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40C26" w14:textId="77777777" w:rsidR="00D22368" w:rsidRDefault="00D22368" w:rsidP="00D22368">
      <w:pPr>
        <w:pStyle w:val="Heading1"/>
      </w:pPr>
      <w:r>
        <w:t>1NC</w:t>
      </w:r>
    </w:p>
    <w:p w14:paraId="7C02CD91" w14:textId="77777777" w:rsidR="00D22368" w:rsidRDefault="00D22368" w:rsidP="00D22368">
      <w:pPr>
        <w:pStyle w:val="Heading2"/>
      </w:pPr>
      <w:r>
        <w:t>1</w:t>
      </w:r>
    </w:p>
    <w:p w14:paraId="1295239F" w14:textId="77777777" w:rsidR="00D22368" w:rsidRDefault="00D22368" w:rsidP="00D22368">
      <w:pPr>
        <w:pStyle w:val="Heading4"/>
      </w:pPr>
      <w:r>
        <w:t xml:space="preserve">Realism assumes the perspective of a neutral, rational calculator divorced from the gendered nature of nationalism and international relations – their account of state behavior is ahistorical and props up hegemonic masculinities. </w:t>
      </w:r>
    </w:p>
    <w:p w14:paraId="7E844C9F" w14:textId="77777777" w:rsidR="00D22368" w:rsidRPr="002B2717" w:rsidRDefault="00D22368" w:rsidP="00D22368">
      <w:r>
        <w:rPr>
          <w:rStyle w:val="Style13ptBold"/>
        </w:rPr>
        <w:t xml:space="preserve">Sjoberg 12 </w:t>
      </w:r>
      <w:r w:rsidRPr="002B2717">
        <w:t>Sjoberg, Laura (2012). Gender, structure, and war: what Waltz couldn't see. International Theory, 4(1), 1–38. doi:10.1017/S175297191100025X</w:t>
      </w:r>
      <w:r>
        <w:t xml:space="preserve"> SM</w:t>
      </w:r>
    </w:p>
    <w:p w14:paraId="347C6301" w14:textId="77777777" w:rsidR="00D22368" w:rsidRPr="00165F9E" w:rsidRDefault="00D22368" w:rsidP="00D22368">
      <w:pPr>
        <w:rPr>
          <w:rStyle w:val="StyleUnderline"/>
        </w:rPr>
      </w:pPr>
      <w:r w:rsidRPr="00CF4A26">
        <w:rPr>
          <w:sz w:val="16"/>
        </w:rPr>
        <w:t xml:space="preserve">This theme in feminist theorizing in IR suggests that there might be something to the idea that </w:t>
      </w:r>
      <w:r w:rsidRPr="002B2717">
        <w:rPr>
          <w:rStyle w:val="StyleUnderline"/>
          <w:highlight w:val="green"/>
        </w:rPr>
        <w:t>international structures are theorized as genderneutral</w:t>
      </w:r>
      <w:r w:rsidRPr="00165F9E">
        <w:rPr>
          <w:rStyle w:val="StyleUnderline"/>
        </w:rPr>
        <w:t xml:space="preserve"> because men take their perspectives to represent </w:t>
      </w:r>
      <w:r w:rsidRPr="002B2717">
        <w:rPr>
          <w:rStyle w:val="StyleUnderline"/>
        </w:rPr>
        <w:t>the</w:t>
      </w:r>
      <w:r w:rsidRPr="00165F9E">
        <w:rPr>
          <w:rStyle w:val="StyleUnderline"/>
        </w:rPr>
        <w:t xml:space="preserve"> human.</w:t>
      </w:r>
      <w:r>
        <w:rPr>
          <w:rStyle w:val="StyleUnderline"/>
        </w:rPr>
        <w:t xml:space="preserve"> </w:t>
      </w:r>
      <w:r w:rsidRPr="00CF4A26">
        <w:rPr>
          <w:sz w:val="16"/>
        </w:rPr>
        <w:t xml:space="preserve">Feminists have characterized </w:t>
      </w:r>
      <w:r w:rsidRPr="00165F9E">
        <w:rPr>
          <w:rStyle w:val="StyleUnderline"/>
        </w:rPr>
        <w:t>conventional knowledge in IR</w:t>
      </w:r>
      <w:r w:rsidRPr="00CF4A26">
        <w:rPr>
          <w:sz w:val="16"/>
        </w:rPr>
        <w:t xml:space="preserve"> as problematic because it </w:t>
      </w:r>
      <w:r w:rsidRPr="00165F9E">
        <w:rPr>
          <w:rStyle w:val="StyleUnderline"/>
        </w:rPr>
        <w:t xml:space="preserve">is constructed only </w:t>
      </w:r>
      <w:r w:rsidRPr="002B2717">
        <w:rPr>
          <w:rStyle w:val="StyleUnderline"/>
          <w:highlight w:val="green"/>
        </w:rPr>
        <w:t>by those in a position of privilege</w:t>
      </w:r>
      <w:r w:rsidRPr="00165F9E">
        <w:rPr>
          <w:rStyle w:val="StyleUnderline"/>
        </w:rPr>
        <w:t>, which</w:t>
      </w:r>
      <w:r>
        <w:rPr>
          <w:rStyle w:val="StyleUnderline"/>
        </w:rPr>
        <w:t xml:space="preserve"> </w:t>
      </w:r>
      <w:r w:rsidRPr="00165F9E">
        <w:rPr>
          <w:rStyle w:val="StyleUnderline"/>
        </w:rPr>
        <w:t>affords them only distorted views of the world.14 As such, it has been a</w:t>
      </w:r>
      <w:r>
        <w:rPr>
          <w:rStyle w:val="StyleUnderline"/>
        </w:rPr>
        <w:t xml:space="preserve"> </w:t>
      </w:r>
      <w:r w:rsidRPr="00165F9E">
        <w:rPr>
          <w:rStyle w:val="StyleUnderline"/>
        </w:rPr>
        <w:t>crucial part of the feminist project in IR to ‘not only add women but also</w:t>
      </w:r>
      <w:r>
        <w:rPr>
          <w:rStyle w:val="StyleUnderline"/>
        </w:rPr>
        <w:t xml:space="preserve"> </w:t>
      </w:r>
      <w:r w:rsidRPr="00165F9E">
        <w:rPr>
          <w:rStyle w:val="StyleUnderline"/>
        </w:rPr>
        <w:t>ask how gender – a structural feature of social life – has been rendered</w:t>
      </w:r>
      <w:r>
        <w:rPr>
          <w:rStyle w:val="StyleUnderline"/>
        </w:rPr>
        <w:t xml:space="preserve"> </w:t>
      </w:r>
      <w:r w:rsidRPr="00165F9E">
        <w:rPr>
          <w:rStyle w:val="StyleUnderline"/>
        </w:rPr>
        <w:t>invisible’ by working to ‘distinguish ‘‘reality’’ from the world as men</w:t>
      </w:r>
      <w:r>
        <w:rPr>
          <w:rStyle w:val="StyleUnderline"/>
        </w:rPr>
        <w:t xml:space="preserve"> </w:t>
      </w:r>
      <w:r w:rsidRPr="00CF4A26">
        <w:rPr>
          <w:sz w:val="16"/>
        </w:rPr>
        <w:t xml:space="preserve">know it’ (Peterson and True 1998, 23). Often, in disciplinary knowledges, ‘gender’ is seen as a proxy for ‘women’ because ‘women’ are perceived to have gender, where men are not. Another element of a gendered international system structure would be that, when it is acknowledged that gender plays a role in global politics, 14 Scheman 1993; Garry and Pearsall 1996; Harding 1998. There is a sociology to what is understood as central to the discipline, where what counts as ‘IR’ matches what men do more than it matches what women do at least in part because the perspectives of male scholars have defined the boundaries of the discipline (Sjoberg 2008). 16 LAURA SJOBERG it is often discussed as a corruption of a gender-neutral system rather than a product of a gendered system. For example, work like that of Inglehart and Norris (2002) and Hudson et al. (2009)15 argues that it is states that treat their women the worst that corrupt not only the gender order but the potential for interstate peace, cooperation, and development. This logic is replicated in many discussions of gender in the policy world as well. For example, ‘gender mainstreaming’ agendas (see True and Mintrom 2001; Shepherd 2008) engage in a process of integrating gender concerns into the structures that already exist in governments and organizations. The scenario derived from Acker’s theorizing suggests that when gender subordination is characterized as the exception, rather than the rule, in international political interactions, gender is difficult to see because the masculine is at once assumed and invisible. The recurrent focus in feminist work on the need to ask IR theory ‘where are the women?’ (Enloe 1983) and ‘where is gender?’ (Bell and O’Rourke 2007) suggests that it is plausible that gender is difficult to see in IR because the masculine dominates our visions of the international system. It is important to note that </w:t>
      </w:r>
      <w:r w:rsidRPr="002B2717">
        <w:rPr>
          <w:rStyle w:val="StyleUnderline"/>
          <w:highlight w:val="green"/>
        </w:rPr>
        <w:t>the masculine</w:t>
      </w:r>
      <w:r w:rsidRPr="00165F9E">
        <w:rPr>
          <w:rStyle w:val="StyleUnderline"/>
        </w:rPr>
        <w:t xml:space="preserve"> here</w:t>
      </w:r>
      <w:r>
        <w:rPr>
          <w:rStyle w:val="StyleUnderline"/>
        </w:rPr>
        <w:t xml:space="preserve"> </w:t>
      </w:r>
      <w:r w:rsidRPr="00165F9E">
        <w:rPr>
          <w:rStyle w:val="StyleUnderline"/>
        </w:rPr>
        <w:t xml:space="preserve">involves and implicates, but </w:t>
      </w:r>
      <w:r w:rsidRPr="002B2717">
        <w:rPr>
          <w:rStyle w:val="StyleUnderline"/>
          <w:highlight w:val="green"/>
        </w:rPr>
        <w:t>is not reducible to, men</w:t>
      </w:r>
      <w:r w:rsidRPr="00165F9E">
        <w:rPr>
          <w:rStyle w:val="StyleUnderline"/>
        </w:rPr>
        <w:t>.</w:t>
      </w:r>
      <w:r>
        <w:rPr>
          <w:rStyle w:val="StyleUnderline"/>
        </w:rPr>
        <w:t xml:space="preserve"> </w:t>
      </w:r>
      <w:r w:rsidRPr="00165F9E">
        <w:rPr>
          <w:rStyle w:val="StyleUnderline"/>
        </w:rPr>
        <w:t>Waltz ‘tests’ his idea of structure primarily by its predictive power and</w:t>
      </w:r>
      <w:r>
        <w:rPr>
          <w:rStyle w:val="StyleUnderline"/>
        </w:rPr>
        <w:t xml:space="preserve"> </w:t>
      </w:r>
      <w:r w:rsidRPr="00165F9E">
        <w:rPr>
          <w:rStyle w:val="StyleUnderline"/>
        </w:rPr>
        <w:t>its indirect manifestations (1986, 72). He argues that, since the anarchical</w:t>
      </w:r>
      <w:r>
        <w:rPr>
          <w:rStyle w:val="StyleUnderline"/>
        </w:rPr>
        <w:t xml:space="preserve"> </w:t>
      </w:r>
      <w:r w:rsidRPr="00165F9E">
        <w:rPr>
          <w:rStyle w:val="StyleUnderline"/>
        </w:rPr>
        <w:t>nature of the international system is invisible and thus cannot be directly</w:t>
      </w:r>
      <w:r>
        <w:rPr>
          <w:rStyle w:val="StyleUnderline"/>
        </w:rPr>
        <w:t xml:space="preserve"> </w:t>
      </w:r>
      <w:r w:rsidRPr="00165F9E">
        <w:rPr>
          <w:rStyle w:val="StyleUnderline"/>
        </w:rPr>
        <w:t xml:space="preserve">verified or proven, it must be verified by its manifestations and implications </w:t>
      </w:r>
      <w:r w:rsidRPr="00CF4A26">
        <w:rPr>
          <w:sz w:val="16"/>
        </w:rPr>
        <w:t xml:space="preserve">(Waltz 1986, 73). This verification, to Waltz, comes by examining unit function, distribution of capabilities across units, and political processes of unit interaction. The remainder of this section considers whether there is evidence in those three observable parts of global politics that the international system may be gender-hierarchical. Unit function: does state identity have gendered components? In Waltz’s account, ‘a system is composed of a structure and of interacting units’ where ‘the structure is the system-wide component that makes it possible to think about the system as a whole’ and ‘the arrangement of units is a property of the system’ (1986, 70, 71). Waltz sees the system as an anarchy, which by definition specifies that units have the same function. Still, Waltz gives a sense of what would be different if the system was a hierarchy, since ‘hierarchy entails relations of super- and subordination among a system’s parts, and that implies their differentiation’ (1986, 87). </w:t>
      </w:r>
      <w:r w:rsidRPr="00165F9E">
        <w:rPr>
          <w:rStyle w:val="StyleUnderline"/>
        </w:rPr>
        <w:t>Calling states ‘like units’ in Waltz’s terms is ‘to say that each state is like</w:t>
      </w:r>
      <w:r>
        <w:rPr>
          <w:rStyle w:val="StyleUnderline"/>
        </w:rPr>
        <w:t xml:space="preserve"> </w:t>
      </w:r>
      <w:r w:rsidRPr="00165F9E">
        <w:rPr>
          <w:rStyle w:val="StyleUnderline"/>
        </w:rPr>
        <w:t>all other states in being an autonomous political unit’ (Waltz 1986, 89).</w:t>
      </w:r>
      <w:r>
        <w:rPr>
          <w:rStyle w:val="StyleUnderline"/>
        </w:rPr>
        <w:t xml:space="preserve"> </w:t>
      </w:r>
      <w:r w:rsidRPr="00165F9E">
        <w:rPr>
          <w:rStyle w:val="StyleUnderline"/>
        </w:rPr>
        <w:t>Waltz sees states as performing fundamentally similar tasks in similar</w:t>
      </w:r>
      <w:r>
        <w:rPr>
          <w:rStyle w:val="StyleUnderline"/>
        </w:rPr>
        <w:t xml:space="preserve"> </w:t>
      </w:r>
      <w:r w:rsidRPr="00165F9E">
        <w:rPr>
          <w:rStyle w:val="StyleUnderline"/>
        </w:rPr>
        <w:t>ways, and argues that the differences between states are in capabilities not</w:t>
      </w:r>
      <w:r>
        <w:rPr>
          <w:rStyle w:val="StyleUnderline"/>
        </w:rPr>
        <w:t xml:space="preserve"> </w:t>
      </w:r>
      <w:r w:rsidRPr="00165F9E">
        <w:rPr>
          <w:rStyle w:val="StyleUnderline"/>
        </w:rPr>
        <w:t>in function or task</w:t>
      </w:r>
      <w:r w:rsidRPr="00CF4A26">
        <w:rPr>
          <w:sz w:val="16"/>
        </w:rPr>
        <w:t xml:space="preserve"> (1986, 91). This section explores two arguments about gender and the function of the units of the international system. </w:t>
      </w:r>
      <w:r w:rsidRPr="00165F9E">
        <w:rPr>
          <w:rStyle w:val="StyleUnderline"/>
        </w:rPr>
        <w:t>First, it argues that gender can be</w:t>
      </w:r>
      <w:r>
        <w:rPr>
          <w:rStyle w:val="StyleUnderline"/>
        </w:rPr>
        <w:t xml:space="preserve"> </w:t>
      </w:r>
      <w:r w:rsidRPr="00165F9E">
        <w:rPr>
          <w:rStyle w:val="StyleUnderline"/>
        </w:rPr>
        <w:t>seen as constituting unit ‘function’ in the international system, whether</w:t>
      </w:r>
      <w:r>
        <w:rPr>
          <w:rStyle w:val="StyleUnderline"/>
        </w:rPr>
        <w:t xml:space="preserve"> </w:t>
      </w:r>
      <w:r w:rsidRPr="00165F9E">
        <w:rPr>
          <w:rStyle w:val="StyleUnderline"/>
        </w:rPr>
        <w:t xml:space="preserve">the units are ‘like’ or differentiated. Second, it proposes that </w:t>
      </w:r>
      <w:r w:rsidRPr="002B2717">
        <w:rPr>
          <w:rStyle w:val="StyleUnderline"/>
          <w:highlight w:val="green"/>
        </w:rPr>
        <w:t>gender hierarchy</w:t>
      </w:r>
      <w:r w:rsidRPr="00165F9E">
        <w:rPr>
          <w:rStyle w:val="StyleUnderline"/>
        </w:rPr>
        <w:t xml:space="preserve"> actually </w:t>
      </w:r>
      <w:r w:rsidRPr="002B2717">
        <w:rPr>
          <w:rStyle w:val="StyleUnderline"/>
          <w:highlight w:val="green"/>
        </w:rPr>
        <w:t>differentiates unit function</w:t>
      </w:r>
      <w:r w:rsidRPr="00165F9E">
        <w:rPr>
          <w:rStyle w:val="StyleUnderline"/>
        </w:rPr>
        <w:t xml:space="preserve"> in the international system.</w:t>
      </w:r>
      <w:r>
        <w:rPr>
          <w:rStyle w:val="StyleUnderline"/>
        </w:rPr>
        <w:t xml:space="preserve"> </w:t>
      </w:r>
      <w:r w:rsidRPr="00165F9E">
        <w:rPr>
          <w:rStyle w:val="StyleUnderline"/>
        </w:rPr>
        <w:t>The argument that gender constitutes the function of all units in the</w:t>
      </w:r>
      <w:r>
        <w:rPr>
          <w:rStyle w:val="StyleUnderline"/>
        </w:rPr>
        <w:t xml:space="preserve"> </w:t>
      </w:r>
      <w:r w:rsidRPr="00165F9E">
        <w:rPr>
          <w:rStyle w:val="StyleUnderline"/>
        </w:rPr>
        <w:t xml:space="preserve">international system is supported by the degree to which </w:t>
      </w:r>
      <w:r w:rsidRPr="002B2717">
        <w:rPr>
          <w:rStyle w:val="StyleUnderline"/>
          <w:highlight w:val="green"/>
        </w:rPr>
        <w:t>states define their identities</w:t>
      </w:r>
      <w:r w:rsidRPr="00165F9E">
        <w:rPr>
          <w:rStyle w:val="StyleUnderline"/>
        </w:rPr>
        <w:t xml:space="preserve"> (and therefore the tasks of domestic and foreign policy) </w:t>
      </w:r>
      <w:r w:rsidRPr="002B2717">
        <w:rPr>
          <w:rStyle w:val="StyleUnderline"/>
          <w:highlight w:val="green"/>
        </w:rPr>
        <w:t>in gendered ways</w:t>
      </w:r>
      <w:r w:rsidRPr="00CF4A26">
        <w:rPr>
          <w:sz w:val="16"/>
        </w:rPr>
        <w:t>. A growing literature on ontological security (e.g. Mitzen 2006; Steele 2008) characterizes state identity in terms of ‘sense of self,’ a language that has long been used in feminist accounts of nation and nationalism</w:t>
      </w:r>
      <w:r w:rsidRPr="00165F9E">
        <w:rPr>
          <w:rStyle w:val="StyleUnderline"/>
        </w:rPr>
        <w:t>. Feminists who have worked on nationalism have argued that</w:t>
      </w:r>
      <w:r>
        <w:rPr>
          <w:rStyle w:val="StyleUnderline"/>
        </w:rPr>
        <w:t xml:space="preserve"> </w:t>
      </w:r>
      <w:r w:rsidRPr="00165F9E">
        <w:rPr>
          <w:rStyle w:val="StyleUnderline"/>
        </w:rPr>
        <w:t>national identity and gender are inextricably linked, and that ‘</w:t>
      </w:r>
      <w:r w:rsidRPr="002B2717">
        <w:rPr>
          <w:rStyle w:val="StyleUnderline"/>
          <w:highlight w:val="green"/>
        </w:rPr>
        <w:t>all nationalism are gendered</w:t>
      </w:r>
      <w:r w:rsidRPr="00165F9E">
        <w:rPr>
          <w:rStyle w:val="StyleUnderline"/>
        </w:rPr>
        <w:t>, all nationalisms are invented, and all are dangerous’</w:t>
      </w:r>
      <w:r>
        <w:rPr>
          <w:rStyle w:val="StyleUnderline"/>
        </w:rPr>
        <w:t xml:space="preserve"> </w:t>
      </w:r>
      <w:r w:rsidRPr="00165F9E">
        <w:rPr>
          <w:rStyle w:val="StyleUnderline"/>
        </w:rPr>
        <w:t>(McClintock 1993).16 Feminists have shown that gendered imagery is salient</w:t>
      </w:r>
      <w:r>
        <w:rPr>
          <w:rStyle w:val="StyleUnderline"/>
        </w:rPr>
        <w:t xml:space="preserve"> </w:t>
      </w:r>
      <w:r w:rsidRPr="00165F9E">
        <w:rPr>
          <w:rStyle w:val="StyleUnderline"/>
        </w:rPr>
        <w:t>in the construction national identities, particularly when, often, women are</w:t>
      </w:r>
      <w:r>
        <w:rPr>
          <w:rStyle w:val="StyleUnderline"/>
        </w:rPr>
        <w:t xml:space="preserve"> </w:t>
      </w:r>
      <w:r w:rsidRPr="00165F9E">
        <w:rPr>
          <w:rStyle w:val="StyleUnderline"/>
        </w:rPr>
        <w:t>the essence of, the symbols of, and the reproduction of state and/or national</w:t>
      </w:r>
      <w:r>
        <w:rPr>
          <w:rStyle w:val="StyleUnderline"/>
        </w:rPr>
        <w:t xml:space="preserve"> </w:t>
      </w:r>
      <w:r w:rsidRPr="00165F9E">
        <w:rPr>
          <w:rStyle w:val="StyleUnderline"/>
        </w:rPr>
        <w:t xml:space="preserve">identity </w:t>
      </w:r>
      <w:r w:rsidRPr="00CF4A26">
        <w:rPr>
          <w:sz w:val="16"/>
        </w:rPr>
        <w:t xml:space="preserve">(Yuval-Davis 1997; Wilcox 2009). A number of examples illustrate the link between national identity and gender. </w:t>
      </w:r>
      <w:r w:rsidRPr="00165F9E">
        <w:rPr>
          <w:rStyle w:val="StyleUnderline"/>
        </w:rPr>
        <w:t>Feminist studies have demonstrated that gender has been essential</w:t>
      </w:r>
      <w:r>
        <w:rPr>
          <w:rStyle w:val="StyleUnderline"/>
        </w:rPr>
        <w:t xml:space="preserve"> </w:t>
      </w:r>
      <w:r w:rsidRPr="00165F9E">
        <w:rPr>
          <w:rStyle w:val="StyleUnderline"/>
        </w:rPr>
        <w:t>to defining state identity in Korea (Moon 1997), modernizing Malaysia</w:t>
      </w:r>
      <w:r>
        <w:rPr>
          <w:rStyle w:val="StyleUnderline"/>
        </w:rPr>
        <w:t xml:space="preserve"> </w:t>
      </w:r>
      <w:r w:rsidRPr="00165F9E">
        <w:rPr>
          <w:rStyle w:val="StyleUnderline"/>
        </w:rPr>
        <w:t>(Chin 1998), Bengal (Sen 1993), Indonesia (Sunindyo 1998), Northern</w:t>
      </w:r>
      <w:r>
        <w:rPr>
          <w:rStyle w:val="StyleUnderline"/>
        </w:rPr>
        <w:t xml:space="preserve"> </w:t>
      </w:r>
      <w:r w:rsidRPr="00165F9E">
        <w:rPr>
          <w:rStyle w:val="StyleUnderline"/>
        </w:rPr>
        <w:t>Ireland (Porter 1998), South Africa (Meintjes 1998), Lebanon (Schulze</w:t>
      </w:r>
      <w:r>
        <w:rPr>
          <w:rStyle w:val="StyleUnderline"/>
        </w:rPr>
        <w:t xml:space="preserve"> </w:t>
      </w:r>
      <w:r w:rsidRPr="00165F9E">
        <w:rPr>
          <w:rStyle w:val="StyleUnderline"/>
        </w:rPr>
        <w:t xml:space="preserve">1998), Armenia (Tachjian 2009), and a number of other states. </w:t>
      </w:r>
      <w:r w:rsidRPr="00CF4A26">
        <w:rPr>
          <w:sz w:val="16"/>
        </w:rPr>
        <w:t>For example, Niva has noted that, during the First Gulf War, the United States’ identity was understood as a ‘tough but tender’ masculinity where it was expected that the United States military would courageously defeat the Iraqi military, but would at the same time rescue the feminine state of Kuwait from the hypermasculine clutches of the Iraqi state (1998). On the other hand, responding to the United States’ and United Nations’ threats of military intervention in Kuwait, Saddam Hussein’s Iraq consistently used gendered references to hypermasculine understandings of state identity (Sjoberg 2006b</w:t>
      </w:r>
      <w:r w:rsidRPr="00165F9E">
        <w:rPr>
          <w:rStyle w:val="StyleUnderline"/>
        </w:rPr>
        <w:t xml:space="preserve">). Gendered nationalisms, however, do </w:t>
      </w:r>
      <w:r w:rsidRPr="002B2717">
        <w:rPr>
          <w:rStyle w:val="StyleUnderline"/>
          <w:highlight w:val="green"/>
        </w:rPr>
        <w:t>not just</w:t>
      </w:r>
      <w:r w:rsidRPr="00165F9E">
        <w:rPr>
          <w:rStyle w:val="StyleUnderline"/>
        </w:rPr>
        <w:t xml:space="preserve"> arise </w:t>
      </w:r>
      <w:r w:rsidRPr="002B2717">
        <w:rPr>
          <w:rStyle w:val="StyleUnderline"/>
          <w:highlight w:val="green"/>
        </w:rPr>
        <w:t>in conflict situations</w:t>
      </w:r>
      <w:r w:rsidRPr="00165F9E">
        <w:rPr>
          <w:rStyle w:val="StyleUnderline"/>
        </w:rPr>
        <w:t xml:space="preserve">. Bannerji has noted that Canadian </w:t>
      </w:r>
      <w:r w:rsidRPr="002B2717">
        <w:rPr>
          <w:rStyle w:val="StyleUnderline"/>
          <w:highlight w:val="green"/>
        </w:rPr>
        <w:t>national identities are constructed through ‘race,’ class, gender, and</w:t>
      </w:r>
      <w:r w:rsidRPr="00165F9E">
        <w:rPr>
          <w:rStyle w:val="StyleUnderline"/>
        </w:rPr>
        <w:t xml:space="preserve"> other relations of power,</w:t>
      </w:r>
      <w:r>
        <w:rPr>
          <w:rStyle w:val="StyleUnderline"/>
        </w:rPr>
        <w:t xml:space="preserve"> </w:t>
      </w:r>
      <w:r w:rsidRPr="00165F9E">
        <w:rPr>
          <w:rStyle w:val="StyleUnderline"/>
        </w:rPr>
        <w:t xml:space="preserve">where </w:t>
      </w:r>
      <w:r w:rsidRPr="002B2717">
        <w:rPr>
          <w:rStyle w:val="StyleUnderline"/>
          <w:highlight w:val="green"/>
        </w:rPr>
        <w:t>subordinate classes</w:t>
      </w:r>
      <w:r w:rsidRPr="00165F9E">
        <w:rPr>
          <w:rStyle w:val="StyleUnderline"/>
        </w:rPr>
        <w:t xml:space="preserve"> and ‘races’ </w:t>
      </w:r>
      <w:r w:rsidRPr="002B2717">
        <w:rPr>
          <w:rStyle w:val="StyleUnderline"/>
          <w:highlight w:val="green"/>
        </w:rPr>
        <w:t>are feminized in relation to the dominant image</w:t>
      </w:r>
      <w:r w:rsidRPr="00165F9E">
        <w:rPr>
          <w:rStyle w:val="StyleUnderline"/>
        </w:rPr>
        <w:t xml:space="preserve"> of Canadian identity, not only within the Canadian state</w:t>
      </w:r>
      <w:r>
        <w:rPr>
          <w:rStyle w:val="StyleUnderline"/>
        </w:rPr>
        <w:t xml:space="preserve"> </w:t>
      </w:r>
      <w:r w:rsidRPr="00165F9E">
        <w:rPr>
          <w:rStyle w:val="StyleUnderline"/>
        </w:rPr>
        <w:t>but also in Canada’s external projection of nationalist identity (2000, 173).</w:t>
      </w:r>
      <w:r>
        <w:rPr>
          <w:rStyle w:val="StyleUnderline"/>
        </w:rPr>
        <w:t xml:space="preserve"> </w:t>
      </w:r>
      <w:r w:rsidRPr="00165F9E">
        <w:rPr>
          <w:rStyle w:val="StyleUnderline"/>
        </w:rPr>
        <w:t>Taylor’s analysis of the ‘Dirty War’ in Argentina characterizes identity in</w:t>
      </w:r>
      <w:r>
        <w:rPr>
          <w:rStyle w:val="StyleUnderline"/>
        </w:rPr>
        <w:t xml:space="preserve"> </w:t>
      </w:r>
      <w:r w:rsidRPr="00165F9E">
        <w:rPr>
          <w:rStyle w:val="StyleUnderline"/>
        </w:rPr>
        <w:t>the conflict as ‘predicated on the internalization of a rigid hierarchy’ of</w:t>
      </w:r>
      <w:r>
        <w:rPr>
          <w:rStyle w:val="StyleUnderline"/>
        </w:rPr>
        <w:t xml:space="preserve"> </w:t>
      </w:r>
      <w:r w:rsidRPr="00165F9E">
        <w:rPr>
          <w:rStyle w:val="StyleUnderline"/>
        </w:rPr>
        <w:t>gender and argues that ‘the struggle, as each group aimed to humiliate,</w:t>
      </w:r>
      <w:r>
        <w:rPr>
          <w:rStyle w:val="StyleUnderline"/>
        </w:rPr>
        <w:t xml:space="preserve"> </w:t>
      </w:r>
      <w:r w:rsidRPr="00165F9E">
        <w:rPr>
          <w:rStyle w:val="StyleUnderline"/>
        </w:rPr>
        <w:t>humble, and feminize its other, was about gender’</w:t>
      </w:r>
      <w:r w:rsidRPr="00CF4A26">
        <w:rPr>
          <w:sz w:val="16"/>
        </w:rPr>
        <w:t xml:space="preserve"> (1997, 92, 34). A brief look at one example recently used in the literature might further illustrate the point. In his book, Ontological Security in International Relations, Steele (2008) notes that honor and shame shape states’ selfperception of their identities</w:t>
      </w:r>
      <w:r w:rsidRPr="00165F9E">
        <w:rPr>
          <w:rStyle w:val="StyleUnderline"/>
        </w:rPr>
        <w:t xml:space="preserve">. </w:t>
      </w:r>
      <w:r w:rsidRPr="002B2717">
        <w:rPr>
          <w:rStyle w:val="StyleUnderline"/>
          <w:highlight w:val="green"/>
        </w:rPr>
        <w:t>Contrary to</w:t>
      </w:r>
      <w:r w:rsidRPr="00165F9E">
        <w:rPr>
          <w:rStyle w:val="StyleUnderline"/>
        </w:rPr>
        <w:t xml:space="preserve"> the </w:t>
      </w:r>
      <w:r w:rsidRPr="002B2717">
        <w:rPr>
          <w:rStyle w:val="StyleUnderline"/>
          <w:highlight w:val="green"/>
        </w:rPr>
        <w:t>realist logic that state prioritizes prudence and survival</w:t>
      </w:r>
      <w:r w:rsidRPr="00165F9E">
        <w:rPr>
          <w:rStyle w:val="StyleUnderline"/>
        </w:rPr>
        <w:t xml:space="preserve"> over honor and justice, Steele sees </w:t>
      </w:r>
      <w:r w:rsidRPr="002B2717">
        <w:rPr>
          <w:rStyle w:val="StyleUnderline"/>
          <w:highlight w:val="green"/>
        </w:rPr>
        <w:t>honor as</w:t>
      </w:r>
      <w:r w:rsidRPr="00165F9E">
        <w:rPr>
          <w:rStyle w:val="StyleUnderline"/>
        </w:rPr>
        <w:t xml:space="preserve"> a universal part of </w:t>
      </w:r>
      <w:r w:rsidRPr="002B2717">
        <w:rPr>
          <w:rStyle w:val="StyleUnderline"/>
          <w:highlight w:val="green"/>
        </w:rPr>
        <w:t>state self-identity,</w:t>
      </w:r>
      <w:r w:rsidRPr="00165F9E">
        <w:rPr>
          <w:rStyle w:val="StyleUnderline"/>
        </w:rPr>
        <w:t xml:space="preserve"> where states look for honor even</w:t>
      </w:r>
      <w:r>
        <w:rPr>
          <w:rStyle w:val="StyleUnderline"/>
        </w:rPr>
        <w:t xml:space="preserve"> </w:t>
      </w:r>
      <w:r w:rsidRPr="00165F9E">
        <w:rPr>
          <w:rStyle w:val="StyleUnderline"/>
        </w:rPr>
        <w:t xml:space="preserve">sacrificing physical integrity. To illustrate the role of honor in state selfidentity, Steele uses </w:t>
      </w:r>
      <w:r w:rsidRPr="002B2717">
        <w:rPr>
          <w:rStyle w:val="StyleUnderline"/>
          <w:highlight w:val="green"/>
        </w:rPr>
        <w:t>the example of the Belgian choice to fight a losing war against the Germans</w:t>
      </w:r>
      <w:r w:rsidRPr="00165F9E">
        <w:rPr>
          <w:rStyle w:val="StyleUnderline"/>
        </w:rPr>
        <w:t xml:space="preserve"> in 1914 rather than allow Germany access to Belgian</w:t>
      </w:r>
      <w:r>
        <w:rPr>
          <w:rStyle w:val="StyleUnderline"/>
        </w:rPr>
        <w:t xml:space="preserve"> </w:t>
      </w:r>
      <w:r w:rsidRPr="00165F9E">
        <w:rPr>
          <w:rStyle w:val="StyleUnderline"/>
        </w:rPr>
        <w:t>territory and avoid the casualties and terror involved in their inevitable</w:t>
      </w:r>
      <w:r>
        <w:rPr>
          <w:rStyle w:val="StyleUnderline"/>
        </w:rPr>
        <w:t xml:space="preserve"> </w:t>
      </w:r>
      <w:r w:rsidRPr="00165F9E">
        <w:rPr>
          <w:rStyle w:val="StyleUnderline"/>
        </w:rPr>
        <w:t>defeat. Steele notes that honor was implicated in Belgium’s response to</w:t>
      </w:r>
      <w:r>
        <w:rPr>
          <w:rStyle w:val="StyleUnderline"/>
        </w:rPr>
        <w:t xml:space="preserve"> </w:t>
      </w:r>
      <w:r w:rsidRPr="00165F9E">
        <w:rPr>
          <w:rStyle w:val="StyleUnderline"/>
        </w:rPr>
        <w:t>Germany’s ultimatum, given that most policy statements stressed their</w:t>
      </w:r>
      <w:r>
        <w:rPr>
          <w:rStyle w:val="StyleUnderline"/>
        </w:rPr>
        <w:t xml:space="preserve"> </w:t>
      </w:r>
      <w:r w:rsidRPr="00165F9E">
        <w:rPr>
          <w:rStyle w:val="StyleUnderline"/>
        </w:rPr>
        <w:t>need to ‘fight for the honor of the flag’ and ‘avenge Belgian honor’</w:t>
      </w:r>
      <w:r w:rsidRPr="00CF4A26">
        <w:rPr>
          <w:sz w:val="16"/>
        </w:rPr>
        <w:t xml:space="preserve"> (Steele 2008, 112). Feminist analysis suggests that </w:t>
      </w:r>
      <w:r w:rsidRPr="002B2717">
        <w:rPr>
          <w:rStyle w:val="StyleUnderline"/>
          <w:highlight w:val="green"/>
        </w:rPr>
        <w:t>we cannot understand</w:t>
      </w:r>
      <w:r w:rsidRPr="00165F9E">
        <w:rPr>
          <w:rStyle w:val="StyleUnderline"/>
        </w:rPr>
        <w:t xml:space="preserve"> the role of </w:t>
      </w:r>
      <w:r w:rsidRPr="002B2717">
        <w:rPr>
          <w:rStyle w:val="StyleUnderline"/>
          <w:highlight w:val="green"/>
        </w:rPr>
        <w:t>honor</w:t>
      </w:r>
      <w:r>
        <w:rPr>
          <w:rStyle w:val="StyleUnderline"/>
        </w:rPr>
        <w:t xml:space="preserve"> </w:t>
      </w:r>
      <w:r w:rsidRPr="00165F9E">
        <w:rPr>
          <w:rStyle w:val="StyleUnderline"/>
        </w:rPr>
        <w:t xml:space="preserve">in state self-identity </w:t>
      </w:r>
      <w:r w:rsidRPr="002B2717">
        <w:rPr>
          <w:rStyle w:val="StyleUnderline"/>
          <w:highlight w:val="green"/>
        </w:rPr>
        <w:t>without reference to both masculine and feminine conceptions</w:t>
      </w:r>
      <w:r w:rsidRPr="00165F9E">
        <w:rPr>
          <w:rStyle w:val="StyleUnderline"/>
        </w:rPr>
        <w:t xml:space="preserve"> of honor in the state (Jowkar 1986). Masculine conceptions</w:t>
      </w:r>
      <w:r>
        <w:rPr>
          <w:rStyle w:val="StyleUnderline"/>
        </w:rPr>
        <w:t xml:space="preserve"> </w:t>
      </w:r>
      <w:r w:rsidRPr="00165F9E">
        <w:rPr>
          <w:rStyle w:val="StyleUnderline"/>
        </w:rPr>
        <w:t>of honor vary between chivalric and protection-oriented and aggressive</w:t>
      </w:r>
      <w:r>
        <w:rPr>
          <w:rStyle w:val="StyleUnderline"/>
        </w:rPr>
        <w:t xml:space="preserve"> </w:t>
      </w:r>
      <w:r w:rsidRPr="00165F9E">
        <w:rPr>
          <w:rStyle w:val="StyleUnderline"/>
        </w:rPr>
        <w:t>and prideful, while feminine conceptions of honor often focus on the</w:t>
      </w:r>
      <w:r>
        <w:rPr>
          <w:rStyle w:val="StyleUnderline"/>
        </w:rPr>
        <w:t xml:space="preserve"> </w:t>
      </w:r>
      <w:r w:rsidRPr="00165F9E">
        <w:rPr>
          <w:rStyle w:val="StyleUnderline"/>
        </w:rPr>
        <w:t>purity and innocence of the territory of the state and/or the women and</w:t>
      </w:r>
      <w:r>
        <w:rPr>
          <w:rStyle w:val="StyleUnderline"/>
        </w:rPr>
        <w:t xml:space="preserve"> </w:t>
      </w:r>
      <w:r w:rsidRPr="00165F9E">
        <w:rPr>
          <w:rStyle w:val="StyleUnderline"/>
        </w:rPr>
        <w:t xml:space="preserve">children inside (see Elshtain 1985). </w:t>
      </w:r>
      <w:r w:rsidRPr="00CF4A26">
        <w:rPr>
          <w:sz w:val="16"/>
        </w:rPr>
        <w:t>Through gender lenses, the Belgian discussion of national honor in 1914 was one where the leaders’ (masculine) honor was tied to not giving in to, and even resisting, the would-be violators of the territory’s (feminine) honor, which was tied to purity</w:t>
      </w:r>
      <w:r w:rsidRPr="00165F9E">
        <w:rPr>
          <w:rStyle w:val="StyleUnderline"/>
        </w:rPr>
        <w:t>. The</w:t>
      </w:r>
      <w:r>
        <w:rPr>
          <w:rStyle w:val="StyleUnderline"/>
        </w:rPr>
        <w:t xml:space="preserve"> </w:t>
      </w:r>
      <w:r w:rsidRPr="00165F9E">
        <w:rPr>
          <w:rStyle w:val="StyleUnderline"/>
        </w:rPr>
        <w:t>‘honor’ of the Belgian government then was tied to unwillingness to</w:t>
      </w:r>
      <w:r>
        <w:rPr>
          <w:rStyle w:val="StyleUnderline"/>
        </w:rPr>
        <w:t xml:space="preserve"> </w:t>
      </w:r>
      <w:r w:rsidRPr="00165F9E">
        <w:rPr>
          <w:rStyle w:val="StyleUnderline"/>
        </w:rPr>
        <w:t>sacrifice the ‘honor’ of the innocent, neutral, vulnerable, and untouchable</w:t>
      </w:r>
      <w:r>
        <w:rPr>
          <w:rStyle w:val="StyleUnderline"/>
        </w:rPr>
        <w:t xml:space="preserve"> </w:t>
      </w:r>
      <w:r w:rsidRPr="00165F9E">
        <w:rPr>
          <w:rStyle w:val="StyleUnderline"/>
        </w:rPr>
        <w:t>identity and position of Belgium vis a vis its neighboring Germany. It is no</w:t>
      </w:r>
      <w:r>
        <w:rPr>
          <w:rStyle w:val="StyleUnderline"/>
        </w:rPr>
        <w:t xml:space="preserve"> </w:t>
      </w:r>
      <w:r w:rsidRPr="00165F9E">
        <w:rPr>
          <w:rStyle w:val="StyleUnderline"/>
        </w:rPr>
        <w:t>coincidence that the following attack was referred to as the ‘Rape of</w:t>
      </w:r>
      <w:r>
        <w:rPr>
          <w:rStyle w:val="StyleUnderline"/>
        </w:rPr>
        <w:t xml:space="preserve"> </w:t>
      </w:r>
      <w:r w:rsidRPr="00165F9E">
        <w:rPr>
          <w:rStyle w:val="StyleUnderline"/>
        </w:rPr>
        <w:t>Belgium’ (Niarchos 1995). In the ‘Rape of Belgium’ narrative, the German</w:t>
      </w:r>
      <w:r>
        <w:rPr>
          <w:rStyle w:val="StyleUnderline"/>
        </w:rPr>
        <w:t xml:space="preserve"> </w:t>
      </w:r>
      <w:r w:rsidRPr="00165F9E">
        <w:rPr>
          <w:rStyle w:val="StyleUnderline"/>
        </w:rPr>
        <w:t>invasion spoiled the feminine elements of Belgian state identity, and</w:t>
      </w:r>
      <w:r>
        <w:rPr>
          <w:rStyle w:val="StyleUnderline"/>
        </w:rPr>
        <w:t xml:space="preserve"> </w:t>
      </w:r>
      <w:r w:rsidRPr="00165F9E">
        <w:rPr>
          <w:rStyle w:val="StyleUnderline"/>
        </w:rPr>
        <w:t>emasculated Belgian leaders as protectors of its feminized territory. Survival</w:t>
      </w:r>
      <w:r>
        <w:rPr>
          <w:rStyle w:val="StyleUnderline"/>
        </w:rPr>
        <w:t xml:space="preserve"> </w:t>
      </w:r>
      <w:r w:rsidRPr="00165F9E">
        <w:rPr>
          <w:rStyle w:val="StyleUnderline"/>
        </w:rPr>
        <w:t>or prudence cannot account for Belgium’s actions in 1914; in fact, as</w:t>
      </w:r>
      <w:r>
        <w:rPr>
          <w:rStyle w:val="StyleUnderline"/>
        </w:rPr>
        <w:t xml:space="preserve"> </w:t>
      </w:r>
      <w:r w:rsidRPr="00165F9E">
        <w:rPr>
          <w:rStyle w:val="StyleUnderline"/>
        </w:rPr>
        <w:t>Steele pointed out, Belgium acted contrary to both. Honor can explain the</w:t>
      </w:r>
      <w:r>
        <w:rPr>
          <w:rStyle w:val="StyleUnderline"/>
        </w:rPr>
        <w:t xml:space="preserve"> </w:t>
      </w:r>
      <w:r w:rsidRPr="00CF4A26">
        <w:rPr>
          <w:sz w:val="16"/>
        </w:rPr>
        <w:t xml:space="preserve">Gender, structure, and war 19 </w:t>
      </w:r>
      <w:r w:rsidRPr="002B2717">
        <w:rPr>
          <w:rStyle w:val="StyleUnderline"/>
        </w:rPr>
        <w:t>behavior</w:t>
      </w:r>
      <w:r w:rsidRPr="00165F9E">
        <w:rPr>
          <w:rStyle w:val="StyleUnderline"/>
        </w:rPr>
        <w:t>, but neither the form nor function of that honor is clear without</w:t>
      </w:r>
      <w:r>
        <w:rPr>
          <w:rStyle w:val="StyleUnderline"/>
        </w:rPr>
        <w:t xml:space="preserve"> </w:t>
      </w:r>
      <w:r w:rsidRPr="00165F9E">
        <w:rPr>
          <w:rStyle w:val="StyleUnderline"/>
        </w:rPr>
        <w:t>accounting for the gendered elements of Belgian state identity</w:t>
      </w:r>
      <w:r w:rsidRPr="00CF4A26">
        <w:rPr>
          <w:sz w:val="16"/>
        </w:rPr>
        <w:t xml:space="preserve">. The story about gendered state identity can also be read onto Germany (as a hypermasculine aggressor) and Britain (as a chivalrous protector). While some might see the influence of gender on state or national identity as a ‘second-image’ or unit-level explanation,17 Waltz explains that a factor is structural if it is not influencing state identity (and therefore state function) in states individually, but instead influencing the identities (and therefore functions) of states generally. In other words, forces that define one state’s identity or five states’ identities are secondimage; forces that influence all states identities are third-image. Feminist scholars have shown that </w:t>
      </w:r>
      <w:r w:rsidRPr="00A406A5">
        <w:rPr>
          <w:sz w:val="16"/>
        </w:rPr>
        <w:t>‘</w:t>
      </w:r>
      <w:r w:rsidRPr="00A406A5">
        <w:rPr>
          <w:rStyle w:val="StyleUnderline"/>
          <w:highlight w:val="green"/>
        </w:rPr>
        <w:t xml:space="preserve">nationalism </w:t>
      </w:r>
      <w:r w:rsidRPr="002B2717">
        <w:rPr>
          <w:rStyle w:val="StyleUnderline"/>
          <w:highlight w:val="green"/>
        </w:rPr>
        <w:t>is naturalized</w:t>
      </w:r>
      <w:r w:rsidRPr="00165F9E">
        <w:rPr>
          <w:rStyle w:val="StyleUnderline"/>
        </w:rPr>
        <w:t>, and legitimated,</w:t>
      </w:r>
      <w:r>
        <w:rPr>
          <w:rStyle w:val="StyleUnderline"/>
        </w:rPr>
        <w:t xml:space="preserve"> </w:t>
      </w:r>
      <w:r w:rsidRPr="002B2717">
        <w:rPr>
          <w:rStyle w:val="StyleUnderline"/>
          <w:highlight w:val="green"/>
        </w:rPr>
        <w:t>through gender discourses</w:t>
      </w:r>
      <w:r w:rsidRPr="00165F9E">
        <w:rPr>
          <w:rStyle w:val="StyleUnderline"/>
        </w:rPr>
        <w:t xml:space="preserve"> that naturalized the domination of one group</w:t>
      </w:r>
      <w:r>
        <w:rPr>
          <w:rStyle w:val="StyleUnderline"/>
        </w:rPr>
        <w:t xml:space="preserve"> </w:t>
      </w:r>
      <w:r w:rsidRPr="00165F9E">
        <w:rPr>
          <w:rStyle w:val="StyleUnderline"/>
        </w:rPr>
        <w:t>over another through the disparagement of the feminine’ (Peterson 1999</w:t>
      </w:r>
      <w:r w:rsidRPr="00CF4A26">
        <w:rPr>
          <w:sz w:val="16"/>
        </w:rPr>
        <w:t>). These gender hierarchies are always present even if specific genders and their orders in hierarchies are fungible. In other words, it is not particular nationalisms that are gendered (and some nationalisms that are not), it is that</w:t>
      </w:r>
      <w:r w:rsidRPr="00165F9E">
        <w:rPr>
          <w:rStyle w:val="StyleUnderline"/>
        </w:rPr>
        <w:t xml:space="preserve"> gender hierarchy as a structural feature of global politics defines the</w:t>
      </w:r>
      <w:r>
        <w:rPr>
          <w:rStyle w:val="StyleUnderline"/>
        </w:rPr>
        <w:t xml:space="preserve"> </w:t>
      </w:r>
      <w:r w:rsidRPr="00165F9E">
        <w:rPr>
          <w:rStyle w:val="StyleUnderline"/>
        </w:rPr>
        <w:t>properties and functions of the system’s constituent units, including their</w:t>
      </w:r>
      <w:r>
        <w:rPr>
          <w:rStyle w:val="StyleUnderline"/>
        </w:rPr>
        <w:t xml:space="preserve"> </w:t>
      </w:r>
      <w:r w:rsidRPr="00165F9E">
        <w:rPr>
          <w:rStyle w:val="StyleUnderline"/>
        </w:rPr>
        <w:t xml:space="preserve">national identities. </w:t>
      </w:r>
      <w:r w:rsidRPr="002B2717">
        <w:rPr>
          <w:rStyle w:val="StyleUnderline"/>
          <w:highlight w:val="green"/>
        </w:rPr>
        <w:t>All nationalisms being gendered does not mean</w:t>
      </w:r>
      <w:r w:rsidRPr="00165F9E">
        <w:rPr>
          <w:rStyle w:val="StyleUnderline"/>
        </w:rPr>
        <w:t xml:space="preserve"> that all</w:t>
      </w:r>
      <w:r>
        <w:rPr>
          <w:rStyle w:val="StyleUnderline"/>
        </w:rPr>
        <w:t xml:space="preserve"> </w:t>
      </w:r>
      <w:r w:rsidRPr="002B2717">
        <w:rPr>
          <w:rStyle w:val="StyleUnderline"/>
          <w:highlight w:val="green"/>
        </w:rPr>
        <w:t>nationalisms are the same</w:t>
      </w:r>
      <w:r w:rsidRPr="00165F9E">
        <w:rPr>
          <w:rStyle w:val="StyleUnderline"/>
        </w:rPr>
        <w:t>, however.</w:t>
      </w:r>
      <w:r>
        <w:rPr>
          <w:rStyle w:val="StyleUnderline"/>
        </w:rPr>
        <w:t xml:space="preserve"> </w:t>
      </w:r>
      <w:r w:rsidRPr="00CF4A26">
        <w:rPr>
          <w:sz w:val="16"/>
        </w:rPr>
        <w:t xml:space="preserve">The mechanism through which gender hierarchy can be seen to influence national identity and state function is through </w:t>
      </w:r>
      <w:r w:rsidRPr="00165F9E">
        <w:rPr>
          <w:rStyle w:val="StyleUnderline"/>
        </w:rPr>
        <w:t>the link between any</w:t>
      </w:r>
      <w:r>
        <w:rPr>
          <w:rStyle w:val="StyleUnderline"/>
        </w:rPr>
        <w:t xml:space="preserve"> </w:t>
      </w:r>
      <w:r w:rsidRPr="00165F9E">
        <w:rPr>
          <w:rStyle w:val="StyleUnderline"/>
        </w:rPr>
        <w:t>given state’s national identity and the ‘hegemonic masculinity,’ or particular ideal-typical gender that is on top of the gender hierarchy</w:t>
      </w:r>
      <w:r w:rsidRPr="00CF4A26">
        <w:rPr>
          <w:sz w:val="16"/>
        </w:rPr>
        <w:t xml:space="preserve"> that state ‘units’ are situated in at any given time and place (Hooper 1998, 34</w:t>
      </w:r>
      <w:r w:rsidRPr="00165F9E">
        <w:rPr>
          <w:rStyle w:val="StyleUnderline"/>
        </w:rPr>
        <w:t>). The</w:t>
      </w:r>
      <w:r>
        <w:rPr>
          <w:rStyle w:val="StyleUnderline"/>
        </w:rPr>
        <w:t xml:space="preserve"> </w:t>
      </w:r>
      <w:r w:rsidRPr="00165F9E">
        <w:rPr>
          <w:rStyle w:val="StyleUnderline"/>
        </w:rPr>
        <w:t xml:space="preserve">argument that </w:t>
      </w:r>
      <w:r w:rsidRPr="002B2717">
        <w:rPr>
          <w:rStyle w:val="StyleUnderline"/>
          <w:highlight w:val="green"/>
        </w:rPr>
        <w:t>states’ structures</w:t>
      </w:r>
      <w:r w:rsidRPr="00165F9E">
        <w:rPr>
          <w:rStyle w:val="StyleUnderline"/>
        </w:rPr>
        <w:t xml:space="preserve"> and functions </w:t>
      </w:r>
      <w:r w:rsidRPr="002B2717">
        <w:rPr>
          <w:rStyle w:val="StyleUnderline"/>
          <w:highlight w:val="green"/>
        </w:rPr>
        <w:t>are</w:t>
      </w:r>
      <w:r w:rsidRPr="00165F9E">
        <w:rPr>
          <w:rStyle w:val="StyleUnderline"/>
        </w:rPr>
        <w:t xml:space="preserve"> often </w:t>
      </w:r>
      <w:r w:rsidRPr="002B2717">
        <w:rPr>
          <w:rStyle w:val="StyleUnderline"/>
          <w:highlight w:val="green"/>
        </w:rPr>
        <w:t>defined by masculinities</w:t>
      </w:r>
      <w:r w:rsidRPr="00165F9E">
        <w:rPr>
          <w:rStyle w:val="StyleUnderline"/>
        </w:rPr>
        <w:t xml:space="preserve"> (see Peterson 1992) is not based on the observation that states</w:t>
      </w:r>
      <w:r>
        <w:rPr>
          <w:rStyle w:val="StyleUnderline"/>
        </w:rPr>
        <w:t xml:space="preserve"> </w:t>
      </w:r>
      <w:r w:rsidRPr="00165F9E">
        <w:rPr>
          <w:rStyle w:val="StyleUnderline"/>
        </w:rPr>
        <w:t>are (mostly) governed by men. Instead, as Connell explains, ‘the state</w:t>
      </w:r>
      <w:r>
        <w:rPr>
          <w:rStyle w:val="StyleUnderline"/>
        </w:rPr>
        <w:t xml:space="preserve"> </w:t>
      </w:r>
      <w:r w:rsidRPr="00165F9E">
        <w:rPr>
          <w:rStyle w:val="StyleUnderline"/>
        </w:rPr>
        <w:t>organizational practices are structured in relation to the reproductive</w:t>
      </w:r>
      <w:r>
        <w:rPr>
          <w:rStyle w:val="StyleUnderline"/>
        </w:rPr>
        <w:t xml:space="preserve"> </w:t>
      </w:r>
      <w:r w:rsidRPr="00165F9E">
        <w:rPr>
          <w:rStyle w:val="StyleUnderline"/>
        </w:rPr>
        <w:t xml:space="preserve">arena’ (1995, 73). </w:t>
      </w:r>
      <w:r w:rsidRPr="002B2717">
        <w:rPr>
          <w:rStyle w:val="StyleUnderline"/>
          <w:highlight w:val="green"/>
        </w:rPr>
        <w:t xml:space="preserve">Some </w:t>
      </w:r>
      <w:r w:rsidRPr="002B2717">
        <w:rPr>
          <w:rStyle w:val="StyleUnderline"/>
        </w:rPr>
        <w:t xml:space="preserve">states’ </w:t>
      </w:r>
      <w:r w:rsidRPr="002B2717">
        <w:rPr>
          <w:rStyle w:val="StyleUnderline"/>
          <w:highlight w:val="green"/>
        </w:rPr>
        <w:t xml:space="preserve">hegemonic masculinities are aggressive </w:t>
      </w:r>
      <w:r w:rsidRPr="002B2717">
        <w:rPr>
          <w:rStyle w:val="StyleUnderline"/>
        </w:rPr>
        <w:t>and projected</w:t>
      </w:r>
      <w:r w:rsidRPr="00165F9E">
        <w:rPr>
          <w:rStyle w:val="StyleUnderline"/>
        </w:rPr>
        <w:t xml:space="preserve">, </w:t>
      </w:r>
      <w:r w:rsidRPr="002B2717">
        <w:rPr>
          <w:rStyle w:val="StyleUnderline"/>
          <w:highlight w:val="green"/>
        </w:rPr>
        <w:t>others</w:t>
      </w:r>
      <w:r w:rsidRPr="00165F9E">
        <w:rPr>
          <w:rStyle w:val="StyleUnderline"/>
        </w:rPr>
        <w:t xml:space="preserve"> are </w:t>
      </w:r>
      <w:r w:rsidRPr="002B2717">
        <w:rPr>
          <w:rStyle w:val="StyleUnderline"/>
          <w:highlight w:val="green"/>
        </w:rPr>
        <w:t>tough but tender, and</w:t>
      </w:r>
      <w:r w:rsidRPr="00165F9E">
        <w:rPr>
          <w:rStyle w:val="StyleUnderline"/>
        </w:rPr>
        <w:t xml:space="preserve"> still </w:t>
      </w:r>
      <w:r w:rsidRPr="002B2717">
        <w:rPr>
          <w:rStyle w:val="StyleUnderline"/>
          <w:highlight w:val="green"/>
        </w:rPr>
        <w:t xml:space="preserve">others </w:t>
      </w:r>
      <w:r w:rsidRPr="002B2717">
        <w:rPr>
          <w:rStyle w:val="StyleUnderline"/>
        </w:rPr>
        <w:t xml:space="preserve">are </w:t>
      </w:r>
      <w:r w:rsidRPr="002B2717">
        <w:rPr>
          <w:rStyle w:val="StyleUnderline"/>
          <w:highlight w:val="green"/>
        </w:rPr>
        <w:t>stoic</w:t>
      </w:r>
      <w:r w:rsidRPr="00165F9E">
        <w:rPr>
          <w:rStyle w:val="StyleUnderline"/>
        </w:rPr>
        <w:t xml:space="preserve"> and</w:t>
      </w:r>
      <w:r>
        <w:rPr>
          <w:rStyle w:val="StyleUnderline"/>
        </w:rPr>
        <w:t xml:space="preserve"> </w:t>
      </w:r>
      <w:r w:rsidRPr="00165F9E">
        <w:rPr>
          <w:rStyle w:val="StyleUnderline"/>
        </w:rPr>
        <w:t>reserved. All hegemonic masculinities relate to a feminized other</w:t>
      </w:r>
      <w:r w:rsidRPr="00CF4A26">
        <w:rPr>
          <w:sz w:val="16"/>
        </w:rPr>
        <w:t xml:space="preserve">, but they do so in different ways: some encourage violating it, some define themselves in 20 LAURA SJOBERG opposition to it, some understand it as treasured and to be protected, and some mix elements of all of the above. </w:t>
      </w:r>
      <w:r w:rsidRPr="00165F9E">
        <w:rPr>
          <w:rStyle w:val="StyleUnderline"/>
        </w:rPr>
        <w:t xml:space="preserve">The </w:t>
      </w:r>
      <w:r w:rsidRPr="002B2717">
        <w:rPr>
          <w:rStyle w:val="StyleUnderline"/>
          <w:highlight w:val="green"/>
        </w:rPr>
        <w:t xml:space="preserve">gendered </w:t>
      </w:r>
      <w:r w:rsidRPr="002B2717">
        <w:rPr>
          <w:rStyle w:val="StyleUnderline"/>
        </w:rPr>
        <w:t>nature</w:t>
      </w:r>
      <w:r w:rsidRPr="00165F9E">
        <w:rPr>
          <w:rStyle w:val="StyleUnderline"/>
        </w:rPr>
        <w:t xml:space="preserve"> of national</w:t>
      </w:r>
      <w:r>
        <w:rPr>
          <w:rStyle w:val="StyleUnderline"/>
        </w:rPr>
        <w:t xml:space="preserve"> </w:t>
      </w:r>
      <w:r w:rsidRPr="002B2717">
        <w:rPr>
          <w:rStyle w:val="StyleUnderline"/>
          <w:highlight w:val="green"/>
        </w:rPr>
        <w:t>identities influences</w:t>
      </w:r>
      <w:r w:rsidRPr="00165F9E">
        <w:rPr>
          <w:rStyle w:val="StyleUnderline"/>
        </w:rPr>
        <w:t xml:space="preserve"> the function of states, particularly in the areas of </w:t>
      </w:r>
      <w:r w:rsidRPr="002B2717">
        <w:rPr>
          <w:rStyle w:val="StyleUnderline"/>
          <w:highlight w:val="green"/>
        </w:rPr>
        <w:t>warmaking</w:t>
      </w:r>
      <w:r w:rsidRPr="00165F9E">
        <w:rPr>
          <w:rStyle w:val="StyleUnderline"/>
        </w:rPr>
        <w:t xml:space="preserve"> and war-fighting, but also in terms of citizenship, </w:t>
      </w:r>
      <w:r w:rsidRPr="002B2717">
        <w:rPr>
          <w:rStyle w:val="StyleUnderline"/>
        </w:rPr>
        <w:t>economic organization,</w:t>
      </w:r>
      <w:r w:rsidRPr="00165F9E">
        <w:rPr>
          <w:rStyle w:val="StyleUnderline"/>
        </w:rPr>
        <w:t xml:space="preserve"> diplomatic </w:t>
      </w:r>
      <w:r w:rsidRPr="002B2717">
        <w:rPr>
          <w:rStyle w:val="StyleUnderline"/>
        </w:rPr>
        <w:t>relations</w:t>
      </w:r>
      <w:r w:rsidRPr="00165F9E">
        <w:rPr>
          <w:rStyle w:val="StyleUnderline"/>
        </w:rPr>
        <w:t>, and involvement in international</w:t>
      </w:r>
      <w:r>
        <w:rPr>
          <w:rStyle w:val="StyleUnderline"/>
        </w:rPr>
        <w:t xml:space="preserve"> </w:t>
      </w:r>
      <w:r w:rsidRPr="00165F9E">
        <w:rPr>
          <w:rStyle w:val="StyleUnderline"/>
        </w:rPr>
        <w:t>organizations.</w:t>
      </w:r>
      <w:r w:rsidRPr="00CF4A26">
        <w:rPr>
          <w:sz w:val="16"/>
        </w:rPr>
        <w:t xml:space="preserve">18 For example, feminists have catalogued throughout the history of the modern state system a relationship between military service, masculinity, and full citizenship (either de jure or de facto) in states (Moscovici 2000). Though the relationship between gender and nationalism generally (and genders and nationalisms specifically) influences the function of units whether they are like units (in anarchy) or not like units (indicative of a hierarchical system in Waltz’s terms), </w:t>
      </w:r>
      <w:r w:rsidRPr="00165F9E">
        <w:rPr>
          <w:rStyle w:val="StyleUnderline"/>
        </w:rPr>
        <w:t xml:space="preserve">evidence of different </w:t>
      </w:r>
      <w:r w:rsidRPr="002B2717">
        <w:rPr>
          <w:rStyle w:val="StyleUnderline"/>
          <w:highlight w:val="green"/>
        </w:rPr>
        <w:t>gendered nationalisms</w:t>
      </w:r>
      <w:r w:rsidRPr="00165F9E">
        <w:rPr>
          <w:rStyle w:val="StyleUnderline"/>
        </w:rPr>
        <w:t xml:space="preserve"> suggests that gender hierarchy in global </w:t>
      </w:r>
      <w:r w:rsidRPr="002B2717">
        <w:rPr>
          <w:rStyle w:val="StyleUnderline"/>
        </w:rPr>
        <w:t>politics</w:t>
      </w:r>
      <w:r w:rsidRPr="00165F9E">
        <w:rPr>
          <w:rStyle w:val="StyleUnderline"/>
        </w:rPr>
        <w:t xml:space="preserve"> </w:t>
      </w:r>
      <w:r w:rsidRPr="002B2717">
        <w:rPr>
          <w:rStyle w:val="StyleUnderline"/>
          <w:highlight w:val="green"/>
        </w:rPr>
        <w:t>differentiates</w:t>
      </w:r>
      <w:r>
        <w:rPr>
          <w:rStyle w:val="StyleUnderline"/>
        </w:rPr>
        <w:t xml:space="preserve"> </w:t>
      </w:r>
      <w:r w:rsidRPr="00165F9E">
        <w:rPr>
          <w:rStyle w:val="StyleUnderline"/>
        </w:rPr>
        <w:t xml:space="preserve">between functions of </w:t>
      </w:r>
      <w:r w:rsidRPr="002B2717">
        <w:rPr>
          <w:rStyle w:val="StyleUnderline"/>
          <w:highlight w:val="green"/>
        </w:rPr>
        <w:t>units in the system</w:t>
      </w:r>
      <w:r w:rsidRPr="00165F9E">
        <w:rPr>
          <w:rStyle w:val="StyleUnderline"/>
        </w:rPr>
        <w:t xml:space="preserve"> rather than dictating that all units</w:t>
      </w:r>
      <w:r>
        <w:rPr>
          <w:rStyle w:val="StyleUnderline"/>
        </w:rPr>
        <w:t xml:space="preserve"> </w:t>
      </w:r>
      <w:r w:rsidRPr="00165F9E">
        <w:rPr>
          <w:rStyle w:val="StyleUnderline"/>
        </w:rPr>
        <w:t xml:space="preserve">function similarly. </w:t>
      </w:r>
      <w:r w:rsidRPr="00CF4A26">
        <w:rPr>
          <w:sz w:val="16"/>
        </w:rPr>
        <w:t xml:space="preserve">Units in the system (even defined in the narrow realist terms where only states count as units) do have many similar functions in terms of governance, education, health care, and the like. But especially in their external relations, states also have a number of differentiated functions. </w:t>
      </w:r>
      <w:r w:rsidRPr="00165F9E">
        <w:rPr>
          <w:rStyle w:val="StyleUnderline"/>
        </w:rPr>
        <w:t>Some states were/are colonizers, some states were colonized and still deal</w:t>
      </w:r>
      <w:r>
        <w:rPr>
          <w:rStyle w:val="StyleUnderline"/>
        </w:rPr>
        <w:t xml:space="preserve"> </w:t>
      </w:r>
      <w:r w:rsidRPr="00165F9E">
        <w:rPr>
          <w:rStyle w:val="StyleUnderline"/>
        </w:rPr>
        <w:t>with remaining markers of colonization. Some states are aggressors, while</w:t>
      </w:r>
      <w:r>
        <w:rPr>
          <w:rStyle w:val="StyleUnderline"/>
        </w:rPr>
        <w:t xml:space="preserve"> </w:t>
      </w:r>
      <w:r w:rsidRPr="00165F9E">
        <w:rPr>
          <w:rStyle w:val="StyleUnderline"/>
        </w:rPr>
        <w:t>other states are the victims of aggression. Some states are protectors, while</w:t>
      </w:r>
      <w:r>
        <w:rPr>
          <w:rStyle w:val="StyleUnderline"/>
        </w:rPr>
        <w:t xml:space="preserve"> </w:t>
      </w:r>
      <w:r w:rsidRPr="00165F9E">
        <w:rPr>
          <w:rStyle w:val="StyleUnderline"/>
        </w:rPr>
        <w:t>other states require protection</w:t>
      </w:r>
      <w:r w:rsidRPr="00CF4A26">
        <w:rPr>
          <w:sz w:val="16"/>
        </w:rPr>
        <w:t xml:space="preserve">. Some states provide peacekeeping troops, international humanitarian aid, and other public goods, while other states do not serve those functions, depending on state identity (e.g. Savery 2007). </w:t>
      </w:r>
      <w:r w:rsidRPr="00165F9E">
        <w:rPr>
          <w:rStyle w:val="StyleUnderline"/>
        </w:rPr>
        <w:t>Some states serve to facilitate international cooperation while others act as</w:t>
      </w:r>
      <w:r>
        <w:rPr>
          <w:rStyle w:val="StyleUnderline"/>
        </w:rPr>
        <w:t xml:space="preserve"> </w:t>
      </w:r>
      <w:r w:rsidRPr="00165F9E">
        <w:rPr>
          <w:rStyle w:val="StyleUnderline"/>
        </w:rPr>
        <w:t xml:space="preserve">cogs in cooperation’s wheels. </w:t>
      </w:r>
      <w:r w:rsidRPr="002B2717">
        <w:rPr>
          <w:rStyle w:val="StyleUnderline"/>
          <w:highlight w:val="green"/>
        </w:rPr>
        <w:t>Some states see</w:t>
      </w:r>
      <w:r w:rsidRPr="00165F9E">
        <w:rPr>
          <w:rStyle w:val="StyleUnderline"/>
        </w:rPr>
        <w:t xml:space="preserve"> their </w:t>
      </w:r>
      <w:r w:rsidRPr="002B2717">
        <w:rPr>
          <w:rStyle w:val="StyleUnderline"/>
          <w:highlight w:val="green"/>
        </w:rPr>
        <w:t>masculinity</w:t>
      </w:r>
      <w:r w:rsidRPr="00165F9E">
        <w:rPr>
          <w:rStyle w:val="StyleUnderline"/>
        </w:rPr>
        <w:t xml:space="preserve"> as </w:t>
      </w:r>
      <w:r w:rsidRPr="002B2717">
        <w:rPr>
          <w:rStyle w:val="StyleUnderline"/>
          <w:highlight w:val="green"/>
        </w:rPr>
        <w:t>affirmed in</w:t>
      </w:r>
      <w:r>
        <w:rPr>
          <w:rStyle w:val="StyleUnderline"/>
        </w:rPr>
        <w:t xml:space="preserve"> </w:t>
      </w:r>
      <w:r w:rsidRPr="00165F9E">
        <w:rPr>
          <w:rStyle w:val="StyleUnderline"/>
        </w:rPr>
        <w:t xml:space="preserve">the interstate equivalent of rape and </w:t>
      </w:r>
      <w:r w:rsidRPr="002B2717">
        <w:rPr>
          <w:rStyle w:val="StyleUnderline"/>
          <w:highlight w:val="green"/>
        </w:rPr>
        <w:t>pillage, while other</w:t>
      </w:r>
      <w:r w:rsidRPr="00165F9E">
        <w:rPr>
          <w:rStyle w:val="StyleUnderline"/>
        </w:rPr>
        <w:t xml:space="preserve"> states </w:t>
      </w:r>
      <w:r w:rsidRPr="002B2717">
        <w:rPr>
          <w:rStyle w:val="StyleUnderline"/>
          <w:highlight w:val="green"/>
        </w:rPr>
        <w:t>see it in</w:t>
      </w:r>
      <w:r>
        <w:rPr>
          <w:rStyle w:val="StyleUnderline"/>
        </w:rPr>
        <w:t xml:space="preserve"> </w:t>
      </w:r>
      <w:r w:rsidRPr="00165F9E">
        <w:rPr>
          <w:rStyle w:val="StyleUnderline"/>
        </w:rPr>
        <w:t xml:space="preserve">chivalry, </w:t>
      </w:r>
      <w:r w:rsidRPr="002B2717">
        <w:rPr>
          <w:rStyle w:val="StyleUnderline"/>
          <w:highlight w:val="green"/>
        </w:rPr>
        <w:t>honor</w:t>
      </w:r>
      <w:r w:rsidRPr="00165F9E">
        <w:rPr>
          <w:rStyle w:val="StyleUnderline"/>
        </w:rPr>
        <w:t>, and a sense of the genteel.</w:t>
      </w:r>
      <w:r>
        <w:rPr>
          <w:rStyle w:val="StyleUnderline"/>
        </w:rPr>
        <w:t xml:space="preserve"> </w:t>
      </w:r>
      <w:r w:rsidRPr="00CF4A26">
        <w:rPr>
          <w:sz w:val="16"/>
        </w:rPr>
        <w:t xml:space="preserve">While Waltz might classify these differences as merely capabilities gaps, different state functions in the community of states do not map one-toone onto capabilities. Instead, I propose that they map onto the ways that gender shapes state identities and functions. As Peterson (2010) notes, ‘not only subjects but also concepts, desires, tastes, styles, ways of knowing y can be [masculinized or] feminized,’ such that states’ ontological security is related to their gendered identities. </w:t>
      </w:r>
      <w:r w:rsidRPr="00165F9E">
        <w:rPr>
          <w:rStyle w:val="StyleUnderline"/>
        </w:rPr>
        <w:t>For example, a number of feminist</w:t>
      </w:r>
      <w:r>
        <w:rPr>
          <w:rStyle w:val="StyleUnderline"/>
        </w:rPr>
        <w:t xml:space="preserve"> </w:t>
      </w:r>
      <w:r w:rsidRPr="00165F9E">
        <w:rPr>
          <w:rStyle w:val="StyleUnderline"/>
        </w:rPr>
        <w:t>analyses of the United States during the first Gulf War identify its policy</w:t>
      </w:r>
      <w:r>
        <w:rPr>
          <w:rStyle w:val="StyleUnderline"/>
        </w:rPr>
        <w:t xml:space="preserve"> </w:t>
      </w:r>
      <w:r w:rsidRPr="00165F9E">
        <w:rPr>
          <w:rStyle w:val="StyleUnderline"/>
        </w:rPr>
        <w:t>choices and military strategies as consonant with a new, post-Cold War</w:t>
      </w:r>
      <w:r>
        <w:rPr>
          <w:rStyle w:val="StyleUnderline"/>
        </w:rPr>
        <w:t xml:space="preserve"> </w:t>
      </w:r>
      <w:r w:rsidRPr="00165F9E">
        <w:rPr>
          <w:rStyle w:val="StyleUnderline"/>
        </w:rPr>
        <w:t>‘tough-but-tender’ image of the United States’ masculinity, which maintained</w:t>
      </w:r>
      <w:r>
        <w:rPr>
          <w:rStyle w:val="StyleUnderline"/>
        </w:rPr>
        <w:t xml:space="preserve"> </w:t>
      </w:r>
      <w:r w:rsidRPr="00165F9E">
        <w:rPr>
          <w:rStyle w:val="StyleUnderline"/>
        </w:rPr>
        <w:t>the Cold War-era projection of strength, but added an element of sensitivity</w:t>
      </w:r>
      <w:r>
        <w:rPr>
          <w:rStyle w:val="StyleUnderline"/>
        </w:rPr>
        <w:t xml:space="preserve"> </w:t>
      </w:r>
      <w:r w:rsidRPr="00165F9E">
        <w:rPr>
          <w:rStyle w:val="StyleUnderline"/>
        </w:rPr>
        <w:t>and a chivalric conception of protecting the weak</w:t>
      </w:r>
      <w:r w:rsidRPr="00CF4A26">
        <w:rPr>
          <w:sz w:val="16"/>
        </w:rPr>
        <w:t xml:space="preserve"> (e.g. Niva 1998; Sjoberg 2006a). </w:t>
      </w:r>
      <w:r w:rsidRPr="00165F9E">
        <w:rPr>
          <w:rStyle w:val="StyleUnderline"/>
        </w:rPr>
        <w:t>Seemingly inconsonant functions for the US military as at once an</w:t>
      </w:r>
      <w:r>
        <w:rPr>
          <w:rStyle w:val="StyleUnderline"/>
        </w:rPr>
        <w:t xml:space="preserve"> </w:t>
      </w:r>
      <w:r w:rsidRPr="00165F9E">
        <w:rPr>
          <w:rStyle w:val="StyleUnderline"/>
        </w:rPr>
        <w:t>attack force and a tool for protection then make sense, because the state does</w:t>
      </w:r>
      <w:r>
        <w:rPr>
          <w:rStyle w:val="StyleUnderline"/>
        </w:rPr>
        <w:t xml:space="preserve"> </w:t>
      </w:r>
      <w:r w:rsidRPr="00165F9E">
        <w:rPr>
          <w:rStyle w:val="StyleUnderline"/>
        </w:rPr>
        <w:t>function differently based on its self-perception of identity, which might be</w:t>
      </w:r>
      <w:r>
        <w:rPr>
          <w:rStyle w:val="StyleUnderline"/>
        </w:rPr>
        <w:t xml:space="preserve"> </w:t>
      </w:r>
      <w:r w:rsidRPr="00165F9E">
        <w:rPr>
          <w:rStyle w:val="StyleUnderline"/>
        </w:rPr>
        <w:t>seen as (at least in part) a product of structural gender hierarchy in the</w:t>
      </w:r>
      <w:r>
        <w:rPr>
          <w:rStyle w:val="StyleUnderline"/>
        </w:rPr>
        <w:t xml:space="preserve"> </w:t>
      </w:r>
      <w:r w:rsidRPr="00165F9E">
        <w:rPr>
          <w:rStyle w:val="StyleUnderline"/>
        </w:rPr>
        <w:t>international arena.</w:t>
      </w:r>
    </w:p>
    <w:p w14:paraId="22EEDEED" w14:textId="77777777" w:rsidR="00D22368" w:rsidRDefault="00D22368" w:rsidP="00D22368">
      <w:pPr>
        <w:rPr>
          <w:rStyle w:val="StyleUnderline"/>
        </w:rPr>
      </w:pPr>
    </w:p>
    <w:p w14:paraId="40EB0177" w14:textId="77777777" w:rsidR="00D22368" w:rsidRPr="00DF27CF" w:rsidRDefault="00D22368" w:rsidP="00D22368">
      <w:pPr>
        <w:pStyle w:val="Heading4"/>
      </w:pPr>
      <w:r>
        <w:t xml:space="preserve">Defensive realism </w:t>
      </w:r>
      <w:r>
        <w:rPr>
          <w:u w:val="single"/>
        </w:rPr>
        <w:t>can’t explain</w:t>
      </w:r>
      <w:r>
        <w:t xml:space="preserve"> Chinese international actions like land reclamation- only </w:t>
      </w:r>
      <w:r>
        <w:rPr>
          <w:u w:val="single"/>
        </w:rPr>
        <w:t>feminist international relations</w:t>
      </w:r>
      <w:r>
        <w:t xml:space="preserve"> can effectively analyze China’s </w:t>
      </w:r>
      <w:r w:rsidRPr="00DF27CF">
        <w:rPr>
          <w:u w:val="single"/>
        </w:rPr>
        <w:t>masculine policies</w:t>
      </w:r>
      <w:r>
        <w:t>.</w:t>
      </w:r>
    </w:p>
    <w:p w14:paraId="12A40421" w14:textId="77777777" w:rsidR="00D22368" w:rsidRPr="00952D38" w:rsidRDefault="00D22368" w:rsidP="00D22368">
      <w:pPr>
        <w:rPr>
          <w:rStyle w:val="Style13ptBold"/>
        </w:rPr>
      </w:pPr>
      <w:r w:rsidRPr="00952D38">
        <w:rPr>
          <w:rStyle w:val="Style13ptBold"/>
        </w:rPr>
        <w:t>Wang ‘19</w:t>
      </w:r>
    </w:p>
    <w:p w14:paraId="393F2DEC" w14:textId="77777777" w:rsidR="00D22368" w:rsidRPr="00952D38" w:rsidRDefault="00D22368" w:rsidP="00D22368">
      <w:pPr>
        <w:rPr>
          <w:sz w:val="16"/>
          <w:szCs w:val="16"/>
        </w:rPr>
      </w:pPr>
      <w:r w:rsidRPr="00952D38">
        <w:rPr>
          <w:sz w:val="16"/>
          <w:szCs w:val="16"/>
        </w:rPr>
        <w:t xml:space="preserve">(Joy Zhirou, International Studies student at John Hopkins University, </w:t>
      </w:r>
      <w:hyperlink r:id="rId9" w:history="1">
        <w:r w:rsidRPr="00952D38">
          <w:rPr>
            <w:rStyle w:val="Hyperlink"/>
            <w:sz w:val="16"/>
            <w:szCs w:val="16"/>
          </w:rPr>
          <w:t>https://jhufar.com/2019/03/02/limits-of-realism-in-understanding-chinese-land-reclamation/</w:t>
        </w:r>
      </w:hyperlink>
      <w:r w:rsidRPr="00952D38">
        <w:rPr>
          <w:sz w:val="16"/>
          <w:szCs w:val="16"/>
        </w:rPr>
        <w:t>, March 2) BW</w:t>
      </w:r>
    </w:p>
    <w:p w14:paraId="47D17899" w14:textId="77777777" w:rsidR="00D22368" w:rsidRPr="00D10C07" w:rsidRDefault="00D22368" w:rsidP="00D22368">
      <w:pPr>
        <w:rPr>
          <w:sz w:val="16"/>
        </w:rPr>
      </w:pPr>
      <w:r w:rsidRPr="00A81F4B">
        <w:rPr>
          <w:rStyle w:val="StyleUnderline"/>
          <w:highlight w:val="green"/>
        </w:rPr>
        <w:t>Defensive realism shares</w:t>
      </w:r>
      <w:r w:rsidRPr="00015FDB">
        <w:rPr>
          <w:rStyle w:val="StyleUnderline"/>
        </w:rPr>
        <w:t xml:space="preserve"> many of the same beliefs as </w:t>
      </w:r>
      <w:r w:rsidRPr="00A81F4B">
        <w:rPr>
          <w:rStyle w:val="StyleUnderline"/>
          <w:highlight w:val="green"/>
        </w:rPr>
        <w:t>offensive realism</w:t>
      </w:r>
      <w:r w:rsidRPr="00015FDB">
        <w:rPr>
          <w:rStyle w:val="StyleUnderline"/>
        </w:rPr>
        <w:t>,</w:t>
      </w:r>
      <w:r w:rsidRPr="00DF27CF">
        <w:rPr>
          <w:sz w:val="16"/>
        </w:rPr>
        <w:t xml:space="preserve"> but believes that excessive power will bring about the fall of the expanding state; the rationale, </w:t>
      </w:r>
      <w:r w:rsidRPr="00015FDB">
        <w:rPr>
          <w:rStyle w:val="StyleUnderline"/>
        </w:rPr>
        <w:t>according to Kenneth Waltz,</w:t>
      </w:r>
      <w:r w:rsidRPr="00DF27CF">
        <w:rPr>
          <w:sz w:val="16"/>
        </w:rPr>
        <w:t xml:space="preserve"> is that if a state becomes too powerful, other states would feel threatened and would band together to either destroy the aggressor state or restore it to its original power capacity.6 In this case, </w:t>
      </w:r>
      <w:r w:rsidRPr="00A81F4B">
        <w:rPr>
          <w:rStyle w:val="StyleUnderline"/>
          <w:highlight w:val="green"/>
        </w:rPr>
        <w:t>states do not expand unprovoked</w:t>
      </w:r>
      <w:r w:rsidRPr="00015FDB">
        <w:rPr>
          <w:rStyle w:val="StyleUnderline"/>
        </w:rPr>
        <w:t>, but</w:t>
      </w:r>
      <w:r w:rsidRPr="00DF27CF">
        <w:rPr>
          <w:sz w:val="16"/>
        </w:rPr>
        <w:t xml:space="preserve"> rather </w:t>
      </w:r>
      <w:r w:rsidRPr="00015FDB">
        <w:rPr>
          <w:rStyle w:val="StyleUnderline"/>
        </w:rPr>
        <w:t xml:space="preserve">as a </w:t>
      </w:r>
      <w:r w:rsidRPr="00A81F4B">
        <w:rPr>
          <w:rStyle w:val="StyleUnderline"/>
          <w:highlight w:val="green"/>
        </w:rPr>
        <w:t>response to</w:t>
      </w:r>
      <w:r w:rsidRPr="00015FDB">
        <w:rPr>
          <w:rStyle w:val="StyleUnderline"/>
        </w:rPr>
        <w:t xml:space="preserve"> changing distribution of </w:t>
      </w:r>
      <w:r w:rsidRPr="00A81F4B">
        <w:rPr>
          <w:rStyle w:val="StyleUnderline"/>
          <w:highlight w:val="green"/>
        </w:rPr>
        <w:t>power</w:t>
      </w:r>
      <w:r w:rsidRPr="00DF27CF">
        <w:rPr>
          <w:sz w:val="16"/>
        </w:rPr>
        <w:t xml:space="preserve"> since acquiring too much power and thereby upsetting the balance of power would only threaten their security more. Therefore, </w:t>
      </w:r>
      <w:r w:rsidRPr="00015FDB">
        <w:rPr>
          <w:rStyle w:val="StyleUnderline"/>
        </w:rPr>
        <w:t xml:space="preserve">based on defensive realism, </w:t>
      </w:r>
      <w:r w:rsidRPr="00A81F4B">
        <w:rPr>
          <w:rStyle w:val="StyleUnderline"/>
          <w:highlight w:val="green"/>
        </w:rPr>
        <w:t>China’s push into the S</w:t>
      </w:r>
      <w:r w:rsidRPr="00015FDB">
        <w:rPr>
          <w:rStyle w:val="StyleUnderline"/>
        </w:rPr>
        <w:t xml:space="preserve">outh </w:t>
      </w:r>
      <w:r w:rsidRPr="00A81F4B">
        <w:rPr>
          <w:rStyle w:val="StyleUnderline"/>
          <w:highlight w:val="green"/>
        </w:rPr>
        <w:t>C</w:t>
      </w:r>
      <w:r w:rsidRPr="00015FDB">
        <w:rPr>
          <w:rStyle w:val="StyleUnderline"/>
        </w:rPr>
        <w:t xml:space="preserve">hina </w:t>
      </w:r>
      <w:r w:rsidRPr="00A81F4B">
        <w:rPr>
          <w:rStyle w:val="StyleUnderline"/>
          <w:highlight w:val="green"/>
        </w:rPr>
        <w:t>S</w:t>
      </w:r>
      <w:r w:rsidRPr="00015FDB">
        <w:rPr>
          <w:rStyle w:val="StyleUnderline"/>
        </w:rPr>
        <w:t>ea was</w:t>
      </w:r>
      <w:r w:rsidRPr="00DF27CF">
        <w:rPr>
          <w:sz w:val="16"/>
        </w:rPr>
        <w:t xml:space="preserve"> not self-initiated but </w:t>
      </w:r>
      <w:r w:rsidRPr="00015FDB">
        <w:rPr>
          <w:rStyle w:val="StyleUnderline"/>
        </w:rPr>
        <w:t xml:space="preserve">simply a </w:t>
      </w:r>
      <w:r w:rsidRPr="00A81F4B">
        <w:rPr>
          <w:rStyle w:val="StyleUnderline"/>
          <w:highlight w:val="green"/>
        </w:rPr>
        <w:t>reaction to escalating security challenges</w:t>
      </w:r>
      <w:r w:rsidRPr="00DF27CF">
        <w:rPr>
          <w:sz w:val="16"/>
        </w:rPr>
        <w:t xml:space="preserve"> in the region; </w:t>
      </w:r>
      <w:r w:rsidRPr="00015FDB">
        <w:rPr>
          <w:rStyle w:val="StyleUnderline"/>
        </w:rPr>
        <w:t xml:space="preserve">it will </w:t>
      </w:r>
      <w:r w:rsidRPr="00A81F4B">
        <w:rPr>
          <w:rStyle w:val="StyleUnderline"/>
          <w:highlight w:val="green"/>
        </w:rPr>
        <w:t>cease</w:t>
      </w:r>
      <w:r w:rsidRPr="00015FDB">
        <w:rPr>
          <w:rStyle w:val="StyleUnderline"/>
        </w:rPr>
        <w:t xml:space="preserve"> expanding </w:t>
      </w:r>
      <w:r w:rsidRPr="00A81F4B">
        <w:rPr>
          <w:rStyle w:val="StyleUnderline"/>
          <w:highlight w:val="green"/>
        </w:rPr>
        <w:t>once</w:t>
      </w:r>
      <w:r w:rsidRPr="00015FDB">
        <w:rPr>
          <w:rStyle w:val="StyleUnderline"/>
        </w:rPr>
        <w:t xml:space="preserve"> it</w:t>
      </w:r>
      <w:r w:rsidRPr="00DF27CF">
        <w:rPr>
          <w:sz w:val="16"/>
        </w:rPr>
        <w:t xml:space="preserve"> feels that it </w:t>
      </w:r>
      <w:r w:rsidRPr="00015FDB">
        <w:rPr>
          <w:rStyle w:val="StyleUnderline"/>
        </w:rPr>
        <w:t xml:space="preserve">has </w:t>
      </w:r>
      <w:r w:rsidRPr="00A81F4B">
        <w:rPr>
          <w:rStyle w:val="StyleUnderline"/>
          <w:highlight w:val="green"/>
        </w:rPr>
        <w:t>gained enough power</w:t>
      </w:r>
      <w:r w:rsidRPr="00DF27CF">
        <w:rPr>
          <w:sz w:val="16"/>
        </w:rPr>
        <w:t xml:space="preserve"> to counterbalance the new security threats. Broader historical context of the South China Sea disputes proves defensive realism to be on the side of truth. Contrary to popular assumption, China is in fact the latecomer to the land reclamation game. The Philippines had reclaimed on the Palawan Island and Vietnam has added to Sand Cay and West London Reef 21,000 and 65,000 square meters respectively since 2010.7 Increased territories in the South China Sea means increased military outposts and increased ability to claim more islands in disputed areas, which threatens China’s sovereignty. Therefore, </w:t>
      </w:r>
      <w:r w:rsidRPr="00015FDB">
        <w:rPr>
          <w:rStyle w:val="StyleUnderline"/>
        </w:rPr>
        <w:t xml:space="preserve">given </w:t>
      </w:r>
      <w:r w:rsidRPr="00A81F4B">
        <w:rPr>
          <w:rStyle w:val="StyleUnderline"/>
          <w:highlight w:val="green"/>
        </w:rPr>
        <w:t>Vietnam’s</w:t>
      </w:r>
      <w:r w:rsidRPr="00015FDB">
        <w:rPr>
          <w:rStyle w:val="StyleUnderline"/>
        </w:rPr>
        <w:t xml:space="preserve"> island </w:t>
      </w:r>
      <w:r w:rsidRPr="00A81F4B">
        <w:rPr>
          <w:rStyle w:val="StyleUnderline"/>
          <w:highlight w:val="green"/>
        </w:rPr>
        <w:t>building</w:t>
      </w:r>
      <w:r w:rsidRPr="00DF27CF">
        <w:rPr>
          <w:sz w:val="16"/>
        </w:rPr>
        <w:t xml:space="preserve"> in the disputed Spratly Islands, </w:t>
      </w:r>
      <w:r w:rsidRPr="00A81F4B">
        <w:rPr>
          <w:rStyle w:val="StyleUnderline"/>
          <w:highlight w:val="green"/>
        </w:rPr>
        <w:t>China</w:t>
      </w:r>
      <w:r w:rsidRPr="00DF27CF">
        <w:rPr>
          <w:sz w:val="16"/>
        </w:rPr>
        <w:t xml:space="preserve"> perceived a rise in the relative power of its competitors and </w:t>
      </w:r>
      <w:r w:rsidRPr="00015FDB">
        <w:rPr>
          <w:rStyle w:val="StyleUnderline"/>
        </w:rPr>
        <w:t xml:space="preserve">had to </w:t>
      </w:r>
      <w:r w:rsidRPr="00A81F4B">
        <w:rPr>
          <w:rStyle w:val="StyleUnderline"/>
          <w:highlight w:val="green"/>
        </w:rPr>
        <w:t>increase its</w:t>
      </w:r>
      <w:r w:rsidRPr="00015FDB">
        <w:rPr>
          <w:rStyle w:val="StyleUnderline"/>
        </w:rPr>
        <w:t xml:space="preserve"> own </w:t>
      </w:r>
      <w:r w:rsidRPr="00A81F4B">
        <w:rPr>
          <w:rStyle w:val="StyleUnderline"/>
          <w:highlight w:val="green"/>
        </w:rPr>
        <w:t>power</w:t>
      </w:r>
      <w:r w:rsidRPr="00DF27CF">
        <w:rPr>
          <w:sz w:val="16"/>
        </w:rPr>
        <w:t xml:space="preserve"> in the region. Defensive realism predicts that China will eventually stop its expansion even though China has yet to slow down land reclamation. This is because as China builds up more capabilities in the region through the construction of airstrips and marine bases on the new artificial islands, so too do its hostile neighbors. Thus, China still feels insecure and will continue to expand until it restores the perceived balance of power to the previous status quo. Omnibalancing, as developed by Steven David, agrees with realism on the prominence of interest and power, but argues that in a developing country the balance of power occurs not on the international level but on the state level. In the developing world, sometimes the biggest threats to the government are not from other states but rather from domestic dissent and unrest (e.g. military coup d’etat or riots). Therefore, to stay in power, countries leaders may choose foreign policies that are not in the best interest of the state but diffuse domestic tension.8 In the case of China, omnibalancing would contend that China’s land reclamation activities in the South China Sea is merely a diversion from domestic discontent with the government. China is an authoritarian regime without free election, so the only source of government legitimacy comes from its ability to keep the people satisfied. In a survey conducted by Pew Research Center in 2015, government corruption tops the list, with 84% respondents considering it a big problem and 44% a very big problem; more than 50% of people believe that air/water pollution, food safety, and income inequality will stay the same or get worse over the next 5 years.9 In 2010 alone, China witnessed 180,000 protests, demonstrations, and riots.10 These data reveal a low level of confidence for the government, so diverting domestic discontent with battling foreign encroachment on sovereignty — that is, the territorial disputes with Japan, Vietnam, Malaysia and the Philippines — through island building would allow the Communist leadership to recover its image among the public. A survey in 2013 further confirms the validity of the omnibalancing argument: around 60% of people pay attention to China’s maritime disputes and the majority think that China’s claims are absolutely correct.11 However, despite its immense explanatory power, </w:t>
      </w:r>
      <w:r w:rsidRPr="00A81F4B">
        <w:rPr>
          <w:rStyle w:val="Emphasis"/>
          <w:highlight w:val="green"/>
        </w:rPr>
        <w:t>realism cannot account for the full story</w:t>
      </w:r>
      <w:r w:rsidRPr="00A81F4B">
        <w:rPr>
          <w:rStyle w:val="StyleUnderline"/>
          <w:highlight w:val="green"/>
        </w:rPr>
        <w:t xml:space="preserve"> of China’s land reclamation</w:t>
      </w:r>
      <w:r w:rsidRPr="00015FDB">
        <w:rPr>
          <w:rStyle w:val="StyleUnderline"/>
        </w:rPr>
        <w:t xml:space="preserve">. </w:t>
      </w:r>
      <w:r w:rsidRPr="00015FDB">
        <w:rPr>
          <w:rStyle w:val="Emphasis"/>
        </w:rPr>
        <w:t xml:space="preserve">First, it </w:t>
      </w:r>
      <w:r w:rsidRPr="00A81F4B">
        <w:rPr>
          <w:rStyle w:val="Emphasis"/>
          <w:highlight w:val="green"/>
        </w:rPr>
        <w:t>does not explain the timing</w:t>
      </w:r>
      <w:r w:rsidRPr="00015FDB">
        <w:rPr>
          <w:rStyle w:val="Emphasis"/>
        </w:rPr>
        <w:t xml:space="preserve"> of the reclamation</w:t>
      </w:r>
      <w:r w:rsidRPr="00015FDB">
        <w:rPr>
          <w:rStyle w:val="StyleUnderline"/>
        </w:rPr>
        <w:t xml:space="preserve">. Territorial disputes and “island </w:t>
      </w:r>
      <w:r w:rsidRPr="00A81F4B">
        <w:rPr>
          <w:rStyle w:val="StyleUnderline"/>
          <w:highlight w:val="green"/>
        </w:rPr>
        <w:t>squatting</w:t>
      </w:r>
      <w:r w:rsidRPr="00015FDB">
        <w:rPr>
          <w:rStyle w:val="StyleUnderline"/>
        </w:rPr>
        <w:t xml:space="preserve">” have </w:t>
      </w:r>
      <w:r w:rsidRPr="00A81F4B">
        <w:rPr>
          <w:rStyle w:val="StyleUnderline"/>
          <w:highlight w:val="green"/>
        </w:rPr>
        <w:t>existed</w:t>
      </w:r>
      <w:r w:rsidRPr="00015FDB">
        <w:rPr>
          <w:rStyle w:val="StyleUnderline"/>
        </w:rPr>
        <w:t xml:space="preserve"> </w:t>
      </w:r>
      <w:r w:rsidRPr="00A81F4B">
        <w:rPr>
          <w:rStyle w:val="StyleUnderline"/>
          <w:highlight w:val="green"/>
        </w:rPr>
        <w:t>since the</w:t>
      </w:r>
      <w:r w:rsidRPr="00015FDB">
        <w:rPr>
          <w:rStyle w:val="StyleUnderline"/>
        </w:rPr>
        <w:t xml:space="preserve"> </w:t>
      </w:r>
      <w:r w:rsidRPr="00015FDB">
        <w:rPr>
          <w:rStyle w:val="Emphasis"/>
        </w:rPr>
        <w:t>19</w:t>
      </w:r>
      <w:r w:rsidRPr="00A81F4B">
        <w:rPr>
          <w:rStyle w:val="Emphasis"/>
          <w:highlight w:val="green"/>
        </w:rPr>
        <w:t>70s</w:t>
      </w:r>
      <w:r w:rsidRPr="00015FDB">
        <w:rPr>
          <w:rStyle w:val="StyleUnderline"/>
        </w:rPr>
        <w:t xml:space="preserve"> while Vietnam started</w:t>
      </w:r>
      <w:r w:rsidRPr="00DF27CF">
        <w:rPr>
          <w:sz w:val="16"/>
        </w:rPr>
        <w:t xml:space="preserve"> land reclamation </w:t>
      </w:r>
      <w:r w:rsidRPr="00015FDB">
        <w:rPr>
          <w:rStyle w:val="StyleUnderline"/>
        </w:rPr>
        <w:t xml:space="preserve">in 2010, so </w:t>
      </w:r>
      <w:r w:rsidRPr="00A81F4B">
        <w:rPr>
          <w:rStyle w:val="StyleUnderline"/>
          <w:highlight w:val="green"/>
        </w:rPr>
        <w:t>why did China</w:t>
      </w:r>
      <w:r w:rsidRPr="00015FDB">
        <w:rPr>
          <w:rStyle w:val="StyleUnderline"/>
        </w:rPr>
        <w:t xml:space="preserve"> suddenly </w:t>
      </w:r>
      <w:r w:rsidRPr="00A81F4B">
        <w:rPr>
          <w:rStyle w:val="StyleUnderline"/>
          <w:highlight w:val="green"/>
        </w:rPr>
        <w:t>decide to</w:t>
      </w:r>
      <w:r w:rsidRPr="00015FDB">
        <w:rPr>
          <w:rStyle w:val="StyleUnderline"/>
        </w:rPr>
        <w:t xml:space="preserve"> </w:t>
      </w:r>
      <w:r w:rsidRPr="00A81F4B">
        <w:rPr>
          <w:rStyle w:val="StyleUnderline"/>
          <w:highlight w:val="green"/>
        </w:rPr>
        <w:t>build</w:t>
      </w:r>
      <w:r w:rsidRPr="00015FDB">
        <w:rPr>
          <w:rStyle w:val="StyleUnderline"/>
        </w:rPr>
        <w:t xml:space="preserve"> artificial </w:t>
      </w:r>
      <w:r w:rsidRPr="00A81F4B">
        <w:rPr>
          <w:rStyle w:val="StyleUnderline"/>
          <w:highlight w:val="green"/>
        </w:rPr>
        <w:t>islands in 2014</w:t>
      </w:r>
      <w:r w:rsidRPr="00015FDB">
        <w:rPr>
          <w:rStyle w:val="StyleUnderline"/>
        </w:rPr>
        <w:t xml:space="preserve"> as opposed to, say, 2011? </w:t>
      </w:r>
      <w:r w:rsidRPr="00015FDB">
        <w:rPr>
          <w:rStyle w:val="Emphasis"/>
        </w:rPr>
        <w:t xml:space="preserve">Second, </w:t>
      </w:r>
      <w:r w:rsidRPr="00A81F4B">
        <w:rPr>
          <w:rStyle w:val="Emphasis"/>
          <w:highlight w:val="green"/>
        </w:rPr>
        <w:t>realism does not</w:t>
      </w:r>
      <w:r w:rsidRPr="00015FDB">
        <w:rPr>
          <w:rStyle w:val="Emphasis"/>
        </w:rPr>
        <w:t xml:space="preserve"> fully </w:t>
      </w:r>
      <w:r w:rsidRPr="00A81F4B">
        <w:rPr>
          <w:rStyle w:val="Emphasis"/>
          <w:highlight w:val="green"/>
        </w:rPr>
        <w:t>explain</w:t>
      </w:r>
      <w:r w:rsidRPr="00015FDB">
        <w:rPr>
          <w:rStyle w:val="Emphasis"/>
        </w:rPr>
        <w:t xml:space="preserve"> the </w:t>
      </w:r>
      <w:r w:rsidRPr="00A81F4B">
        <w:rPr>
          <w:rStyle w:val="Emphasis"/>
          <w:highlight w:val="green"/>
        </w:rPr>
        <w:t>magnitude</w:t>
      </w:r>
      <w:r w:rsidRPr="00015FDB">
        <w:rPr>
          <w:rStyle w:val="StyleUnderline"/>
        </w:rPr>
        <w:t xml:space="preserve"> of China’s reclamation efforts.</w:t>
      </w:r>
      <w:r w:rsidRPr="00DF27CF">
        <w:rPr>
          <w:sz w:val="16"/>
        </w:rPr>
        <w:t xml:space="preserve"> Granted, China felt the need to catch up with its competitors, namely Vietnam, Malaysia, and the Philippines, in the game of artificial island construction, but </w:t>
      </w:r>
      <w:r w:rsidRPr="00A81F4B">
        <w:rPr>
          <w:rStyle w:val="StyleUnderline"/>
          <w:highlight w:val="green"/>
        </w:rPr>
        <w:t>the scale</w:t>
      </w:r>
      <w:r w:rsidRPr="00015FDB">
        <w:rPr>
          <w:rStyle w:val="StyleUnderline"/>
        </w:rPr>
        <w:t xml:space="preserve"> of China’s project </w:t>
      </w:r>
      <w:r w:rsidRPr="00A81F4B">
        <w:rPr>
          <w:rStyle w:val="StyleUnderline"/>
          <w:highlight w:val="green"/>
        </w:rPr>
        <w:t>dwarfed</w:t>
      </w:r>
      <w:r w:rsidRPr="00015FDB">
        <w:rPr>
          <w:rStyle w:val="StyleUnderline"/>
        </w:rPr>
        <w:t xml:space="preserve"> that of all the others combined: 100 acres over 45 years compared to 3,000 acres over 2 years.12 </w:t>
      </w:r>
      <w:r w:rsidRPr="00A81F4B">
        <w:rPr>
          <w:rStyle w:val="StyleUnderline"/>
          <w:highlight w:val="green"/>
        </w:rPr>
        <w:t>Defensive realism justifies China’s rationale for</w:t>
      </w:r>
      <w:r w:rsidRPr="00DF27CF">
        <w:rPr>
          <w:sz w:val="16"/>
        </w:rPr>
        <w:t xml:space="preserve"> initiating and continuing </w:t>
      </w:r>
      <w:r w:rsidRPr="00015FDB">
        <w:rPr>
          <w:rStyle w:val="StyleUnderline"/>
        </w:rPr>
        <w:t xml:space="preserve">land </w:t>
      </w:r>
      <w:r w:rsidRPr="00A81F4B">
        <w:rPr>
          <w:rStyle w:val="StyleUnderline"/>
          <w:highlight w:val="green"/>
        </w:rPr>
        <w:t>reclamation</w:t>
      </w:r>
      <w:r w:rsidRPr="00015FDB">
        <w:rPr>
          <w:rStyle w:val="StyleUnderline"/>
        </w:rPr>
        <w:t xml:space="preserve">, but it </w:t>
      </w:r>
      <w:r w:rsidRPr="00A81F4B">
        <w:rPr>
          <w:rStyle w:val="Emphasis"/>
          <w:highlight w:val="green"/>
        </w:rPr>
        <w:t>does not tell us why China perceives</w:t>
      </w:r>
      <w:r w:rsidRPr="00015FDB">
        <w:rPr>
          <w:rStyle w:val="Emphasis"/>
        </w:rPr>
        <w:t xml:space="preserve"> such a </w:t>
      </w:r>
      <w:r w:rsidRPr="00A81F4B">
        <w:rPr>
          <w:rStyle w:val="Emphasis"/>
          <w:highlight w:val="green"/>
        </w:rPr>
        <w:t>big threat</w:t>
      </w:r>
      <w:r w:rsidRPr="00015FDB">
        <w:rPr>
          <w:rStyle w:val="StyleUnderline"/>
        </w:rPr>
        <w:t xml:space="preserve"> from its adversaries’ expansion of a mere 100 acres. Third, </w:t>
      </w:r>
      <w:r w:rsidRPr="00A81F4B">
        <w:rPr>
          <w:rStyle w:val="Emphasis"/>
          <w:highlight w:val="green"/>
        </w:rPr>
        <w:t>island building was not the only</w:t>
      </w:r>
      <w:r w:rsidRPr="00015FDB">
        <w:rPr>
          <w:rStyle w:val="Emphasis"/>
        </w:rPr>
        <w:t xml:space="preserve"> </w:t>
      </w:r>
      <w:r w:rsidRPr="00A81F4B">
        <w:rPr>
          <w:rStyle w:val="Emphasis"/>
        </w:rPr>
        <w:t xml:space="preserve">viable </w:t>
      </w:r>
      <w:r w:rsidRPr="00A81F4B">
        <w:rPr>
          <w:rStyle w:val="Emphasis"/>
          <w:highlight w:val="green"/>
        </w:rPr>
        <w:t>response for China</w:t>
      </w:r>
      <w:r w:rsidRPr="00015FDB">
        <w:rPr>
          <w:rStyle w:val="Emphasis"/>
        </w:rPr>
        <w:t>;</w:t>
      </w:r>
      <w:r w:rsidRPr="00015FDB">
        <w:rPr>
          <w:rStyle w:val="StyleUnderline"/>
        </w:rPr>
        <w:t xml:space="preserve"> negotiations, binding treaties, UN arbitration, or international law were all possible alternatives.</w:t>
      </w:r>
      <w:r w:rsidRPr="00DF27CF">
        <w:rPr>
          <w:sz w:val="16"/>
        </w:rPr>
        <w:t xml:space="preserve"> Admittedly, omnibalancing necessitates the creation of a common enemy, but asserting national sovereignty does not entail escalating tension; </w:t>
      </w:r>
      <w:r w:rsidRPr="00A81F4B">
        <w:rPr>
          <w:rStyle w:val="StyleUnderline"/>
          <w:highlight w:val="green"/>
        </w:rPr>
        <w:t xml:space="preserve">victory </w:t>
      </w:r>
      <w:r w:rsidRPr="00A81F4B">
        <w:rPr>
          <w:rStyle w:val="StyleUnderline"/>
        </w:rPr>
        <w:t>over the</w:t>
      </w:r>
      <w:r w:rsidRPr="00015FDB">
        <w:rPr>
          <w:rStyle w:val="StyleUnderline"/>
        </w:rPr>
        <w:t xml:space="preserve"> Paracel Islands </w:t>
      </w:r>
      <w:r w:rsidRPr="00A81F4B">
        <w:rPr>
          <w:rStyle w:val="StyleUnderline"/>
          <w:highlight w:val="green"/>
        </w:rPr>
        <w:t xml:space="preserve">in an international court would </w:t>
      </w:r>
      <w:r w:rsidRPr="00A81F4B">
        <w:rPr>
          <w:rStyle w:val="Emphasis"/>
          <w:highlight w:val="green"/>
        </w:rPr>
        <w:t>rally as much national sentiment</w:t>
      </w:r>
      <w:r w:rsidRPr="00A81F4B">
        <w:rPr>
          <w:rStyle w:val="StyleUnderline"/>
          <w:highlight w:val="green"/>
        </w:rPr>
        <w:t xml:space="preserve"> as</w:t>
      </w:r>
      <w:r w:rsidRPr="00015FDB">
        <w:rPr>
          <w:rStyle w:val="StyleUnderline"/>
        </w:rPr>
        <w:t xml:space="preserve"> would through </w:t>
      </w:r>
      <w:r w:rsidRPr="00A81F4B">
        <w:rPr>
          <w:rStyle w:val="StyleUnderline"/>
          <w:highlight w:val="green"/>
        </w:rPr>
        <w:t>military buildup</w:t>
      </w:r>
      <w:r w:rsidRPr="00015FDB">
        <w:rPr>
          <w:rStyle w:val="StyleUnderline"/>
        </w:rPr>
        <w:t>.</w:t>
      </w:r>
      <w:r w:rsidRPr="00DF27CF">
        <w:rPr>
          <w:sz w:val="16"/>
        </w:rPr>
        <w:t xml:space="preserve"> Therefore, </w:t>
      </w:r>
      <w:r w:rsidRPr="00015FDB">
        <w:rPr>
          <w:rStyle w:val="StyleUnderline"/>
        </w:rPr>
        <w:t>in the face of land reclamation by hostile states, why did China</w:t>
      </w:r>
      <w:r w:rsidRPr="00DF27CF">
        <w:rPr>
          <w:sz w:val="16"/>
        </w:rPr>
        <w:t xml:space="preserve"> decide to </w:t>
      </w:r>
      <w:r w:rsidRPr="00015FDB">
        <w:rPr>
          <w:rStyle w:val="StyleUnderline"/>
        </w:rPr>
        <w:t>resort to the traditional tools of power politics instead of the modern norm of peaceful resolution</w:t>
      </w:r>
      <w:r w:rsidRPr="00DF27CF">
        <w:rPr>
          <w:sz w:val="16"/>
        </w:rPr>
        <w:t xml:space="preserve"> of conflicts? In the following sections, I shall explain how first and second level analysis, constructivism and </w:t>
      </w:r>
      <w:r w:rsidRPr="00A81F4B">
        <w:rPr>
          <w:rStyle w:val="Emphasis"/>
          <w:highlight w:val="green"/>
        </w:rPr>
        <w:t>feminism answer the questions that realism evades</w:t>
      </w:r>
      <w:r w:rsidRPr="00015FDB">
        <w:rPr>
          <w:rStyle w:val="Emphasis"/>
        </w:rPr>
        <w:t>.</w:t>
      </w:r>
      <w:r w:rsidRPr="00DF27CF">
        <w:rPr>
          <w:sz w:val="16"/>
        </w:rPr>
        <w:t xml:space="preserve"> First level analysis focuses on the natures of individual leaders as the cause for historical events. In this case, it explains the timing of China’s island building activities. In 2013, China witnessed the ascension of Xi Jinping, arguably the most authoritarian and reactionary leader after Mao, to the presidency. Both a “princeling” and a “second-generation red” by birth, Xi Jinping had a very unusual upbringing that greatly shaped his view of China. Xi’s father, Xi Zhongxun, was among the first generation of Communist revolutionaries that fought alongside Mao and later became the vice premier of the PRC and secretary general of the State Council. As a result, Xi grew up in the exclusive “Zhongnanhai” with the children of other first-generation Communist leaders and with countless tales of the revolution.13 However, in 1962, Xi Zhongxun was purged on grounds of “acting counterrevolutionary.” At the height of the Cultural Revolution, the charge “counterrevolutionary” was such a taboo that the young Xi Jinping was automatically ostracized by virtue of his lineage. Thus, given his childhood immersion in Maoist ideals and teenage experience with brutal politics, it is not surprising that Xi Jinping later became the most authoritarian president after Mao. Foreign policy under Xi has been markedly more assertive than under previous leaders, especially in regards to Sino-Japanese relations and territorial disputes in the South China Sea.14 Therefore, Xi’s “election” to the presidency in 2013 explains why China suddenly turned to land reclamation, a gesture of increased assertiveness in the region, in early 2014. </w:t>
      </w:r>
      <w:r w:rsidRPr="00015FDB">
        <w:rPr>
          <w:rStyle w:val="StyleUnderline"/>
        </w:rPr>
        <w:t xml:space="preserve">Second level analysis posits </w:t>
      </w:r>
      <w:r w:rsidRPr="00A81F4B">
        <w:rPr>
          <w:rStyle w:val="StyleUnderline"/>
          <w:highlight w:val="green"/>
        </w:rPr>
        <w:t>states at the center of causation, citing</w:t>
      </w:r>
      <w:r w:rsidRPr="00DF27CF">
        <w:rPr>
          <w:sz w:val="16"/>
        </w:rPr>
        <w:t xml:space="preserve"> states’ </w:t>
      </w:r>
      <w:r w:rsidRPr="00A81F4B">
        <w:rPr>
          <w:rStyle w:val="StyleUnderline"/>
          <w:highlight w:val="green"/>
        </w:rPr>
        <w:t>internal culture and structure</w:t>
      </w:r>
      <w:r w:rsidRPr="00DF27CF">
        <w:rPr>
          <w:sz w:val="16"/>
        </w:rPr>
        <w:t xml:space="preserve"> as the reason behind particular outcomes. </w:t>
      </w:r>
      <w:r w:rsidRPr="00015FDB">
        <w:rPr>
          <w:rStyle w:val="StyleUnderline"/>
        </w:rPr>
        <w:t>It addresses the issue of magnitude in both China’s island building activities and its perception of threat. It is true that the construction of artificial islands would strengthen China’s ability to project its military power</w:t>
      </w:r>
      <w:r w:rsidRPr="00DF27CF">
        <w:rPr>
          <w:sz w:val="16"/>
        </w:rPr>
        <w:t xml:space="preserve"> at sea, thereby thwarting its adversaries’ attempts to occupy more disputed territories, but </w:t>
      </w:r>
      <w:r w:rsidRPr="00015FDB">
        <w:rPr>
          <w:rStyle w:val="StyleUnderline"/>
        </w:rPr>
        <w:t>reclaiming over 3,000 acres of land seems</w:t>
      </w:r>
      <w:r w:rsidRPr="00DF27CF">
        <w:rPr>
          <w:sz w:val="16"/>
        </w:rPr>
        <w:t xml:space="preserve"> to be somewhat of </w:t>
      </w:r>
      <w:r w:rsidRPr="00015FDB">
        <w:rPr>
          <w:rStyle w:val="StyleUnderline"/>
        </w:rPr>
        <w:t>an overreaction given the comparatively insignificant size of the other countries’ reclamation projects.</w:t>
      </w:r>
      <w:r w:rsidRPr="00DF27CF">
        <w:rPr>
          <w:sz w:val="16"/>
        </w:rPr>
        <w:t xml:space="preserve"> So, the question is, </w:t>
      </w:r>
      <w:r w:rsidRPr="00A81F4B">
        <w:rPr>
          <w:rStyle w:val="Emphasis"/>
          <w:highlight w:val="green"/>
        </w:rPr>
        <w:t>why did China perceive</w:t>
      </w:r>
      <w:r w:rsidRPr="00015FDB">
        <w:rPr>
          <w:rStyle w:val="Emphasis"/>
        </w:rPr>
        <w:t xml:space="preserve"> such a </w:t>
      </w:r>
      <w:r w:rsidRPr="00A81F4B">
        <w:rPr>
          <w:rStyle w:val="Emphasis"/>
          <w:highlight w:val="green"/>
        </w:rPr>
        <w:t>disproportionate threat</w:t>
      </w:r>
      <w:r w:rsidRPr="00A81F4B">
        <w:rPr>
          <w:rStyle w:val="StyleUnderline"/>
          <w:highlight w:val="green"/>
        </w:rPr>
        <w:t xml:space="preserve"> from the small increase in territory</w:t>
      </w:r>
      <w:r w:rsidRPr="00015FDB">
        <w:rPr>
          <w:rStyle w:val="StyleUnderline"/>
        </w:rPr>
        <w:t xml:space="preserve"> by Vietnam, Malaysia, and the Philippines? China</w:t>
      </w:r>
      <w:r w:rsidRPr="00DF27CF">
        <w:rPr>
          <w:sz w:val="16"/>
        </w:rPr>
        <w:t xml:space="preserve">, or in its native language the “Middle Kingdom,” </w:t>
      </w:r>
      <w:r w:rsidRPr="00015FDB">
        <w:rPr>
          <w:rStyle w:val="StyleUnderline"/>
        </w:rPr>
        <w:t>had always been the absolute dominant power in East Asia until the 19th century.</w:t>
      </w:r>
      <w:r w:rsidRPr="00DF27CF">
        <w:rPr>
          <w:sz w:val="16"/>
        </w:rPr>
        <w:t xml:space="preserve"> For many Chinese people, </w:t>
      </w:r>
      <w:r w:rsidRPr="00015FDB">
        <w:rPr>
          <w:rStyle w:val="StyleUnderline"/>
        </w:rPr>
        <w:t xml:space="preserve">the </w:t>
      </w:r>
      <w:r w:rsidRPr="00A81F4B">
        <w:rPr>
          <w:rStyle w:val="Emphasis"/>
          <w:highlight w:val="green"/>
        </w:rPr>
        <w:t>memory of humiliation</w:t>
      </w:r>
      <w:r w:rsidRPr="00015FDB">
        <w:rPr>
          <w:rStyle w:val="StyleUnderline"/>
        </w:rPr>
        <w:t xml:space="preserve"> at the hands of foreigners is still fresh and evokes a strong sense of patriotism.</w:t>
      </w:r>
      <w:r w:rsidRPr="00DF27CF">
        <w:rPr>
          <w:sz w:val="16"/>
        </w:rPr>
        <w:t xml:space="preserve"> A traditionally nationalist society, </w:t>
      </w:r>
      <w:r w:rsidRPr="00015FDB">
        <w:rPr>
          <w:rStyle w:val="StyleUnderline"/>
        </w:rPr>
        <w:t>the Chinese people</w:t>
      </w:r>
      <w:r w:rsidRPr="00DF27CF">
        <w:rPr>
          <w:sz w:val="16"/>
        </w:rPr>
        <w:t xml:space="preserve"> to this day </w:t>
      </w:r>
      <w:r w:rsidRPr="00015FDB">
        <w:rPr>
          <w:rStyle w:val="StyleUnderline"/>
        </w:rPr>
        <w:t>still mourn the massive land concessions granted</w:t>
      </w:r>
      <w:r w:rsidRPr="00DF27CF">
        <w:rPr>
          <w:sz w:val="16"/>
        </w:rPr>
        <w:t xml:space="preserve"> to foreign powers </w:t>
      </w:r>
      <w:r w:rsidRPr="00015FDB">
        <w:rPr>
          <w:rStyle w:val="StyleUnderline"/>
        </w:rPr>
        <w:t>under the Qing Dynasty; a survey from 2013 showed that 83% of people</w:t>
      </w:r>
      <w:r w:rsidRPr="00DF27CF">
        <w:rPr>
          <w:sz w:val="16"/>
        </w:rPr>
        <w:t xml:space="preserve"> in China </w:t>
      </w:r>
      <w:r w:rsidRPr="00015FDB">
        <w:rPr>
          <w:rStyle w:val="StyleUnderline"/>
        </w:rPr>
        <w:t>see the South China Sea disputes as a continuation</w:t>
      </w:r>
      <w:r w:rsidRPr="00DF27CF">
        <w:rPr>
          <w:sz w:val="16"/>
        </w:rPr>
        <w:t xml:space="preserve"> of the “Century of Humiliation.”15 As one can see, </w:t>
      </w:r>
      <w:r w:rsidRPr="00015FDB">
        <w:rPr>
          <w:rStyle w:val="StyleUnderline"/>
        </w:rPr>
        <w:t xml:space="preserve">the </w:t>
      </w:r>
      <w:r w:rsidRPr="00A81F4B">
        <w:rPr>
          <w:rStyle w:val="StyleUnderline"/>
          <w:highlight w:val="green"/>
        </w:rPr>
        <w:t>Chinese people attach a special emotional significance</w:t>
      </w:r>
      <w:r w:rsidRPr="00015FDB">
        <w:rPr>
          <w:rStyle w:val="StyleUnderline"/>
        </w:rPr>
        <w:t xml:space="preserve"> to</w:t>
      </w:r>
      <w:r w:rsidRPr="00DF27CF">
        <w:rPr>
          <w:sz w:val="16"/>
        </w:rPr>
        <w:t xml:space="preserve"> the concept of </w:t>
      </w:r>
      <w:r w:rsidRPr="00015FDB">
        <w:rPr>
          <w:rStyle w:val="StyleUnderline"/>
        </w:rPr>
        <w:t xml:space="preserve">sovereignty, making them </w:t>
      </w:r>
      <w:r w:rsidRPr="00A81F4B">
        <w:rPr>
          <w:rStyle w:val="Emphasis"/>
          <w:highlight w:val="green"/>
        </w:rPr>
        <w:t>inflate the value of territory</w:t>
      </w:r>
      <w:r w:rsidRPr="00015FDB">
        <w:rPr>
          <w:rStyle w:val="StyleUnderline"/>
        </w:rPr>
        <w:t xml:space="preserve"> in an age where territory has been rendered less important by</w:t>
      </w:r>
      <w:r w:rsidRPr="00DF27CF">
        <w:rPr>
          <w:sz w:val="16"/>
        </w:rPr>
        <w:t xml:space="preserve"> the advancement of </w:t>
      </w:r>
      <w:r w:rsidRPr="00015FDB">
        <w:rPr>
          <w:rStyle w:val="StyleUnderline"/>
        </w:rPr>
        <w:t>technology.</w:t>
      </w:r>
      <w:r w:rsidRPr="00DF27CF">
        <w:rPr>
          <w:sz w:val="16"/>
        </w:rPr>
        <w:t xml:space="preserve"> Thus, </w:t>
      </w:r>
      <w:r w:rsidRPr="00015FDB">
        <w:rPr>
          <w:rStyle w:val="StyleUnderline"/>
        </w:rPr>
        <w:t xml:space="preserve">even though </w:t>
      </w:r>
      <w:r w:rsidRPr="00A81F4B">
        <w:rPr>
          <w:rStyle w:val="StyleUnderline"/>
          <w:highlight w:val="green"/>
        </w:rPr>
        <w:t>land reclamation</w:t>
      </w:r>
      <w:r w:rsidRPr="00015FDB">
        <w:rPr>
          <w:rStyle w:val="StyleUnderline"/>
        </w:rPr>
        <w:t xml:space="preserve"> itself may </w:t>
      </w:r>
      <w:r w:rsidRPr="00A81F4B">
        <w:rPr>
          <w:rStyle w:val="StyleUnderline"/>
          <w:highlight w:val="green"/>
        </w:rPr>
        <w:t>not</w:t>
      </w:r>
      <w:r w:rsidRPr="00015FDB">
        <w:rPr>
          <w:rStyle w:val="StyleUnderline"/>
        </w:rPr>
        <w:t xml:space="preserve"> carry so much </w:t>
      </w:r>
      <w:r w:rsidRPr="00A81F4B">
        <w:rPr>
          <w:rStyle w:val="StyleUnderline"/>
          <w:highlight w:val="green"/>
        </w:rPr>
        <w:t>strategic value</w:t>
      </w:r>
      <w:r w:rsidRPr="00015FDB">
        <w:rPr>
          <w:rStyle w:val="StyleUnderline"/>
        </w:rPr>
        <w:t xml:space="preserve"> as to be </w:t>
      </w:r>
      <w:r w:rsidRPr="00A81F4B">
        <w:rPr>
          <w:rStyle w:val="StyleUnderline"/>
          <w:highlight w:val="green"/>
        </w:rPr>
        <w:t xml:space="preserve">worth </w:t>
      </w:r>
      <w:r w:rsidRPr="00A81F4B">
        <w:rPr>
          <w:rStyle w:val="Emphasis"/>
          <w:highlight w:val="green"/>
        </w:rPr>
        <w:t>risking international condemnation and spending billions</w:t>
      </w:r>
      <w:r w:rsidRPr="00DF27CF">
        <w:rPr>
          <w:sz w:val="16"/>
        </w:rPr>
        <w:t xml:space="preserve"> of dollars, </w:t>
      </w:r>
      <w:r w:rsidRPr="00015FDB">
        <w:rPr>
          <w:rStyle w:val="StyleUnderline"/>
        </w:rPr>
        <w:t>the historical and cultural importance of upholding sovereignty makes the Chinese government willing to go the extra mile</w:t>
      </w:r>
      <w:r w:rsidRPr="00DF27CF">
        <w:rPr>
          <w:sz w:val="16"/>
        </w:rPr>
        <w:t xml:space="preserve"> when it comes to territorial integrity. According to Alexander Wendt, </w:t>
      </w:r>
      <w:r w:rsidRPr="00015FDB">
        <w:rPr>
          <w:rStyle w:val="StyleUnderline"/>
        </w:rPr>
        <w:t>constructivism</w:t>
      </w:r>
      <w:r w:rsidRPr="00DF27CF">
        <w:rPr>
          <w:sz w:val="16"/>
        </w:rPr>
        <w:t xml:space="preserve"> is an approach to world politics from a social perspective and </w:t>
      </w:r>
      <w:r w:rsidRPr="00015FDB">
        <w:rPr>
          <w:rStyle w:val="StyleUnderline"/>
        </w:rPr>
        <w:t>has two fundamental claims:</w:t>
      </w:r>
      <w:r w:rsidRPr="00DF27CF">
        <w:rPr>
          <w:sz w:val="16"/>
        </w:rPr>
        <w:t xml:space="preserve"> (</w:t>
      </w:r>
      <w:r w:rsidRPr="00015FDB">
        <w:rPr>
          <w:rStyle w:val="Emphasis"/>
        </w:rPr>
        <w:t>1</w:t>
      </w:r>
      <w:r w:rsidRPr="00DF27CF">
        <w:rPr>
          <w:sz w:val="16"/>
        </w:rPr>
        <w:t xml:space="preserve">) </w:t>
      </w:r>
      <w:r w:rsidRPr="00015FDB">
        <w:rPr>
          <w:rStyle w:val="Emphasis"/>
        </w:rPr>
        <w:t xml:space="preserve">the </w:t>
      </w:r>
      <w:r w:rsidRPr="00A81F4B">
        <w:rPr>
          <w:rStyle w:val="Emphasis"/>
          <w:highlight w:val="green"/>
        </w:rPr>
        <w:t>structures of international politics are social</w:t>
      </w:r>
      <w:r w:rsidRPr="00015FDB">
        <w:rPr>
          <w:rStyle w:val="StyleUnderline"/>
        </w:rPr>
        <w:t xml:space="preserve"> rather than purely material</w:t>
      </w:r>
      <w:r w:rsidRPr="00DF27CF">
        <w:rPr>
          <w:sz w:val="16"/>
        </w:rPr>
        <w:t xml:space="preserve"> (</w:t>
      </w:r>
      <w:r w:rsidRPr="00015FDB">
        <w:rPr>
          <w:rStyle w:val="Emphasis"/>
        </w:rPr>
        <w:t>2</w:t>
      </w:r>
      <w:r w:rsidRPr="00DF27CF">
        <w:rPr>
          <w:sz w:val="16"/>
        </w:rPr>
        <w:t xml:space="preserve">) </w:t>
      </w:r>
      <w:r w:rsidRPr="00015FDB">
        <w:rPr>
          <w:rStyle w:val="StyleUnderline"/>
        </w:rPr>
        <w:t xml:space="preserve">these </w:t>
      </w:r>
      <w:r w:rsidRPr="00A81F4B">
        <w:rPr>
          <w:rStyle w:val="StyleUnderline"/>
          <w:highlight w:val="green"/>
        </w:rPr>
        <w:t>structures influence</w:t>
      </w:r>
      <w:r w:rsidRPr="00015FDB">
        <w:rPr>
          <w:rStyle w:val="StyleUnderline"/>
        </w:rPr>
        <w:t xml:space="preserve"> not only </w:t>
      </w:r>
      <w:r w:rsidRPr="00A81F4B">
        <w:rPr>
          <w:rStyle w:val="StyleUnderline"/>
          <w:highlight w:val="green"/>
        </w:rPr>
        <w:t>states’ behaviors</w:t>
      </w:r>
      <w:r w:rsidRPr="00015FDB">
        <w:rPr>
          <w:rStyle w:val="StyleUnderline"/>
        </w:rPr>
        <w:t xml:space="preserve"> but their </w:t>
      </w:r>
      <w:r w:rsidRPr="00A81F4B">
        <w:rPr>
          <w:rStyle w:val="Emphasis"/>
          <w:highlight w:val="green"/>
        </w:rPr>
        <w:t>identities and interests</w:t>
      </w:r>
      <w:r w:rsidRPr="00DF27CF">
        <w:rPr>
          <w:sz w:val="16"/>
        </w:rPr>
        <w:t xml:space="preserve"> as well.16 Stripped to its essence, constructivism argues that </w:t>
      </w:r>
      <w:r w:rsidRPr="00015FDB">
        <w:rPr>
          <w:rStyle w:val="StyleUnderline"/>
        </w:rPr>
        <w:t xml:space="preserve">states with different values and ideologies will </w:t>
      </w:r>
      <w:r w:rsidRPr="00A81F4B">
        <w:rPr>
          <w:rStyle w:val="Emphasis"/>
          <w:highlight w:val="green"/>
        </w:rPr>
        <w:t>perceive</w:t>
      </w:r>
      <w:r w:rsidRPr="00DF27CF">
        <w:rPr>
          <w:sz w:val="16"/>
        </w:rPr>
        <w:t xml:space="preserve">, or “socially construct,” </w:t>
      </w:r>
      <w:r w:rsidRPr="00A81F4B">
        <w:rPr>
          <w:rStyle w:val="Emphasis"/>
          <w:highlight w:val="green"/>
        </w:rPr>
        <w:t>the same reality differently</w:t>
      </w:r>
      <w:r w:rsidRPr="00015FDB">
        <w:rPr>
          <w:rStyle w:val="StyleUnderline"/>
        </w:rPr>
        <w:t xml:space="preserve"> and</w:t>
      </w:r>
      <w:r w:rsidRPr="00DF27CF">
        <w:rPr>
          <w:sz w:val="16"/>
        </w:rPr>
        <w:t xml:space="preserve"> will therefore </w:t>
      </w:r>
      <w:r w:rsidRPr="00015FDB">
        <w:rPr>
          <w:rStyle w:val="StyleUnderline"/>
        </w:rPr>
        <w:t>act differently. This explains why China resorted to land reclamation instead of other more peaceful alternatives</w:t>
      </w:r>
      <w:r w:rsidRPr="00DF27CF">
        <w:rPr>
          <w:sz w:val="16"/>
        </w:rPr>
        <w:t xml:space="preserve"> when confronted with hostile expansion. </w:t>
      </w:r>
      <w:r w:rsidRPr="00015FDB">
        <w:rPr>
          <w:rStyle w:val="StyleUnderline"/>
        </w:rPr>
        <w:t>China is an authoritarian regime that does not endorse liberal values</w:t>
      </w:r>
      <w:r w:rsidRPr="00DF27CF">
        <w:rPr>
          <w:sz w:val="16"/>
        </w:rPr>
        <w:t xml:space="preserve"> such as tolerance, rule of law and peaceful resolution of conflicts in its domestic policies; </w:t>
      </w:r>
      <w:r w:rsidRPr="00015FDB">
        <w:rPr>
          <w:rStyle w:val="StyleUnderline"/>
        </w:rPr>
        <w:t>rather</w:t>
      </w:r>
      <w:r w:rsidRPr="00DF27CF">
        <w:rPr>
          <w:sz w:val="16"/>
        </w:rPr>
        <w:t xml:space="preserve">, Chinese politics is </w:t>
      </w:r>
      <w:r w:rsidRPr="00015FDB">
        <w:rPr>
          <w:rStyle w:val="StyleUnderline"/>
        </w:rPr>
        <w:t>characterized by purge of dissidents, forceful repression</w:t>
      </w:r>
      <w:r w:rsidRPr="00DF27CF">
        <w:rPr>
          <w:sz w:val="16"/>
        </w:rPr>
        <w:t xml:space="preserve"> of demonstrations, </w:t>
      </w:r>
      <w:r w:rsidRPr="00015FDB">
        <w:rPr>
          <w:rStyle w:val="StyleUnderline"/>
        </w:rPr>
        <w:t>corruption, abuse of power and ostracization</w:t>
      </w:r>
      <w:r w:rsidRPr="00DF27CF">
        <w:rPr>
          <w:sz w:val="16"/>
        </w:rPr>
        <w:t xml:space="preserve"> based on lineage or association. The elements of </w:t>
      </w:r>
      <w:r w:rsidRPr="00015FDB">
        <w:rPr>
          <w:rStyle w:val="StyleUnderline"/>
        </w:rPr>
        <w:t>violence</w:t>
      </w:r>
      <w:r w:rsidRPr="00DF27CF">
        <w:rPr>
          <w:sz w:val="16"/>
        </w:rPr>
        <w:t xml:space="preserve">, intolerance, distrust, and ruthlessness inherent </w:t>
      </w:r>
      <w:r w:rsidRPr="00015FDB">
        <w:rPr>
          <w:rStyle w:val="StyleUnderline"/>
        </w:rPr>
        <w:t xml:space="preserve">in Chinese </w:t>
      </w:r>
      <w:r w:rsidRPr="00A81F4B">
        <w:rPr>
          <w:rStyle w:val="Emphasis"/>
          <w:highlight w:val="green"/>
        </w:rPr>
        <w:t>domestic politics shape the lens</w:t>
      </w:r>
      <w:r w:rsidRPr="00015FDB">
        <w:rPr>
          <w:rStyle w:val="StyleUnderline"/>
        </w:rPr>
        <w:t xml:space="preserve"> through which Chinese politicians see the international system, portrayed as a grim world where only old-school Realpolitik provides</w:t>
      </w:r>
      <w:r w:rsidRPr="00DF27CF">
        <w:rPr>
          <w:sz w:val="16"/>
        </w:rPr>
        <w:t xml:space="preserve"> means of </w:t>
      </w:r>
      <w:r w:rsidRPr="00015FDB">
        <w:rPr>
          <w:rStyle w:val="StyleUnderline"/>
        </w:rPr>
        <w:t>survival.</w:t>
      </w:r>
      <w:r w:rsidRPr="00DF27CF">
        <w:rPr>
          <w:sz w:val="16"/>
        </w:rPr>
        <w:t xml:space="preserve"> Therefore, the </w:t>
      </w:r>
      <w:r w:rsidRPr="00015FDB">
        <w:rPr>
          <w:rStyle w:val="StyleUnderline"/>
        </w:rPr>
        <w:t>pessimist values</w:t>
      </w:r>
      <w:r w:rsidRPr="00DF27CF">
        <w:rPr>
          <w:sz w:val="16"/>
        </w:rPr>
        <w:t xml:space="preserve"> fostered by China’s domestic political system </w:t>
      </w:r>
      <w:r w:rsidRPr="00015FDB">
        <w:rPr>
          <w:rStyle w:val="StyleUnderline"/>
        </w:rPr>
        <w:t>translate into its disbelief in</w:t>
      </w:r>
      <w:r w:rsidRPr="00DF27CF">
        <w:rPr>
          <w:sz w:val="16"/>
        </w:rPr>
        <w:t xml:space="preserve"> modern liberal norms that advocate for </w:t>
      </w:r>
      <w:r w:rsidRPr="00015FDB">
        <w:rPr>
          <w:rStyle w:val="StyleUnderline"/>
        </w:rPr>
        <w:t xml:space="preserve">international cooperation and resolution of conflicts through negotiation and compromise; the fact that </w:t>
      </w:r>
      <w:r w:rsidRPr="00A81F4B">
        <w:rPr>
          <w:rStyle w:val="Emphasis"/>
          <w:highlight w:val="green"/>
        </w:rPr>
        <w:t>China rejected</w:t>
      </w:r>
      <w:r w:rsidRPr="00015FDB">
        <w:rPr>
          <w:rStyle w:val="Emphasis"/>
        </w:rPr>
        <w:t xml:space="preserve"> completely the </w:t>
      </w:r>
      <w:r w:rsidRPr="00A81F4B">
        <w:rPr>
          <w:rStyle w:val="Emphasis"/>
          <w:highlight w:val="green"/>
        </w:rPr>
        <w:t>Hague Tribunal’s ruling on S</w:t>
      </w:r>
      <w:r w:rsidRPr="00015FDB">
        <w:rPr>
          <w:rStyle w:val="Emphasis"/>
        </w:rPr>
        <w:t xml:space="preserve">outh </w:t>
      </w:r>
      <w:r w:rsidRPr="00A81F4B">
        <w:rPr>
          <w:rStyle w:val="Emphasis"/>
          <w:highlight w:val="green"/>
        </w:rPr>
        <w:t>C</w:t>
      </w:r>
      <w:r w:rsidRPr="00015FDB">
        <w:rPr>
          <w:rStyle w:val="Emphasis"/>
        </w:rPr>
        <w:t xml:space="preserve">hina </w:t>
      </w:r>
      <w:r w:rsidRPr="00A81F4B">
        <w:rPr>
          <w:rStyle w:val="Emphasis"/>
          <w:highlight w:val="green"/>
        </w:rPr>
        <w:t>S</w:t>
      </w:r>
      <w:r w:rsidRPr="00015FDB">
        <w:rPr>
          <w:rStyle w:val="Emphasis"/>
        </w:rPr>
        <w:t>ea disputes</w:t>
      </w:r>
      <w:r w:rsidRPr="00015FDB">
        <w:rPr>
          <w:rStyle w:val="StyleUnderline"/>
        </w:rPr>
        <w:t xml:space="preserve"> testifies the dominance of power politics over liberal international norms in Chinese foreign policy.</w:t>
      </w:r>
      <w:r w:rsidRPr="00DF27CF">
        <w:rPr>
          <w:sz w:val="16"/>
        </w:rPr>
        <w:t xml:space="preserve"> Thus, given China’s realist ideology, expanding China’s military capability in the region would be the best response to its neighbors’ rise in relative power and land reclamation was deemed a viable option. </w:t>
      </w:r>
      <w:r w:rsidRPr="00A81F4B">
        <w:rPr>
          <w:rStyle w:val="Emphasis"/>
          <w:highlight w:val="green"/>
        </w:rPr>
        <w:t>I</w:t>
      </w:r>
      <w:r w:rsidRPr="00DF27CF">
        <w:rPr>
          <w:rStyle w:val="Emphasis"/>
        </w:rPr>
        <w:t xml:space="preserve">nternational </w:t>
      </w:r>
      <w:r w:rsidRPr="00A81F4B">
        <w:rPr>
          <w:rStyle w:val="Emphasis"/>
          <w:highlight w:val="green"/>
        </w:rPr>
        <w:t>r</w:t>
      </w:r>
      <w:r w:rsidRPr="00DF27CF">
        <w:rPr>
          <w:rStyle w:val="Emphasis"/>
        </w:rPr>
        <w:t xml:space="preserve">elations </w:t>
      </w:r>
      <w:r w:rsidRPr="00A81F4B">
        <w:rPr>
          <w:rStyle w:val="Emphasis"/>
          <w:highlight w:val="green"/>
        </w:rPr>
        <w:t>is</w:t>
      </w:r>
      <w:r w:rsidRPr="00DF27CF">
        <w:rPr>
          <w:sz w:val="16"/>
        </w:rPr>
        <w:t xml:space="preserve"> arguably </w:t>
      </w:r>
      <w:r w:rsidRPr="00A81F4B">
        <w:rPr>
          <w:rStyle w:val="Emphasis"/>
        </w:rPr>
        <w:t xml:space="preserve">a man’s world, </w:t>
      </w:r>
      <w:r w:rsidRPr="00A81F4B">
        <w:rPr>
          <w:rStyle w:val="Emphasis"/>
          <w:highlight w:val="green"/>
        </w:rPr>
        <w:t>dominated by masculine</w:t>
      </w:r>
      <w:r w:rsidRPr="00DF27CF">
        <w:rPr>
          <w:sz w:val="16"/>
        </w:rPr>
        <w:t xml:space="preserve"> modes of </w:t>
      </w:r>
      <w:r w:rsidRPr="00A81F4B">
        <w:rPr>
          <w:rStyle w:val="Emphasis"/>
          <w:highlight w:val="green"/>
        </w:rPr>
        <w:t>thinking</w:t>
      </w:r>
      <w:r w:rsidRPr="00DF27CF">
        <w:rPr>
          <w:rStyle w:val="Emphasis"/>
        </w:rPr>
        <w:t>.</w:t>
      </w:r>
      <w:r w:rsidRPr="00DF27CF">
        <w:rPr>
          <w:sz w:val="16"/>
        </w:rPr>
        <w:t xml:space="preserve"> This is certainly true given that </w:t>
      </w:r>
      <w:r w:rsidRPr="00DF27CF">
        <w:rPr>
          <w:rStyle w:val="StyleUnderline"/>
        </w:rPr>
        <w:t>in the US women had been barred from entry until very recently and sex discrimination still abounds.</w:t>
      </w:r>
      <w:r w:rsidRPr="00DF27CF">
        <w:rPr>
          <w:sz w:val="16"/>
        </w:rPr>
        <w:t xml:space="preserve">17 </w:t>
      </w:r>
      <w:r w:rsidRPr="00A81F4B">
        <w:rPr>
          <w:rStyle w:val="StyleUnderline"/>
          <w:highlight w:val="green"/>
        </w:rPr>
        <w:t>Feminist</w:t>
      </w:r>
      <w:r w:rsidRPr="00DF27CF">
        <w:rPr>
          <w:rStyle w:val="StyleUnderline"/>
        </w:rPr>
        <w:t xml:space="preserve"> theory</w:t>
      </w:r>
      <w:r w:rsidRPr="00DF27CF">
        <w:rPr>
          <w:sz w:val="16"/>
        </w:rPr>
        <w:t xml:space="preserve"> believes that women tend to </w:t>
      </w:r>
      <w:r w:rsidRPr="00A81F4B">
        <w:rPr>
          <w:rStyle w:val="StyleUnderline"/>
          <w:highlight w:val="green"/>
        </w:rPr>
        <w:t>define power</w:t>
      </w:r>
      <w:r w:rsidRPr="00DF27CF">
        <w:rPr>
          <w:rStyle w:val="StyleUnderline"/>
        </w:rPr>
        <w:t xml:space="preserve"> in terms of the </w:t>
      </w:r>
      <w:r w:rsidRPr="00A81F4B">
        <w:rPr>
          <w:rStyle w:val="Emphasis"/>
          <w:highlight w:val="green"/>
        </w:rPr>
        <w:t xml:space="preserve">ability to cooperate </w:t>
      </w:r>
      <w:r w:rsidRPr="00A81F4B">
        <w:rPr>
          <w:sz w:val="16"/>
          <w:highlight w:val="green"/>
        </w:rPr>
        <w:t>(</w:t>
      </w:r>
      <w:r w:rsidRPr="00A81F4B">
        <w:rPr>
          <w:rStyle w:val="Emphasis"/>
          <w:highlight w:val="green"/>
        </w:rPr>
        <w:t>as opposed to the masculine definition of control</w:t>
      </w:r>
      <w:r w:rsidRPr="00DF27CF">
        <w:rPr>
          <w:sz w:val="16"/>
        </w:rPr>
        <w:t xml:space="preserve"> over others) a</w:t>
      </w:r>
      <w:r w:rsidRPr="00DF27CF">
        <w:rPr>
          <w:rStyle w:val="StyleUnderline"/>
        </w:rPr>
        <w:t xml:space="preserve">nd discern more opportunities for </w:t>
      </w:r>
      <w:r w:rsidRPr="00DF27CF">
        <w:rPr>
          <w:rStyle w:val="Emphasis"/>
        </w:rPr>
        <w:t>toleration and coalition-building</w:t>
      </w:r>
      <w:r w:rsidRPr="00DF27CF">
        <w:rPr>
          <w:rStyle w:val="StyleUnderline"/>
        </w:rPr>
        <w:t xml:space="preserve"> in spite of differences;</w:t>
      </w:r>
      <w:r w:rsidRPr="00DF27CF">
        <w:rPr>
          <w:sz w:val="16"/>
        </w:rPr>
        <w:t xml:space="preserve"> this is because females often rely on </w:t>
      </w:r>
      <w:r w:rsidRPr="00DF27CF">
        <w:rPr>
          <w:rStyle w:val="StyleUnderline"/>
        </w:rPr>
        <w:t>persuasion and shared understanding in solving domestic disputes and</w:t>
      </w:r>
      <w:r w:rsidRPr="00DF27CF">
        <w:rPr>
          <w:sz w:val="16"/>
        </w:rPr>
        <w:t xml:space="preserve"> are therefore socialized into </w:t>
      </w:r>
      <w:r w:rsidRPr="00A81F4B">
        <w:rPr>
          <w:rStyle w:val="StyleUnderline"/>
          <w:highlight w:val="green"/>
        </w:rPr>
        <w:t xml:space="preserve">a more </w:t>
      </w:r>
      <w:r w:rsidRPr="00A81F4B">
        <w:rPr>
          <w:rStyle w:val="Emphasis"/>
          <w:highlight w:val="green"/>
        </w:rPr>
        <w:t>contextual, narrative-based</w:t>
      </w:r>
      <w:r w:rsidRPr="00A81F4B">
        <w:rPr>
          <w:rStyle w:val="StyleUnderline"/>
          <w:highlight w:val="green"/>
        </w:rPr>
        <w:t xml:space="preserve"> mode of analysis</w:t>
      </w:r>
      <w:r w:rsidRPr="00DF27CF">
        <w:rPr>
          <w:rStyle w:val="StyleUnderline"/>
        </w:rPr>
        <w:t>.</w:t>
      </w:r>
      <w:r w:rsidRPr="00DF27CF">
        <w:rPr>
          <w:sz w:val="16"/>
        </w:rPr>
        <w:t xml:space="preserve">18 As a result, feminists argue that global politics would look much different if women were national leaders. </w:t>
      </w:r>
      <w:r w:rsidRPr="00DF27CF">
        <w:rPr>
          <w:rStyle w:val="StyleUnderline"/>
        </w:rPr>
        <w:t>This feminist interpretation explains the magnitude and aggressiveness of China’s land reclamation.</w:t>
      </w:r>
      <w:r w:rsidRPr="00DF27CF">
        <w:rPr>
          <w:sz w:val="16"/>
        </w:rPr>
        <w:t xml:space="preserve"> Despite its communist egalitarian ideals, </w:t>
      </w:r>
      <w:r w:rsidRPr="00DF27CF">
        <w:rPr>
          <w:rStyle w:val="StyleUnderline"/>
        </w:rPr>
        <w:t>China is</w:t>
      </w:r>
      <w:r w:rsidRPr="00DF27CF">
        <w:rPr>
          <w:sz w:val="16"/>
        </w:rPr>
        <w:t xml:space="preserve"> in fact </w:t>
      </w:r>
      <w:r w:rsidRPr="00DF27CF">
        <w:rPr>
          <w:rStyle w:val="StyleUnderline"/>
        </w:rPr>
        <w:t xml:space="preserve">a </w:t>
      </w:r>
      <w:r w:rsidRPr="00DF27CF">
        <w:rPr>
          <w:rStyle w:val="Emphasis"/>
        </w:rPr>
        <w:t>deeply sexist society.</w:t>
      </w:r>
      <w:r w:rsidRPr="00DF27CF">
        <w:rPr>
          <w:sz w:val="16"/>
        </w:rPr>
        <w:t xml:space="preserve"> Structurally, </w:t>
      </w:r>
      <w:r w:rsidRPr="00DF27CF">
        <w:rPr>
          <w:rStyle w:val="StyleUnderline"/>
        </w:rPr>
        <w:t>the mandatory retirement age for female government workers, including</w:t>
      </w:r>
      <w:r w:rsidRPr="00DF27CF">
        <w:rPr>
          <w:sz w:val="16"/>
        </w:rPr>
        <w:t xml:space="preserve"> those employed </w:t>
      </w:r>
      <w:r w:rsidRPr="00DF27CF">
        <w:rPr>
          <w:rStyle w:val="StyleUnderline"/>
        </w:rPr>
        <w:t>in state-owned enterprises and public universities, is 50</w:t>
      </w:r>
      <w:r w:rsidRPr="00DF27CF">
        <w:rPr>
          <w:sz w:val="16"/>
        </w:rPr>
        <w:t xml:space="preserve"> or 55 </w:t>
      </w:r>
      <w:r w:rsidRPr="00DF27CF">
        <w:rPr>
          <w:rStyle w:val="StyleUnderline"/>
        </w:rPr>
        <w:t>while the male equivalent is 60.</w:t>
      </w:r>
      <w:r w:rsidRPr="00DF27CF">
        <w:rPr>
          <w:sz w:val="16"/>
        </w:rPr>
        <w:t xml:space="preserve">19 This </w:t>
      </w:r>
      <w:r w:rsidRPr="00A81F4B">
        <w:rPr>
          <w:rStyle w:val="StyleUnderline"/>
          <w:highlight w:val="green"/>
        </w:rPr>
        <w:t>differential treatment</w:t>
      </w:r>
      <w:r w:rsidRPr="00DF27CF">
        <w:rPr>
          <w:rStyle w:val="StyleUnderline"/>
        </w:rPr>
        <w:t xml:space="preserve"> not only </w:t>
      </w:r>
      <w:r w:rsidRPr="00A81F4B">
        <w:rPr>
          <w:rStyle w:val="Emphasis"/>
          <w:highlight w:val="green"/>
        </w:rPr>
        <w:t>impedes women’s ability to</w:t>
      </w:r>
      <w:r w:rsidRPr="00DF27CF">
        <w:rPr>
          <w:rStyle w:val="Emphasis"/>
        </w:rPr>
        <w:t xml:space="preserve"> achieve high </w:t>
      </w:r>
      <w:r w:rsidRPr="00A81F4B">
        <w:rPr>
          <w:rStyle w:val="Emphasis"/>
          <w:highlight w:val="green"/>
        </w:rPr>
        <w:t xml:space="preserve">leadership </w:t>
      </w:r>
      <w:r w:rsidRPr="00A81F4B">
        <w:rPr>
          <w:rStyle w:val="Emphasis"/>
        </w:rPr>
        <w:t>positions</w:t>
      </w:r>
      <w:r w:rsidRPr="00DF27CF">
        <w:rPr>
          <w:rStyle w:val="StyleUnderline"/>
        </w:rPr>
        <w:t xml:space="preserve"> as most government officials only reach the highest ranks in their 60s, but also perpetuates the gender stereotype that women are less physically vigorous</w:t>
      </w:r>
      <w:r w:rsidRPr="00DF27CF">
        <w:rPr>
          <w:sz w:val="16"/>
        </w:rPr>
        <w:t xml:space="preserve"> than men. As of now, </w:t>
      </w:r>
      <w:r w:rsidRPr="00DF27CF">
        <w:rPr>
          <w:rStyle w:val="StyleUnderline"/>
        </w:rPr>
        <w:t>there are no women in the Politburo Standing Committee, the highest decision-making unit</w:t>
      </w:r>
      <w:r w:rsidRPr="00DF27CF">
        <w:rPr>
          <w:sz w:val="16"/>
        </w:rPr>
        <w:t xml:space="preserve"> in China, </w:t>
      </w:r>
      <w:r w:rsidRPr="00DF27CF">
        <w:rPr>
          <w:rStyle w:val="StyleUnderline"/>
        </w:rPr>
        <w:t>and only one woman in the 25-member Politburo, the next rung</w:t>
      </w:r>
      <w:r w:rsidRPr="00DF27CF">
        <w:rPr>
          <w:sz w:val="16"/>
        </w:rPr>
        <w:t xml:space="preserve"> after the Politburo Standing Committee.20 Therefore, </w:t>
      </w:r>
      <w:r w:rsidRPr="00DF27CF">
        <w:rPr>
          <w:rStyle w:val="StyleUnderline"/>
        </w:rPr>
        <w:t>the lack of female contribution to policies can be</w:t>
      </w:r>
      <w:r w:rsidRPr="00DF27CF">
        <w:rPr>
          <w:sz w:val="16"/>
        </w:rPr>
        <w:t xml:space="preserve"> construed as </w:t>
      </w:r>
      <w:r w:rsidRPr="00DF27CF">
        <w:rPr>
          <w:rStyle w:val="StyleUnderline"/>
        </w:rPr>
        <w:t>the reason why China chose to pursue</w:t>
      </w:r>
      <w:r w:rsidRPr="00DF27CF">
        <w:rPr>
          <w:sz w:val="16"/>
        </w:rPr>
        <w:t xml:space="preserve"> a more militaristic response (</w:t>
      </w:r>
      <w:r w:rsidRPr="00DF27CF">
        <w:rPr>
          <w:rStyle w:val="StyleUnderline"/>
        </w:rPr>
        <w:t>island building</w:t>
      </w:r>
      <w:r w:rsidRPr="00DF27CF">
        <w:rPr>
          <w:sz w:val="16"/>
        </w:rPr>
        <w:t xml:space="preserve">) </w:t>
      </w:r>
      <w:r w:rsidRPr="00DF27CF">
        <w:rPr>
          <w:rStyle w:val="StyleUnderline"/>
        </w:rPr>
        <w:t>instead of seeking cooperation</w:t>
      </w:r>
      <w:r w:rsidRPr="00DF27CF">
        <w:rPr>
          <w:sz w:val="16"/>
        </w:rPr>
        <w:t xml:space="preserve"> and a larger scale of operation since males tend to perceive more threats than females and to think in terms of sheer strength as opposed to persuasion. Overall, realism explains a significant part of China’s rationale for land reclamation as relative power and military capability did factor heavily into its calculation. However, first and second level analysis, constructivism and </w:t>
      </w:r>
      <w:r w:rsidRPr="00A81F4B">
        <w:rPr>
          <w:rStyle w:val="Emphasis"/>
          <w:highlight w:val="green"/>
        </w:rPr>
        <w:t>feminism elucidate components that realism fails to incorporate</w:t>
      </w:r>
      <w:r w:rsidRPr="00DF27CF">
        <w:rPr>
          <w:rStyle w:val="StyleUnderline"/>
        </w:rPr>
        <w:t>: (1) land reclamation itself as a viable strategy (2) its timing in 2014 and (3) its tremendous scale.</w:t>
      </w:r>
      <w:r w:rsidRPr="00DF27CF">
        <w:rPr>
          <w:sz w:val="16"/>
        </w:rPr>
        <w:t xml:space="preserve"> This is because </w:t>
      </w:r>
      <w:r w:rsidRPr="00A81F4B">
        <w:rPr>
          <w:rStyle w:val="Emphasis"/>
          <w:highlight w:val="green"/>
        </w:rPr>
        <w:t>realism fails to acknowledge the influence that a state’s culture, structure and history exert</w:t>
      </w:r>
      <w:r w:rsidRPr="00A81F4B">
        <w:rPr>
          <w:rStyle w:val="StyleUnderline"/>
          <w:highlight w:val="green"/>
        </w:rPr>
        <w:t xml:space="preserve"> on shaping interests</w:t>
      </w:r>
      <w:r w:rsidRPr="00DF27CF">
        <w:rPr>
          <w:rStyle w:val="StyleUnderline"/>
        </w:rPr>
        <w:t xml:space="preserve"> and identities and the lenses through which it receives and interprets external realities.</w:t>
      </w:r>
      <w:r w:rsidRPr="00DF27CF">
        <w:rPr>
          <w:sz w:val="16"/>
        </w:rPr>
        <w:t xml:space="preserve"> Therefore, </w:t>
      </w:r>
      <w:r w:rsidRPr="00DF27CF">
        <w:rPr>
          <w:rStyle w:val="StyleUnderline"/>
        </w:rPr>
        <w:t>to fully understand the issue of land reclamation</w:t>
      </w:r>
      <w:r w:rsidRPr="00DF27CF">
        <w:rPr>
          <w:sz w:val="16"/>
        </w:rPr>
        <w:t xml:space="preserve"> in the South China Sea, </w:t>
      </w:r>
      <w:r w:rsidRPr="00DF27CF">
        <w:rPr>
          <w:rStyle w:val="StyleUnderline"/>
        </w:rPr>
        <w:t>a simple look at the balance of power would not suffice; meticulous attention must be paid to the particular circumstances</w:t>
      </w:r>
      <w:r w:rsidRPr="00DF27CF">
        <w:rPr>
          <w:sz w:val="16"/>
        </w:rPr>
        <w:t xml:space="preserve"> of the countries involved. Peaceful resolution of this conflict depends on an impartial synthesis of different approaches and one day we may hope to see a South China Sea characterized by tranquility and cooperation.</w:t>
      </w:r>
    </w:p>
    <w:p w14:paraId="4A0C5275" w14:textId="77777777" w:rsidR="00D22368" w:rsidRDefault="00D22368" w:rsidP="00D22368">
      <w:pPr>
        <w:rPr>
          <w:rStyle w:val="StyleUnderline"/>
        </w:rPr>
      </w:pPr>
    </w:p>
    <w:p w14:paraId="55C43A47" w14:textId="77777777" w:rsidR="00D22368" w:rsidRDefault="00D22368" w:rsidP="00D22368">
      <w:pPr>
        <w:pStyle w:val="Heading4"/>
      </w:pPr>
      <w:r>
        <w:t xml:space="preserve">The aff’s drive to prevent extinction is a form of </w:t>
      </w:r>
      <w:r w:rsidRPr="00F703B7">
        <w:rPr>
          <w:u w:val="single"/>
        </w:rPr>
        <w:t>masculine survivalism</w:t>
      </w:r>
      <w:r>
        <w:t xml:space="preserve"> where gendered bodies become the unwilling tools to sustain humanity. You should refuse their obsession with patriarchal reproduction. </w:t>
      </w:r>
    </w:p>
    <w:p w14:paraId="63FCA596" w14:textId="77777777" w:rsidR="00D22368" w:rsidRPr="00A924C4" w:rsidRDefault="00D22368" w:rsidP="00D22368">
      <w:pPr>
        <w:rPr>
          <w:rStyle w:val="Style13ptBold"/>
        </w:rPr>
      </w:pPr>
      <w:r>
        <w:rPr>
          <w:rStyle w:val="Style13ptBold"/>
        </w:rPr>
        <w:t>Mitchell 15</w:t>
      </w:r>
    </w:p>
    <w:p w14:paraId="6E6945A1" w14:textId="77777777" w:rsidR="00D22368" w:rsidRPr="00A924C4" w:rsidRDefault="00D22368" w:rsidP="00D22368">
      <w:pPr>
        <w:rPr>
          <w:b/>
          <w:sz w:val="20"/>
          <w:szCs w:val="20"/>
        </w:rPr>
      </w:pPr>
      <w:r w:rsidRPr="00515BE8">
        <w:rPr>
          <w:rStyle w:val="Style13ptBold"/>
          <w:sz w:val="20"/>
          <w:szCs w:val="20"/>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10" w:history="1">
        <w:r w:rsidRPr="00515BE8">
          <w:rPr>
            <w:rStyle w:val="Style13ptBold"/>
            <w:sz w:val="20"/>
            <w:szCs w:val="20"/>
          </w:rPr>
          <w:t>https://worldlyir.wordpress.com/2015/08/03/gendering-extinction/</w:t>
        </w:r>
      </w:hyperlink>
      <w:r w:rsidRPr="00515BE8">
        <w:rPr>
          <w:rStyle w:val="Style13ptBold"/>
          <w:sz w:val="20"/>
          <w:szCs w:val="20"/>
        </w:rPr>
        <w:t>, JKS)</w:t>
      </w:r>
    </w:p>
    <w:p w14:paraId="57A11F08" w14:textId="77777777" w:rsidR="00D22368" w:rsidRPr="004C5136" w:rsidRDefault="00D22368" w:rsidP="00D22368">
      <w:pPr>
        <w:rPr>
          <w:b/>
          <w:iCs/>
          <w:u w:val="single"/>
        </w:rPr>
      </w:pPr>
      <w:r w:rsidRPr="004C5136">
        <w:rPr>
          <w:rStyle w:val="Emphasis"/>
        </w:rPr>
        <w:t>The reproduction of survival/ the survival of reproduction</w:t>
      </w:r>
    </w:p>
    <w:p w14:paraId="5B306553" w14:textId="77777777" w:rsidR="00D22368" w:rsidRDefault="00D22368" w:rsidP="00D22368">
      <w:pPr>
        <w:rPr>
          <w:rStyle w:val="StyleUnderline"/>
        </w:rPr>
      </w:pPr>
      <w:r w:rsidRPr="00F16E2D">
        <w:rPr>
          <w:rStyle w:val="StyleUnderline"/>
          <w:highlight w:val="green"/>
        </w:rPr>
        <w:t xml:space="preserve">Extinction is </w:t>
      </w:r>
      <w:r w:rsidRPr="004C5136">
        <w:rPr>
          <w:rStyle w:val="StyleUnderline"/>
        </w:rPr>
        <w:t xml:space="preserve">almost always </w:t>
      </w:r>
      <w:r w:rsidRPr="00F16E2D">
        <w:rPr>
          <w:rStyle w:val="StyleUnderline"/>
          <w:highlight w:val="green"/>
        </w:rPr>
        <w:t xml:space="preserve">understood against </w:t>
      </w:r>
      <w:r w:rsidRPr="004C5136">
        <w:rPr>
          <w:rStyle w:val="StyleUnderline"/>
        </w:rPr>
        <w:t xml:space="preserve">the horizon of </w:t>
      </w:r>
      <w:r w:rsidRPr="00F16E2D">
        <w:rPr>
          <w:rStyle w:val="StyleUnderline"/>
          <w:highlight w:val="green"/>
        </w:rPr>
        <w:t xml:space="preserve">survival </w:t>
      </w:r>
      <w:r w:rsidRPr="004C5136">
        <w:rPr>
          <w:rStyle w:val="StyleUnderline"/>
        </w:rPr>
        <w:t xml:space="preserve">and the imperative to sustain it – at least </w:t>
      </w:r>
      <w:r w:rsidRPr="00F16E2D">
        <w:rPr>
          <w:rStyle w:val="StyleUnderline"/>
          <w:highlight w:val="green"/>
        </w:rPr>
        <w:t xml:space="preserve">for life </w:t>
      </w:r>
      <w:r w:rsidRPr="004C5136">
        <w:rPr>
          <w:rStyle w:val="StyleUnderline"/>
        </w:rPr>
        <w:t xml:space="preserve">forms </w:t>
      </w:r>
      <w:r w:rsidRPr="00F16E2D">
        <w:rPr>
          <w:rStyle w:val="StyleUnderline"/>
          <w:highlight w:val="green"/>
        </w:rPr>
        <w:t xml:space="preserve">deemed </w:t>
      </w:r>
      <w:r w:rsidRPr="004C5136">
        <w:rPr>
          <w:rStyle w:val="StyleUnderline"/>
        </w:rPr>
        <w:t xml:space="preserve">to be </w:t>
      </w:r>
      <w:r w:rsidRPr="00F16E2D">
        <w:rPr>
          <w:rStyle w:val="StyleUnderline"/>
          <w:highlight w:val="green"/>
        </w:rPr>
        <w:t xml:space="preserve">of value </w:t>
      </w:r>
      <w:r w:rsidRPr="004C5136">
        <w:rPr>
          <w:rStyle w:val="StyleUnderline"/>
        </w:rPr>
        <w:t>to humans.</w:t>
      </w:r>
      <w:r w:rsidRPr="00CF4A26">
        <w:rPr>
          <w:sz w:val="16"/>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00F16E2D">
        <w:rPr>
          <w:rStyle w:val="StyleUnderline"/>
          <w:highlight w:val="green"/>
        </w:rPr>
        <w:t xml:space="preserve">This 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F16E2D">
        <w:rPr>
          <w:rStyle w:val="StyleUnderline"/>
          <w:highlight w:val="green"/>
        </w:rPr>
        <w:t xml:space="preserve">be made to 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and it actively mobilizes members of ‘endangered species’</w:t>
      </w:r>
      <w:r w:rsidRPr="00CF4A26">
        <w:rPr>
          <w:sz w:val="16"/>
        </w:rPr>
        <w:t xml:space="preserve"> into this project. In so doing, </w:t>
      </w:r>
      <w:r w:rsidRPr="00F16E2D">
        <w:rPr>
          <w:rStyle w:val="Emphasis"/>
          <w:highlight w:val="green"/>
        </w:rPr>
        <w:t xml:space="preserve">it helps </w:t>
      </w:r>
      <w:r w:rsidRPr="004C5136">
        <w:rPr>
          <w:rStyle w:val="Emphasis"/>
        </w:rPr>
        <w:t xml:space="preserve">to </w:t>
      </w:r>
      <w:r w:rsidRPr="00F16E2D">
        <w:rPr>
          <w:rStyle w:val="Emphasis"/>
          <w:highlight w:val="green"/>
        </w:rPr>
        <w:t>entrench norms regarding gender, sexuality</w:t>
      </w:r>
      <w:r w:rsidRPr="004C5136">
        <w:rPr>
          <w:rStyle w:val="Emphasis"/>
        </w:rPr>
        <w:t xml:space="preserve"> and </w:t>
      </w:r>
      <w:r w:rsidRPr="00F16E2D">
        <w:rPr>
          <w:rStyle w:val="Emphasis"/>
          <w:highlight w:val="green"/>
        </w:rPr>
        <w:t>reproductive labour</w:t>
      </w:r>
      <w:r w:rsidRPr="00CF4A26">
        <w:rPr>
          <w:sz w:val="16"/>
        </w:rPr>
        <w:t xml:space="preserve"> that are deeply entrenched in modern, Western human cultures. Attention to these programmes </w:t>
      </w:r>
      <w:r w:rsidRPr="004C5136">
        <w:rPr>
          <w:rStyle w:val="Emphasis"/>
        </w:rPr>
        <w:t xml:space="preserve">highlights an important way in which </w:t>
      </w:r>
      <w:r w:rsidRPr="00F16E2D">
        <w:rPr>
          <w:rStyle w:val="Emphasis"/>
          <w:sz w:val="28"/>
          <w:szCs w:val="28"/>
          <w:highlight w:val="green"/>
        </w:rPr>
        <w:t xml:space="preserve">extinction is gendered in dominant </w:t>
      </w:r>
      <w:r w:rsidRPr="00F703B7">
        <w:rPr>
          <w:rStyle w:val="Emphasis"/>
          <w:sz w:val="28"/>
          <w:szCs w:val="28"/>
        </w:rPr>
        <w:t xml:space="preserve">scientific and policy </w:t>
      </w:r>
      <w:r w:rsidRPr="00F16E2D">
        <w:rPr>
          <w:rStyle w:val="Emphasis"/>
          <w:sz w:val="28"/>
          <w:szCs w:val="28"/>
          <w:highlight w:val="green"/>
        </w:rPr>
        <w:t>frameworks</w:t>
      </w:r>
      <w:r w:rsidRPr="00CF4A26">
        <w:rPr>
          <w:sz w:val="16"/>
        </w:rPr>
        <w:t xml:space="preserve">. Specifically, </w:t>
      </w:r>
      <w:r w:rsidRPr="004C5136">
        <w:rPr>
          <w:rStyle w:val="StyleUnderline"/>
        </w:rPr>
        <w:t>strategic breeding programmes share in the belief that reproduction is an imperative for those capable of reproducing if ‘the species’ is at risk’</w:t>
      </w:r>
      <w:r w:rsidRPr="00CF4A26">
        <w:rPr>
          <w:sz w:val="16"/>
        </w:rPr>
        <w:t xml:space="preserve">. </w:t>
      </w:r>
      <w:r w:rsidRPr="004C5136">
        <w:rPr>
          <w:rStyle w:val="Emphasis"/>
        </w:rPr>
        <w:t xml:space="preserve">This belief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CF4A26">
        <w:rPr>
          <w:sz w:val="16"/>
        </w:rPr>
        <w:t xml:space="preserve">. Indeed, Haraway points out </w:t>
      </w:r>
      <w:r w:rsidRPr="00ED77D5">
        <w:rPr>
          <w:rStyle w:val="StyleUnderline"/>
          <w:highlight w:val="green"/>
        </w:rPr>
        <w:t xml:space="preserve">that it is </w:t>
      </w:r>
      <w:r w:rsidRPr="00ED77D5">
        <w:rPr>
          <w:rStyle w:val="StyleUnderline"/>
        </w:rPr>
        <w:t>precisely</w:t>
      </w:r>
      <w:r w:rsidRPr="004C5136">
        <w:rPr>
          <w:rStyle w:val="StyleUnderline"/>
        </w:rPr>
        <w:t xml:space="preserve"> “‘</w:t>
      </w:r>
      <w:r w:rsidRPr="00ED77D5">
        <w:rPr>
          <w:rStyle w:val="StyleUnderline"/>
          <w:highlight w:val="green"/>
        </w:rPr>
        <w:t xml:space="preserve">woman’s’ </w:t>
      </w:r>
      <w:r w:rsidRPr="004C5136">
        <w:rPr>
          <w:rStyle w:val="StyleUnderline"/>
        </w:rPr>
        <w:t xml:space="preserve">putative self-defining </w:t>
      </w:r>
      <w:r w:rsidRPr="00ED77D5">
        <w:rPr>
          <w:rStyle w:val="StyleUnderline"/>
          <w:highlight w:val="green"/>
        </w:rPr>
        <w:t xml:space="preserve">responsibility to ‘the species’ </w:t>
      </w:r>
      <w:r w:rsidRPr="004C5136">
        <w:rPr>
          <w:rStyle w:val="StyleUnderline"/>
        </w:rPr>
        <w:t xml:space="preserve">as this singular and typological female is </w:t>
      </w:r>
      <w:r w:rsidRPr="00ED77D5">
        <w:rPr>
          <w:rStyle w:val="StyleUnderline"/>
          <w:highlight w:val="green"/>
        </w:rPr>
        <w:t>reduced to her reproductive function</w:t>
      </w:r>
      <w:r w:rsidRPr="00CF4A26">
        <w:rPr>
          <w:sz w:val="16"/>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004E394C">
        <w:rPr>
          <w:rStyle w:val="StyleUnderline"/>
          <w:highlight w:val="green"/>
        </w:rPr>
        <w:t xml:space="preserve">This logic is particularly fraught in discussions of </w:t>
      </w:r>
      <w:r w:rsidRPr="004C5136">
        <w:rPr>
          <w:rStyle w:val="StyleUnderline"/>
        </w:rPr>
        <w:t xml:space="preserve">the possibility of human </w:t>
      </w:r>
      <w:r w:rsidRPr="004E394C">
        <w:rPr>
          <w:rStyle w:val="StyleUnderline"/>
          <w:highlight w:val="green"/>
        </w:rPr>
        <w:t>extinction</w:t>
      </w:r>
      <w:r w:rsidRPr="004C5136">
        <w:rPr>
          <w:rStyle w:val="StyleUnderline"/>
        </w:rPr>
        <w:t>, in which female fertility (captured in the standard policy language of ‘births per woman’) is framed simultaneously as a threat to survival, and the only hope for escaping extinction (</w:t>
      </w:r>
      <w:r w:rsidRPr="00CF4A26">
        <w:rPr>
          <w:sz w:val="16"/>
        </w:rPr>
        <w:t xml:space="preserve">see, for instance, Alan Weisman’s comments on this). In these ways, </w:t>
      </w:r>
      <w:r w:rsidRPr="004C5136">
        <w:rPr>
          <w:rStyle w:val="Emphasis"/>
        </w:rPr>
        <w:t xml:space="preserve">the securitization of survival entrenches the intersectional categories of gender, species and race </w:t>
      </w:r>
      <w:r w:rsidRPr="00CF4A26">
        <w:rPr>
          <w:sz w:val="16"/>
        </w:rPr>
        <w:t xml:space="preserve">discussed above. </w:t>
      </w:r>
      <w:r w:rsidRPr="004C5136">
        <w:rPr>
          <w:rStyle w:val="StyleUnderline"/>
        </w:rPr>
        <w:t xml:space="preserve">Dominant discourses of </w:t>
      </w:r>
      <w:r w:rsidRPr="004E394C">
        <w:rPr>
          <w:rStyle w:val="StyleUnderline"/>
          <w:highlight w:val="green"/>
        </w:rPr>
        <w:t xml:space="preserve">extinction </w:t>
      </w:r>
      <w:r w:rsidRPr="004C5136">
        <w:rPr>
          <w:rStyle w:val="StyleUnderline"/>
        </w:rPr>
        <w:t xml:space="preserve">and conservation also entrench and privilege sexual reproduction, in ways that </w:t>
      </w:r>
      <w:r w:rsidRPr="004E394C">
        <w:rPr>
          <w:rStyle w:val="StyleUnderline"/>
          <w:highlight w:val="green"/>
        </w:rPr>
        <w:t xml:space="preserve">entrench heteronormative assumptions </w:t>
      </w:r>
      <w:r w:rsidRPr="004C5136">
        <w:rPr>
          <w:rStyle w:val="StyleUnderline"/>
        </w:rPr>
        <w:t>and norms</w:t>
      </w:r>
      <w:r w:rsidRPr="00CF4A26">
        <w:rPr>
          <w:sz w:val="16"/>
        </w:rPr>
        <w:t xml:space="preserve">. This is reflected in the way that the subjects of extinction and conservation are framed. The standard object of conservation is the biological ‘species’, a term which is defined by 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existing discourses of extinction embed hetero-normative frameworks that devalue other forms of reproduction</w:t>
      </w:r>
      <w:r w:rsidRPr="004C5136">
        <w:rPr>
          <w:rStyle w:val="StyleUnderline"/>
        </w:rPr>
        <w:t>. They also reduce reproduction to the imperative to survive, ignoring the myriad cultural, political, aesthetic, sensual and other dimensions of reproduction.</w:t>
      </w:r>
    </w:p>
    <w:p w14:paraId="6AABFECF" w14:textId="77777777" w:rsidR="00D22368" w:rsidRDefault="00D22368" w:rsidP="00D22368">
      <w:pPr>
        <w:rPr>
          <w:rStyle w:val="StyleUnderline"/>
        </w:rPr>
      </w:pPr>
    </w:p>
    <w:p w14:paraId="635B4D59" w14:textId="77777777" w:rsidR="00D22368" w:rsidRPr="00205FC6" w:rsidRDefault="00D22368" w:rsidP="00D22368">
      <w:pPr>
        <w:pStyle w:val="Heading4"/>
      </w:pPr>
      <w:r>
        <w:t xml:space="preserve">The impact is hypermasculine war-making- claims of objectivity are patently flawed because they are based in gendered decision-making </w:t>
      </w:r>
    </w:p>
    <w:p w14:paraId="40B33CBA" w14:textId="77777777" w:rsidR="00D22368" w:rsidRDefault="00D22368" w:rsidP="00D22368">
      <w:pPr>
        <w:rPr>
          <w:rStyle w:val="Style13ptBold"/>
        </w:rPr>
      </w:pPr>
      <w:r w:rsidRPr="00205FC6">
        <w:rPr>
          <w:rStyle w:val="Style13ptBold"/>
        </w:rPr>
        <w:t>Sjoberg 13</w:t>
      </w:r>
    </w:p>
    <w:p w14:paraId="372D8CE7" w14:textId="77777777" w:rsidR="00D22368" w:rsidRDefault="00D22368" w:rsidP="00D22368">
      <w:pPr>
        <w:rPr>
          <w:rStyle w:val="Style13ptBold"/>
          <w:szCs w:val="20"/>
        </w:rPr>
      </w:pPr>
      <w:r w:rsidRPr="00EC5376">
        <w:rPr>
          <w:rStyle w:val="Style13ptBold"/>
          <w:szCs w:val="20"/>
        </w:rPr>
        <w:t>(</w:t>
      </w:r>
      <w:r>
        <w:rPr>
          <w:rStyle w:val="Style13ptBold"/>
          <w:szCs w:val="20"/>
        </w:rPr>
        <w:t>Laura, total bae, a</w:t>
      </w:r>
      <w:r w:rsidRPr="00EC5376">
        <w:rPr>
          <w:rStyle w:val="Style13ptBold"/>
          <w:szCs w:val="20"/>
        </w:rPr>
        <w:t xml:space="preserve">ssociate professor of Political Science @ University of Florida, University of Chicago; Ph.D., University of Southern California School of International Relations; J.D. Boston College Law School, </w:t>
      </w:r>
      <w:r w:rsidRPr="007B6F6E">
        <w:rPr>
          <w:rStyle w:val="Style13ptBold"/>
          <w:szCs w:val="20"/>
        </w:rPr>
        <w:t xml:space="preserve">Gendering Global Conflict: Toward a Feminist Theory of War </w:t>
      </w:r>
      <w:r>
        <w:rPr>
          <w:rStyle w:val="Style13ptBold"/>
          <w:szCs w:val="20"/>
        </w:rPr>
        <w:t xml:space="preserve">Chapter: </w:t>
      </w:r>
      <w:r w:rsidRPr="00EC5376">
        <w:rPr>
          <w:rStyle w:val="Style13ptBold"/>
          <w:szCs w:val="20"/>
        </w:rPr>
        <w:t xml:space="preserve">“Relations International and War(s),” Gendered Lenses Look at War(s), </w:t>
      </w:r>
      <w:r>
        <w:rPr>
          <w:rStyle w:val="Style13ptBold"/>
          <w:szCs w:val="20"/>
        </w:rPr>
        <w:t>googlebooks, JKS)</w:t>
      </w:r>
      <w:r w:rsidRPr="00EC5376">
        <w:rPr>
          <w:rStyle w:val="Style13ptBold"/>
          <w:szCs w:val="20"/>
        </w:rPr>
        <w:t xml:space="preserve"> </w:t>
      </w:r>
    </w:p>
    <w:p w14:paraId="698351E2" w14:textId="77777777" w:rsidR="00D22368" w:rsidRPr="00FF545F" w:rsidRDefault="00D22368" w:rsidP="00D22368">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Tickner:¶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r w:rsidRPr="00C65F71">
        <w:rPr>
          <w:sz w:val="12"/>
        </w:rPr>
        <w:t xml:space="preserve">. . . . Drawing on metaphors that evoke matrimonial and familial relations, </w:t>
      </w:r>
      <w:r w:rsidRPr="002048FF">
        <w:rPr>
          <w:rStyle w:val="StyleUnderline"/>
        </w:rPr>
        <w:t xml:space="preserve">the nation has been portrayed as both male and female. . . .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xml:space="preserve">.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a number of levels of interstate interaction, many of which are omitted from process-based notions of dyadic war theorizing. Normatively, it suggests that our conceptions of how states interact (and the content of those interactions) are problematically skewed.¶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rational, but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Scheman argues, perceived rational cost-beneﬁt </w:t>
      </w:r>
      <w:r w:rsidRPr="006012B5">
        <w:rPr>
          <w:rStyle w:val="StyleUnderline"/>
        </w:rPr>
        <w:t>analysis about war-making</w:t>
      </w:r>
      <w:r w:rsidRPr="00C65F71">
        <w:rPr>
          <w:sz w:val="12"/>
        </w:rPr>
        <w:t xml:space="preserve"> and war-fighting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heterosexua|).”83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This cycle of genderings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6DE92E61" w14:textId="77777777" w:rsidR="00D22368" w:rsidRPr="004C5136" w:rsidRDefault="00D22368" w:rsidP="00D22368">
      <w:pPr>
        <w:rPr>
          <w:rStyle w:val="StyleUnderline"/>
        </w:rPr>
      </w:pPr>
    </w:p>
    <w:p w14:paraId="25A532EE" w14:textId="77777777" w:rsidR="00D22368" w:rsidRPr="002A5117" w:rsidRDefault="00D22368" w:rsidP="00D22368">
      <w:pPr>
        <w:pStyle w:val="Heading4"/>
        <w:rPr>
          <w:rStyle w:val="Style13ptBold"/>
        </w:rPr>
      </w:pPr>
      <w:r w:rsidRPr="002A5117">
        <w:t>The alternative is</w:t>
      </w:r>
      <w:r>
        <w:t xml:space="preserve"> to reject the aff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p>
    <w:p w14:paraId="4D9F9952" w14:textId="77777777" w:rsidR="00D22368" w:rsidRPr="002A5117" w:rsidRDefault="00D22368" w:rsidP="00D22368">
      <w:pPr>
        <w:rPr>
          <w:rStyle w:val="Style13ptBold"/>
          <w:rFonts w:asciiTheme="majorHAnsi" w:hAnsiTheme="majorHAnsi"/>
        </w:rPr>
      </w:pPr>
      <w:r w:rsidRPr="002A5117">
        <w:rPr>
          <w:rStyle w:val="Style13ptBold"/>
          <w:rFonts w:asciiTheme="majorHAnsi" w:hAnsiTheme="majorHAnsi"/>
        </w:rPr>
        <w:t>Youngs 04</w:t>
      </w:r>
    </w:p>
    <w:p w14:paraId="7EC9B5DA" w14:textId="77777777" w:rsidR="00D22368" w:rsidRPr="002A5117" w:rsidRDefault="00D22368" w:rsidP="00D22368">
      <w:pPr>
        <w:rPr>
          <w:rFonts w:asciiTheme="majorHAnsi" w:hAnsiTheme="majorHAnsi"/>
          <w:b/>
          <w:sz w:val="20"/>
          <w:szCs w:val="20"/>
        </w:rPr>
      </w:pPr>
      <w:r w:rsidRPr="002A5117">
        <w:rPr>
          <w:rStyle w:val="Style13ptBold"/>
          <w:rFonts w:asciiTheme="majorHAnsi" w:hAnsiTheme="majorHAnsi"/>
          <w:szCs w:val="20"/>
        </w:rPr>
        <w:t>(Gillian, Professor of Digital Economy at the University of Brighton, Feminist International Relations: a contradiction in terms? Or: why women and gender are essential to unders</w:t>
      </w:r>
      <w:r>
        <w:rPr>
          <w:rStyle w:val="Style13ptBold"/>
          <w:rFonts w:asciiTheme="majorHAnsi" w:hAnsiTheme="majorHAnsi"/>
          <w:szCs w:val="20"/>
        </w:rPr>
        <w:t>tanding the world ‘we’ live in*</w:t>
      </w:r>
      <w:r w:rsidRPr="002A5117">
        <w:rPr>
          <w:rStyle w:val="Style13ptBold"/>
          <w:rFonts w:asciiTheme="majorHAnsi" w:hAnsiTheme="majorHAnsi"/>
          <w:szCs w:val="20"/>
        </w:rPr>
        <w:t>, International Affairs, 80, pgs 77-80, JKS)</w:t>
      </w:r>
    </w:p>
    <w:p w14:paraId="1B526EF3" w14:textId="77777777" w:rsidR="00D22368" w:rsidRDefault="00D22368" w:rsidP="00D22368">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As long as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appearance of international relations as a predominantly masculine terrain by including women in its analysis, it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44771268" w14:textId="77777777" w:rsidR="00D22368" w:rsidRPr="00A255EE" w:rsidRDefault="00D22368" w:rsidP="00D22368">
      <w:pPr>
        <w:pStyle w:val="Heading4"/>
      </w:pPr>
      <w:r>
        <w:t>The K comes first - policies are</w:t>
      </w:r>
      <w:r w:rsidRPr="00A255EE">
        <w:t xml:space="preserve"> constituted by and produce subjects, not blanket assessments of outcomes and impacts</w:t>
      </w:r>
      <w:r>
        <w:t>. The ROB is to interrogate the gendered nature of the 1AC as a research project.</w:t>
      </w:r>
    </w:p>
    <w:p w14:paraId="2709E71D" w14:textId="77777777" w:rsidR="00D22368" w:rsidRDefault="00D22368" w:rsidP="00D22368">
      <w:pPr>
        <w:rPr>
          <w:rStyle w:val="Style13ptBold"/>
        </w:rPr>
      </w:pPr>
      <w:r>
        <w:rPr>
          <w:rStyle w:val="Style13ptBold"/>
        </w:rPr>
        <w:t>Bacchi 16</w:t>
      </w:r>
    </w:p>
    <w:p w14:paraId="41F41A61" w14:textId="77777777" w:rsidR="00D22368" w:rsidRPr="00B41485" w:rsidRDefault="00D22368" w:rsidP="00D22368">
      <w:pPr>
        <w:rPr>
          <w:rStyle w:val="Style13ptBold"/>
          <w:szCs w:val="20"/>
        </w:rPr>
      </w:pPr>
      <w:r w:rsidRPr="00B41485">
        <w:rPr>
          <w:rStyle w:val="Style13ptBold"/>
          <w:szCs w:val="20"/>
        </w:rPr>
        <w:t>(Carol, University of Adelaide, Adelaide, South Australia, Australia, (2016): Policies as Gendering Practices: Re-Viewing Categorical Distinctions, Journal of Women, Politics &amp; Policy, DOI: 10.1080/1554477X.2016.1198207, JKS)</w:t>
      </w:r>
    </w:p>
    <w:p w14:paraId="4CA4C2B8" w14:textId="77777777" w:rsidR="00D22368" w:rsidRPr="00770EC2" w:rsidRDefault="00D22368" w:rsidP="00D22368">
      <w:pPr>
        <w:rPr>
          <w:rStyle w:val="StyleUnderline"/>
          <w:iCs/>
          <w:bdr w:val="single" w:sz="8" w:space="0" w:color="auto"/>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(Bacchi 2009, 16–17). For example, Foucault (1980) argues that specific problematizations of sexuality (e.g., sexuality as moral code, sexuality as biological imperative) create “subject positions” that enjoin people to become particular kinds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(Bacchi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(Bacchi and Bonham 2014). </w:t>
      </w:r>
      <w:r w:rsidRPr="00BE2DF1">
        <w:rPr>
          <w:rStyle w:val="StyleUnderline"/>
        </w:rPr>
        <w:t>A particular conception of power underpins an understanding of policies as constitutive practices</w:t>
      </w:r>
      <w:r w:rsidRPr="009479FE">
        <w:rPr>
          <w:rStyle w:val="StyleUnderline"/>
          <w:highlight w:val="green"/>
        </w:rPr>
        <w:t>. 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policy is considered to be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such as the following: What does the particular policy,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67CEF19F" w14:textId="77777777" w:rsidR="00D22368" w:rsidRPr="00F601E6" w:rsidRDefault="00D22368" w:rsidP="00D22368"/>
    <w:p w14:paraId="0918465E" w14:textId="77777777" w:rsidR="00D22368" w:rsidRDefault="00D22368" w:rsidP="00D22368">
      <w:pPr>
        <w:pStyle w:val="Heading2"/>
      </w:pPr>
      <w:r>
        <w:t>Case</w:t>
      </w:r>
    </w:p>
    <w:p w14:paraId="03504351" w14:textId="77777777" w:rsidR="00D22368" w:rsidRDefault="00D22368" w:rsidP="00D22368">
      <w:pPr>
        <w:pStyle w:val="Heading4"/>
      </w:pPr>
      <w:r>
        <w:t xml:space="preserve">The space race is a myth and the US is still way ahead – reject the aff’s fearmongering </w:t>
      </w:r>
    </w:p>
    <w:p w14:paraId="3933329F" w14:textId="77777777" w:rsidR="00D22368" w:rsidRPr="00B15964" w:rsidRDefault="00D22368" w:rsidP="00D22368">
      <w:pPr>
        <w:rPr>
          <w:rStyle w:val="Style13ptBold"/>
        </w:rPr>
      </w:pPr>
      <w:r w:rsidRPr="00B15964">
        <w:rPr>
          <w:rStyle w:val="Style13ptBold"/>
        </w:rPr>
        <w:t>Grieco 01-19</w:t>
      </w:r>
    </w:p>
    <w:p w14:paraId="7C29E071" w14:textId="77777777" w:rsidR="00D22368" w:rsidRPr="00B15964" w:rsidRDefault="00D22368" w:rsidP="00D22368">
      <w:pPr>
        <w:rPr>
          <w:sz w:val="18"/>
          <w:szCs w:val="18"/>
        </w:rPr>
      </w:pPr>
      <w:r w:rsidRPr="00B15964">
        <w:rPr>
          <w:sz w:val="18"/>
          <w:szCs w:val="18"/>
        </w:rPr>
        <w:t xml:space="preserve">(Kelly A. Grieco, PhD from MIT; (01-19-22) “The US-China Space Race is a Myth”; </w:t>
      </w:r>
      <w:hyperlink r:id="rId11" w:history="1">
        <w:r w:rsidRPr="00B15964">
          <w:rPr>
            <w:rStyle w:val="Hyperlink"/>
            <w:sz w:val="18"/>
            <w:szCs w:val="18"/>
          </w:rPr>
          <w:t>https://thediplomat.com/2022/01/the-china-us-space-race-is-a-myth/</w:t>
        </w:r>
      </w:hyperlink>
      <w:r w:rsidRPr="00B15964">
        <w:rPr>
          <w:rStyle w:val="Hyperlink"/>
          <w:sz w:val="18"/>
          <w:szCs w:val="18"/>
        </w:rPr>
        <w:t>)//ckd</w:t>
      </w:r>
    </w:p>
    <w:p w14:paraId="6D94485B" w14:textId="77777777" w:rsidR="00D22368" w:rsidRDefault="00D22368" w:rsidP="00D22368">
      <w:pPr>
        <w:spacing w:line="270" w:lineRule="atLeast"/>
        <w:rPr>
          <w:rFonts w:ascii="Open Sans" w:hAnsi="Open Sans" w:cs="Open Sans"/>
          <w:color w:val="FFFFFF"/>
          <w:sz w:val="16"/>
        </w:rPr>
      </w:pPr>
      <w:r w:rsidRPr="00B15964">
        <w:rPr>
          <w:sz w:val="16"/>
        </w:rPr>
        <w:t xml:space="preserve">Seventy years later, it is happening again. </w:t>
      </w:r>
      <w:hyperlink r:id="rId12" w:history="1">
        <w:r w:rsidRPr="00682524">
          <w:rPr>
            <w:rStyle w:val="StyleUnderline"/>
          </w:rPr>
          <w:t>Pundits</w:t>
        </w:r>
      </w:hyperlink>
      <w:r w:rsidRPr="00682524">
        <w:rPr>
          <w:rStyle w:val="StyleUnderline"/>
        </w:rPr>
        <w:t>,</w:t>
      </w:r>
      <w:r>
        <w:rPr>
          <w:rStyle w:val="StyleUnderline"/>
        </w:rPr>
        <w:t xml:space="preserve"> </w:t>
      </w:r>
      <w:hyperlink r:id="rId13" w:history="1">
        <w:r w:rsidRPr="00682524">
          <w:rPr>
            <w:rStyle w:val="StyleUnderline"/>
          </w:rPr>
          <w:t>politicians</w:t>
        </w:r>
      </w:hyperlink>
      <w:r w:rsidRPr="00682524">
        <w:rPr>
          <w:rStyle w:val="StyleUnderline"/>
        </w:rPr>
        <w:t>, and</w:t>
      </w:r>
      <w:r>
        <w:rPr>
          <w:rStyle w:val="StyleUnderline"/>
        </w:rPr>
        <w:t xml:space="preserve"> </w:t>
      </w:r>
      <w:hyperlink r:id="rId14" w:history="1">
        <w:r w:rsidRPr="00682524">
          <w:rPr>
            <w:rStyle w:val="StyleUnderline"/>
          </w:rPr>
          <w:t>senior military officers</w:t>
        </w:r>
      </w:hyperlink>
      <w:r>
        <w:rPr>
          <w:rStyle w:val="StyleUnderline"/>
        </w:rPr>
        <w:t xml:space="preserve"> </w:t>
      </w:r>
      <w:r w:rsidRPr="00682524">
        <w:rPr>
          <w:rStyle w:val="StyleUnderline"/>
        </w:rPr>
        <w:t>alike now warn the United States is losing a space race to China</w:t>
      </w:r>
      <w:r w:rsidRPr="00B15964">
        <w:rPr>
          <w:sz w:val="16"/>
        </w:rPr>
        <w:t xml:space="preserve">. “We are absolutely in a strategic competition with China and space is a part of that,” Gen. David D. Thompson, vice chief of space operations for the U.S. Space Force, </w:t>
      </w:r>
      <w:hyperlink r:id="rId15" w:history="1">
        <w:r w:rsidRPr="00B15964">
          <w:rPr>
            <w:rStyle w:val="Hyperlink"/>
            <w:sz w:val="16"/>
          </w:rPr>
          <w:t>warned recently</w:t>
        </w:r>
      </w:hyperlink>
      <w:r w:rsidRPr="00B15964">
        <w:rPr>
          <w:sz w:val="16"/>
        </w:rPr>
        <w:t xml:space="preserve">. “The fact, that in essence, on average, they are building and fielding and updating their space capabilities at twice the rate we are means that very soon, if we don’t start accelerating our development and delivery capabilities, they will exceed us.” </w:t>
      </w:r>
      <w:r w:rsidRPr="00682524">
        <w:rPr>
          <w:rStyle w:val="Emphasis"/>
        </w:rPr>
        <w:t xml:space="preserve">Space alarmism makes great headlines. But </w:t>
      </w:r>
      <w:r w:rsidRPr="00B15964">
        <w:rPr>
          <w:rStyle w:val="Emphasis"/>
          <w:highlight w:val="green"/>
        </w:rPr>
        <w:t>the</w:t>
      </w:r>
      <w:r w:rsidRPr="00682524">
        <w:rPr>
          <w:rStyle w:val="Emphasis"/>
        </w:rPr>
        <w:t xml:space="preserve"> </w:t>
      </w:r>
      <w:r w:rsidRPr="00B15964">
        <w:rPr>
          <w:rStyle w:val="Emphasis"/>
          <w:highlight w:val="green"/>
        </w:rPr>
        <w:t>U</w:t>
      </w:r>
      <w:r w:rsidRPr="00682524">
        <w:rPr>
          <w:rStyle w:val="Emphasis"/>
        </w:rPr>
        <w:t xml:space="preserve">nited </w:t>
      </w:r>
      <w:r w:rsidRPr="00B15964">
        <w:rPr>
          <w:rStyle w:val="Emphasis"/>
          <w:highlight w:val="green"/>
        </w:rPr>
        <w:t>S</w:t>
      </w:r>
      <w:r w:rsidRPr="00682524">
        <w:rPr>
          <w:rStyle w:val="Emphasis"/>
        </w:rPr>
        <w:t xml:space="preserve">tates </w:t>
      </w:r>
      <w:r w:rsidRPr="00B15964">
        <w:rPr>
          <w:rStyle w:val="Emphasis"/>
          <w:highlight w:val="green"/>
        </w:rPr>
        <w:t>is not falling</w:t>
      </w:r>
      <w:r w:rsidRPr="00682524">
        <w:rPr>
          <w:rStyle w:val="Emphasis"/>
        </w:rPr>
        <w:t xml:space="preserve"> behind China in space – quite </w:t>
      </w:r>
      <w:r w:rsidRPr="00B15964">
        <w:rPr>
          <w:rStyle w:val="Emphasis"/>
          <w:highlight w:val="green"/>
        </w:rPr>
        <w:t xml:space="preserve">the </w:t>
      </w:r>
      <w:r w:rsidRPr="00B15964">
        <w:rPr>
          <w:rStyle w:val="Emphasis"/>
        </w:rPr>
        <w:t>contrary</w:t>
      </w:r>
      <w:r w:rsidRPr="00682524">
        <w:rPr>
          <w:rStyle w:val="Emphasis"/>
        </w:rPr>
        <w:t>.</w:t>
      </w:r>
      <w:r>
        <w:rPr>
          <w:rStyle w:val="Emphasis"/>
        </w:rPr>
        <w:t xml:space="preserve"> </w:t>
      </w:r>
      <w:r w:rsidRPr="00682524">
        <w:rPr>
          <w:rStyle w:val="StyleUnderline"/>
        </w:rPr>
        <w:t xml:space="preserve">The </w:t>
      </w:r>
      <w:r w:rsidRPr="00B15964">
        <w:rPr>
          <w:rStyle w:val="StyleUnderline"/>
          <w:highlight w:val="green"/>
        </w:rPr>
        <w:t>U</w:t>
      </w:r>
      <w:r w:rsidRPr="00682524">
        <w:rPr>
          <w:rStyle w:val="StyleUnderline"/>
        </w:rPr>
        <w:t xml:space="preserve">nited </w:t>
      </w:r>
      <w:r w:rsidRPr="00B15964">
        <w:rPr>
          <w:rStyle w:val="StyleUnderline"/>
          <w:highlight w:val="green"/>
        </w:rPr>
        <w:t>S</w:t>
      </w:r>
      <w:r w:rsidRPr="00682524">
        <w:rPr>
          <w:rStyle w:val="StyleUnderline"/>
        </w:rPr>
        <w:t xml:space="preserve">tates </w:t>
      </w:r>
      <w:r w:rsidRPr="00B15964">
        <w:rPr>
          <w:rStyle w:val="StyleUnderline"/>
          <w:highlight w:val="green"/>
        </w:rPr>
        <w:t xml:space="preserve">remains the most advanced space power </w:t>
      </w:r>
      <w:r w:rsidRPr="00B15964">
        <w:rPr>
          <w:rStyle w:val="StyleUnderline"/>
        </w:rPr>
        <w:t>in the wor</w:t>
      </w:r>
      <w:r w:rsidRPr="00B15964">
        <w:rPr>
          <w:rStyle w:val="StyleUnderline"/>
          <w:highlight w:val="green"/>
        </w:rPr>
        <w:t>ld</w:t>
      </w:r>
      <w:r w:rsidRPr="00682524">
        <w:rPr>
          <w:rStyle w:val="StyleUnderline"/>
        </w:rPr>
        <w:t>.</w:t>
      </w:r>
      <w:r w:rsidRPr="00B15964">
        <w:rPr>
          <w:sz w:val="16"/>
        </w:rPr>
        <w:t xml:space="preserve"> Of the more than 4,500 </w:t>
      </w:r>
      <w:hyperlink r:id="rId16" w:history="1">
        <w:r w:rsidRPr="00B15964">
          <w:rPr>
            <w:rStyle w:val="Hyperlink"/>
            <w:sz w:val="16"/>
          </w:rPr>
          <w:t>satellites in orbit today</w:t>
        </w:r>
      </w:hyperlink>
      <w:r w:rsidRPr="00B15964">
        <w:rPr>
          <w:sz w:val="16"/>
        </w:rPr>
        <w:t xml:space="preserve">, the United States accounts for more than half of them, some 2,700 satellites and nearly seven times as many as the next competitor, China. True, the Chinese hold the record for the </w:t>
      </w:r>
      <w:hyperlink r:id="rId17" w:history="1">
        <w:r w:rsidRPr="00B15964">
          <w:rPr>
            <w:rStyle w:val="Hyperlink"/>
            <w:sz w:val="16"/>
          </w:rPr>
          <w:t>most space launches in 2021</w:t>
        </w:r>
      </w:hyperlink>
      <w:r w:rsidRPr="00B15964">
        <w:rPr>
          <w:sz w:val="16"/>
        </w:rPr>
        <w:t xml:space="preserve"> – a total of 55 launches to the United States’ 51. But the number of launches only tells part of the story, because </w:t>
      </w:r>
      <w:r w:rsidRPr="00682524">
        <w:rPr>
          <w:rStyle w:val="StyleUnderline"/>
        </w:rPr>
        <w:t xml:space="preserve">the United States has </w:t>
      </w:r>
      <w:r w:rsidRPr="00B15964">
        <w:rPr>
          <w:rStyle w:val="StyleUnderline"/>
          <w:highlight w:val="green"/>
        </w:rPr>
        <w:t>more powerful rockets</w:t>
      </w:r>
      <w:r w:rsidRPr="00682524">
        <w:rPr>
          <w:rStyle w:val="StyleUnderline"/>
        </w:rPr>
        <w:t>, able to deliver</w:t>
      </w:r>
      <w:r>
        <w:rPr>
          <w:rStyle w:val="StyleUnderline"/>
        </w:rPr>
        <w:t xml:space="preserve"> </w:t>
      </w:r>
      <w:hyperlink r:id="rId18" w:history="1">
        <w:r w:rsidRPr="00B15964">
          <w:rPr>
            <w:rStyle w:val="StyleUnderline"/>
            <w:highlight w:val="green"/>
          </w:rPr>
          <w:t>more payloads</w:t>
        </w:r>
      </w:hyperlink>
      <w:r>
        <w:rPr>
          <w:rStyle w:val="StyleUnderline"/>
        </w:rPr>
        <w:t xml:space="preserve"> </w:t>
      </w:r>
      <w:r w:rsidRPr="00682524">
        <w:rPr>
          <w:rStyle w:val="StyleUnderline"/>
        </w:rPr>
        <w:t>– satellites, space probes, and spacecraft – into orbit.</w:t>
      </w:r>
      <w:r w:rsidRPr="00B15964">
        <w:rPr>
          <w:sz w:val="16"/>
        </w:rPr>
        <w:t xml:space="preserve"> </w:t>
      </w:r>
      <w:r w:rsidRPr="00B15964">
        <w:rPr>
          <w:rStyle w:val="StyleUnderline"/>
          <w:highlight w:val="green"/>
        </w:rPr>
        <w:t>China’s</w:t>
      </w:r>
      <w:r>
        <w:rPr>
          <w:rStyle w:val="StyleUnderline"/>
        </w:rPr>
        <w:t xml:space="preserve"> </w:t>
      </w:r>
      <w:hyperlink r:id="rId19" w:history="1">
        <w:r w:rsidRPr="00682524">
          <w:rPr>
            <w:rStyle w:val="StyleUnderline"/>
          </w:rPr>
          <w:t>space funding</w:t>
        </w:r>
      </w:hyperlink>
      <w:r>
        <w:rPr>
          <w:rStyle w:val="StyleUnderline"/>
        </w:rPr>
        <w:t xml:space="preserve"> </w:t>
      </w:r>
      <w:r w:rsidRPr="00682524">
        <w:rPr>
          <w:rStyle w:val="StyleUnderline"/>
        </w:rPr>
        <w:t xml:space="preserve">has </w:t>
      </w:r>
      <w:r w:rsidRPr="00B15964">
        <w:rPr>
          <w:rStyle w:val="StyleUnderline"/>
          <w:highlight w:val="green"/>
        </w:rPr>
        <w:t>increased</w:t>
      </w:r>
      <w:r w:rsidRPr="00682524">
        <w:rPr>
          <w:rStyle w:val="StyleUnderline"/>
        </w:rPr>
        <w:t xml:space="preserve"> </w:t>
      </w:r>
      <w:r w:rsidRPr="00B15964">
        <w:rPr>
          <w:sz w:val="16"/>
        </w:rPr>
        <w:t xml:space="preserve">markedly in recent years, to $8.9 billion in 2020, </w:t>
      </w:r>
      <w:r w:rsidRPr="00B15964">
        <w:rPr>
          <w:rStyle w:val="StyleUnderline"/>
          <w:highlight w:val="green"/>
        </w:rPr>
        <w:t>but</w:t>
      </w:r>
      <w:r w:rsidRPr="00682524">
        <w:rPr>
          <w:rStyle w:val="StyleUnderline"/>
        </w:rPr>
        <w:t xml:space="preserve"> it </w:t>
      </w:r>
      <w:r w:rsidRPr="00B15964">
        <w:rPr>
          <w:rStyle w:val="StyleUnderline"/>
          <w:highlight w:val="green"/>
        </w:rPr>
        <w:t>still</w:t>
      </w:r>
      <w:r w:rsidRPr="00682524">
        <w:rPr>
          <w:rStyle w:val="StyleUnderline"/>
        </w:rPr>
        <w:t xml:space="preserve"> spent </w:t>
      </w:r>
      <w:r w:rsidRPr="00B15964">
        <w:rPr>
          <w:rStyle w:val="StyleUnderline"/>
          <w:highlight w:val="green"/>
        </w:rPr>
        <w:t>a mere fraction of the U</w:t>
      </w:r>
      <w:r w:rsidRPr="00682524">
        <w:rPr>
          <w:rStyle w:val="StyleUnderline"/>
        </w:rPr>
        <w:t xml:space="preserve">nited </w:t>
      </w:r>
      <w:r w:rsidRPr="00B15964">
        <w:rPr>
          <w:rStyle w:val="StyleUnderline"/>
          <w:highlight w:val="green"/>
        </w:rPr>
        <w:t>S</w:t>
      </w:r>
      <w:r w:rsidRPr="00682524">
        <w:rPr>
          <w:rStyle w:val="StyleUnderline"/>
        </w:rPr>
        <w:t>tates’ $48 billion. The U.S. also boasts a</w:t>
      </w:r>
      <w:r>
        <w:rPr>
          <w:rStyle w:val="StyleUnderline"/>
        </w:rPr>
        <w:t xml:space="preserve"> </w:t>
      </w:r>
      <w:hyperlink r:id="rId20" w:history="1">
        <w:r w:rsidRPr="00682524">
          <w:rPr>
            <w:rStyle w:val="StyleUnderline"/>
          </w:rPr>
          <w:t xml:space="preserve">booming </w:t>
        </w:r>
        <w:r w:rsidRPr="00B15964">
          <w:rPr>
            <w:rStyle w:val="StyleUnderline"/>
            <w:highlight w:val="green"/>
          </w:rPr>
          <w:t>commercial space industry</w:t>
        </w:r>
      </w:hyperlink>
      <w:r w:rsidRPr="00682524">
        <w:rPr>
          <w:rStyle w:val="StyleUnderline"/>
        </w:rPr>
        <w:t xml:space="preserve">, with hundreds of startups joining leading firms like Blue Origin and SpaceX, and investors pouring </w:t>
      </w:r>
      <w:r w:rsidRPr="00B15964">
        <w:rPr>
          <w:rStyle w:val="StyleUnderline"/>
          <w:highlight w:val="green"/>
        </w:rPr>
        <w:t>billions</w:t>
      </w:r>
      <w:r w:rsidRPr="00682524">
        <w:rPr>
          <w:rStyle w:val="StyleUnderline"/>
        </w:rPr>
        <w:t xml:space="preserve"> of dollars </w:t>
      </w:r>
      <w:r w:rsidRPr="00B15964">
        <w:rPr>
          <w:rStyle w:val="StyleUnderline"/>
          <w:highlight w:val="green"/>
        </w:rPr>
        <w:t>into</w:t>
      </w:r>
      <w:r w:rsidRPr="00682524">
        <w:rPr>
          <w:rStyle w:val="StyleUnderline"/>
        </w:rPr>
        <w:t xml:space="preserve"> the </w:t>
      </w:r>
      <w:r w:rsidRPr="00B15964">
        <w:rPr>
          <w:rStyle w:val="StyleUnderline"/>
          <w:highlight w:val="green"/>
        </w:rPr>
        <w:t>U.S. space economy</w:t>
      </w:r>
      <w:r w:rsidRPr="00B15964">
        <w:rPr>
          <w:sz w:val="16"/>
        </w:rPr>
        <w:t xml:space="preserve">. Meanwhile, </w:t>
      </w:r>
      <w:hyperlink r:id="rId21" w:history="1">
        <w:r w:rsidRPr="00B15964">
          <w:rPr>
            <w:rStyle w:val="Emphasis"/>
            <w:highlight w:val="green"/>
          </w:rPr>
          <w:t>China’s private space industry</w:t>
        </w:r>
      </w:hyperlink>
      <w:r w:rsidRPr="00B15964">
        <w:rPr>
          <w:rStyle w:val="Emphasis"/>
          <w:highlight w:val="green"/>
        </w:rPr>
        <w:t xml:space="preserve"> lags behind</w:t>
      </w:r>
      <w:r w:rsidRPr="00682524">
        <w:rPr>
          <w:rStyle w:val="Emphasis"/>
        </w:rPr>
        <w:t xml:space="preserve"> American</w:t>
      </w:r>
      <w:r w:rsidRPr="00B15964">
        <w:rPr>
          <w:sz w:val="16"/>
        </w:rPr>
        <w:t xml:space="preserve"> companies and, last year, funding trended in the </w:t>
      </w:r>
      <w:hyperlink r:id="rId22" w:history="1">
        <w:r w:rsidRPr="00B15964">
          <w:rPr>
            <w:rStyle w:val="Hyperlink"/>
            <w:sz w:val="16"/>
          </w:rPr>
          <w:t>wrong direction</w:t>
        </w:r>
      </w:hyperlink>
      <w:r w:rsidRPr="00B15964">
        <w:rPr>
          <w:sz w:val="16"/>
        </w:rPr>
        <w:t xml:space="preserve">. </w:t>
      </w:r>
      <w:r w:rsidRPr="00682524">
        <w:rPr>
          <w:rStyle w:val="StyleUnderline"/>
        </w:rPr>
        <w:t>China’s space program has made significant advances</w:t>
      </w:r>
      <w:r w:rsidRPr="00B15964">
        <w:rPr>
          <w:sz w:val="16"/>
        </w:rPr>
        <w:t xml:space="preserve"> in recent years, from </w:t>
      </w:r>
      <w:hyperlink r:id="rId23" w:history="1">
        <w:r w:rsidRPr="00B15964">
          <w:rPr>
            <w:rStyle w:val="Hyperlink"/>
            <w:sz w:val="16"/>
          </w:rPr>
          <w:t>completing its own global satellite navigation system</w:t>
        </w:r>
      </w:hyperlink>
      <w:r w:rsidRPr="00B15964">
        <w:rPr>
          <w:sz w:val="16"/>
        </w:rPr>
        <w:t xml:space="preserve"> and </w:t>
      </w:r>
      <w:hyperlink r:id="rId24" w:history="1">
        <w:r w:rsidRPr="00B15964">
          <w:rPr>
            <w:rStyle w:val="Hyperlink"/>
            <w:sz w:val="16"/>
          </w:rPr>
          <w:t>collecting lunar samples</w:t>
        </w:r>
      </w:hyperlink>
      <w:r w:rsidRPr="00B15964">
        <w:rPr>
          <w:sz w:val="16"/>
        </w:rPr>
        <w:t xml:space="preserve"> to </w:t>
      </w:r>
      <w:hyperlink r:id="rId25" w:history="1">
        <w:r w:rsidRPr="00B15964">
          <w:rPr>
            <w:rStyle w:val="Hyperlink"/>
            <w:sz w:val="16"/>
          </w:rPr>
          <w:t>landing a spacecraft on Mars</w:t>
        </w:r>
      </w:hyperlink>
      <w:r w:rsidRPr="00B15964">
        <w:rPr>
          <w:sz w:val="16"/>
        </w:rPr>
        <w:t xml:space="preserve"> and </w:t>
      </w:r>
      <w:hyperlink r:id="rId26" w:history="1">
        <w:r w:rsidRPr="00B15964">
          <w:rPr>
            <w:rStyle w:val="Hyperlink"/>
            <w:sz w:val="16"/>
          </w:rPr>
          <w:t>sending astronauts to its own space station</w:t>
        </w:r>
      </w:hyperlink>
      <w:r w:rsidRPr="00B15964">
        <w:rPr>
          <w:sz w:val="16"/>
        </w:rPr>
        <w:t xml:space="preserve">. </w:t>
      </w:r>
      <w:r w:rsidRPr="00682524">
        <w:rPr>
          <w:rStyle w:val="StyleUnderline"/>
        </w:rPr>
        <w:t>But these milestones should serve as a reality check: The United States is not falling behind in the space race,</w:t>
      </w:r>
      <w:r w:rsidRPr="00B15964">
        <w:rPr>
          <w:sz w:val="16"/>
        </w:rPr>
        <w:t xml:space="preserve"> so much as China is steadily catching up after having started so far behind. Likewise, </w:t>
      </w:r>
      <w:r w:rsidRPr="00B15964">
        <w:rPr>
          <w:rStyle w:val="StyleUnderline"/>
        </w:rPr>
        <w:t>China’s space ambitions are impressive, with plans to develop</w:t>
      </w:r>
      <w:r>
        <w:rPr>
          <w:rStyle w:val="StyleUnderline"/>
        </w:rPr>
        <w:t xml:space="preserve"> </w:t>
      </w:r>
      <w:hyperlink r:id="rId27" w:history="1">
        <w:r w:rsidRPr="00B15964">
          <w:rPr>
            <w:rStyle w:val="StyleUnderline"/>
          </w:rPr>
          <w:t>satellite mega-constellations</w:t>
        </w:r>
      </w:hyperlink>
      <w:r>
        <w:rPr>
          <w:rStyle w:val="StyleUnderline"/>
        </w:rPr>
        <w:t xml:space="preserve"> </w:t>
      </w:r>
      <w:r w:rsidRPr="00B15964">
        <w:rPr>
          <w:rStyle w:val="StyleUnderline"/>
        </w:rPr>
        <w:t>and further explore the</w:t>
      </w:r>
      <w:r>
        <w:rPr>
          <w:rStyle w:val="StyleUnderline"/>
        </w:rPr>
        <w:t xml:space="preserve"> </w:t>
      </w:r>
      <w:hyperlink r:id="rId28" w:history="1">
        <w:r w:rsidRPr="00B15964">
          <w:rPr>
            <w:rStyle w:val="StyleUnderline"/>
          </w:rPr>
          <w:t>moon</w:t>
        </w:r>
      </w:hyperlink>
      <w:r>
        <w:rPr>
          <w:rStyle w:val="StyleUnderline"/>
        </w:rPr>
        <w:t xml:space="preserve"> </w:t>
      </w:r>
      <w:r w:rsidRPr="00B15964">
        <w:rPr>
          <w:rStyle w:val="StyleUnderline"/>
        </w:rPr>
        <w:t>and</w:t>
      </w:r>
      <w:r>
        <w:rPr>
          <w:rStyle w:val="StyleUnderline"/>
        </w:rPr>
        <w:t xml:space="preserve"> </w:t>
      </w:r>
      <w:hyperlink r:id="rId29" w:history="1">
        <w:r w:rsidRPr="00B15964">
          <w:rPr>
            <w:rStyle w:val="StyleUnderline"/>
          </w:rPr>
          <w:t>deep space</w:t>
        </w:r>
      </w:hyperlink>
      <w:r w:rsidRPr="00B15964">
        <w:rPr>
          <w:rStyle w:val="StyleUnderline"/>
        </w:rPr>
        <w:t xml:space="preserve">, but each of these </w:t>
      </w:r>
      <w:r w:rsidRPr="00967135">
        <w:rPr>
          <w:rStyle w:val="StyleUnderline"/>
          <w:highlight w:val="green"/>
        </w:rPr>
        <w:t>Chinese space endeavors will need to</w:t>
      </w:r>
      <w:r w:rsidRPr="00B15964">
        <w:rPr>
          <w:rStyle w:val="StyleUnderline"/>
        </w:rPr>
        <w:t xml:space="preserve"> first </w:t>
      </w:r>
      <w:r w:rsidRPr="00967135">
        <w:rPr>
          <w:rStyle w:val="StyleUnderline"/>
          <w:highlight w:val="green"/>
        </w:rPr>
        <w:t>clear</w:t>
      </w:r>
      <w:r w:rsidRPr="00B15964">
        <w:rPr>
          <w:rStyle w:val="StyleUnderline"/>
        </w:rPr>
        <w:t xml:space="preserve"> significant</w:t>
      </w:r>
      <w:r>
        <w:rPr>
          <w:rStyle w:val="StyleUnderline"/>
        </w:rPr>
        <w:t xml:space="preserve"> </w:t>
      </w:r>
      <w:hyperlink r:id="rId30" w:history="1">
        <w:r w:rsidRPr="00967135">
          <w:rPr>
            <w:rStyle w:val="StyleUnderline"/>
            <w:highlight w:val="green"/>
          </w:rPr>
          <w:t>tec</w:t>
        </w:r>
        <w:r w:rsidRPr="00B15964">
          <w:rPr>
            <w:rStyle w:val="StyleUnderline"/>
          </w:rPr>
          <w:t>hnical</w:t>
        </w:r>
      </w:hyperlink>
      <w:r>
        <w:rPr>
          <w:rStyle w:val="StyleUnderline"/>
        </w:rPr>
        <w:t xml:space="preserve"> </w:t>
      </w:r>
      <w:r w:rsidRPr="00B15964">
        <w:rPr>
          <w:rStyle w:val="StyleUnderline"/>
        </w:rPr>
        <w:t>and</w:t>
      </w:r>
      <w:r>
        <w:rPr>
          <w:rStyle w:val="StyleUnderline"/>
        </w:rPr>
        <w:t xml:space="preserve"> </w:t>
      </w:r>
      <w:hyperlink r:id="rId31" w:history="1">
        <w:r w:rsidRPr="00B15964">
          <w:rPr>
            <w:rStyle w:val="StyleUnderline"/>
          </w:rPr>
          <w:t xml:space="preserve">other </w:t>
        </w:r>
        <w:r w:rsidRPr="00967135">
          <w:rPr>
            <w:rStyle w:val="StyleUnderline"/>
            <w:highlight w:val="green"/>
          </w:rPr>
          <w:t>obstacles</w:t>
        </w:r>
      </w:hyperlink>
      <w:r w:rsidRPr="00B15964">
        <w:rPr>
          <w:sz w:val="16"/>
        </w:rPr>
        <w:t xml:space="preserve">. For example, in June, Beijing released a </w:t>
      </w:r>
      <w:hyperlink r:id="rId32" w:history="1">
        <w:r w:rsidRPr="00B15964">
          <w:rPr>
            <w:rStyle w:val="Hyperlink"/>
            <w:sz w:val="16"/>
          </w:rPr>
          <w:t>roadmap</w:t>
        </w:r>
      </w:hyperlink>
      <w:r w:rsidRPr="00B15964">
        <w:rPr>
          <w:sz w:val="16"/>
        </w:rPr>
        <w:t xml:space="preserve"> for an International Lunar Research Station to be developed jointly with Russia. This plan requires China to field the </w:t>
      </w:r>
      <w:hyperlink r:id="rId33" w:history="1">
        <w:r w:rsidRPr="00B15964">
          <w:rPr>
            <w:rStyle w:val="Hyperlink"/>
            <w:sz w:val="16"/>
          </w:rPr>
          <w:t>Long March 9</w:t>
        </w:r>
      </w:hyperlink>
      <w:r w:rsidRPr="00B15964">
        <w:rPr>
          <w:sz w:val="16"/>
        </w:rPr>
        <w:t xml:space="preserve">, a super heavy-lift rocket that has been in the research-and-development phase since 2011. The Chinese expect it to make its first test flight around 2030, but their troubles with </w:t>
      </w:r>
      <w:hyperlink r:id="rId34" w:history="1">
        <w:r w:rsidRPr="00B15964">
          <w:rPr>
            <w:rStyle w:val="Hyperlink"/>
            <w:sz w:val="16"/>
          </w:rPr>
          <w:t>other heavy rockets</w:t>
        </w:r>
      </w:hyperlink>
      <w:r w:rsidRPr="00B15964">
        <w:rPr>
          <w:sz w:val="16"/>
        </w:rPr>
        <w:t xml:space="preserve"> suggest that ambitious goal could well be pushed back. Even then, China landing its </w:t>
      </w:r>
      <w:hyperlink r:id="rId35" w:history="1">
        <w:r w:rsidRPr="00B15964">
          <w:rPr>
            <w:rStyle w:val="Hyperlink"/>
            <w:sz w:val="16"/>
          </w:rPr>
          <w:t>astronauts on the moon</w:t>
        </w:r>
      </w:hyperlink>
      <w:r w:rsidRPr="00B15964">
        <w:rPr>
          <w:sz w:val="16"/>
        </w:rPr>
        <w:t xml:space="preserve"> hardly constitutes a great victory. After all, the United States won that race back in </w:t>
      </w:r>
      <w:hyperlink r:id="rId36" w:history="1">
        <w:r w:rsidRPr="00B15964">
          <w:rPr>
            <w:rStyle w:val="Hyperlink"/>
            <w:sz w:val="16"/>
          </w:rPr>
          <w:t>1969</w:t>
        </w:r>
      </w:hyperlink>
      <w:r w:rsidRPr="00B15964">
        <w:rPr>
          <w:sz w:val="16"/>
        </w:rPr>
        <w:t xml:space="preserve">. </w:t>
      </w:r>
    </w:p>
    <w:p w14:paraId="6CA8CE41" w14:textId="77777777" w:rsidR="00D22368" w:rsidRPr="00E13362" w:rsidRDefault="00D22368" w:rsidP="00D22368"/>
    <w:p w14:paraId="22FD95EA" w14:textId="77777777" w:rsidR="00D22368" w:rsidRPr="00385493" w:rsidRDefault="00D22368" w:rsidP="00D22368">
      <w:pPr>
        <w:pStyle w:val="Heading4"/>
        <w:rPr>
          <w:rFonts w:cs="Calibri"/>
        </w:rPr>
      </w:pPr>
      <w:r w:rsidRPr="00385493">
        <w:rPr>
          <w:rFonts w:cs="Calibri"/>
        </w:rPr>
        <w:t>No solvency</w:t>
      </w:r>
      <w:r>
        <w:rPr>
          <w:rFonts w:cs="Calibri"/>
        </w:rPr>
        <w:t xml:space="preserve"> or internal link</w:t>
      </w:r>
      <w:r w:rsidRPr="00385493">
        <w:rPr>
          <w:rFonts w:cs="Calibri"/>
        </w:rPr>
        <w:t xml:space="preserve"> – Chinese-Russian space alliance is </w:t>
      </w:r>
      <w:r>
        <w:rPr>
          <w:rFonts w:cs="Calibri"/>
        </w:rPr>
        <w:t>NOT based in space -it’s one out of hundreds of causes for partnership</w:t>
      </w:r>
    </w:p>
    <w:p w14:paraId="756D070C" w14:textId="77777777" w:rsidR="00D22368" w:rsidRPr="00385493" w:rsidRDefault="00D22368" w:rsidP="00D22368">
      <w:r w:rsidRPr="00385493">
        <w:rPr>
          <w:rStyle w:val="Style13ptBold"/>
        </w:rPr>
        <w:t>Jennings 12-3</w:t>
      </w:r>
      <w:r w:rsidRPr="00385493">
        <w:t>-21</w:t>
      </w:r>
    </w:p>
    <w:p w14:paraId="72B45DC7" w14:textId="77777777" w:rsidR="00D22368" w:rsidRPr="00385493" w:rsidRDefault="00D22368" w:rsidP="00D22368">
      <w:r w:rsidRPr="00385493">
        <w:t>Ralph Jennings</w:t>
      </w:r>
      <w:r>
        <w:t xml:space="preserve"> (UC berkeley graduate, has covered china since 1988)</w:t>
      </w:r>
      <w:r w:rsidRPr="00385493">
        <w:t>, 12-3-2021, "China Deepens Informal Alliance With Russia," VOA, https://www.voanews.com/a/china-deepens-informal-alliance-with-russia/6338773.html, // HW AW</w:t>
      </w:r>
    </w:p>
    <w:p w14:paraId="0C7E9667" w14:textId="77777777" w:rsidR="00D22368" w:rsidRDefault="00D22368" w:rsidP="00D22368">
      <w:pPr>
        <w:rPr>
          <w:sz w:val="16"/>
        </w:rPr>
      </w:pPr>
      <w:r w:rsidRPr="00385493">
        <w:rPr>
          <w:rFonts w:eastAsiaTheme="majorEastAsia"/>
          <w:sz w:val="16"/>
        </w:rPr>
        <w:t>SAN FRANCISCO —</w:t>
      </w:r>
      <w:r w:rsidRPr="00385493">
        <w:rPr>
          <w:sz w:val="16"/>
        </w:rPr>
        <w:t xml:space="preserve"> </w:t>
      </w:r>
      <w:r w:rsidRPr="00F71740">
        <w:rPr>
          <w:highlight w:val="green"/>
          <w:u w:val="single"/>
        </w:rPr>
        <w:t>China and Russia have strengthened</w:t>
      </w:r>
      <w:r w:rsidRPr="00385493">
        <w:rPr>
          <w:u w:val="single"/>
        </w:rPr>
        <w:t xml:space="preserve"> their political, economic and military </w:t>
      </w:r>
      <w:r w:rsidRPr="00F71740">
        <w:rPr>
          <w:highlight w:val="green"/>
          <w:u w:val="single"/>
        </w:rPr>
        <w:t>relations</w:t>
      </w:r>
      <w:r w:rsidRPr="00385493">
        <w:rPr>
          <w:u w:val="single"/>
        </w:rPr>
        <w:t xml:space="preserve"> this year,</w:t>
      </w:r>
      <w:r w:rsidRPr="00385493">
        <w:rPr>
          <w:sz w:val="16"/>
        </w:rPr>
        <w:t xml:space="preserve"> despite their uneasy history in the past, as both countries say they resent what they call </w:t>
      </w:r>
      <w:r w:rsidRPr="00385493">
        <w:rPr>
          <w:u w:val="single"/>
        </w:rPr>
        <w:t>growing pressure from the West</w:t>
      </w:r>
      <w:r w:rsidRPr="00385493">
        <w:rPr>
          <w:sz w:val="16"/>
        </w:rPr>
        <w:t xml:space="preserve">. So far this year, the two have held a series of military exercises and issued </w:t>
      </w:r>
      <w:r w:rsidRPr="00F71740">
        <w:rPr>
          <w:highlight w:val="green"/>
          <w:u w:val="single"/>
        </w:rPr>
        <w:t>joint diplomatic statements</w:t>
      </w:r>
      <w:r w:rsidRPr="00385493">
        <w:rPr>
          <w:u w:val="single"/>
        </w:rPr>
        <w:t xml:space="preserve"> </w:t>
      </w:r>
      <w:r w:rsidRPr="00385493">
        <w:rPr>
          <w:sz w:val="16"/>
        </w:rPr>
        <w:t xml:space="preserve">aimed at Western countries. On November 27, for example, an essay by both countries’ ambassadors to Washington protested the upcoming U.S.-led </w:t>
      </w:r>
      <w:hyperlink r:id="rId37" w:tgtFrame="_blank" w:history="1">
        <w:r w:rsidRPr="00385493">
          <w:rPr>
            <w:rStyle w:val="Hyperlink"/>
            <w:rFonts w:eastAsiaTheme="majorEastAsia"/>
            <w:sz w:val="16"/>
          </w:rPr>
          <w:t>Summit for Democracy</w:t>
        </w:r>
      </w:hyperlink>
      <w:r w:rsidRPr="00385493">
        <w:rPr>
          <w:sz w:val="16"/>
        </w:rPr>
        <w:t xml:space="preserve"> for creating divisions in the world. Neither Russia nor China appeared on the list of 110 invitees. </w:t>
      </w:r>
      <w:r w:rsidRPr="00F71740">
        <w:rPr>
          <w:highlight w:val="green"/>
          <w:u w:val="single"/>
        </w:rPr>
        <w:t>Russia depends on China’s</w:t>
      </w:r>
      <w:r w:rsidRPr="00385493">
        <w:rPr>
          <w:u w:val="single"/>
        </w:rPr>
        <w:t xml:space="preserve"> massive industrial </w:t>
      </w:r>
      <w:r w:rsidRPr="00F71740">
        <w:rPr>
          <w:highlight w:val="green"/>
          <w:u w:val="single"/>
        </w:rPr>
        <w:t>economy</w:t>
      </w:r>
      <w:r w:rsidRPr="00385493">
        <w:rPr>
          <w:u w:val="single"/>
        </w:rPr>
        <w:t xml:space="preserve"> for oil and gas exports </w:t>
      </w:r>
      <w:r w:rsidRPr="00385493">
        <w:rPr>
          <w:sz w:val="16"/>
        </w:rPr>
        <w:t xml:space="preserve">as environmental rules in the European Union complicate energy imports there, said Vassily Kashin, senior fellow at the Institute of Far Eastern Studies of the Russian Academy of Sciences. He said two-way relations were at their strongest since the 1950s. “Most importantly, we have a </w:t>
      </w:r>
      <w:r w:rsidRPr="00385493">
        <w:rPr>
          <w:u w:val="single"/>
        </w:rPr>
        <w:t>common position concerning the global order</w:t>
      </w:r>
      <w:r w:rsidRPr="00385493">
        <w:rPr>
          <w:sz w:val="16"/>
        </w:rPr>
        <w:t xml:space="preserve">, which is that we don’t like the U.S. global order, so this </w:t>
      </w:r>
      <w:r w:rsidRPr="00F71740">
        <w:rPr>
          <w:highlight w:val="green"/>
          <w:u w:val="single"/>
        </w:rPr>
        <w:t>close partnership</w:t>
      </w:r>
      <w:r w:rsidRPr="00385493">
        <w:rPr>
          <w:u w:val="single"/>
        </w:rPr>
        <w:t xml:space="preserve"> is </w:t>
      </w:r>
      <w:r w:rsidRPr="00F71740">
        <w:rPr>
          <w:highlight w:val="green"/>
          <w:u w:val="single"/>
        </w:rPr>
        <w:t>based on</w:t>
      </w:r>
      <w:r w:rsidRPr="00385493">
        <w:rPr>
          <w:u w:val="single"/>
        </w:rPr>
        <w:t xml:space="preserve"> common </w:t>
      </w:r>
      <w:r w:rsidRPr="00F71740">
        <w:rPr>
          <w:highlight w:val="green"/>
          <w:u w:val="single"/>
        </w:rPr>
        <w:t>opposition to the U.S</w:t>
      </w:r>
      <w:r w:rsidRPr="00385493">
        <w:rPr>
          <w:u w:val="single"/>
        </w:rPr>
        <w:t>.-led global order</w:t>
      </w:r>
      <w:r w:rsidRPr="00385493">
        <w:rPr>
          <w:sz w:val="16"/>
        </w:rPr>
        <w:t xml:space="preserve">,” Kashin said. Western democracies from the United States to Australia and throughout Europe have strengthened their own ties this year at a time of concern about China’s policies. Western governments have signaled opposition to Beijing’s aggressive language on Taiwan, its crackdown on dissenters in Hong Kong and its policies targeting a Muslim minority in China's Xinjiang region. Countries, including the West and some in Southeast Asia, further resent China’s </w:t>
      </w:r>
      <w:hyperlink r:id="rId38" w:tgtFrame="_blank" w:history="1">
        <w:r w:rsidRPr="00385493">
          <w:rPr>
            <w:rStyle w:val="Hyperlink"/>
            <w:rFonts w:eastAsiaTheme="majorEastAsia"/>
            <w:sz w:val="16"/>
          </w:rPr>
          <w:t>“wolf warrior diplomacy”</w:t>
        </w:r>
      </w:hyperlink>
      <w:r w:rsidRPr="00385493">
        <w:rPr>
          <w:sz w:val="16"/>
        </w:rPr>
        <w:t xml:space="preserve"> approach that has seen China’s Communist Party become more vocal about promoting its views among overseas audiences. In foreign relations, experts say Beijing has been using </w:t>
      </w:r>
      <w:hyperlink r:id="rId39" w:tgtFrame="_blank" w:history="1">
        <w:r w:rsidRPr="00385493">
          <w:rPr>
            <w:rStyle w:val="Hyperlink"/>
            <w:rFonts w:eastAsiaTheme="majorEastAsia"/>
            <w:sz w:val="16"/>
          </w:rPr>
          <w:t>“increasingly assertive tactics”</w:t>
        </w:r>
      </w:hyperlink>
      <w:r w:rsidRPr="00385493">
        <w:rPr>
          <w:sz w:val="16"/>
        </w:rPr>
        <w:t xml:space="preserve"> to “aggressively defend their home country,” often in the cyber world. China and Russia in turn hope to stop a return to U.S.-driven soft power of the Barack Obama-George W. Bush presidencies, when smaller countries saw the United States as “more acceptable leaders” among great powers, said Alan Chong, associate professor at the Singapore-based S. Rajaratnam School of International Studies. Chinese soft power, Chong said, “has taken a hit” because of President Xi Jinping's comments that make him sound strong at home at the expense of solidarity and friendship overseas. China sees U.S. President Joe Biden as “a very tough opponent,” he added. Western governments have called out China this year particularly over its perceived aggression toward Taiwan, a self-ruled island that Beijing calls its own. A U.S. official also warned Russia last month about troop buildup near Ukraine. Evidence of </w:t>
      </w:r>
      <w:r w:rsidRPr="00F71740">
        <w:rPr>
          <w:highlight w:val="green"/>
          <w:u w:val="single"/>
        </w:rPr>
        <w:t>stronger Sino-Russian ties</w:t>
      </w:r>
      <w:r w:rsidRPr="00385493">
        <w:rPr>
          <w:sz w:val="16"/>
        </w:rPr>
        <w:t xml:space="preserve"> With the world’s second-strongest military, after the United States, </w:t>
      </w:r>
      <w:r w:rsidRPr="00F71740">
        <w:rPr>
          <w:highlight w:val="green"/>
          <w:u w:val="single"/>
        </w:rPr>
        <w:t>Russia holds</w:t>
      </w:r>
      <w:r w:rsidRPr="00385493">
        <w:rPr>
          <w:u w:val="single"/>
        </w:rPr>
        <w:t xml:space="preserve"> occasional </w:t>
      </w:r>
      <w:r w:rsidRPr="00F71740">
        <w:rPr>
          <w:highlight w:val="green"/>
          <w:u w:val="single"/>
        </w:rPr>
        <w:t>military exercises with China</w:t>
      </w:r>
      <w:r w:rsidRPr="00385493">
        <w:rPr>
          <w:sz w:val="16"/>
        </w:rPr>
        <w:t xml:space="preserve"> — five made public to date — </w:t>
      </w:r>
      <w:r w:rsidRPr="00385493">
        <w:rPr>
          <w:u w:val="single"/>
        </w:rPr>
        <w:t xml:space="preserve">while </w:t>
      </w:r>
      <w:r w:rsidRPr="00F71740">
        <w:rPr>
          <w:highlight w:val="green"/>
          <w:u w:val="single"/>
        </w:rPr>
        <w:t>selling arms</w:t>
      </w:r>
      <w:r w:rsidRPr="00385493">
        <w:rPr>
          <w:sz w:val="16"/>
        </w:rPr>
        <w:t xml:space="preserve"> to its giant neighbor to the south. In October, China and Russia held their </w:t>
      </w:r>
      <w:r w:rsidRPr="00385493">
        <w:rPr>
          <w:u w:val="single"/>
        </w:rPr>
        <w:t>10th annual "</w:t>
      </w:r>
      <w:r w:rsidRPr="00F71740">
        <w:rPr>
          <w:highlight w:val="green"/>
          <w:u w:val="single"/>
        </w:rPr>
        <w:t>Maritime Interaction</w:t>
      </w:r>
      <w:r w:rsidRPr="00385493">
        <w:rPr>
          <w:u w:val="single"/>
        </w:rPr>
        <w:t>” naval drills with the Russian Pacific Fleet’s anti-submarine ship</w:t>
      </w:r>
      <w:r w:rsidRPr="00385493">
        <w:rPr>
          <w:sz w:val="16"/>
        </w:rPr>
        <w:t xml:space="preserve"> Admiral Panteleyev, the Moscow-based </w:t>
      </w:r>
      <w:hyperlink r:id="rId40" w:tgtFrame="_blank" w:history="1">
        <w:r w:rsidRPr="00385493">
          <w:rPr>
            <w:rStyle w:val="Hyperlink"/>
            <w:rFonts w:eastAsiaTheme="majorEastAsia"/>
            <w:sz w:val="16"/>
          </w:rPr>
          <w:t>Sputnik</w:t>
        </w:r>
      </w:hyperlink>
      <w:r w:rsidRPr="00385493">
        <w:rPr>
          <w:sz w:val="16"/>
        </w:rPr>
        <w:t xml:space="preserve"> news service reported. China's People's Liberation Army Navy sent several destroyers and a diesel submarine. The two </w:t>
      </w:r>
      <w:r w:rsidRPr="00F71740">
        <w:rPr>
          <w:highlight w:val="green"/>
          <w:u w:val="single"/>
        </w:rPr>
        <w:t xml:space="preserve">navies </w:t>
      </w:r>
      <w:r w:rsidRPr="00F71740">
        <w:rPr>
          <w:u w:val="single"/>
        </w:rPr>
        <w:t xml:space="preserve">drill </w:t>
      </w:r>
      <w:r w:rsidRPr="00F71740">
        <w:rPr>
          <w:highlight w:val="green"/>
          <w:u w:val="single"/>
        </w:rPr>
        <w:t xml:space="preserve">together </w:t>
      </w:r>
      <w:r w:rsidRPr="00F71740">
        <w:rPr>
          <w:u w:val="single"/>
        </w:rPr>
        <w:t xml:space="preserve">to </w:t>
      </w:r>
      <w:r w:rsidRPr="00F71740">
        <w:rPr>
          <w:highlight w:val="green"/>
          <w:u w:val="single"/>
        </w:rPr>
        <w:t>strengthen “combat capabilities</w:t>
      </w:r>
      <w:r w:rsidRPr="00385493">
        <w:rPr>
          <w:sz w:val="16"/>
        </w:rPr>
        <w:t xml:space="preserve">” in case of “seaborne threats,” Sputnik said. Russia and China held five days of military exercises in a remote region of central China in August, drawing more than 10,000 service personnel, aircraft, artillery and armored vehicles. </w:t>
      </w:r>
      <w:r w:rsidRPr="00F71740">
        <w:rPr>
          <w:b/>
          <w:bCs/>
          <w:highlight w:val="green"/>
          <w:u w:val="single"/>
        </w:rPr>
        <w:t>China and Russia</w:t>
      </w:r>
      <w:r w:rsidRPr="00385493">
        <w:rPr>
          <w:b/>
          <w:bCs/>
          <w:u w:val="single"/>
        </w:rPr>
        <w:t xml:space="preserve"> also </w:t>
      </w:r>
      <w:r w:rsidRPr="00F71740">
        <w:rPr>
          <w:b/>
          <w:bCs/>
          <w:highlight w:val="green"/>
          <w:u w:val="single"/>
        </w:rPr>
        <w:t>began operating a space weather center</w:t>
      </w:r>
      <w:r w:rsidRPr="00385493">
        <w:rPr>
          <w:sz w:val="16"/>
        </w:rPr>
        <w:t xml:space="preserve"> this month in Beijing and Moscow, the Chinese </w:t>
      </w:r>
      <w:r w:rsidRPr="00385493">
        <w:rPr>
          <w:u w:val="single"/>
        </w:rPr>
        <w:t>state-run China Daily reported</w:t>
      </w:r>
      <w:r w:rsidRPr="00385493">
        <w:rPr>
          <w:sz w:val="16"/>
        </w:rPr>
        <w:t xml:space="preserve">. In June, they agreed to </w:t>
      </w:r>
      <w:r w:rsidRPr="00F71740">
        <w:rPr>
          <w:highlight w:val="green"/>
          <w:u w:val="single"/>
        </w:rPr>
        <w:t>extend their 20-year-old Treaty of Good Neighborliness and Friendly Cooperation</w:t>
      </w:r>
      <w:r w:rsidRPr="00385493">
        <w:rPr>
          <w:u w:val="single"/>
        </w:rPr>
        <w:t xml:space="preserve"> to </w:t>
      </w:r>
      <w:r w:rsidRPr="00F71740">
        <w:rPr>
          <w:highlight w:val="green"/>
          <w:u w:val="single"/>
        </w:rPr>
        <w:t>strengthen</w:t>
      </w:r>
      <w:r w:rsidRPr="00385493">
        <w:rPr>
          <w:u w:val="single"/>
        </w:rPr>
        <w:t xml:space="preserve"> </w:t>
      </w:r>
      <w:r w:rsidRPr="00F71740">
        <w:rPr>
          <w:highlight w:val="green"/>
          <w:u w:val="single"/>
        </w:rPr>
        <w:t>relations</w:t>
      </w:r>
      <w:r w:rsidRPr="00385493">
        <w:rPr>
          <w:sz w:val="16"/>
        </w:rPr>
        <w:t xml:space="preserve"> by respecting each other’s interests and sovereignty, the Daily said. Russia looks to China for support of its goal in occupying parts of Ukraine, as well as a conduit to show Moscow can “still play a role” in Asia, in the region,” said Andrew Yang, secretary-general of the Chinese Council of Advanced Policy Studies think tank in Taiwan. </w:t>
      </w:r>
      <w:r w:rsidRPr="00F71740">
        <w:rPr>
          <w:rStyle w:val="StyleUnderline"/>
          <w:highlight w:val="green"/>
        </w:rPr>
        <w:t>C</w:t>
      </w:r>
      <w:r w:rsidRPr="00F71740">
        <w:rPr>
          <w:color w:val="000000" w:themeColor="text1"/>
          <w:highlight w:val="green"/>
          <w:u w:val="single"/>
        </w:rPr>
        <w:t>hina</w:t>
      </w:r>
      <w:r w:rsidRPr="00F71740">
        <w:rPr>
          <w:highlight w:val="green"/>
          <w:u w:val="single"/>
        </w:rPr>
        <w:t xml:space="preserve"> needs Russian</w:t>
      </w:r>
      <w:r w:rsidRPr="00385493">
        <w:rPr>
          <w:u w:val="single"/>
        </w:rPr>
        <w:t xml:space="preserve"> weapons, energy and </w:t>
      </w:r>
      <w:r w:rsidRPr="00F71740">
        <w:rPr>
          <w:highlight w:val="green"/>
          <w:u w:val="single"/>
        </w:rPr>
        <w:t>support against West</w:t>
      </w:r>
      <w:r w:rsidRPr="00385493">
        <w:rPr>
          <w:u w:val="single"/>
        </w:rPr>
        <w:t>ern pressure</w:t>
      </w:r>
      <w:r w:rsidRPr="00385493">
        <w:rPr>
          <w:sz w:val="16"/>
        </w:rPr>
        <w:t xml:space="preserve">, Yang said. Russia agreed in 2015 to sell China 24 combat aircraft and four S-400 surface-to-air missile systems for about $7 billion. On the economic side, China became Russia’s </w:t>
      </w:r>
      <w:hyperlink r:id="rId41" w:tgtFrame="_blank" w:history="1">
        <w:r w:rsidRPr="00385493">
          <w:rPr>
            <w:rStyle w:val="Hyperlink"/>
            <w:rFonts w:eastAsiaTheme="majorEastAsia"/>
            <w:sz w:val="16"/>
          </w:rPr>
          <w:t>No. 1 trading partner</w:t>
        </w:r>
      </w:hyperlink>
      <w:r w:rsidRPr="00385493">
        <w:rPr>
          <w:sz w:val="16"/>
        </w:rPr>
        <w:t xml:space="preserve"> in 2017. Two years ago, Xi and his Russian counterpart, Vladimir Putin, agreed to fuse each side’s efforts to open trade routes by </w:t>
      </w:r>
      <w:hyperlink r:id="rId42" w:tgtFrame="_blank" w:history="1">
        <w:r w:rsidRPr="00385493">
          <w:rPr>
            <w:rStyle w:val="Hyperlink"/>
            <w:rFonts w:eastAsiaTheme="majorEastAsia"/>
            <w:sz w:val="16"/>
          </w:rPr>
          <w:t>building infrastructure in other countries</w:t>
        </w:r>
      </w:hyperlink>
      <w:r w:rsidRPr="00385493">
        <w:rPr>
          <w:sz w:val="16"/>
        </w:rPr>
        <w:t>. “I think this is the traditional, old-fashioned balance of power,” Yang said. “They consider if China and Russia can join together, they can also regulate the regional security issues.” Limits to Sino-Russian cooperation Cold War-era distrust between China and Russia is likely to limit cooperation to broad or informal actions rather than a signed pact, analysts say. Sino-Russian relations faded in the 1960s when the two Communist parties split over ideology and border conflicts ensued. The two sides could set up a military technology sharing deal like the AUKUS pact involving Australia, Britain and the United States, said Nguyen Thanh Trung, a faculty member at Fulbright University Vietnam. Earlier goals haven't been met, he told VOA. “Over the last two years, China and Russia have signed a lot of agreements, but I don’t see a lot of concrete progress in their agreements,” Nguyen said. Western allies need not worry about China-Russia cooperation unless the two powers sign a formal agreement, Chong said. "If you see an MOU [memorandum of understanding] where they would state, explicitly, [that] they would stage X number of military exercises, they would establish some sort of integrated military command or something, then there’s cause for worry, but as they go at the moment, I don’t think there’s anything to worry about,” he said. This week the Pentagon announced as part of a regular review of its forces around the world that it would reinforce deployments and bases directed at China and Russia, while still maintaining forces in the Middle East to deter terrorist groups and Iran.</w:t>
      </w:r>
    </w:p>
    <w:p w14:paraId="6F5CB1AD" w14:textId="77777777" w:rsidR="00D22368" w:rsidRDefault="00D22368" w:rsidP="00D22368">
      <w:pPr>
        <w:rPr>
          <w:sz w:val="16"/>
        </w:rPr>
      </w:pPr>
    </w:p>
    <w:p w14:paraId="521925E5" w14:textId="77777777" w:rsidR="00D22368" w:rsidRDefault="00D22368" w:rsidP="00D22368">
      <w:pPr>
        <w:pStyle w:val="Heading4"/>
      </w:pPr>
      <w:r>
        <w:t>Scenario 1 --</w:t>
      </w:r>
    </w:p>
    <w:p w14:paraId="29CF9956" w14:textId="77777777" w:rsidR="00D22368" w:rsidRDefault="00D22368" w:rsidP="00D22368">
      <w:pPr>
        <w:pStyle w:val="Heading4"/>
      </w:pPr>
      <w:r>
        <w:t>No ASAT attack- redundancy, alternate systems and escalation.</w:t>
      </w:r>
    </w:p>
    <w:p w14:paraId="1C3A353D" w14:textId="77777777" w:rsidR="00D22368" w:rsidRPr="000422ED" w:rsidRDefault="00D22368" w:rsidP="00D22368">
      <w:pPr>
        <w:rPr>
          <w:rStyle w:val="Style13ptBold"/>
        </w:rPr>
      </w:pPr>
      <w:r w:rsidRPr="000422ED">
        <w:rPr>
          <w:rStyle w:val="Style13ptBold"/>
        </w:rPr>
        <w:t>Sankaran, PhD, ‘14</w:t>
      </w:r>
    </w:p>
    <w:p w14:paraId="00191318" w14:textId="77777777" w:rsidR="00D22368" w:rsidRPr="000422ED" w:rsidRDefault="00D22368" w:rsidP="00D22368">
      <w:pPr>
        <w:rPr>
          <w:sz w:val="16"/>
          <w:szCs w:val="16"/>
        </w:rPr>
      </w:pPr>
      <w:r w:rsidRPr="000422ED">
        <w:rPr>
          <w:sz w:val="16"/>
          <w:szCs w:val="16"/>
        </w:rPr>
        <w:t>(Jaganath, InternationalSecurityPolicy@UniversityOfMaryland, AsstProfPublicAffairs@UTAustin, MEPPEngineering&amp;PublicPolicy@UniversityOfMaryland, “Limits of the Chinese Antisatellite Threat to the United States,” Strategic Studies Quarterly 8(4): 19-46) BW</w:t>
      </w:r>
    </w:p>
    <w:p w14:paraId="5CFE4075" w14:textId="77777777" w:rsidR="00D22368" w:rsidRPr="00C377DE" w:rsidRDefault="00D22368" w:rsidP="00D22368">
      <w:pPr>
        <w:rPr>
          <w:sz w:val="16"/>
        </w:rPr>
      </w:pPr>
      <w:r w:rsidRPr="00C7059A">
        <w:rPr>
          <w:rStyle w:val="StyleUnderline"/>
          <w:highlight w:val="green"/>
        </w:rPr>
        <w:t>What benefits</w:t>
      </w:r>
      <w:r w:rsidRPr="00C377DE">
        <w:rPr>
          <w:rStyle w:val="StyleUnderline"/>
        </w:rPr>
        <w:t xml:space="preserve"> might accrue to China from executing an elaborate ASAT operation</w:t>
      </w:r>
      <w:r w:rsidRPr="00C377DE">
        <w:rPr>
          <w:sz w:val="16"/>
        </w:rPr>
        <w:t xml:space="preserve"> against US and allied satellites </w:t>
      </w:r>
      <w:r w:rsidRPr="00C7059A">
        <w:rPr>
          <w:rStyle w:val="StyleUnderline"/>
          <w:highlight w:val="green"/>
        </w:rPr>
        <w:t>during a</w:t>
      </w:r>
      <w:r w:rsidRPr="00C377DE">
        <w:rPr>
          <w:rStyle w:val="StyleUnderline"/>
        </w:rPr>
        <w:t xml:space="preserve"> Taiwan Straits </w:t>
      </w:r>
      <w:r w:rsidRPr="00C7059A">
        <w:rPr>
          <w:rStyle w:val="StyleUnderline"/>
          <w:highlight w:val="green"/>
        </w:rPr>
        <w:t>conflict</w:t>
      </w:r>
      <w:r w:rsidRPr="00C377DE">
        <w:rPr>
          <w:rStyle w:val="StyleUnderline"/>
        </w:rPr>
        <w:t xml:space="preserve">, </w:t>
      </w:r>
      <w:r w:rsidRPr="00C7059A">
        <w:rPr>
          <w:rStyle w:val="Emphasis"/>
          <w:highlight w:val="green"/>
        </w:rPr>
        <w:t>assuming such</w:t>
      </w:r>
      <w:r w:rsidRPr="00C377DE">
        <w:rPr>
          <w:sz w:val="16"/>
        </w:rPr>
        <w:t xml:space="preserve"> an operation </w:t>
      </w:r>
      <w:r w:rsidRPr="00C7059A">
        <w:rPr>
          <w:rStyle w:val="Emphasis"/>
          <w:highlight w:val="green"/>
        </w:rPr>
        <w:t>were feasible</w:t>
      </w:r>
      <w:r w:rsidRPr="00C377DE">
        <w:rPr>
          <w:rStyle w:val="Emphasis"/>
        </w:rPr>
        <w:t>?</w:t>
      </w:r>
      <w:r w:rsidRPr="00C377DE">
        <w:rPr>
          <w:rStyle w:val="StyleUnderline"/>
        </w:rPr>
        <w:t xml:space="preserve"> How does such an attack impact the outcome</w:t>
      </w:r>
      <w:r w:rsidRPr="00C377DE">
        <w:rPr>
          <w:sz w:val="16"/>
        </w:rPr>
        <w:t xml:space="preserve"> of a US-China military engagement? </w:t>
      </w:r>
      <w:r w:rsidRPr="00C7059A">
        <w:rPr>
          <w:rStyle w:val="StyleUnderline"/>
          <w:highlight w:val="green"/>
        </w:rPr>
        <w:t>Given</w:t>
      </w:r>
      <w:r w:rsidRPr="00C377DE">
        <w:rPr>
          <w:rStyle w:val="StyleUnderline"/>
        </w:rPr>
        <w:t xml:space="preserve"> existing </w:t>
      </w:r>
      <w:r w:rsidRPr="00C377DE">
        <w:rPr>
          <w:rStyle w:val="Emphasis"/>
        </w:rPr>
        <w:t xml:space="preserve">satellite </w:t>
      </w:r>
      <w:r w:rsidRPr="00C7059A">
        <w:rPr>
          <w:rStyle w:val="Emphasis"/>
          <w:highlight w:val="green"/>
        </w:rPr>
        <w:t>redundancies and</w:t>
      </w:r>
      <w:r w:rsidRPr="00C377DE">
        <w:rPr>
          <w:sz w:val="16"/>
        </w:rPr>
        <w:t xml:space="preserve"> the availability of </w:t>
      </w:r>
      <w:r w:rsidRPr="00C7059A">
        <w:rPr>
          <w:rStyle w:val="Emphasis"/>
          <w:highlight w:val="green"/>
        </w:rPr>
        <w:t>alt</w:t>
      </w:r>
      <w:r w:rsidRPr="00C377DE">
        <w:rPr>
          <w:rStyle w:val="Emphasis"/>
        </w:rPr>
        <w:t xml:space="preserve">ernate </w:t>
      </w:r>
      <w:r w:rsidRPr="00C7059A">
        <w:rPr>
          <w:rStyle w:val="Emphasis"/>
          <w:highlight w:val="green"/>
        </w:rPr>
        <w:t>systems</w:t>
      </w:r>
      <w:r w:rsidRPr="00C377DE">
        <w:rPr>
          <w:rStyle w:val="Emphasis"/>
        </w:rPr>
        <w:t>,</w:t>
      </w:r>
      <w:r w:rsidRPr="00C377DE">
        <w:rPr>
          <w:rStyle w:val="StyleUnderline"/>
        </w:rPr>
        <w:t xml:space="preserve"> the </w:t>
      </w:r>
      <w:r w:rsidRPr="00C7059A">
        <w:rPr>
          <w:rStyle w:val="StyleUnderline"/>
          <w:highlight w:val="green"/>
        </w:rPr>
        <w:t>benefits to</w:t>
      </w:r>
      <w:r w:rsidRPr="00C377DE">
        <w:rPr>
          <w:sz w:val="16"/>
        </w:rPr>
        <w:t xml:space="preserve"> China from </w:t>
      </w:r>
      <w:r w:rsidRPr="00C7059A">
        <w:rPr>
          <w:rStyle w:val="StyleUnderline"/>
          <w:highlight w:val="green"/>
        </w:rPr>
        <w:t>attacking</w:t>
      </w:r>
      <w:r w:rsidRPr="00C377DE">
        <w:rPr>
          <w:rStyle w:val="StyleUnderline"/>
        </w:rPr>
        <w:t xml:space="preserve"> US satellites </w:t>
      </w:r>
      <w:r w:rsidRPr="00C7059A">
        <w:rPr>
          <w:rStyle w:val="StyleUnderline"/>
          <w:highlight w:val="green"/>
        </w:rPr>
        <w:t>are limited</w:t>
      </w:r>
      <w:r w:rsidRPr="00C377DE">
        <w:rPr>
          <w:rStyle w:val="StyleUnderline"/>
        </w:rPr>
        <w:t>. A Chinese ASAT operation, if successful, would result in differing outcomes depending on the type</w:t>
      </w:r>
      <w:r w:rsidRPr="00C377DE">
        <w:rPr>
          <w:sz w:val="16"/>
        </w:rPr>
        <w:t xml:space="preserve"> of satellite </w:t>
      </w:r>
      <w:r w:rsidRPr="00C377DE">
        <w:rPr>
          <w:rStyle w:val="StyleUnderline"/>
        </w:rPr>
        <w:t xml:space="preserve">targeted. In the case of GPS satellites, the </w:t>
      </w:r>
      <w:r w:rsidRPr="00C7059A">
        <w:rPr>
          <w:rStyle w:val="StyleUnderline"/>
          <w:highlight w:val="green"/>
        </w:rPr>
        <w:t>redundancy</w:t>
      </w:r>
      <w:r w:rsidRPr="00C377DE">
        <w:rPr>
          <w:rStyle w:val="StyleUnderline"/>
        </w:rPr>
        <w:t xml:space="preserve"> of the constellation </w:t>
      </w:r>
      <w:r w:rsidRPr="00C7059A">
        <w:rPr>
          <w:rStyle w:val="Emphasis"/>
          <w:highlight w:val="green"/>
        </w:rPr>
        <w:t>renders</w:t>
      </w:r>
      <w:r w:rsidRPr="00C377DE">
        <w:rPr>
          <w:rStyle w:val="Emphasis"/>
        </w:rPr>
        <w:t xml:space="preserve"> any </w:t>
      </w:r>
      <w:r w:rsidRPr="00C7059A">
        <w:rPr>
          <w:rStyle w:val="Emphasis"/>
          <w:highlight w:val="green"/>
        </w:rPr>
        <w:t>attack fleeting and limited</w:t>
      </w:r>
      <w:r w:rsidRPr="00C377DE">
        <w:rPr>
          <w:sz w:val="16"/>
        </w:rPr>
        <w:t xml:space="preserve"> in benefits. </w:t>
      </w:r>
      <w:r w:rsidRPr="00C377DE">
        <w:rPr>
          <w:rStyle w:val="StyleUnderline"/>
        </w:rPr>
        <w:t xml:space="preserve">As for ISR satellites, the </w:t>
      </w:r>
      <w:r w:rsidRPr="00C7059A">
        <w:rPr>
          <w:rStyle w:val="Emphasis"/>
          <w:highlight w:val="green"/>
        </w:rPr>
        <w:t>availability</w:t>
      </w:r>
      <w:r w:rsidRPr="00C377DE">
        <w:rPr>
          <w:rStyle w:val="Emphasis"/>
        </w:rPr>
        <w:t xml:space="preserve"> of alternate airborne platforms</w:t>
      </w:r>
      <w:r w:rsidRPr="00C377DE">
        <w:rPr>
          <w:rStyle w:val="StyleUnderline"/>
        </w:rPr>
        <w:t xml:space="preserve"> </w:t>
      </w:r>
      <w:r w:rsidRPr="00C7059A">
        <w:rPr>
          <w:rStyle w:val="StyleUnderline"/>
          <w:highlight w:val="green"/>
        </w:rPr>
        <w:t>limits the utility</w:t>
      </w:r>
      <w:r w:rsidRPr="00C377DE">
        <w:rPr>
          <w:sz w:val="16"/>
        </w:rPr>
        <w:t xml:space="preserve"> of an ASAT attack. </w:t>
      </w:r>
      <w:r w:rsidRPr="00C377DE">
        <w:rPr>
          <w:rStyle w:val="StyleUnderline"/>
        </w:rPr>
        <w:t xml:space="preserve">Finally, </w:t>
      </w:r>
      <w:r w:rsidRPr="00C7059A">
        <w:rPr>
          <w:rStyle w:val="StyleUnderline"/>
          <w:highlight w:val="green"/>
        </w:rPr>
        <w:t>targeting</w:t>
      </w:r>
      <w:r w:rsidRPr="00C377DE">
        <w:rPr>
          <w:rStyle w:val="StyleUnderline"/>
        </w:rPr>
        <w:t xml:space="preserve"> communication satellites imposes the </w:t>
      </w:r>
      <w:r w:rsidRPr="00C7059A">
        <w:rPr>
          <w:rStyle w:val="Emphasis"/>
          <w:highlight w:val="green"/>
        </w:rPr>
        <w:t>difficulty of managing escalation</w:t>
      </w:r>
      <w:r w:rsidRPr="00C377DE">
        <w:rPr>
          <w:rStyle w:val="Emphasis"/>
        </w:rPr>
        <w:t xml:space="preserve"> constraints on an ASAT operation.</w:t>
      </w:r>
    </w:p>
    <w:p w14:paraId="20FB9FF3" w14:textId="77777777" w:rsidR="00D22368" w:rsidRDefault="00D22368" w:rsidP="00D22368"/>
    <w:p w14:paraId="7033ED6A" w14:textId="77777777" w:rsidR="00D22368" w:rsidRDefault="00D22368" w:rsidP="00D22368">
      <w:pPr>
        <w:pStyle w:val="Heading4"/>
      </w:pPr>
      <w:r>
        <w:rPr>
          <w:u w:val="single"/>
        </w:rPr>
        <w:t>Ineffectiveness</w:t>
      </w:r>
      <w:r>
        <w:t xml:space="preserve">, </w:t>
      </w:r>
      <w:r>
        <w:rPr>
          <w:u w:val="single"/>
        </w:rPr>
        <w:t>redundancy</w:t>
      </w:r>
      <w:r>
        <w:t xml:space="preserve"> and </w:t>
      </w:r>
      <w:r>
        <w:rPr>
          <w:u w:val="single"/>
        </w:rPr>
        <w:t>political backlash</w:t>
      </w:r>
      <w:r>
        <w:t xml:space="preserve"> check ASAT attacks.</w:t>
      </w:r>
    </w:p>
    <w:p w14:paraId="1327E7EF" w14:textId="77777777" w:rsidR="00D22368" w:rsidRPr="0057468A" w:rsidRDefault="00D22368" w:rsidP="00D22368">
      <w:pPr>
        <w:rPr>
          <w:rStyle w:val="Style13ptBold"/>
        </w:rPr>
      </w:pPr>
      <w:r w:rsidRPr="0057468A">
        <w:rPr>
          <w:rStyle w:val="Style13ptBold"/>
        </w:rPr>
        <w:t>Satyanath ‘19</w:t>
      </w:r>
    </w:p>
    <w:p w14:paraId="7CF96901" w14:textId="77777777" w:rsidR="00D22368" w:rsidRPr="0057468A" w:rsidRDefault="00D22368" w:rsidP="00D22368">
      <w:pPr>
        <w:rPr>
          <w:sz w:val="16"/>
          <w:szCs w:val="16"/>
        </w:rPr>
      </w:pPr>
      <w:r w:rsidRPr="0057468A">
        <w:rPr>
          <w:sz w:val="16"/>
          <w:szCs w:val="16"/>
        </w:rPr>
        <w:t>(Pranav R., research analyst at the Takshashila Institution, “Space Power and Space Warfare: A Review,” December 11) BW</w:t>
      </w:r>
    </w:p>
    <w:p w14:paraId="073E3983" w14:textId="77777777" w:rsidR="00D22368" w:rsidRPr="001D3960" w:rsidRDefault="00D22368" w:rsidP="00D22368">
      <w:pPr>
        <w:rPr>
          <w:b/>
          <w:iCs/>
          <w:u w:val="single"/>
        </w:rPr>
      </w:pPr>
      <w:r w:rsidRPr="00391D75">
        <w:rPr>
          <w:sz w:val="16"/>
        </w:rPr>
        <w:t xml:space="preserve">For example, </w:t>
      </w:r>
      <w:r w:rsidRPr="00C7059A">
        <w:rPr>
          <w:rStyle w:val="StyleUnderline"/>
          <w:highlight w:val="green"/>
        </w:rPr>
        <w:t>China’s ASAT</w:t>
      </w:r>
      <w:r w:rsidRPr="00391D75">
        <w:rPr>
          <w:rStyle w:val="StyleUnderline"/>
        </w:rPr>
        <w:t xml:space="preserve"> weapon</w:t>
      </w:r>
      <w:r w:rsidRPr="00391D75">
        <w:rPr>
          <w:sz w:val="16"/>
        </w:rPr>
        <w:t xml:space="preserve"> tested in 2007, </w:t>
      </w:r>
      <w:r w:rsidRPr="00391D75">
        <w:rPr>
          <w:rStyle w:val="StyleUnderline"/>
        </w:rPr>
        <w:t xml:space="preserve">could </w:t>
      </w:r>
      <w:r w:rsidRPr="00C7059A">
        <w:rPr>
          <w:rStyle w:val="StyleUnderline"/>
          <w:highlight w:val="green"/>
        </w:rPr>
        <w:t>only reach LEO</w:t>
      </w:r>
      <w:r w:rsidRPr="00391D75">
        <w:rPr>
          <w:rStyle w:val="StyleUnderline"/>
        </w:rPr>
        <w:t xml:space="preserve"> where the </w:t>
      </w:r>
      <w:r w:rsidRPr="00C7059A">
        <w:rPr>
          <w:rStyle w:val="StyleUnderline"/>
          <w:highlight w:val="green"/>
        </w:rPr>
        <w:t>critical</w:t>
      </w:r>
      <w:r w:rsidRPr="00391D75">
        <w:rPr>
          <w:rStyle w:val="StyleUnderline"/>
        </w:rPr>
        <w:t xml:space="preserve"> systems of </w:t>
      </w:r>
      <w:r w:rsidRPr="00C7059A">
        <w:rPr>
          <w:rStyle w:val="StyleUnderline"/>
          <w:highlight w:val="green"/>
        </w:rPr>
        <w:t>communication and navigation do not operate</w:t>
      </w:r>
      <w:r w:rsidRPr="00391D75">
        <w:rPr>
          <w:rStyle w:val="StyleUnderline"/>
        </w:rPr>
        <w:t>.</w:t>
      </w:r>
      <w:r w:rsidRPr="00391D75">
        <w:rPr>
          <w:sz w:val="16"/>
        </w:rPr>
        <w:t xml:space="preserve">23 </w:t>
      </w:r>
      <w:r w:rsidRPr="00C7059A">
        <w:rPr>
          <w:rStyle w:val="StyleUnderline"/>
          <w:highlight w:val="green"/>
        </w:rPr>
        <w:t>Even if</w:t>
      </w:r>
      <w:r w:rsidRPr="00391D75">
        <w:rPr>
          <w:rStyle w:val="StyleUnderline"/>
        </w:rPr>
        <w:t xml:space="preserve"> China can </w:t>
      </w:r>
      <w:r w:rsidRPr="00C7059A">
        <w:rPr>
          <w:rStyle w:val="StyleUnderline"/>
        </w:rPr>
        <w:t>build</w:t>
      </w:r>
      <w:r w:rsidRPr="00391D75">
        <w:rPr>
          <w:rStyle w:val="StyleUnderline"/>
        </w:rPr>
        <w:t xml:space="preserve"> an </w:t>
      </w:r>
      <w:r w:rsidRPr="00C7059A">
        <w:rPr>
          <w:rStyle w:val="StyleUnderline"/>
          <w:highlight w:val="green"/>
        </w:rPr>
        <w:t>ASAT capable</w:t>
      </w:r>
      <w:r w:rsidRPr="00391D75">
        <w:rPr>
          <w:rStyle w:val="StyleUnderline"/>
        </w:rPr>
        <w:t xml:space="preserve"> of reaching Geosynchronous Earth Orbit</w:t>
      </w:r>
      <w:r w:rsidRPr="00391D75">
        <w:rPr>
          <w:sz w:val="16"/>
        </w:rPr>
        <w:t xml:space="preserve"> (GEO) </w:t>
      </w:r>
      <w:r w:rsidRPr="00391D75">
        <w:rPr>
          <w:rStyle w:val="StyleUnderline"/>
        </w:rPr>
        <w:t xml:space="preserve">where GPS and intelligence-gathering assets operate, such an </w:t>
      </w:r>
      <w:r w:rsidRPr="00391D75">
        <w:rPr>
          <w:rStyle w:val="Emphasis"/>
        </w:rPr>
        <w:t xml:space="preserve">offensive </w:t>
      </w:r>
      <w:r w:rsidRPr="00C7059A">
        <w:rPr>
          <w:rStyle w:val="Emphasis"/>
          <w:highlight w:val="green"/>
        </w:rPr>
        <w:t>operation will face</w:t>
      </w:r>
      <w:r w:rsidRPr="00391D75">
        <w:rPr>
          <w:rStyle w:val="Emphasis"/>
        </w:rPr>
        <w:t xml:space="preserve"> two </w:t>
      </w:r>
      <w:r w:rsidRPr="00C7059A">
        <w:rPr>
          <w:rStyle w:val="Emphasis"/>
          <w:highlight w:val="green"/>
        </w:rPr>
        <w:t>critical issues</w:t>
      </w:r>
      <w:r w:rsidRPr="00391D75">
        <w:rPr>
          <w:rStyle w:val="Emphasis"/>
        </w:rPr>
        <w:t>.</w:t>
      </w:r>
      <w:r w:rsidRPr="00391D75">
        <w:rPr>
          <w:rStyle w:val="StyleUnderline"/>
        </w:rPr>
        <w:t xml:space="preserve"> First,</w:t>
      </w:r>
      <w:r w:rsidRPr="00391D75">
        <w:rPr>
          <w:sz w:val="16"/>
        </w:rPr>
        <w:t xml:space="preserve"> in a crisis situation, </w:t>
      </w:r>
      <w:r w:rsidRPr="00391D75">
        <w:rPr>
          <w:rStyle w:val="StyleUnderline"/>
        </w:rPr>
        <w:t xml:space="preserve">it would take </w:t>
      </w:r>
      <w:r w:rsidRPr="00C7059A">
        <w:rPr>
          <w:rStyle w:val="StyleUnderline"/>
          <w:highlight w:val="green"/>
        </w:rPr>
        <w:t>Chinese ASATs</w:t>
      </w:r>
      <w:r w:rsidRPr="00391D75">
        <w:rPr>
          <w:sz w:val="16"/>
        </w:rPr>
        <w:t xml:space="preserve"> an average of </w:t>
      </w:r>
      <w:r w:rsidRPr="00C7059A">
        <w:rPr>
          <w:rStyle w:val="Emphasis"/>
          <w:highlight w:val="green"/>
        </w:rPr>
        <w:t>five hours or more</w:t>
      </w:r>
      <w:r w:rsidRPr="00391D75">
        <w:rPr>
          <w:rStyle w:val="Emphasis"/>
        </w:rPr>
        <w:t xml:space="preserve"> to </w:t>
      </w:r>
      <w:r w:rsidRPr="00C7059A">
        <w:rPr>
          <w:rStyle w:val="Emphasis"/>
          <w:highlight w:val="green"/>
        </w:rPr>
        <w:t xml:space="preserve">move </w:t>
      </w:r>
      <w:r w:rsidRPr="00C7059A">
        <w:rPr>
          <w:rStyle w:val="Emphasis"/>
        </w:rPr>
        <w:t>from LEO to GEO</w:t>
      </w:r>
      <w:r w:rsidRPr="00391D75">
        <w:rPr>
          <w:sz w:val="16"/>
        </w:rPr>
        <w:t xml:space="preserve"> in order </w:t>
      </w:r>
      <w:r w:rsidRPr="00C7059A">
        <w:rPr>
          <w:rStyle w:val="StyleUnderline"/>
          <w:highlight w:val="green"/>
        </w:rPr>
        <w:t xml:space="preserve">to </w:t>
      </w:r>
      <w:r w:rsidRPr="00C7059A">
        <w:rPr>
          <w:rStyle w:val="StyleUnderline"/>
        </w:rPr>
        <w:t xml:space="preserve">target </w:t>
      </w:r>
      <w:r w:rsidRPr="00C7059A">
        <w:rPr>
          <w:rStyle w:val="StyleUnderline"/>
          <w:highlight w:val="green"/>
        </w:rPr>
        <w:t>US</w:t>
      </w:r>
      <w:r w:rsidRPr="00391D75">
        <w:rPr>
          <w:rStyle w:val="StyleUnderline"/>
        </w:rPr>
        <w:t xml:space="preserve"> strategic space assets.</w:t>
      </w:r>
      <w:r w:rsidRPr="00391D75">
        <w:rPr>
          <w:sz w:val="16"/>
        </w:rPr>
        <w:t xml:space="preserve">24 </w:t>
      </w:r>
      <w:r w:rsidRPr="00391D75">
        <w:rPr>
          <w:rStyle w:val="StyleUnderline"/>
        </w:rPr>
        <w:t xml:space="preserve">Such a </w:t>
      </w:r>
      <w:r w:rsidRPr="00C7059A">
        <w:rPr>
          <w:rStyle w:val="StyleUnderline"/>
          <w:highlight w:val="green"/>
        </w:rPr>
        <w:t>delay would give the adversary</w:t>
      </w:r>
      <w:r w:rsidRPr="00391D75">
        <w:rPr>
          <w:rStyle w:val="StyleUnderline"/>
        </w:rPr>
        <w:t xml:space="preserve"> enough </w:t>
      </w:r>
      <w:r w:rsidRPr="00C7059A">
        <w:rPr>
          <w:rStyle w:val="StyleUnderline"/>
          <w:highlight w:val="green"/>
        </w:rPr>
        <w:t xml:space="preserve">time to </w:t>
      </w:r>
      <w:r w:rsidRPr="00C7059A">
        <w:rPr>
          <w:rStyle w:val="Emphasis"/>
          <w:highlight w:val="green"/>
        </w:rPr>
        <w:t>relocate</w:t>
      </w:r>
      <w:r w:rsidRPr="00391D75">
        <w:rPr>
          <w:rStyle w:val="Emphasis"/>
        </w:rPr>
        <w:t xml:space="preserve"> the assets to safe distances</w:t>
      </w:r>
      <w:r w:rsidRPr="00391D75">
        <w:rPr>
          <w:sz w:val="16"/>
        </w:rPr>
        <w:t xml:space="preserve"> from attack. </w:t>
      </w:r>
      <w:r w:rsidRPr="00391D75">
        <w:rPr>
          <w:rStyle w:val="StyleUnderline"/>
        </w:rPr>
        <w:t xml:space="preserve">Second, </w:t>
      </w:r>
      <w:r w:rsidRPr="00C7059A">
        <w:rPr>
          <w:rStyle w:val="StyleUnderline"/>
          <w:highlight w:val="green"/>
        </w:rPr>
        <w:t>even if China manages</w:t>
      </w:r>
      <w:r w:rsidRPr="00391D75">
        <w:rPr>
          <w:rStyle w:val="StyleUnderline"/>
        </w:rPr>
        <w:t xml:space="preserve"> to take out a few GPS and communication assets, the </w:t>
      </w:r>
      <w:r w:rsidRPr="00C7059A">
        <w:rPr>
          <w:rStyle w:val="StyleUnderline"/>
          <w:highlight w:val="green"/>
        </w:rPr>
        <w:t xml:space="preserve">US would still </w:t>
      </w:r>
      <w:r w:rsidRPr="00C7059A">
        <w:rPr>
          <w:rStyle w:val="Emphasis"/>
          <w:highlight w:val="green"/>
        </w:rPr>
        <w:t>retain</w:t>
      </w:r>
      <w:r w:rsidRPr="00391D75">
        <w:rPr>
          <w:rStyle w:val="Emphasis"/>
        </w:rPr>
        <w:t xml:space="preserve"> several redundant </w:t>
      </w:r>
      <w:r w:rsidRPr="00C7059A">
        <w:rPr>
          <w:rStyle w:val="Emphasis"/>
          <w:highlight w:val="green"/>
        </w:rPr>
        <w:t>systems to</w:t>
      </w:r>
      <w:r w:rsidRPr="00391D75">
        <w:rPr>
          <w:rStyle w:val="Emphasis"/>
        </w:rPr>
        <w:t xml:space="preserve"> maintain a </w:t>
      </w:r>
      <w:r w:rsidRPr="00C7059A">
        <w:rPr>
          <w:rStyle w:val="Emphasis"/>
          <w:highlight w:val="green"/>
        </w:rPr>
        <w:t>function</w:t>
      </w:r>
      <w:r w:rsidRPr="00391D75">
        <w:rPr>
          <w:rStyle w:val="Emphasis"/>
        </w:rPr>
        <w:t>al C4ISR infrastructure.</w:t>
      </w:r>
      <w:r w:rsidRPr="00391D75">
        <w:rPr>
          <w:rStyle w:val="StyleUnderline"/>
        </w:rPr>
        <w:t xml:space="preserve"> This severely </w:t>
      </w:r>
      <w:r w:rsidRPr="00C7059A">
        <w:rPr>
          <w:rStyle w:val="StyleUnderline"/>
          <w:highlight w:val="green"/>
        </w:rPr>
        <w:t>reduces</w:t>
      </w:r>
      <w:r w:rsidRPr="00391D75">
        <w:rPr>
          <w:rStyle w:val="StyleUnderline"/>
        </w:rPr>
        <w:t xml:space="preserve"> the strategic </w:t>
      </w:r>
      <w:r w:rsidRPr="00C7059A">
        <w:rPr>
          <w:rStyle w:val="StyleUnderline"/>
          <w:highlight w:val="green"/>
        </w:rPr>
        <w:t>advantages</w:t>
      </w:r>
      <w:r w:rsidRPr="00391D75">
        <w:rPr>
          <w:rStyle w:val="StyleUnderline"/>
        </w:rPr>
        <w:t xml:space="preserve"> that ground-based ASATs have to offer.</w:t>
      </w:r>
      <w:r w:rsidRPr="00391D75">
        <w:rPr>
          <w:sz w:val="16"/>
        </w:rPr>
        <w:t xml:space="preserve"> 25 Furthermore, </w:t>
      </w:r>
      <w:r w:rsidRPr="00391D75">
        <w:rPr>
          <w:rStyle w:val="StyleUnderline"/>
        </w:rPr>
        <w:t>simulations of ASAT attacks by India and China</w:t>
      </w:r>
      <w:r w:rsidRPr="00391D75">
        <w:rPr>
          <w:sz w:val="16"/>
        </w:rPr>
        <w:t xml:space="preserve"> conducted by scholars Gopalaswamy and Kampani </w:t>
      </w:r>
      <w:r w:rsidRPr="00391D75">
        <w:rPr>
          <w:rStyle w:val="StyleUnderline"/>
        </w:rPr>
        <w:t>demonstrate that even a small skirmish</w:t>
      </w:r>
      <w:r w:rsidRPr="00391D75">
        <w:rPr>
          <w:sz w:val="16"/>
        </w:rPr>
        <w:t xml:space="preserve"> in space </w:t>
      </w:r>
      <w:r w:rsidRPr="00391D75">
        <w:rPr>
          <w:rStyle w:val="StyleUnderline"/>
        </w:rPr>
        <w:t>will have devastating effects.</w:t>
      </w:r>
      <w:r w:rsidRPr="00391D75">
        <w:rPr>
          <w:sz w:val="16"/>
        </w:rPr>
        <w:t xml:space="preserve"> For example, take a scenario where India and China both target two satellites each. The result shows that the debris created from such a scenario would result in anywhere between 0.7 and 1.2 collisions once every 10 years. According to what is known as the “Kessler syndrome,” the </w:t>
      </w:r>
      <w:r w:rsidRPr="00391D75">
        <w:rPr>
          <w:rStyle w:val="StyleUnderline"/>
        </w:rPr>
        <w:t>debris created</w:t>
      </w:r>
      <w:r w:rsidRPr="00391D75">
        <w:rPr>
          <w:sz w:val="16"/>
        </w:rPr>
        <w:t xml:space="preserve"> from these collisions </w:t>
      </w:r>
      <w:r w:rsidRPr="00391D75">
        <w:rPr>
          <w:rStyle w:val="StyleUnderline"/>
        </w:rPr>
        <w:t>would create even more debris, and continue having a cascading effect.</w:t>
      </w:r>
      <w:r w:rsidRPr="00391D75">
        <w:rPr>
          <w:sz w:val="16"/>
        </w:rPr>
        <w:t xml:space="preserve"> 26 </w:t>
      </w:r>
      <w:r w:rsidRPr="00391D75">
        <w:rPr>
          <w:rStyle w:val="StyleUnderline"/>
        </w:rPr>
        <w:t xml:space="preserve">At the same time, the </w:t>
      </w:r>
      <w:r w:rsidRPr="00C7059A">
        <w:rPr>
          <w:rStyle w:val="Emphasis"/>
          <w:highlight w:val="green"/>
        </w:rPr>
        <w:t>political consequences</w:t>
      </w:r>
      <w:r w:rsidRPr="00391D75">
        <w:rPr>
          <w:rStyle w:val="Emphasis"/>
        </w:rPr>
        <w:t xml:space="preserve"> of using ground-based ASATs</w:t>
      </w:r>
      <w:r w:rsidRPr="00391D75">
        <w:rPr>
          <w:rStyle w:val="StyleUnderline"/>
        </w:rPr>
        <w:t xml:space="preserve"> would also be </w:t>
      </w:r>
      <w:r w:rsidRPr="00C7059A">
        <w:rPr>
          <w:rStyle w:val="StyleUnderline"/>
          <w:highlight w:val="green"/>
        </w:rPr>
        <w:t>severe</w:t>
      </w:r>
      <w:r w:rsidRPr="00391D75">
        <w:rPr>
          <w:rStyle w:val="StyleUnderline"/>
        </w:rPr>
        <w:t xml:space="preserve"> since systems like GPS are used</w:t>
      </w:r>
      <w:r w:rsidRPr="00391D75">
        <w:rPr>
          <w:sz w:val="16"/>
        </w:rPr>
        <w:t xml:space="preserve"> several countries </w:t>
      </w:r>
      <w:r w:rsidRPr="00391D75">
        <w:rPr>
          <w:rStyle w:val="StyleUnderline"/>
        </w:rPr>
        <w:t>across the globe.</w:t>
      </w:r>
      <w:r w:rsidRPr="00391D75">
        <w:rPr>
          <w:sz w:val="16"/>
        </w:rPr>
        <w:t xml:space="preserve"> Therefore, </w:t>
      </w:r>
      <w:r w:rsidRPr="00C7059A">
        <w:rPr>
          <w:rStyle w:val="Emphasis"/>
          <w:highlight w:val="green"/>
        </w:rPr>
        <w:t>ASATs are high-risk</w:t>
      </w:r>
      <w:r w:rsidRPr="00391D75">
        <w:rPr>
          <w:rStyle w:val="Emphasis"/>
        </w:rPr>
        <w:t xml:space="preserve"> weapons </w:t>
      </w:r>
      <w:r w:rsidRPr="00C7059A">
        <w:rPr>
          <w:rStyle w:val="Emphasis"/>
        </w:rPr>
        <w:t>and</w:t>
      </w:r>
      <w:r w:rsidRPr="00391D75">
        <w:rPr>
          <w:rStyle w:val="Emphasis"/>
        </w:rPr>
        <w:t xml:space="preserve"> </w:t>
      </w:r>
      <w:r w:rsidRPr="00C7059A">
        <w:rPr>
          <w:rStyle w:val="Emphasis"/>
          <w:highlight w:val="green"/>
        </w:rPr>
        <w:t>yield limited rewards</w:t>
      </w:r>
      <w:r w:rsidRPr="00391D75">
        <w:rPr>
          <w:rStyle w:val="Emphasis"/>
        </w:rPr>
        <w:t>.</w:t>
      </w:r>
    </w:p>
    <w:p w14:paraId="79310AA9" w14:textId="77777777" w:rsidR="00D22368" w:rsidRDefault="00D22368" w:rsidP="00D22368"/>
    <w:p w14:paraId="6972FED0" w14:textId="77777777" w:rsidR="00D22368" w:rsidRDefault="00D22368" w:rsidP="00D22368"/>
    <w:p w14:paraId="7BA6507E" w14:textId="77777777" w:rsidR="00D22368" w:rsidRDefault="00D22368" w:rsidP="00D22368"/>
    <w:p w14:paraId="366AF74C" w14:textId="77777777" w:rsidR="00D22368" w:rsidRPr="00A86DA1" w:rsidRDefault="00D22368" w:rsidP="00D22368">
      <w:pPr>
        <w:rPr>
          <w:color w:val="FF0000"/>
        </w:rPr>
      </w:pPr>
    </w:p>
    <w:p w14:paraId="409DEC76" w14:textId="77777777" w:rsidR="00D22368" w:rsidRPr="00A86DA1" w:rsidRDefault="00D22368" w:rsidP="00D22368">
      <w:pPr>
        <w:rPr>
          <w:color w:val="FF0000"/>
        </w:rPr>
      </w:pPr>
    </w:p>
    <w:p w14:paraId="05853A25" w14:textId="77777777" w:rsidR="00D22368" w:rsidRPr="00A86DA1" w:rsidRDefault="00D22368" w:rsidP="00D22368">
      <w:pPr>
        <w:pStyle w:val="Heading4"/>
        <w:rPr>
          <w:b w:val="0"/>
          <w:bCs w:val="0"/>
          <w:color w:val="FF0000"/>
        </w:rPr>
      </w:pPr>
      <w:r w:rsidRPr="00A86DA1">
        <w:rPr>
          <w:color w:val="FF0000"/>
        </w:rPr>
        <w:t xml:space="preserve">Satellites are an </w:t>
      </w:r>
      <w:r w:rsidRPr="00A86DA1">
        <w:rPr>
          <w:color w:val="FF0000"/>
          <w:u w:val="single"/>
        </w:rPr>
        <w:t>afterthought</w:t>
      </w:r>
      <w:r w:rsidRPr="00A86DA1">
        <w:rPr>
          <w:color w:val="FF0000"/>
        </w:rPr>
        <w:t xml:space="preserve"> – they reflect ongoing conflicts, but </w:t>
      </w:r>
      <w:r w:rsidRPr="00A86DA1">
        <w:rPr>
          <w:color w:val="FF0000"/>
          <w:u w:val="single"/>
        </w:rPr>
        <w:t>don’t</w:t>
      </w:r>
      <w:r w:rsidRPr="00A86DA1">
        <w:rPr>
          <w:color w:val="FF0000"/>
        </w:rPr>
        <w:t xml:space="preserve"> cause them. Their ev is media hype.</w:t>
      </w:r>
    </w:p>
    <w:p w14:paraId="631457A9" w14:textId="77777777" w:rsidR="00D22368" w:rsidRPr="00A86DA1" w:rsidRDefault="00D22368" w:rsidP="00D22368">
      <w:pPr>
        <w:rPr>
          <w:rStyle w:val="Style13ptBold"/>
          <w:color w:val="FF0000"/>
        </w:rPr>
      </w:pPr>
      <w:r w:rsidRPr="00A86DA1">
        <w:rPr>
          <w:rStyle w:val="Style13ptBold"/>
          <w:color w:val="FF0000"/>
        </w:rPr>
        <w:t>Bowen, PhD in International Politics, ‘18</w:t>
      </w:r>
    </w:p>
    <w:p w14:paraId="1E73CD68" w14:textId="77777777" w:rsidR="00D22368" w:rsidRPr="00A86DA1" w:rsidRDefault="00D22368" w:rsidP="00D22368">
      <w:pPr>
        <w:rPr>
          <w:color w:val="FF0000"/>
          <w:sz w:val="16"/>
          <w:szCs w:val="16"/>
        </w:rPr>
      </w:pPr>
      <w:r w:rsidRPr="00A86DA1">
        <w:rPr>
          <w:color w:val="FF0000"/>
          <w:sz w:val="16"/>
          <w:szCs w:val="16"/>
        </w:rPr>
        <w:t xml:space="preserve">(Bleddyn, AberystwythUniversity, LecturerIR@UniversityOfLeicester, MScEcon&amp;SecurityStudies@AberystwythUniversity, </w:t>
      </w:r>
      <w:hyperlink r:id="rId43" w:history="1">
        <w:r w:rsidRPr="00A86DA1">
          <w:rPr>
            <w:rStyle w:val="Hyperlink"/>
            <w:color w:val="FF0000"/>
            <w:sz w:val="16"/>
            <w:szCs w:val="16"/>
          </w:rPr>
          <w:t>https://www.europeanleadershipnetwork.org/commentary/the-art-of-space-deterrence/</w:t>
        </w:r>
      </w:hyperlink>
      <w:r w:rsidRPr="00A86DA1">
        <w:rPr>
          <w:color w:val="FF0000"/>
          <w:sz w:val="16"/>
          <w:szCs w:val="16"/>
        </w:rPr>
        <w:t>, February 20) BW</w:t>
      </w:r>
    </w:p>
    <w:p w14:paraId="5B9BCE8B" w14:textId="77777777" w:rsidR="00D22368" w:rsidRPr="00A86DA1" w:rsidRDefault="00D22368" w:rsidP="00D22368">
      <w:pPr>
        <w:rPr>
          <w:rStyle w:val="Emphasis"/>
          <w:color w:val="FF0000"/>
        </w:rPr>
      </w:pPr>
      <w:r w:rsidRPr="00A86DA1">
        <w:rPr>
          <w:rStyle w:val="StyleUnderline"/>
          <w:color w:val="FF0000"/>
          <w:highlight w:val="green"/>
        </w:rPr>
        <w:t>Space is</w:t>
      </w:r>
      <w:r w:rsidRPr="00A86DA1">
        <w:rPr>
          <w:rStyle w:val="StyleUnderline"/>
          <w:color w:val="FF0000"/>
        </w:rPr>
        <w:t xml:space="preserve"> often </w:t>
      </w:r>
      <w:r w:rsidRPr="00A86DA1">
        <w:rPr>
          <w:rStyle w:val="StyleUnderline"/>
          <w:color w:val="FF0000"/>
          <w:highlight w:val="green"/>
        </w:rPr>
        <w:t xml:space="preserve">an </w:t>
      </w:r>
      <w:r w:rsidRPr="00A86DA1">
        <w:rPr>
          <w:rStyle w:val="Emphasis"/>
          <w:color w:val="FF0000"/>
          <w:highlight w:val="green"/>
        </w:rPr>
        <w:t>afterthought</w:t>
      </w:r>
      <w:r w:rsidRPr="00A86DA1">
        <w:rPr>
          <w:color w:val="FF0000"/>
          <w:sz w:val="16"/>
        </w:rPr>
        <w:t xml:space="preserve"> or a miscellaneous ancillary </w:t>
      </w:r>
      <w:r w:rsidRPr="00A86DA1">
        <w:rPr>
          <w:rStyle w:val="Emphasis"/>
          <w:color w:val="FF0000"/>
          <w:highlight w:val="green"/>
        </w:rPr>
        <w:t>in</w:t>
      </w:r>
      <w:r w:rsidRPr="00A86DA1">
        <w:rPr>
          <w:rStyle w:val="Emphasis"/>
          <w:color w:val="FF0000"/>
        </w:rPr>
        <w:t xml:space="preserve"> the grand </w:t>
      </w:r>
      <w:r w:rsidRPr="00A86DA1">
        <w:rPr>
          <w:rStyle w:val="Emphasis"/>
          <w:color w:val="FF0000"/>
          <w:highlight w:val="green"/>
        </w:rPr>
        <w:t>strategic views</w:t>
      </w:r>
      <w:r w:rsidRPr="00A86DA1">
        <w:rPr>
          <w:rStyle w:val="Emphasis"/>
          <w:color w:val="FF0000"/>
        </w:rPr>
        <w:t xml:space="preserve"> of top-level decision-makers. </w:t>
      </w:r>
      <w:r w:rsidRPr="00A86DA1">
        <w:rPr>
          <w:rStyle w:val="Emphasis"/>
          <w:color w:val="FF0000"/>
          <w:highlight w:val="green"/>
        </w:rPr>
        <w:t>A president may not care that one satellite may be lost</w:t>
      </w:r>
      <w:r w:rsidRPr="00A86DA1">
        <w:rPr>
          <w:color w:val="FF0000"/>
          <w:sz w:val="16"/>
        </w:rPr>
        <w:t xml:space="preserve"> or go dark; </w:t>
      </w:r>
      <w:r w:rsidRPr="00A86DA1">
        <w:rPr>
          <w:rStyle w:val="StyleUnderline"/>
          <w:color w:val="FF0000"/>
        </w:rPr>
        <w:t xml:space="preserve">it may </w:t>
      </w:r>
      <w:r w:rsidRPr="00A86DA1">
        <w:rPr>
          <w:rStyle w:val="StyleUnderline"/>
          <w:color w:val="FF0000"/>
          <w:highlight w:val="green"/>
        </w:rPr>
        <w:t>cause</w:t>
      </w:r>
      <w:r w:rsidRPr="00A86DA1">
        <w:rPr>
          <w:color w:val="FF0000"/>
          <w:sz w:val="16"/>
        </w:rPr>
        <w:t xml:space="preserve"> panic and </w:t>
      </w:r>
      <w:r w:rsidRPr="00A86DA1">
        <w:rPr>
          <w:rStyle w:val="StyleUnderline"/>
          <w:color w:val="FF0000"/>
          <w:highlight w:val="green"/>
        </w:rPr>
        <w:t>Twitter</w:t>
      </w:r>
      <w:r w:rsidRPr="00A86DA1">
        <w:rPr>
          <w:rStyle w:val="StyleUnderline"/>
          <w:color w:val="FF0000"/>
        </w:rPr>
        <w:t xml:space="preserve">-based </w:t>
      </w:r>
      <w:r w:rsidRPr="00A86DA1">
        <w:rPr>
          <w:rStyle w:val="StyleUnderline"/>
          <w:color w:val="FF0000"/>
          <w:highlight w:val="green"/>
        </w:rPr>
        <w:t>hysteria</w:t>
      </w:r>
      <w:r w:rsidRPr="00A86DA1">
        <w:rPr>
          <w:rStyle w:val="StyleUnderline"/>
          <w:color w:val="FF0000"/>
        </w:rPr>
        <w:t xml:space="preserve"> for the space community,</w:t>
      </w:r>
      <w:r w:rsidRPr="00A86DA1">
        <w:rPr>
          <w:color w:val="FF0000"/>
          <w:sz w:val="16"/>
        </w:rPr>
        <w:t xml:space="preserve"> of course. </w:t>
      </w:r>
      <w:r w:rsidRPr="00A86DA1">
        <w:rPr>
          <w:rStyle w:val="StyleUnderline"/>
          <w:color w:val="FF0000"/>
          <w:highlight w:val="green"/>
        </w:rPr>
        <w:t>But</w:t>
      </w:r>
      <w:r w:rsidRPr="00A86DA1">
        <w:rPr>
          <w:rStyle w:val="StyleUnderline"/>
          <w:color w:val="FF0000"/>
        </w:rPr>
        <w:t xml:space="preserve"> the </w:t>
      </w:r>
      <w:r w:rsidRPr="00A86DA1">
        <w:rPr>
          <w:rStyle w:val="StyleUnderline"/>
          <w:color w:val="FF0000"/>
          <w:highlight w:val="green"/>
        </w:rPr>
        <w:t>terrestrial</w:t>
      </w:r>
      <w:r w:rsidRPr="00A86DA1">
        <w:rPr>
          <w:rStyle w:val="StyleUnderline"/>
          <w:color w:val="FF0000"/>
        </w:rPr>
        <w:t xml:space="preserve"> context and consequences</w:t>
      </w:r>
      <w:r w:rsidRPr="00A86DA1">
        <w:rPr>
          <w:color w:val="FF0000"/>
          <w:sz w:val="16"/>
        </w:rPr>
        <w:t xml:space="preserve">, as well as the political stakes and symbolism of any exchange of hostilities in space </w:t>
      </w:r>
      <w:r w:rsidRPr="00A86DA1">
        <w:rPr>
          <w:rStyle w:val="StyleUnderline"/>
          <w:color w:val="FF0000"/>
          <w:highlight w:val="green"/>
        </w:rPr>
        <w:t>matters more</w:t>
      </w:r>
      <w:r w:rsidRPr="00A86DA1">
        <w:rPr>
          <w:rStyle w:val="StyleUnderline"/>
          <w:color w:val="FF0000"/>
        </w:rPr>
        <w:t xml:space="preserve">. The political and </w:t>
      </w:r>
      <w:r w:rsidRPr="00A86DA1">
        <w:rPr>
          <w:rStyle w:val="StyleUnderline"/>
          <w:color w:val="FF0000"/>
          <w:highlight w:val="green"/>
        </w:rPr>
        <w:t>media dimension</w:t>
      </w:r>
      <w:r w:rsidRPr="00A86DA1">
        <w:rPr>
          <w:rStyle w:val="StyleUnderline"/>
          <w:color w:val="FF0000"/>
        </w:rPr>
        <w:t xml:space="preserve"> can </w:t>
      </w:r>
      <w:r w:rsidRPr="00A86DA1">
        <w:rPr>
          <w:rStyle w:val="StyleUnderline"/>
          <w:color w:val="FF0000"/>
          <w:highlight w:val="green"/>
        </w:rPr>
        <w:t>magnify</w:t>
      </w:r>
      <w:r w:rsidRPr="00A86DA1">
        <w:rPr>
          <w:rStyle w:val="StyleUnderline"/>
          <w:color w:val="FF0000"/>
        </w:rPr>
        <w:t xml:space="preserve"> or minimise the perceived consequences</w:t>
      </w:r>
      <w:r w:rsidRPr="00A86DA1">
        <w:rPr>
          <w:color w:val="FF0000"/>
          <w:sz w:val="16"/>
        </w:rPr>
        <w:t xml:space="preserve"> of losing specific satellites </w:t>
      </w:r>
      <w:r w:rsidRPr="00A86DA1">
        <w:rPr>
          <w:rStyle w:val="Emphasis"/>
          <w:color w:val="FF0000"/>
          <w:highlight w:val="green"/>
        </w:rPr>
        <w:t>out of</w:t>
      </w:r>
      <w:r w:rsidRPr="00A86DA1">
        <w:rPr>
          <w:rStyle w:val="Emphasis"/>
          <w:color w:val="FF0000"/>
        </w:rPr>
        <w:t xml:space="preserve"> all </w:t>
      </w:r>
      <w:r w:rsidRPr="00A86DA1">
        <w:rPr>
          <w:rStyle w:val="Emphasis"/>
          <w:color w:val="FF0000"/>
          <w:highlight w:val="green"/>
        </w:rPr>
        <w:t>proportion</w:t>
      </w:r>
      <w:r w:rsidRPr="00A86DA1">
        <w:rPr>
          <w:rStyle w:val="Emphasis"/>
          <w:color w:val="FF0000"/>
        </w:rPr>
        <w:t xml:space="preserve"> to their actual strategic effect.</w:t>
      </w:r>
    </w:p>
    <w:p w14:paraId="034F9A71" w14:textId="77777777" w:rsidR="00D22368" w:rsidRPr="00A86DA1" w:rsidRDefault="00D22368" w:rsidP="00D22368">
      <w:pPr>
        <w:rPr>
          <w:color w:val="FF0000"/>
        </w:rPr>
      </w:pPr>
    </w:p>
    <w:p w14:paraId="1FE4A2C4" w14:textId="77777777" w:rsidR="00D22368" w:rsidRPr="00A86DA1" w:rsidRDefault="00D22368" w:rsidP="00D22368">
      <w:pPr>
        <w:pStyle w:val="Heading4"/>
        <w:rPr>
          <w:rFonts w:cs="Calibri"/>
          <w:color w:val="FF0000"/>
        </w:rPr>
      </w:pPr>
      <w:r w:rsidRPr="00A86DA1">
        <w:rPr>
          <w:rFonts w:cs="Calibri"/>
          <w:color w:val="FF0000"/>
        </w:rPr>
        <w:t>We’d survive nuclear war – agriculture solves.</w:t>
      </w:r>
    </w:p>
    <w:p w14:paraId="2144F826" w14:textId="77777777" w:rsidR="00D22368" w:rsidRPr="00A86DA1" w:rsidRDefault="00D22368" w:rsidP="00D22368">
      <w:pPr>
        <w:rPr>
          <w:rStyle w:val="Style13ptBold"/>
          <w:color w:val="FF0000"/>
        </w:rPr>
      </w:pPr>
      <w:r w:rsidRPr="00A86DA1">
        <w:rPr>
          <w:rStyle w:val="Style13ptBold"/>
          <w:color w:val="FF0000"/>
        </w:rPr>
        <w:t xml:space="preserve">Denkenberger, PhD, et al ’17 </w:t>
      </w:r>
    </w:p>
    <w:p w14:paraId="6DF08419" w14:textId="77777777" w:rsidR="00D22368" w:rsidRPr="00A86DA1" w:rsidRDefault="00D22368" w:rsidP="00D22368">
      <w:pPr>
        <w:rPr>
          <w:color w:val="FF0000"/>
          <w:sz w:val="16"/>
          <w:szCs w:val="16"/>
        </w:rPr>
      </w:pPr>
      <w:r w:rsidRPr="00A86DA1">
        <w:rPr>
          <w:color w:val="FF0000"/>
          <w:sz w:val="16"/>
          <w:szCs w:val="16"/>
        </w:rPr>
        <w:t>(David C., BuildingSystems@Boulder, D. Dorothea Cole, Mohamed Abdelkhaliq, Michael Griswold, Allen B. Hundley, Joshua M. Pearce, “Feeding Everyone if the Sun is Obscured and Industry is Disabled,” International Journal of Disaster Risk Reduction, Volume 21) BW</w:t>
      </w:r>
    </w:p>
    <w:p w14:paraId="3F08990F" w14:textId="77777777" w:rsidR="00D22368" w:rsidRPr="00A86DA1" w:rsidRDefault="00D22368" w:rsidP="00D22368">
      <w:pPr>
        <w:rPr>
          <w:color w:val="FF0000"/>
          <w:sz w:val="16"/>
        </w:rPr>
      </w:pPr>
      <w:r w:rsidRPr="00A86DA1">
        <w:rPr>
          <w:color w:val="FF0000"/>
          <w:sz w:val="16"/>
        </w:rPr>
        <w:t xml:space="preserve">A number of </w:t>
      </w:r>
      <w:r w:rsidRPr="00A86DA1">
        <w:rPr>
          <w:rStyle w:val="StyleUnderline"/>
          <w:color w:val="FF0000"/>
        </w:rPr>
        <w:t>catastrophes could block the sun, including</w:t>
      </w:r>
      <w:r w:rsidRPr="00A86DA1">
        <w:rPr>
          <w:color w:val="FF0000"/>
          <w:sz w:val="16"/>
        </w:rPr>
        <w:t xml:space="preserve"> asteroid/comet impact, super volcanic eruption, and </w:t>
      </w:r>
      <w:r w:rsidRPr="00A86DA1">
        <w:rPr>
          <w:rStyle w:val="StyleUnderline"/>
          <w:color w:val="FF0000"/>
        </w:rPr>
        <w:t>nuclear war with</w:t>
      </w:r>
      <w:r w:rsidRPr="00A86DA1">
        <w:rPr>
          <w:color w:val="FF0000"/>
          <w:sz w:val="16"/>
        </w:rPr>
        <w:t xml:space="preserve"> the burning of cities (</w:t>
      </w:r>
      <w:r w:rsidRPr="00A86DA1">
        <w:rPr>
          <w:rStyle w:val="StyleUnderline"/>
          <w:color w:val="FF0000"/>
        </w:rPr>
        <w:t>nuclear winter</w:t>
      </w:r>
      <w:r w:rsidRPr="00A86DA1">
        <w:rPr>
          <w:color w:val="FF0000"/>
          <w:sz w:val="16"/>
        </w:rPr>
        <w:t xml:space="preserve">). </w:t>
      </w:r>
      <w:r w:rsidRPr="00A86DA1">
        <w:rPr>
          <w:rStyle w:val="StyleUnderline"/>
          <w:color w:val="FF0000"/>
        </w:rPr>
        <w:t>The problem of feeding 7 billion people would arise</w:t>
      </w:r>
      <w:r w:rsidRPr="00A86DA1">
        <w:rPr>
          <w:color w:val="FF0000"/>
          <w:sz w:val="16"/>
        </w:rPr>
        <w:t xml:space="preserve"> (</w:t>
      </w:r>
      <w:r w:rsidRPr="00A86DA1">
        <w:rPr>
          <w:rStyle w:val="StyleUnderline"/>
          <w:color w:val="FF0000"/>
        </w:rPr>
        <w:t xml:space="preserve">the </w:t>
      </w:r>
      <w:r w:rsidRPr="00A86DA1">
        <w:rPr>
          <w:rStyle w:val="StyleUnderline"/>
          <w:color w:val="FF0000"/>
          <w:highlight w:val="green"/>
        </w:rPr>
        <w:t>food problem</w:t>
      </w:r>
      <w:r w:rsidRPr="00A86DA1">
        <w:rPr>
          <w:rStyle w:val="StyleUnderline"/>
          <w:color w:val="FF0000"/>
        </w:rPr>
        <w:t xml:space="preserve"> is </w:t>
      </w:r>
      <w:r w:rsidRPr="00A86DA1">
        <w:rPr>
          <w:rStyle w:val="StyleUnderline"/>
          <w:color w:val="FF0000"/>
          <w:highlight w:val="green"/>
        </w:rPr>
        <w:t>more severe</w:t>
      </w:r>
      <w:r w:rsidRPr="00A86DA1">
        <w:rPr>
          <w:rStyle w:val="StyleUnderline"/>
          <w:color w:val="FF0000"/>
        </w:rPr>
        <w:t xml:space="preserve"> than other problems associated with these catastrophes</w:t>
      </w:r>
      <w:r w:rsidRPr="00A86DA1">
        <w:rPr>
          <w:color w:val="FF0000"/>
          <w:sz w:val="16"/>
        </w:rPr>
        <w:t xml:space="preserve">). Previous work has shown </w:t>
      </w:r>
      <w:r w:rsidRPr="00A86DA1">
        <w:rPr>
          <w:rStyle w:val="Emphasis"/>
          <w:color w:val="FF0000"/>
        </w:rPr>
        <w:t xml:space="preserve">this </w:t>
      </w:r>
      <w:r w:rsidRPr="00A86DA1">
        <w:rPr>
          <w:rStyle w:val="Emphasis"/>
          <w:color w:val="FF0000"/>
          <w:highlight w:val="green"/>
        </w:rPr>
        <w:t>is possible</w:t>
      </w:r>
      <w:r w:rsidRPr="00A86DA1">
        <w:rPr>
          <w:color w:val="FF0000"/>
          <w:sz w:val="16"/>
        </w:rPr>
        <w:t xml:space="preserve"> converting stored biomass to food if industry is present. A number of risks could destroy electricity globally, including a series of high-altitude electromagnetic pulses (HEMPs) caused by nuclear weapons, an extreme solar storm, and a super computer virus. Since industry depends on electricity, it is likely </w:t>
      </w:r>
      <w:r w:rsidRPr="00A86DA1">
        <w:rPr>
          <w:rStyle w:val="StyleUnderline"/>
          <w:color w:val="FF0000"/>
        </w:rPr>
        <w:t xml:space="preserve">there would be a </w:t>
      </w:r>
      <w:r w:rsidRPr="00A86DA1">
        <w:rPr>
          <w:rStyle w:val="StyleUnderline"/>
          <w:color w:val="FF0000"/>
          <w:highlight w:val="green"/>
        </w:rPr>
        <w:t>collapse of</w:t>
      </w:r>
      <w:r w:rsidRPr="00A86DA1">
        <w:rPr>
          <w:rStyle w:val="StyleUnderline"/>
          <w:color w:val="FF0000"/>
        </w:rPr>
        <w:t xml:space="preserve"> the functioning of </w:t>
      </w:r>
      <w:r w:rsidRPr="00A86DA1">
        <w:rPr>
          <w:rStyle w:val="StyleUnderline"/>
          <w:color w:val="FF0000"/>
          <w:highlight w:val="green"/>
        </w:rPr>
        <w:t>industry</w:t>
      </w:r>
      <w:r w:rsidRPr="00A86DA1">
        <w:rPr>
          <w:rStyle w:val="StyleUnderline"/>
          <w:color w:val="FF0000"/>
        </w:rPr>
        <w:t xml:space="preserve"> and machines.</w:t>
      </w:r>
      <w:r w:rsidRPr="00A86DA1">
        <w:rPr>
          <w:color w:val="FF0000"/>
          <w:sz w:val="16"/>
        </w:rPr>
        <w:t xml:space="preserve"> Additional previous work has shown that </w:t>
      </w:r>
      <w:r w:rsidRPr="00A86DA1">
        <w:rPr>
          <w:rStyle w:val="Emphasis"/>
          <w:color w:val="FF0000"/>
          <w:highlight w:val="green"/>
        </w:rPr>
        <w:t>it is</w:t>
      </w:r>
      <w:r w:rsidRPr="00A86DA1">
        <w:rPr>
          <w:rStyle w:val="Emphasis"/>
          <w:color w:val="FF0000"/>
        </w:rPr>
        <w:t xml:space="preserve"> technically </w:t>
      </w:r>
      <w:r w:rsidRPr="00A86DA1">
        <w:rPr>
          <w:rStyle w:val="Emphasis"/>
          <w:color w:val="FF0000"/>
          <w:highlight w:val="green"/>
        </w:rPr>
        <w:t>feasible to feed everyone given the loss of industry</w:t>
      </w:r>
      <w:r w:rsidRPr="00A86DA1">
        <w:rPr>
          <w:color w:val="FF0000"/>
          <w:sz w:val="16"/>
        </w:rPr>
        <w:t xml:space="preserve"> without the loss of the sun. It is possible that one of these sun-blocking scenarios could occur near in time to one of these industry-disabling scenarios. This study analyzes food sources in these combined catastrophe scenarios. </w:t>
      </w:r>
      <w:r w:rsidRPr="00A86DA1">
        <w:rPr>
          <w:rStyle w:val="StyleUnderline"/>
          <w:color w:val="FF0000"/>
        </w:rPr>
        <w:t>Food sources include</w:t>
      </w:r>
      <w:r w:rsidRPr="00A86DA1">
        <w:rPr>
          <w:color w:val="FF0000"/>
          <w:sz w:val="16"/>
        </w:rPr>
        <w:t xml:space="preserve"> extracting edible calories from killed </w:t>
      </w:r>
      <w:r w:rsidRPr="00A86DA1">
        <w:rPr>
          <w:rStyle w:val="StyleUnderline"/>
          <w:color w:val="FF0000"/>
        </w:rPr>
        <w:t>leaves,</w:t>
      </w:r>
      <w:r w:rsidRPr="00A86DA1">
        <w:rPr>
          <w:color w:val="FF0000"/>
          <w:sz w:val="16"/>
        </w:rPr>
        <w:t xml:space="preserve"> growing </w:t>
      </w:r>
      <w:r w:rsidRPr="00A86DA1">
        <w:rPr>
          <w:rStyle w:val="StyleUnderline"/>
          <w:color w:val="FF0000"/>
        </w:rPr>
        <w:t>mushrooms</w:t>
      </w:r>
      <w:r w:rsidRPr="00A86DA1">
        <w:rPr>
          <w:color w:val="FF0000"/>
          <w:sz w:val="16"/>
        </w:rPr>
        <w:t xml:space="preserve"> on leaves and dead trees, </w:t>
      </w:r>
      <w:r w:rsidRPr="00A86DA1">
        <w:rPr>
          <w:rStyle w:val="StyleUnderline"/>
          <w:color w:val="FF0000"/>
        </w:rPr>
        <w:t>and</w:t>
      </w:r>
      <w:r w:rsidRPr="00A86DA1">
        <w:rPr>
          <w:color w:val="FF0000"/>
          <w:sz w:val="16"/>
        </w:rPr>
        <w:t xml:space="preserve"> feeding the residue to cellulose-digesting </w:t>
      </w:r>
      <w:r w:rsidRPr="00A86DA1">
        <w:rPr>
          <w:rStyle w:val="StyleUnderline"/>
          <w:color w:val="FF0000"/>
        </w:rPr>
        <w:t xml:space="preserve">animals such as cattle and rabbits. Since the </w:t>
      </w:r>
      <w:r w:rsidRPr="00A86DA1">
        <w:rPr>
          <w:rStyle w:val="StyleUnderline"/>
          <w:color w:val="FF0000"/>
          <w:highlight w:val="green"/>
        </w:rPr>
        <w:t>sun</w:t>
      </w:r>
      <w:r w:rsidRPr="00A86DA1">
        <w:rPr>
          <w:rStyle w:val="StyleUnderline"/>
          <w:color w:val="FF0000"/>
        </w:rPr>
        <w:t xml:space="preserve"> is </w:t>
      </w:r>
      <w:r w:rsidRPr="00A86DA1">
        <w:rPr>
          <w:rStyle w:val="Emphasis"/>
          <w:color w:val="FF0000"/>
          <w:highlight w:val="green"/>
        </w:rPr>
        <w:t>unlikely to be completely blocked</w:t>
      </w:r>
      <w:r w:rsidRPr="00A86DA1">
        <w:rPr>
          <w:rStyle w:val="Emphasis"/>
          <w:color w:val="FF0000"/>
        </w:rPr>
        <w:t>,</w:t>
      </w:r>
      <w:r w:rsidRPr="00A86DA1">
        <w:rPr>
          <w:rStyle w:val="StyleUnderline"/>
          <w:color w:val="FF0000"/>
        </w:rPr>
        <w:t xml:space="preserve"> fishing and growing ultraviolet</w:t>
      </w:r>
      <w:r w:rsidRPr="00A86DA1">
        <w:rPr>
          <w:color w:val="FF0000"/>
          <w:sz w:val="16"/>
        </w:rPr>
        <w:t xml:space="preserve"> (UV) </w:t>
      </w:r>
      <w:r w:rsidRPr="00A86DA1">
        <w:rPr>
          <w:rStyle w:val="StyleUnderline"/>
          <w:color w:val="FF0000"/>
        </w:rPr>
        <w:t>and cold-tolerant crops in the tropics could be possible.</w:t>
      </w:r>
      <w:r w:rsidRPr="00A86DA1">
        <w:rPr>
          <w:color w:val="FF0000"/>
          <w:sz w:val="16"/>
        </w:rPr>
        <w:t xml:space="preserve"> The results of this study show these </w:t>
      </w:r>
      <w:r w:rsidRPr="00A86DA1">
        <w:rPr>
          <w:rStyle w:val="Emphasis"/>
          <w:color w:val="FF0000"/>
          <w:highlight w:val="green"/>
        </w:rPr>
        <w:t>solutions</w:t>
      </w:r>
      <w:r w:rsidRPr="00A86DA1">
        <w:rPr>
          <w:rStyle w:val="Emphasis"/>
          <w:color w:val="FF0000"/>
        </w:rPr>
        <w:t xml:space="preserve"> could </w:t>
      </w:r>
      <w:r w:rsidRPr="00A86DA1">
        <w:rPr>
          <w:rStyle w:val="Emphasis"/>
          <w:color w:val="FF0000"/>
          <w:highlight w:val="green"/>
        </w:rPr>
        <w:t>enable</w:t>
      </w:r>
      <w:r w:rsidRPr="00A86DA1">
        <w:rPr>
          <w:rStyle w:val="Emphasis"/>
          <w:color w:val="FF0000"/>
        </w:rPr>
        <w:t xml:space="preserve"> the </w:t>
      </w:r>
      <w:r w:rsidRPr="00A86DA1">
        <w:rPr>
          <w:rStyle w:val="Emphasis"/>
          <w:color w:val="FF0000"/>
          <w:highlight w:val="green"/>
        </w:rPr>
        <w:t>feeding of everyone given minimal preparation</w:t>
      </w:r>
      <w:r w:rsidRPr="00A86DA1">
        <w:rPr>
          <w:rStyle w:val="Emphasis"/>
          <w:color w:val="FF0000"/>
        </w:rPr>
        <w:t>,</w:t>
      </w:r>
      <w:r w:rsidRPr="00A86DA1">
        <w:rPr>
          <w:color w:val="FF0000"/>
          <w:sz w:val="16"/>
        </w:rPr>
        <w:t xml:space="preserve"> and this preparation should be a high priority now.</w:t>
      </w:r>
    </w:p>
    <w:p w14:paraId="47E4B688" w14:textId="77777777" w:rsidR="00D22368" w:rsidRPr="00A86DA1" w:rsidRDefault="00D22368" w:rsidP="00D22368">
      <w:pPr>
        <w:rPr>
          <w:color w:val="FF0000"/>
        </w:rPr>
      </w:pPr>
    </w:p>
    <w:p w14:paraId="2C3B5055" w14:textId="77777777" w:rsidR="00D22368" w:rsidRPr="005E1901" w:rsidRDefault="00D22368" w:rsidP="00D22368">
      <w:pPr>
        <w:pStyle w:val="Heading4"/>
      </w:pPr>
      <w:r>
        <w:t>Scenario 2 --</w:t>
      </w:r>
    </w:p>
    <w:p w14:paraId="7A8586F2" w14:textId="77777777" w:rsidR="00D22368" w:rsidRPr="00A94EEA" w:rsidRDefault="00D22368" w:rsidP="00D22368">
      <w:pPr>
        <w:keepNext/>
        <w:keepLines/>
        <w:spacing w:before="40" w:after="0"/>
        <w:outlineLvl w:val="3"/>
        <w:rPr>
          <w:rFonts w:eastAsia="MS Gothic" w:cs="Times New Roman"/>
          <w:b/>
          <w:iCs/>
          <w:sz w:val="26"/>
        </w:rPr>
      </w:pPr>
      <w:r>
        <w:rPr>
          <w:rFonts w:eastAsia="MS Gothic" w:cs="Times New Roman"/>
          <w:b/>
          <w:iCs/>
          <w:sz w:val="26"/>
        </w:rPr>
        <w:t xml:space="preserve">Turn -- </w:t>
      </w:r>
      <w:r w:rsidRPr="00A94EEA">
        <w:rPr>
          <w:rFonts w:eastAsia="MS Gothic" w:cs="Times New Roman"/>
          <w:b/>
          <w:iCs/>
          <w:sz w:val="26"/>
        </w:rPr>
        <w:t>Heg structurally causes interventions that create more instability, prolif, and terror.</w:t>
      </w:r>
    </w:p>
    <w:p w14:paraId="6F96E959" w14:textId="77777777" w:rsidR="00D22368" w:rsidRPr="00A94EEA" w:rsidRDefault="00D22368" w:rsidP="00D22368">
      <w:pPr>
        <w:rPr>
          <w:rFonts w:eastAsia="Cambria"/>
          <w:b/>
          <w:bCs/>
          <w:sz w:val="26"/>
        </w:rPr>
      </w:pPr>
      <w:r w:rsidRPr="00A94EEA">
        <w:rPr>
          <w:rFonts w:eastAsia="Cambria"/>
          <w:b/>
          <w:bCs/>
          <w:sz w:val="26"/>
        </w:rPr>
        <w:t>Ashford, PhD, 19</w:t>
      </w:r>
    </w:p>
    <w:p w14:paraId="0B82E9DB" w14:textId="77777777" w:rsidR="00D22368" w:rsidRPr="00A94EEA" w:rsidRDefault="00D22368" w:rsidP="00D22368">
      <w:pPr>
        <w:rPr>
          <w:rFonts w:eastAsia="Cambria"/>
          <w:sz w:val="16"/>
          <w:szCs w:val="16"/>
        </w:rPr>
      </w:pPr>
      <w:r w:rsidRPr="00A94EEA">
        <w:rPr>
          <w:rFonts w:eastAsia="Cambria"/>
          <w:sz w:val="16"/>
          <w:szCs w:val="16"/>
        </w:rPr>
        <w:t>(Emma, PoliSci@UVA, Fellow@CATO, Power and Pragmatism: Reforming American Foreign Policy for the 21</w:t>
      </w:r>
      <w:r w:rsidRPr="00A94EEA">
        <w:rPr>
          <w:rFonts w:eastAsia="Cambria"/>
          <w:sz w:val="16"/>
          <w:szCs w:val="16"/>
          <w:vertAlign w:val="superscript"/>
        </w:rPr>
        <w:t>st</w:t>
      </w:r>
      <w:r w:rsidRPr="00A94EEA">
        <w:rPr>
          <w:rFonts w:eastAsia="Cambria"/>
          <w:sz w:val="16"/>
          <w:szCs w:val="16"/>
        </w:rPr>
        <w:t xml:space="preserve"> Century, in </w:t>
      </w:r>
      <w:r w:rsidRPr="00A94EEA">
        <w:rPr>
          <w:rFonts w:eastAsia="Cambria"/>
          <w:sz w:val="16"/>
          <w:szCs w:val="16"/>
          <w:u w:val="single"/>
        </w:rPr>
        <w:t>New Voices in Grand Strategy</w:t>
      </w:r>
      <w:r w:rsidRPr="00A94EEA">
        <w:rPr>
          <w:rFonts w:eastAsia="Cambria"/>
          <w:sz w:val="16"/>
          <w:szCs w:val="16"/>
        </w:rPr>
        <w:t>, 6, CNAS)</w:t>
      </w:r>
    </w:p>
    <w:p w14:paraId="3852270A" w14:textId="77777777" w:rsidR="00D22368" w:rsidRPr="00A94EEA" w:rsidRDefault="00D22368" w:rsidP="00D22368">
      <w:pPr>
        <w:rPr>
          <w:rFonts w:eastAsia="Cambria"/>
          <w:b/>
          <w:iCs/>
          <w:u w:val="single"/>
        </w:rPr>
      </w:pPr>
      <w:r w:rsidRPr="00164C9B">
        <w:rPr>
          <w:rFonts w:eastAsia="Cambria"/>
          <w:highlight w:val="green"/>
          <w:u w:val="single"/>
        </w:rPr>
        <w:t>Military intervention</w:t>
      </w:r>
      <w:r w:rsidRPr="00A94EEA">
        <w:rPr>
          <w:rFonts w:eastAsia="Cambria"/>
          <w:u w:val="single"/>
        </w:rPr>
        <w:t xml:space="preserve"> abroad </w:t>
      </w:r>
      <w:r w:rsidRPr="00164C9B">
        <w:rPr>
          <w:rFonts w:eastAsia="Cambria"/>
          <w:highlight w:val="green"/>
          <w:u w:val="single"/>
        </w:rPr>
        <w:t xml:space="preserve">is </w:t>
      </w:r>
      <w:r w:rsidRPr="00164C9B">
        <w:rPr>
          <w:rFonts w:eastAsia="Cambria"/>
          <w:b/>
          <w:iCs/>
          <w:highlight w:val="green"/>
          <w:u w:val="single"/>
        </w:rPr>
        <w:t>not a bug, but rather a feature of American primacy</w:t>
      </w:r>
      <w:r w:rsidRPr="00A94EEA">
        <w:rPr>
          <w:rFonts w:eastAsia="Cambria"/>
          <w:sz w:val="16"/>
        </w:rPr>
        <w:t xml:space="preserve">. Certainly, </w:t>
      </w:r>
      <w:r w:rsidRPr="00A94EEA">
        <w:rPr>
          <w:rFonts w:eastAsia="Cambria"/>
          <w:u w:val="single"/>
        </w:rPr>
        <w:t>some would argue that disasters like</w:t>
      </w:r>
      <w:r w:rsidRPr="00A94EEA">
        <w:rPr>
          <w:rFonts w:eastAsia="Cambria"/>
          <w:sz w:val="16"/>
        </w:rPr>
        <w:t xml:space="preserve"> the </w:t>
      </w:r>
      <w:r w:rsidRPr="00A94EEA">
        <w:rPr>
          <w:rFonts w:eastAsia="Cambria"/>
          <w:u w:val="single"/>
        </w:rPr>
        <w:t>Iraq</w:t>
      </w:r>
      <w:r w:rsidRPr="00A94EEA">
        <w:rPr>
          <w:rFonts w:eastAsia="Cambria"/>
          <w:sz w:val="16"/>
        </w:rPr>
        <w:t xml:space="preserve"> war </w:t>
      </w:r>
      <w:r w:rsidRPr="00A94EEA">
        <w:rPr>
          <w:rFonts w:eastAsia="Cambria"/>
          <w:u w:val="single"/>
        </w:rPr>
        <w:t xml:space="preserve">are a momentary aberration in a broader pattern of benevolent foreign policy behavior. </w:t>
      </w:r>
      <w:r w:rsidRPr="00A94EEA">
        <w:rPr>
          <w:rFonts w:eastAsia="Cambria"/>
          <w:sz w:val="16"/>
        </w:rPr>
        <w:t xml:space="preserve">Yet supporters of primacy are often schizophrenic about this issue. Hal Brands, for example, has argued both that democracy promotion is a core liberal project, and that the norms of nonaggression and sovereignty are paramount to the U.S.-led order.10 Others describe humanitarian or pro-democracy intervention as a necessary – even core – component of maintaining international order.11 In reality, </w:t>
      </w:r>
      <w:r w:rsidRPr="00A94EEA">
        <w:rPr>
          <w:rFonts w:eastAsia="Cambria"/>
          <w:u w:val="single"/>
        </w:rPr>
        <w:t xml:space="preserve">the broad, sweeping goals of liberal internationalism </w:t>
      </w:r>
      <w:r w:rsidRPr="00A94EEA">
        <w:rPr>
          <w:rFonts w:eastAsia="Cambria"/>
          <w:sz w:val="16"/>
        </w:rPr>
        <w:t>almost</w:t>
      </w:r>
      <w:r w:rsidRPr="00A94EEA">
        <w:rPr>
          <w:rFonts w:eastAsia="Cambria"/>
          <w:u w:val="single"/>
        </w:rPr>
        <w:t xml:space="preserve"> inevitably lead to intervention</w:t>
      </w:r>
      <w:r w:rsidRPr="00A94EEA">
        <w:rPr>
          <w:rFonts w:eastAsia="Cambria"/>
          <w:sz w:val="16"/>
        </w:rPr>
        <w:t xml:space="preserve">, at least </w:t>
      </w:r>
      <w:r w:rsidRPr="00A94EEA">
        <w:rPr>
          <w:rFonts w:eastAsia="Cambria"/>
          <w:u w:val="single"/>
        </w:rPr>
        <w:t>in an era of unipolarity</w:t>
      </w:r>
      <w:r w:rsidRPr="00A94EEA">
        <w:rPr>
          <w:rFonts w:eastAsia="Cambria"/>
          <w:sz w:val="16"/>
        </w:rPr>
        <w:t xml:space="preserve">. The rationale may vary from case to case, but illiberal behavior – military conquest –typically is excused as justifiable in the service of liberal goals,12 </w:t>
      </w:r>
      <w:r w:rsidRPr="00A94EEA">
        <w:rPr>
          <w:rFonts w:eastAsia="Cambria"/>
          <w:u w:val="single"/>
        </w:rPr>
        <w:t>from</w:t>
      </w:r>
      <w:r w:rsidRPr="00A94EEA">
        <w:rPr>
          <w:rFonts w:eastAsia="Cambria"/>
          <w:sz w:val="16"/>
        </w:rPr>
        <w:t xml:space="preserve"> nonproliferation in </w:t>
      </w:r>
      <w:r w:rsidRPr="00A94EEA">
        <w:rPr>
          <w:rFonts w:eastAsia="Cambria"/>
          <w:u w:val="single"/>
        </w:rPr>
        <w:t>Iraq</w:t>
      </w:r>
      <w:r w:rsidRPr="00A94EEA">
        <w:rPr>
          <w:rFonts w:eastAsia="Cambria"/>
          <w:sz w:val="16"/>
        </w:rPr>
        <w:t xml:space="preserve">, to human rights in </w:t>
      </w:r>
      <w:r w:rsidRPr="00A94EEA">
        <w:rPr>
          <w:rFonts w:eastAsia="Cambria"/>
          <w:u w:val="single"/>
        </w:rPr>
        <w:t>Libya</w:t>
      </w:r>
      <w:r w:rsidRPr="00A94EEA">
        <w:rPr>
          <w:rFonts w:eastAsia="Cambria"/>
          <w:sz w:val="16"/>
        </w:rPr>
        <w:t xml:space="preserve"> or </w:t>
      </w:r>
      <w:r w:rsidRPr="00A94EEA">
        <w:rPr>
          <w:rFonts w:eastAsia="Cambria"/>
          <w:u w:val="single"/>
        </w:rPr>
        <w:t>Kosovo</w:t>
      </w:r>
      <w:r w:rsidRPr="00A94EEA">
        <w:rPr>
          <w:rFonts w:eastAsia="Cambria"/>
          <w:sz w:val="16"/>
        </w:rPr>
        <w:t xml:space="preserve">, to counterterrorism in </w:t>
      </w:r>
      <w:r w:rsidRPr="00A94EEA">
        <w:rPr>
          <w:rFonts w:eastAsia="Cambria"/>
          <w:u w:val="single"/>
        </w:rPr>
        <w:t>Niger</w:t>
      </w:r>
      <w:r w:rsidRPr="00A94EEA">
        <w:rPr>
          <w:rFonts w:eastAsia="Cambria"/>
          <w:sz w:val="16"/>
        </w:rPr>
        <w:t xml:space="preserve"> </w:t>
      </w:r>
      <w:r w:rsidRPr="00A94EEA">
        <w:rPr>
          <w:rFonts w:eastAsia="Cambria"/>
          <w:u w:val="single"/>
        </w:rPr>
        <w:t>and Cameroon</w:t>
      </w:r>
      <w:r w:rsidRPr="00A94EEA">
        <w:rPr>
          <w:rFonts w:eastAsia="Cambria"/>
          <w:sz w:val="16"/>
        </w:rPr>
        <w:t xml:space="preserve">. Since the end of the Cold War and the end of bipolarity, </w:t>
      </w:r>
      <w:r w:rsidRPr="00A94EEA">
        <w:rPr>
          <w:rFonts w:eastAsia="Cambria"/>
          <w:u w:val="single"/>
        </w:rPr>
        <w:t>such interventions have become substantially more numerous</w:t>
      </w:r>
      <w:r w:rsidRPr="00A94EEA">
        <w:rPr>
          <w:rFonts w:eastAsia="Cambria"/>
          <w:sz w:val="16"/>
        </w:rPr>
        <w:t xml:space="preserve">; by one estimate, the United States engaged in four times as many military interventions since 1992 as during the whole of the Cold War.13 American endorsement of problematic norms like the Responsibility to Protect have only added to the problem. </w:t>
      </w:r>
      <w:r w:rsidRPr="00A94EEA">
        <w:rPr>
          <w:rFonts w:eastAsia="Cambria"/>
          <w:u w:val="single"/>
        </w:rPr>
        <w:t xml:space="preserve">The results of the intervention trap have been dire. The </w:t>
      </w:r>
      <w:r w:rsidRPr="00164C9B">
        <w:rPr>
          <w:rFonts w:eastAsia="Cambria"/>
          <w:b/>
          <w:iCs/>
          <w:highlight w:val="green"/>
          <w:u w:val="single"/>
        </w:rPr>
        <w:t>few moderate successes have been largely outweighed by an impressive number of failures</w:t>
      </w:r>
      <w:r w:rsidRPr="00A94EEA">
        <w:rPr>
          <w:rFonts w:eastAsia="Cambria"/>
          <w:u w:val="single"/>
        </w:rPr>
        <w:t>.</w:t>
      </w:r>
      <w:r w:rsidRPr="00A94EEA">
        <w:rPr>
          <w:rFonts w:eastAsia="Cambria"/>
          <w:sz w:val="16"/>
        </w:rPr>
        <w:t xml:space="preserve"> </w:t>
      </w:r>
      <w:r w:rsidRPr="00A94EEA">
        <w:rPr>
          <w:rFonts w:eastAsia="Cambria"/>
          <w:u w:val="single"/>
        </w:rPr>
        <w:t>The war in Iraq upset the balance of power in the Middle East and helped to contribute to the rise of ISIS</w:t>
      </w:r>
      <w:r w:rsidRPr="00A94EEA">
        <w:rPr>
          <w:rFonts w:eastAsia="Cambria"/>
          <w:sz w:val="16"/>
        </w:rPr>
        <w:t xml:space="preserve">. The </w:t>
      </w:r>
      <w:r w:rsidRPr="00A94EEA">
        <w:rPr>
          <w:rFonts w:eastAsia="Cambria"/>
          <w:u w:val="single"/>
        </w:rPr>
        <w:t xml:space="preserve">U.S.-installed government of Afghanistan continues to slowly lose ground against a resurgent Taliban. </w:t>
      </w:r>
      <w:r w:rsidRPr="00A94EEA">
        <w:rPr>
          <w:rFonts w:eastAsia="Cambria"/>
          <w:sz w:val="16"/>
        </w:rPr>
        <w:t xml:space="preserve">The </w:t>
      </w:r>
      <w:r w:rsidRPr="00A94EEA">
        <w:rPr>
          <w:rFonts w:eastAsia="Cambria"/>
          <w:u w:val="single"/>
        </w:rPr>
        <w:t>intervention in Libya produced an ongoing civil conflic</w:t>
      </w:r>
      <w:r w:rsidRPr="00A94EEA">
        <w:rPr>
          <w:rFonts w:eastAsia="Cambria"/>
          <w:sz w:val="16"/>
        </w:rPr>
        <w:t xml:space="preserve">t. And </w:t>
      </w:r>
      <w:r w:rsidRPr="00164C9B">
        <w:rPr>
          <w:rFonts w:eastAsia="Cambria"/>
          <w:highlight w:val="green"/>
          <w:u w:val="single"/>
        </w:rPr>
        <w:t>American actions</w:t>
      </w:r>
      <w:r w:rsidRPr="00A94EEA">
        <w:rPr>
          <w:rFonts w:eastAsia="Cambria"/>
          <w:u w:val="single"/>
        </w:rPr>
        <w:t xml:space="preserve"> in these cases </w:t>
      </w:r>
      <w:r w:rsidRPr="00164C9B">
        <w:rPr>
          <w:rFonts w:eastAsia="Cambria"/>
          <w:highlight w:val="green"/>
          <w:u w:val="single"/>
        </w:rPr>
        <w:t xml:space="preserve">may be </w:t>
      </w:r>
      <w:r w:rsidRPr="00164C9B">
        <w:rPr>
          <w:rFonts w:eastAsia="Cambria"/>
          <w:b/>
          <w:iCs/>
          <w:highlight w:val="green"/>
          <w:u w:val="single"/>
        </w:rPr>
        <w:t>driving dictators elsewhere</w:t>
      </w:r>
      <w:r w:rsidRPr="00A94EEA">
        <w:rPr>
          <w:rFonts w:eastAsia="Cambria"/>
          <w:b/>
          <w:iCs/>
          <w:u w:val="single"/>
        </w:rPr>
        <w:t xml:space="preserve"> – like North Korea’s Kim Jong Un – to </w:t>
      </w:r>
      <w:r w:rsidRPr="00164C9B">
        <w:rPr>
          <w:rFonts w:eastAsia="Cambria"/>
          <w:b/>
          <w:iCs/>
          <w:highlight w:val="green"/>
          <w:u w:val="single"/>
        </w:rPr>
        <w:t>pursue the protection that only nuclear weapons can bring</w:t>
      </w:r>
      <w:r w:rsidRPr="00A94EEA">
        <w:rPr>
          <w:rFonts w:eastAsia="Cambria"/>
          <w:b/>
          <w:iCs/>
          <w:u w:val="single"/>
        </w:rPr>
        <w:t xml:space="preserve">. </w:t>
      </w:r>
      <w:r w:rsidRPr="00A94EEA">
        <w:rPr>
          <w:rFonts w:eastAsia="Cambria"/>
          <w:sz w:val="16"/>
        </w:rPr>
        <w:t xml:space="preserve">Even interventions like Kosovo, typically viewed as more benign, can be problematic. As James Goldgeier notes, “Because it ended with NATO victorious and Serbian President Slobodan Milosevic irreversibly weakened, it does not get the same level of attention as the 2003 Iraq War or the 2011 intervention in Libya. But it should.”14 </w:t>
      </w:r>
      <w:r w:rsidRPr="00A94EEA">
        <w:rPr>
          <w:rFonts w:eastAsia="Cambria"/>
          <w:u w:val="single"/>
        </w:rPr>
        <w:t>Confrontations with both Russia and China during the Kosovo intervention helped to worsen relations</w:t>
      </w:r>
      <w:r w:rsidRPr="00A94EEA">
        <w:rPr>
          <w:rFonts w:eastAsia="Cambria"/>
          <w:sz w:val="16"/>
        </w:rPr>
        <w:t xml:space="preserve">, and the intervention itself later served as a precedent for the Bush administration’s unilateral invasion of Iraq. On a broader level, </w:t>
      </w:r>
      <w:r w:rsidRPr="00A94EEA">
        <w:rPr>
          <w:rFonts w:eastAsia="Cambria"/>
          <w:u w:val="single"/>
        </w:rPr>
        <w:t xml:space="preserve">the exponential </w:t>
      </w:r>
      <w:r w:rsidRPr="00164C9B">
        <w:rPr>
          <w:rFonts w:eastAsia="Cambria"/>
          <w:highlight w:val="green"/>
          <w:u w:val="single"/>
        </w:rPr>
        <w:t>growth of U.S</w:t>
      </w:r>
      <w:r w:rsidRPr="00A94EEA">
        <w:rPr>
          <w:rFonts w:eastAsia="Cambria"/>
          <w:u w:val="single"/>
        </w:rPr>
        <w:t xml:space="preserve">. counterterrorism </w:t>
      </w:r>
      <w:r w:rsidRPr="00164C9B">
        <w:rPr>
          <w:rFonts w:eastAsia="Cambria"/>
          <w:highlight w:val="green"/>
          <w:u w:val="single"/>
        </w:rPr>
        <w:t>commitments overseas</w:t>
      </w:r>
      <w:r w:rsidRPr="00A94EEA">
        <w:rPr>
          <w:rFonts w:eastAsia="Cambria"/>
          <w:u w:val="single"/>
        </w:rPr>
        <w:t xml:space="preserve"> </w:t>
      </w:r>
      <w:r w:rsidRPr="00A94EEA">
        <w:rPr>
          <w:rFonts w:eastAsia="Cambria"/>
          <w:sz w:val="16"/>
        </w:rPr>
        <w:t xml:space="preserve">– from drone strikes to special ops forces and the deployment of troops to engage in “train-and-equip” missions – </w:t>
      </w:r>
      <w:r w:rsidRPr="00164C9B">
        <w:rPr>
          <w:rFonts w:eastAsia="Cambria"/>
          <w:b/>
          <w:iCs/>
          <w:highlight w:val="green"/>
          <w:u w:val="single"/>
        </w:rPr>
        <w:t>has driven groups with predominantly local grievances into the arms of global terror groups, and</w:t>
      </w:r>
      <w:r w:rsidRPr="00A94EEA">
        <w:rPr>
          <w:rFonts w:eastAsia="Cambria"/>
          <w:b/>
          <w:iCs/>
          <w:u w:val="single"/>
        </w:rPr>
        <w:t xml:space="preserve"> has </w:t>
      </w:r>
      <w:r w:rsidRPr="00164C9B">
        <w:rPr>
          <w:rFonts w:eastAsia="Cambria"/>
          <w:b/>
          <w:iCs/>
          <w:highlight w:val="green"/>
          <w:u w:val="single"/>
        </w:rPr>
        <w:t>increased radicalization</w:t>
      </w:r>
      <w:r w:rsidRPr="00A94EEA">
        <w:rPr>
          <w:rFonts w:eastAsia="Cambria"/>
          <w:b/>
          <w:iCs/>
          <w:u w:val="single"/>
        </w:rPr>
        <w:t xml:space="preserve"> </w:t>
      </w:r>
      <w:r w:rsidRPr="00A94EEA">
        <w:rPr>
          <w:rFonts w:eastAsia="Cambria"/>
          <w:sz w:val="16"/>
        </w:rPr>
        <w:t xml:space="preserve">in various areas.15 Counterterrorism missions are frequently invisible to the American people, and policymakers rarely debate their missions or cost, continuing to rely on the dated 2001 Authorization to use Military Force. </w:t>
      </w:r>
      <w:r w:rsidRPr="00A94EEA">
        <w:rPr>
          <w:rFonts w:eastAsia="Cambria"/>
          <w:u w:val="single"/>
        </w:rPr>
        <w:t xml:space="preserve">Constant </w:t>
      </w:r>
      <w:r w:rsidRPr="00164C9B">
        <w:rPr>
          <w:rFonts w:eastAsia="Cambria"/>
          <w:highlight w:val="green"/>
          <w:u w:val="single"/>
        </w:rPr>
        <w:t>interventions</w:t>
      </w:r>
      <w:r w:rsidRPr="00A94EEA">
        <w:rPr>
          <w:rFonts w:eastAsia="Cambria"/>
          <w:u w:val="single"/>
        </w:rPr>
        <w:t xml:space="preserve"> squander blood and treasure, all while </w:t>
      </w:r>
      <w:r w:rsidRPr="00164C9B">
        <w:rPr>
          <w:rFonts w:eastAsia="Cambria"/>
          <w:b/>
          <w:iCs/>
          <w:highlight w:val="green"/>
          <w:u w:val="single"/>
        </w:rPr>
        <w:t>chipping away at U.S. military readiness</w:t>
      </w:r>
      <w:r w:rsidRPr="00A94EEA">
        <w:rPr>
          <w:rFonts w:eastAsia="Cambria"/>
          <w:b/>
          <w:iCs/>
          <w:u w:val="single"/>
        </w:rPr>
        <w:t>.</w:t>
      </w:r>
      <w:r w:rsidRPr="00A94EEA">
        <w:rPr>
          <w:rFonts w:eastAsia="Cambria"/>
          <w:sz w:val="16"/>
        </w:rPr>
        <w:t xml:space="preserve">16 As Michael Spirtas of Rand describes, “Almost two decades of fighting in Afghanistan and Iraq have resulted in a generation of American service members with little experience in thinking about or preparing for major power conflict.”17 </w:t>
      </w:r>
      <w:r w:rsidRPr="00A94EEA">
        <w:rPr>
          <w:rFonts w:eastAsia="Cambria"/>
          <w:u w:val="single"/>
        </w:rPr>
        <w:t xml:space="preserve">These outcomes are </w:t>
      </w:r>
      <w:r w:rsidRPr="00A94EEA">
        <w:rPr>
          <w:rFonts w:eastAsia="Cambria"/>
          <w:b/>
          <w:iCs/>
          <w:u w:val="single"/>
        </w:rPr>
        <w:t>not the consequence of a few poor decisions, but rather of the core motivating concepts of primacy</w:t>
      </w:r>
      <w:r w:rsidRPr="00A94EEA">
        <w:rPr>
          <w:rFonts w:eastAsia="Cambria"/>
          <w:u w:val="single"/>
        </w:rPr>
        <w:t xml:space="preserve"> and its expansive aims.</w:t>
      </w:r>
      <w:r w:rsidRPr="00A94EEA">
        <w:rPr>
          <w:rFonts w:eastAsia="Cambria"/>
          <w:sz w:val="16"/>
        </w:rPr>
        <w:t xml:space="preserve"> </w:t>
      </w:r>
      <w:r w:rsidRPr="00A94EEA">
        <w:rPr>
          <w:rFonts w:eastAsia="Cambria"/>
          <w:u w:val="single"/>
        </w:rPr>
        <w:t xml:space="preserve">If we continue to adhere to a strategy that views America as the world’s policeman </w:t>
      </w:r>
      <w:r w:rsidRPr="00A94EEA">
        <w:rPr>
          <w:rFonts w:eastAsia="Cambria"/>
          <w:sz w:val="16"/>
        </w:rPr>
        <w:t>and savior,</w:t>
      </w:r>
      <w:r w:rsidRPr="00A94EEA">
        <w:rPr>
          <w:rFonts w:eastAsia="Cambria"/>
          <w:u w:val="single"/>
        </w:rPr>
        <w:t xml:space="preserve"> we will remain stuck in </w:t>
      </w:r>
      <w:r w:rsidRPr="00A94EEA">
        <w:rPr>
          <w:rFonts w:eastAsia="Cambria"/>
          <w:b/>
          <w:iCs/>
          <w:u w:val="single"/>
        </w:rPr>
        <w:t>the intervention trap.</w:t>
      </w:r>
    </w:p>
    <w:p w14:paraId="42B0721D" w14:textId="77777777" w:rsidR="00D22368" w:rsidRPr="00A94EEA" w:rsidRDefault="00D22368" w:rsidP="00D22368">
      <w:pPr>
        <w:keepNext/>
        <w:keepLines/>
        <w:spacing w:before="40" w:after="0"/>
        <w:outlineLvl w:val="3"/>
        <w:rPr>
          <w:rFonts w:eastAsia="MS Gothic" w:cs="Times New Roman"/>
          <w:b/>
          <w:iCs/>
          <w:sz w:val="26"/>
        </w:rPr>
      </w:pPr>
      <w:r w:rsidRPr="00A94EEA">
        <w:rPr>
          <w:rFonts w:eastAsia="MS Gothic" w:cs="Times New Roman"/>
          <w:b/>
          <w:iCs/>
          <w:sz w:val="26"/>
        </w:rPr>
        <w:t>By every standard American primacy has failed – causes great power competition and hastens multipolarity.</w:t>
      </w:r>
    </w:p>
    <w:p w14:paraId="0616A751" w14:textId="77777777" w:rsidR="00D22368" w:rsidRPr="00A94EEA" w:rsidRDefault="00D22368" w:rsidP="00D22368">
      <w:pPr>
        <w:rPr>
          <w:rFonts w:eastAsia="Cambria"/>
          <w:b/>
          <w:bCs/>
          <w:sz w:val="26"/>
        </w:rPr>
      </w:pPr>
      <w:r w:rsidRPr="00A94EEA">
        <w:rPr>
          <w:rFonts w:eastAsia="Cambria"/>
          <w:b/>
          <w:bCs/>
          <w:sz w:val="26"/>
        </w:rPr>
        <w:t>Ashford, PhD, 19</w:t>
      </w:r>
    </w:p>
    <w:p w14:paraId="2E1D8DAB" w14:textId="77777777" w:rsidR="00D22368" w:rsidRPr="00A94EEA" w:rsidRDefault="00D22368" w:rsidP="00D22368">
      <w:pPr>
        <w:rPr>
          <w:rFonts w:eastAsia="Cambria"/>
          <w:sz w:val="16"/>
          <w:szCs w:val="16"/>
        </w:rPr>
      </w:pPr>
      <w:r w:rsidRPr="00A94EEA">
        <w:rPr>
          <w:rFonts w:eastAsia="Cambria"/>
          <w:sz w:val="16"/>
          <w:szCs w:val="16"/>
        </w:rPr>
        <w:t>(Emma, PoliSci@UVA, Fellow@CATO, Power and Pragmatism: Reforming American Foreign Policy for the 21</w:t>
      </w:r>
      <w:r w:rsidRPr="00A94EEA">
        <w:rPr>
          <w:rFonts w:eastAsia="Cambria"/>
          <w:sz w:val="16"/>
          <w:szCs w:val="16"/>
          <w:vertAlign w:val="superscript"/>
        </w:rPr>
        <w:t>st</w:t>
      </w:r>
      <w:r w:rsidRPr="00A94EEA">
        <w:rPr>
          <w:rFonts w:eastAsia="Cambria"/>
          <w:sz w:val="16"/>
          <w:szCs w:val="16"/>
        </w:rPr>
        <w:t xml:space="preserve"> Century, in </w:t>
      </w:r>
      <w:r w:rsidRPr="00A94EEA">
        <w:rPr>
          <w:rFonts w:eastAsia="Cambria"/>
          <w:sz w:val="16"/>
          <w:szCs w:val="16"/>
          <w:u w:val="single"/>
        </w:rPr>
        <w:t>New Voices in Grand Strategy</w:t>
      </w:r>
      <w:r w:rsidRPr="00A94EEA">
        <w:rPr>
          <w:rFonts w:eastAsia="Cambria"/>
          <w:sz w:val="16"/>
          <w:szCs w:val="16"/>
        </w:rPr>
        <w:t>, 5-6, CNAS)</w:t>
      </w:r>
    </w:p>
    <w:p w14:paraId="3ED09849" w14:textId="77777777" w:rsidR="00D22368" w:rsidRDefault="00D22368" w:rsidP="00D22368">
      <w:pPr>
        <w:rPr>
          <w:rFonts w:eastAsia="Cambria"/>
          <w:u w:val="single"/>
        </w:rPr>
      </w:pPr>
      <w:r w:rsidRPr="00A94EEA">
        <w:rPr>
          <w:rFonts w:eastAsia="Cambria"/>
          <w:u w:val="single"/>
        </w:rPr>
        <w:t>To adjudicate the success or failure of today’s grand strategy</w:t>
      </w:r>
      <w:r w:rsidRPr="00A94EEA">
        <w:rPr>
          <w:rFonts w:eastAsia="Cambria"/>
          <w:sz w:val="16"/>
        </w:rPr>
        <w:t xml:space="preserve">, </w:t>
      </w:r>
      <w:r w:rsidRPr="00A94EEA">
        <w:rPr>
          <w:rFonts w:eastAsia="Cambria"/>
          <w:u w:val="single"/>
        </w:rPr>
        <w:t>we therefore need to look at</w:t>
      </w:r>
      <w:r w:rsidRPr="00A94EEA">
        <w:rPr>
          <w:rFonts w:eastAsia="Cambria"/>
          <w:sz w:val="16"/>
        </w:rPr>
        <w:t xml:space="preserve"> the post–Cold War period. The </w:t>
      </w:r>
      <w:r w:rsidRPr="00A94EEA">
        <w:rPr>
          <w:rFonts w:eastAsia="Cambria"/>
          <w:u w:val="single"/>
        </w:rPr>
        <w:t>goals set by proponents of liberal internationalism</w:t>
      </w:r>
      <w:r w:rsidRPr="00A94EEA">
        <w:rPr>
          <w:rFonts w:eastAsia="Cambria"/>
          <w:sz w:val="16"/>
        </w:rPr>
        <w:t xml:space="preserve"> during this period were clearly expansive. </w:t>
      </w:r>
      <w:r w:rsidRPr="00A94EEA">
        <w:rPr>
          <w:rFonts w:eastAsia="Cambria"/>
          <w:u w:val="single"/>
        </w:rPr>
        <w:t>Maintaining primacy</w:t>
      </w:r>
      <w:r w:rsidRPr="00A94EEA">
        <w:rPr>
          <w:rFonts w:eastAsia="Cambria"/>
          <w:sz w:val="16"/>
        </w:rPr>
        <w:t xml:space="preserve"> – military and economic – </w:t>
      </w:r>
      <w:r w:rsidRPr="00A94EEA">
        <w:rPr>
          <w:rFonts w:eastAsia="Cambria"/>
          <w:u w:val="single"/>
        </w:rPr>
        <w:t xml:space="preserve">was in many ways </w:t>
      </w:r>
      <w:r w:rsidRPr="00A94EEA">
        <w:rPr>
          <w:rFonts w:eastAsia="Cambria"/>
          <w:b/>
          <w:iCs/>
          <w:u w:val="single"/>
        </w:rPr>
        <w:t>the least important</w:t>
      </w:r>
      <w:r w:rsidRPr="00A94EEA">
        <w:rPr>
          <w:rFonts w:eastAsia="Cambria"/>
          <w:sz w:val="16"/>
        </w:rPr>
        <w:t xml:space="preserve">.6 Indeed, as Richard Haass put it, </w:t>
      </w:r>
      <w:r w:rsidRPr="00A94EEA">
        <w:rPr>
          <w:rFonts w:eastAsia="Cambria"/>
          <w:u w:val="single"/>
        </w:rPr>
        <w:t>America’s purpose was “not to resist multipolarity</w:t>
      </w:r>
      <w:r w:rsidRPr="00A94EEA">
        <w:rPr>
          <w:rFonts w:eastAsia="Cambria"/>
          <w:sz w:val="16"/>
        </w:rPr>
        <w:t xml:space="preserve"> . . . </w:t>
      </w:r>
      <w:r w:rsidRPr="00A94EEA">
        <w:rPr>
          <w:rFonts w:eastAsia="Cambria"/>
          <w:u w:val="single"/>
        </w:rPr>
        <w:t>but to define it,</w:t>
      </w:r>
      <w:r w:rsidRPr="00A94EEA">
        <w:rPr>
          <w:rFonts w:eastAsia="Cambria"/>
          <w:sz w:val="16"/>
        </w:rPr>
        <w:t xml:space="preserve">” </w:t>
      </w:r>
      <w:r w:rsidRPr="00A94EEA">
        <w:rPr>
          <w:rFonts w:eastAsia="Cambria"/>
          <w:u w:val="single"/>
        </w:rPr>
        <w:t>creating a world with few wars, no prolif</w:t>
      </w:r>
      <w:r w:rsidRPr="00A94EEA">
        <w:rPr>
          <w:rFonts w:eastAsia="Cambria"/>
          <w:sz w:val="16"/>
        </w:rPr>
        <w:t xml:space="preserve">eration of weapons of mass destruction, </w:t>
      </w:r>
      <w:r w:rsidRPr="00A94EEA">
        <w:rPr>
          <w:rFonts w:eastAsia="Cambria"/>
          <w:u w:val="single"/>
        </w:rPr>
        <w:t>an open economic system, and an obligation to humanitarian intervention where necessary</w:t>
      </w:r>
      <w:r w:rsidRPr="00A94EEA">
        <w:rPr>
          <w:rFonts w:eastAsia="Cambria"/>
          <w:sz w:val="16"/>
        </w:rPr>
        <w:t xml:space="preserve">.7 </w:t>
      </w:r>
      <w:r w:rsidRPr="00A94EEA">
        <w:rPr>
          <w:rFonts w:eastAsia="Cambria"/>
          <w:b/>
          <w:iCs/>
          <w:u w:val="single"/>
        </w:rPr>
        <w:t xml:space="preserve">By the standards of its defenders, therefore, </w:t>
      </w:r>
      <w:r w:rsidRPr="00164C9B">
        <w:rPr>
          <w:rFonts w:eastAsia="Cambria"/>
          <w:b/>
          <w:iCs/>
          <w:highlight w:val="green"/>
          <w:u w:val="single"/>
        </w:rPr>
        <w:t>America’s current grand strategy has clearly been a failure</w:t>
      </w:r>
      <w:r w:rsidRPr="00164C9B">
        <w:rPr>
          <w:rFonts w:eastAsia="Cambria"/>
          <w:sz w:val="16"/>
          <w:highlight w:val="green"/>
        </w:rPr>
        <w:t>.</w:t>
      </w:r>
      <w:r w:rsidRPr="00A94EEA">
        <w:rPr>
          <w:rFonts w:eastAsia="Cambria"/>
          <w:sz w:val="16"/>
        </w:rPr>
        <w:t xml:space="preserve"> </w:t>
      </w:r>
      <w:r w:rsidRPr="00A94EEA">
        <w:rPr>
          <w:rFonts w:eastAsia="Cambria"/>
          <w:u w:val="single"/>
        </w:rPr>
        <w:t>The world has not been reshaped.</w:t>
      </w:r>
      <w:r w:rsidRPr="00A94EEA">
        <w:rPr>
          <w:rFonts w:eastAsia="Cambria"/>
          <w:sz w:val="16"/>
        </w:rPr>
        <w:t xml:space="preserve">8 Yet </w:t>
      </w:r>
      <w:r w:rsidRPr="00A94EEA">
        <w:rPr>
          <w:rFonts w:eastAsia="Cambria"/>
          <w:b/>
          <w:iCs/>
          <w:u w:val="single"/>
        </w:rPr>
        <w:t>even by more modest standards, it has largely failed.</w:t>
      </w:r>
      <w:r w:rsidRPr="00A94EEA">
        <w:rPr>
          <w:rFonts w:eastAsia="Cambria"/>
          <w:sz w:val="16"/>
        </w:rPr>
        <w:t xml:space="preserve"> Stephen Walt argues that “</w:t>
      </w:r>
      <w:r w:rsidRPr="00A94EEA">
        <w:rPr>
          <w:rFonts w:eastAsia="Cambria"/>
          <w:u w:val="single"/>
        </w:rPr>
        <w:t xml:space="preserve">both </w:t>
      </w:r>
      <w:r w:rsidRPr="00164C9B">
        <w:rPr>
          <w:rFonts w:eastAsia="Cambria"/>
          <w:highlight w:val="green"/>
          <w:u w:val="single"/>
        </w:rPr>
        <w:t>the overall condition of the world and America’s status within it</w:t>
      </w:r>
      <w:r w:rsidRPr="00A94EEA">
        <w:rPr>
          <w:rFonts w:eastAsia="Cambria"/>
          <w:u w:val="single"/>
        </w:rPr>
        <w:t xml:space="preserve"> had </w:t>
      </w:r>
      <w:r w:rsidRPr="00164C9B">
        <w:rPr>
          <w:rFonts w:eastAsia="Cambria"/>
          <w:highlight w:val="green"/>
          <w:u w:val="single"/>
        </w:rPr>
        <w:t>declined steadily</w:t>
      </w:r>
    </w:p>
    <w:p w14:paraId="636F0714" w14:textId="77777777" w:rsidR="00D22368" w:rsidRDefault="00D22368" w:rsidP="00D22368">
      <w:pPr>
        <w:rPr>
          <w:rFonts w:eastAsia="Cambria"/>
          <w:u w:val="single"/>
        </w:rPr>
      </w:pPr>
    </w:p>
    <w:p w14:paraId="356F6CF2" w14:textId="77777777" w:rsidR="00D22368" w:rsidRDefault="00D22368" w:rsidP="00D22368">
      <w:pPr>
        <w:rPr>
          <w:rFonts w:eastAsia="Cambria"/>
          <w:u w:val="single"/>
        </w:rPr>
      </w:pPr>
    </w:p>
    <w:p w14:paraId="0EB36239" w14:textId="77777777" w:rsidR="00D22368" w:rsidRPr="00A86DA1" w:rsidRDefault="00D22368" w:rsidP="00D22368">
      <w:pPr>
        <w:rPr>
          <w:rFonts w:eastAsia="Cambria"/>
          <w:color w:val="FF0000"/>
          <w:u w:val="single"/>
        </w:rPr>
      </w:pPr>
    </w:p>
    <w:p w14:paraId="12CBE42D" w14:textId="77777777" w:rsidR="00D22368" w:rsidRPr="00A86DA1" w:rsidRDefault="00D22368" w:rsidP="00D22368">
      <w:pPr>
        <w:rPr>
          <w:rFonts w:eastAsia="Cambria"/>
          <w:color w:val="FF0000"/>
          <w:sz w:val="16"/>
        </w:rPr>
      </w:pPr>
      <w:r w:rsidRPr="00A86DA1">
        <w:rPr>
          <w:rFonts w:eastAsia="Cambria"/>
          <w:color w:val="FF0000"/>
          <w:u w:val="single"/>
        </w:rPr>
        <w:t xml:space="preserve"> and significantly between 1993 and 2016</w:t>
      </w:r>
      <w:r w:rsidRPr="00A86DA1">
        <w:rPr>
          <w:rFonts w:eastAsia="Cambria"/>
          <w:color w:val="FF0000"/>
          <w:sz w:val="16"/>
        </w:rPr>
        <w:t xml:space="preserve"> . . . . </w:t>
      </w:r>
      <w:r w:rsidRPr="00A86DA1">
        <w:rPr>
          <w:rFonts w:eastAsia="Cambria"/>
          <w:color w:val="FF0000"/>
          <w:highlight w:val="green"/>
          <w:u w:val="single"/>
        </w:rPr>
        <w:t>Great power competition</w:t>
      </w:r>
      <w:r w:rsidRPr="00A86DA1">
        <w:rPr>
          <w:rFonts w:eastAsia="Cambria"/>
          <w:color w:val="FF0000"/>
          <w:u w:val="single"/>
        </w:rPr>
        <w:t xml:space="preserve"> had </w:t>
      </w:r>
      <w:r w:rsidRPr="00A86DA1">
        <w:rPr>
          <w:rFonts w:eastAsia="Cambria"/>
          <w:color w:val="FF0000"/>
          <w:highlight w:val="green"/>
          <w:u w:val="single"/>
        </w:rPr>
        <w:t>returned</w:t>
      </w:r>
      <w:r w:rsidRPr="00A86DA1">
        <w:rPr>
          <w:rFonts w:eastAsia="Cambria"/>
          <w:color w:val="FF0000"/>
          <w:u w:val="single"/>
        </w:rPr>
        <w:t xml:space="preserve"> with a vengeance, weapons of mass destruction continued to spread, terrorists</w:t>
      </w:r>
      <w:r w:rsidRPr="00A86DA1">
        <w:rPr>
          <w:rFonts w:eastAsia="Cambria"/>
          <w:color w:val="FF0000"/>
          <w:sz w:val="16"/>
        </w:rPr>
        <w:t xml:space="preserve"> and other violent extremists </w:t>
      </w:r>
      <w:r w:rsidRPr="00A86DA1">
        <w:rPr>
          <w:rFonts w:eastAsia="Cambria"/>
          <w:color w:val="FF0000"/>
          <w:u w:val="single"/>
        </w:rPr>
        <w:t>were an active force in more places</w:t>
      </w:r>
      <w:r w:rsidRPr="00A86DA1">
        <w:rPr>
          <w:rFonts w:eastAsia="Cambria"/>
          <w:color w:val="FF0000"/>
          <w:sz w:val="16"/>
        </w:rPr>
        <w:t>, [</w:t>
      </w:r>
      <w:r w:rsidRPr="00A86DA1">
        <w:rPr>
          <w:rFonts w:eastAsia="Cambria"/>
          <w:color w:val="FF0000"/>
          <w:u w:val="single"/>
        </w:rPr>
        <w:t>and] the Middle East was in turmoil</w:t>
      </w:r>
      <w:r w:rsidRPr="00A86DA1">
        <w:rPr>
          <w:rFonts w:eastAsia="Cambria"/>
          <w:color w:val="FF0000"/>
          <w:sz w:val="16"/>
        </w:rPr>
        <w:t xml:space="preserve">.”9 To put it another way, </w:t>
      </w:r>
      <w:r w:rsidRPr="00A86DA1">
        <w:rPr>
          <w:rFonts w:eastAsia="Cambria"/>
          <w:color w:val="FF0000"/>
          <w:u w:val="single"/>
        </w:rPr>
        <w:t>America entered the</w:t>
      </w:r>
      <w:r w:rsidRPr="00A86DA1">
        <w:rPr>
          <w:rFonts w:eastAsia="Cambria"/>
          <w:color w:val="FF0000"/>
          <w:sz w:val="16"/>
        </w:rPr>
        <w:t xml:space="preserve"> 19</w:t>
      </w:r>
      <w:r w:rsidRPr="00A86DA1">
        <w:rPr>
          <w:rFonts w:eastAsia="Cambria"/>
          <w:color w:val="FF0000"/>
          <w:u w:val="single"/>
        </w:rPr>
        <w:t>90s</w:t>
      </w:r>
      <w:r w:rsidRPr="00A86DA1">
        <w:rPr>
          <w:rFonts w:eastAsia="Cambria"/>
          <w:color w:val="FF0000"/>
          <w:sz w:val="16"/>
        </w:rPr>
        <w:t xml:space="preserve"> </w:t>
      </w:r>
      <w:r w:rsidRPr="00A86DA1">
        <w:rPr>
          <w:rFonts w:eastAsia="Cambria"/>
          <w:color w:val="FF0000"/>
          <w:u w:val="single"/>
        </w:rPr>
        <w:t xml:space="preserve">with perhaps the greatest peace dividend ever seen. Today, it limps towards 2020 in </w:t>
      </w:r>
      <w:r w:rsidRPr="00A86DA1">
        <w:rPr>
          <w:rFonts w:eastAsia="Cambria"/>
          <w:b/>
          <w:iCs/>
          <w:color w:val="FF0000"/>
          <w:highlight w:val="green"/>
          <w:u w:val="single"/>
        </w:rPr>
        <w:t>a disordered world with many of those benefits squandered</w:t>
      </w:r>
      <w:r w:rsidRPr="00A86DA1">
        <w:rPr>
          <w:rFonts w:eastAsia="Cambria"/>
          <w:b/>
          <w:iCs/>
          <w:color w:val="FF0000"/>
          <w:u w:val="single"/>
        </w:rPr>
        <w:t xml:space="preserve">. </w:t>
      </w:r>
      <w:r w:rsidRPr="00A86DA1">
        <w:rPr>
          <w:rFonts w:eastAsia="Cambria"/>
          <w:color w:val="FF0000"/>
          <w:sz w:val="16"/>
        </w:rPr>
        <w:t xml:space="preserve">American grand strategy cannot be blamed for all of these developments. </w:t>
      </w:r>
      <w:r w:rsidRPr="00A86DA1">
        <w:rPr>
          <w:rFonts w:eastAsia="Cambria"/>
          <w:color w:val="FF0000"/>
          <w:highlight w:val="green"/>
          <w:u w:val="single"/>
        </w:rPr>
        <w:t xml:space="preserve">The rise of China and the slide toward a multipolar world were both </w:t>
      </w:r>
      <w:r w:rsidRPr="00A86DA1">
        <w:rPr>
          <w:rFonts w:eastAsia="Cambria"/>
          <w:b/>
          <w:iCs/>
          <w:color w:val="FF0000"/>
          <w:highlight w:val="green"/>
          <w:u w:val="single"/>
        </w:rPr>
        <w:t>inevitable and widely predicted</w:t>
      </w:r>
      <w:r w:rsidRPr="00A86DA1">
        <w:rPr>
          <w:rFonts w:eastAsia="Cambria"/>
          <w:color w:val="FF0000"/>
          <w:u w:val="single"/>
        </w:rPr>
        <w:t xml:space="preserve"> two decades ago</w:t>
      </w:r>
      <w:r w:rsidRPr="00A86DA1">
        <w:rPr>
          <w:rFonts w:eastAsia="Cambria"/>
          <w:color w:val="FF0000"/>
          <w:sz w:val="16"/>
        </w:rPr>
        <w:t xml:space="preserve">. </w:t>
      </w:r>
      <w:r w:rsidRPr="00A86DA1">
        <w:rPr>
          <w:rFonts w:eastAsia="Cambria"/>
          <w:b/>
          <w:iCs/>
          <w:color w:val="FF0000"/>
          <w:u w:val="single"/>
        </w:rPr>
        <w:t xml:space="preserve">But </w:t>
      </w:r>
      <w:r w:rsidRPr="00A86DA1">
        <w:rPr>
          <w:rFonts w:eastAsia="Cambria"/>
          <w:b/>
          <w:iCs/>
          <w:color w:val="FF0000"/>
          <w:highlight w:val="green"/>
          <w:u w:val="single"/>
        </w:rPr>
        <w:t>primacy has worsened many of these trends, or,</w:t>
      </w:r>
      <w:r w:rsidRPr="00A86DA1">
        <w:rPr>
          <w:rFonts w:eastAsia="Cambria"/>
          <w:b/>
          <w:iCs/>
          <w:color w:val="FF0000"/>
          <w:u w:val="single"/>
        </w:rPr>
        <w:t xml:space="preserve"> as in the case of great-power competition, </w:t>
      </w:r>
      <w:r w:rsidRPr="00A86DA1">
        <w:rPr>
          <w:rFonts w:eastAsia="Cambria"/>
          <w:b/>
          <w:iCs/>
          <w:color w:val="FF0000"/>
          <w:highlight w:val="green"/>
          <w:u w:val="single"/>
        </w:rPr>
        <w:t>hastened their arrival</w:t>
      </w:r>
      <w:r w:rsidRPr="00A86DA1">
        <w:rPr>
          <w:rFonts w:eastAsia="Cambria"/>
          <w:color w:val="FF0000"/>
          <w:sz w:val="16"/>
        </w:rPr>
        <w:t>. Central to understanding the failures of America’s current grand strategy are three contemporary problems.</w:t>
      </w:r>
    </w:p>
    <w:p w14:paraId="32FD400E" w14:textId="77777777" w:rsidR="00D22368" w:rsidRPr="00A86DA1" w:rsidRDefault="00D22368" w:rsidP="00D22368">
      <w:pPr>
        <w:rPr>
          <w:rFonts w:eastAsia="Cambria"/>
          <w:color w:val="FF0000"/>
          <w:sz w:val="16"/>
        </w:rPr>
      </w:pPr>
    </w:p>
    <w:p w14:paraId="388F2B48" w14:textId="77777777" w:rsidR="00D22368" w:rsidRPr="00A86DA1" w:rsidRDefault="00D22368" w:rsidP="00D22368">
      <w:pPr>
        <w:pStyle w:val="Heading4"/>
        <w:rPr>
          <w:rFonts w:cs="Calibri"/>
          <w:color w:val="FF0000"/>
        </w:rPr>
      </w:pPr>
      <w:r w:rsidRPr="00A86DA1">
        <w:rPr>
          <w:rFonts w:cs="Calibri"/>
          <w:color w:val="FF0000"/>
        </w:rPr>
        <w:t>Space competition good – econ, tech, exploration</w:t>
      </w:r>
    </w:p>
    <w:p w14:paraId="677C4CF5" w14:textId="77777777" w:rsidR="00D22368" w:rsidRPr="00A86DA1" w:rsidRDefault="00D22368" w:rsidP="00D22368">
      <w:pPr>
        <w:rPr>
          <w:color w:val="FF0000"/>
          <w:sz w:val="16"/>
          <w:szCs w:val="16"/>
        </w:rPr>
      </w:pPr>
      <w:r w:rsidRPr="00A86DA1">
        <w:rPr>
          <w:rFonts w:eastAsiaTheme="majorEastAsia"/>
          <w:b/>
          <w:bCs/>
          <w:color w:val="FF0000"/>
          <w:sz w:val="26"/>
          <w:szCs w:val="26"/>
        </w:rPr>
        <w:t>Goswami</w:t>
      </w:r>
      <w:r w:rsidRPr="00A86DA1">
        <w:rPr>
          <w:color w:val="FF0000"/>
        </w:rPr>
        <w:t xml:space="preserve"> </w:t>
      </w:r>
      <w:r w:rsidRPr="00A86DA1">
        <w:rPr>
          <w:rFonts w:eastAsiaTheme="majorEastAsia"/>
          <w:b/>
          <w:bCs/>
          <w:color w:val="FF0000"/>
          <w:sz w:val="26"/>
          <w:szCs w:val="26"/>
        </w:rPr>
        <w:t>21</w:t>
      </w:r>
      <w:r w:rsidRPr="00A86DA1">
        <w:rPr>
          <w:color w:val="FF0000"/>
        </w:rPr>
        <w:t xml:space="preserve">  </w:t>
      </w:r>
      <w:r w:rsidRPr="00A86DA1">
        <w:rPr>
          <w:color w:val="FF0000"/>
          <w:sz w:val="18"/>
          <w:szCs w:val="18"/>
        </w:rPr>
        <w:t>(</w:t>
      </w:r>
      <w:r w:rsidRPr="00A86DA1">
        <w:rPr>
          <w:color w:val="FF0000"/>
          <w:sz w:val="18"/>
          <w:szCs w:val="18"/>
          <w:shd w:val="clear" w:color="auto" w:fill="FFFFFF"/>
        </w:rPr>
        <w:t>Swish Goswami is a Canadian entrepreneur, author, speaker, and investor. He is the CEO of Trufan, a tech company that builds products to improve brand engagement while directly compensating users for their data. https://www.forbes.com/sites/forbestechcouncil/2021/09/14/why-the-billionaire-space-race-is-a-good-thing/?sh=57b8d27a2899</w:t>
      </w:r>
      <w:r w:rsidRPr="00A86DA1">
        <w:rPr>
          <w:color w:val="FF0000"/>
          <w:sz w:val="20"/>
          <w:szCs w:val="20"/>
          <w:shd w:val="clear" w:color="auto" w:fill="FFFFFF"/>
        </w:rPr>
        <w:t>)//HWLND</w:t>
      </w:r>
    </w:p>
    <w:p w14:paraId="26A1511C" w14:textId="77777777" w:rsidR="00D22368" w:rsidRPr="00A86DA1" w:rsidRDefault="00D22368" w:rsidP="00D22368">
      <w:pPr>
        <w:rPr>
          <w:color w:val="FF0000"/>
          <w:sz w:val="16"/>
          <w:szCs w:val="20"/>
        </w:rPr>
      </w:pPr>
      <w:r w:rsidRPr="00A86DA1">
        <w:rPr>
          <w:rStyle w:val="Emphasis"/>
          <w:color w:val="FF0000"/>
        </w:rPr>
        <w:t xml:space="preserve">This </w:t>
      </w:r>
      <w:r w:rsidRPr="00A86DA1">
        <w:rPr>
          <w:rStyle w:val="Emphasis"/>
          <w:color w:val="FF0000"/>
          <w:highlight w:val="green"/>
        </w:rPr>
        <w:t>space race unified a country, created 400,000 jobs</w:t>
      </w:r>
      <w:r w:rsidRPr="00A86DA1">
        <w:rPr>
          <w:rStyle w:val="Emphasis"/>
          <w:color w:val="FF0000"/>
        </w:rPr>
        <w:t xml:space="preserve"> across science, technology and manufacturing </w:t>
      </w:r>
      <w:r w:rsidRPr="00A86DA1">
        <w:rPr>
          <w:rStyle w:val="Emphasis"/>
          <w:color w:val="FF0000"/>
          <w:highlight w:val="green"/>
        </w:rPr>
        <w:t>and inspired a generation</w:t>
      </w:r>
      <w:r w:rsidRPr="00A86DA1">
        <w:rPr>
          <w:rStyle w:val="Emphasis"/>
          <w:color w:val="FF0000"/>
        </w:rPr>
        <w:t xml:space="preserve"> to think ambitiously</w:t>
      </w:r>
      <w:r w:rsidRPr="00A86DA1">
        <w:rPr>
          <w:rStyle w:val="StyleUnderline"/>
          <w:color w:val="FF0000"/>
        </w:rPr>
        <w:t>. The impacts of the original Space Race are still felt today.</w:t>
      </w:r>
      <w:r w:rsidRPr="00A86DA1">
        <w:rPr>
          <w:color w:val="FF0000"/>
          <w:sz w:val="16"/>
          <w:szCs w:val="20"/>
        </w:rPr>
        <w:t xml:space="preserve"> NASA’s 2019 article highlights </w:t>
      </w:r>
      <w:r w:rsidRPr="00A86DA1">
        <w:rPr>
          <w:rStyle w:val="StyleUnderline"/>
          <w:color w:val="FF0000"/>
        </w:rPr>
        <w:t xml:space="preserve">some of the </w:t>
      </w:r>
      <w:r w:rsidRPr="00A86DA1">
        <w:rPr>
          <w:rStyle w:val="StyleUnderline"/>
          <w:color w:val="FF0000"/>
          <w:highlight w:val="green"/>
        </w:rPr>
        <w:t>Apollo tech</w:t>
      </w:r>
      <w:r w:rsidRPr="00A86DA1">
        <w:rPr>
          <w:rStyle w:val="StyleUnderline"/>
          <w:color w:val="FF0000"/>
        </w:rPr>
        <w:t xml:space="preserve">nologies </w:t>
      </w:r>
      <w:r w:rsidRPr="00A86DA1">
        <w:rPr>
          <w:rStyle w:val="StyleUnderline"/>
          <w:color w:val="FF0000"/>
          <w:highlight w:val="green"/>
        </w:rPr>
        <w:t>still in use more</w:t>
      </w:r>
      <w:r w:rsidRPr="00A86DA1">
        <w:rPr>
          <w:rStyle w:val="StyleUnderline"/>
          <w:color w:val="FF0000"/>
        </w:rPr>
        <w:t xml:space="preserve"> than 50 years after the moon landing.</w:t>
      </w:r>
      <w:r w:rsidRPr="00A86DA1">
        <w:rPr>
          <w:color w:val="FF0000"/>
          <w:sz w:val="16"/>
          <w:szCs w:val="20"/>
        </w:rPr>
        <w:t xml:space="preserve"> Their list includes things like digital flight controls, food safety, space blankets, quake-proofing, rechargeable hearing aids and more! Positives Area Of Impact While we saw lots of innovation from the previous Space Race, I think we’re going to see even more in this next rendition. Here are </w:t>
      </w:r>
      <w:r w:rsidRPr="00A86DA1">
        <w:rPr>
          <w:rStyle w:val="Emphasis"/>
          <w:color w:val="FF0000"/>
          <w:highlight w:val="green"/>
        </w:rPr>
        <w:t>five positive impacts</w:t>
      </w:r>
      <w:r w:rsidRPr="00A86DA1">
        <w:rPr>
          <w:color w:val="FF0000"/>
          <w:sz w:val="16"/>
          <w:szCs w:val="20"/>
        </w:rPr>
        <w:t xml:space="preserve"> I think we’ll see as a result of the Billionaire Space Race. </w:t>
      </w:r>
      <w:r w:rsidRPr="00A86DA1">
        <w:rPr>
          <w:rStyle w:val="Emphasis"/>
          <w:color w:val="FF0000"/>
          <w:highlight w:val="green"/>
        </w:rPr>
        <w:t>1. Tech</w:t>
      </w:r>
      <w:r w:rsidRPr="00A86DA1">
        <w:rPr>
          <w:rStyle w:val="Emphasis"/>
          <w:color w:val="FF0000"/>
        </w:rPr>
        <w:t>nology</w:t>
      </w:r>
      <w:r w:rsidRPr="00A86DA1">
        <w:rPr>
          <w:color w:val="FF0000"/>
          <w:sz w:val="16"/>
          <w:szCs w:val="20"/>
        </w:rPr>
        <w:t xml:space="preserve"> I just listed a handful of technological inventions developed during the 1960s moon landing that are still in use today. Of course, </w:t>
      </w:r>
      <w:r w:rsidRPr="00A86DA1">
        <w:rPr>
          <w:rStyle w:val="Emphasis"/>
          <w:color w:val="FF0000"/>
        </w:rPr>
        <w:t>we’re going to see new technology around space travel;</w:t>
      </w:r>
      <w:r w:rsidRPr="00A86DA1">
        <w:rPr>
          <w:color w:val="FF0000"/>
          <w:sz w:val="16"/>
          <w:szCs w:val="20"/>
        </w:rPr>
        <w:t xml:space="preserve"> SpaceX has already developed the Falcon 9, the “first orbital-class rocket capable of reflight.” But beyond that, CNBC has reported that “hundreds of start-ups have flocked to the space sector, bringing sophisticated technologies that include artificial intelligence, quantum computing, phased array radar, space-based solar power [and] ‘tiny’ satellites and services.” </w:t>
      </w:r>
      <w:r w:rsidRPr="00A86DA1">
        <w:rPr>
          <w:rStyle w:val="Emphasis"/>
          <w:color w:val="FF0000"/>
          <w:highlight w:val="green"/>
        </w:rPr>
        <w:t>2. Exploration Man</w:t>
      </w:r>
      <w:r w:rsidRPr="00A86DA1">
        <w:rPr>
          <w:rStyle w:val="Emphasis"/>
          <w:color w:val="FF0000"/>
        </w:rPr>
        <w:t xml:space="preserve"> first looked across the seas, and now he looks across the stars. To date, we’ve only explored about 4% of the visible universe — </w:t>
      </w:r>
      <w:r w:rsidRPr="00A86DA1">
        <w:rPr>
          <w:rStyle w:val="Emphasis"/>
          <w:color w:val="FF0000"/>
          <w:highlight w:val="green"/>
        </w:rPr>
        <w:t>there’s a lot more exploration to be had</w:t>
      </w:r>
      <w:r w:rsidRPr="00A86DA1">
        <w:rPr>
          <w:rStyle w:val="Emphasis"/>
          <w:color w:val="FF0000"/>
        </w:rPr>
        <w:t xml:space="preserve">. </w:t>
      </w:r>
      <w:r w:rsidRPr="00A86DA1">
        <w:rPr>
          <w:color w:val="FF0000"/>
          <w:sz w:val="16"/>
          <w:szCs w:val="20"/>
        </w:rPr>
        <w:t>One billionaire I’ve yet to mention in this Space Race is Yuri Millner. Yuri is an Israeli-Russian billionaire who funded a $100 million project known as “Breakthrough Starshot,” which, according to Forbes, “aims to send tiny, quarter-inch by quarter-inch devices containing cameras and transmitters to the closest star system to Earth, Alpha Centauri” in hopes of helping to answer the question, “Are we alone in the universe?” Fellow billionaire and Facebook CEO Mark Zuckerberg is also a board member. 3</w:t>
      </w:r>
      <w:r w:rsidRPr="00A86DA1">
        <w:rPr>
          <w:rStyle w:val="Emphasis"/>
          <w:color w:val="FF0000"/>
          <w:highlight w:val="green"/>
        </w:rPr>
        <w:t>. Travel All three of the main players in privatized space travel</w:t>
      </w:r>
      <w:r w:rsidRPr="00A86DA1">
        <w:rPr>
          <w:rStyle w:val="Emphasis"/>
          <w:color w:val="FF0000"/>
        </w:rPr>
        <w:t xml:space="preserve"> are </w:t>
      </w:r>
      <w:r w:rsidRPr="00A86DA1">
        <w:rPr>
          <w:rStyle w:val="Emphasis"/>
          <w:color w:val="FF0000"/>
          <w:highlight w:val="green"/>
        </w:rPr>
        <w:t>aiming to make</w:t>
      </w:r>
      <w:r w:rsidRPr="00A86DA1">
        <w:rPr>
          <w:rStyle w:val="Emphasis"/>
          <w:color w:val="FF0000"/>
        </w:rPr>
        <w:t xml:space="preserve"> the option of </w:t>
      </w:r>
      <w:r w:rsidRPr="00A86DA1">
        <w:rPr>
          <w:rStyle w:val="Emphasis"/>
          <w:color w:val="FF0000"/>
          <w:highlight w:val="green"/>
        </w:rPr>
        <w:t>going to space a reality</w:t>
      </w:r>
      <w:r w:rsidRPr="00A86DA1">
        <w:rPr>
          <w:rStyle w:val="Emphasis"/>
          <w:color w:val="FF0000"/>
        </w:rPr>
        <w:t xml:space="preserve"> for civilians</w:t>
      </w:r>
      <w:r w:rsidRPr="00A86DA1">
        <w:rPr>
          <w:color w:val="FF0000"/>
          <w:sz w:val="16"/>
          <w:szCs w:val="20"/>
        </w:rPr>
        <w:t xml:space="preserve">. Virgin Galactic shares the following quote from Richard Branson on its website: “I really hope that there will be millions of kids all over the world who will be captivated and inspired about the possibility of them going to space one day.” Furthermore, all three companies have pages on their websites where you can indicate you would like to be on one of their future missions. SpaceX has their “Ridesharing Tab,” Blue Origin allows you to “Reserve A Seat” and Virgin Galactic has a tab where you can “Become an Astronaut.” </w:t>
      </w:r>
      <w:r w:rsidRPr="00A86DA1">
        <w:rPr>
          <w:rStyle w:val="Emphasis"/>
          <w:color w:val="FF0000"/>
          <w:highlight w:val="green"/>
        </w:rPr>
        <w:t>4. Sustainability</w:t>
      </w:r>
      <w:r w:rsidRPr="00A86DA1">
        <w:rPr>
          <w:color w:val="FF0000"/>
          <w:sz w:val="16"/>
          <w:szCs w:val="20"/>
        </w:rPr>
        <w:t xml:space="preserve"> In my previous article, I explored how nature is changing thanks to tech in order to help reduce the impact humans have had on Earth</w:t>
      </w:r>
      <w:r w:rsidRPr="00A86DA1">
        <w:rPr>
          <w:rStyle w:val="StyleUnderline"/>
          <w:color w:val="FF0000"/>
        </w:rPr>
        <w:t xml:space="preserve">. As opposed to using technology to reduce the impact here on Earth, Jeff Bezos believes </w:t>
      </w:r>
      <w:r w:rsidRPr="00A86DA1">
        <w:rPr>
          <w:rStyle w:val="Emphasis"/>
          <w:color w:val="FF0000"/>
          <w:highlight w:val="green"/>
        </w:rPr>
        <w:t>we need to leave Earth in order to reduce our impact.</w:t>
      </w:r>
      <w:r w:rsidRPr="00A86DA1">
        <w:rPr>
          <w:rStyle w:val="Emphasis"/>
          <w:color w:val="FF0000"/>
        </w:rPr>
        <w:t xml:space="preserve"> </w:t>
      </w:r>
      <w:r w:rsidRPr="00A86DA1">
        <w:rPr>
          <w:rStyle w:val="StyleUnderline"/>
          <w:color w:val="FF0000"/>
        </w:rPr>
        <w:t>We can see this in Blue Origin’s vision statement: “In order to preserve Earth, Blue Origin believes that humanity will need to expand, explore, find new energy and material resources, and move industries that stress Earth into space.</w:t>
      </w:r>
      <w:r w:rsidRPr="00A86DA1">
        <w:rPr>
          <w:color w:val="FF0000"/>
          <w:sz w:val="16"/>
          <w:szCs w:val="20"/>
        </w:rPr>
        <w:t xml:space="preserve">” </w:t>
      </w:r>
      <w:r w:rsidRPr="00A86DA1">
        <w:rPr>
          <w:rStyle w:val="Emphasis"/>
          <w:color w:val="FF0000"/>
          <w:highlight w:val="green"/>
        </w:rPr>
        <w:t>5. Colonization</w:t>
      </w:r>
      <w:r w:rsidRPr="00A86DA1">
        <w:rPr>
          <w:color w:val="FF0000"/>
          <w:sz w:val="16"/>
          <w:szCs w:val="20"/>
        </w:rPr>
        <w:t xml:space="preserve"> In addition to taking certain industries off Earth, </w:t>
      </w:r>
      <w:r w:rsidRPr="00A86DA1">
        <w:rPr>
          <w:rStyle w:val="Emphasis"/>
          <w:color w:val="FF0000"/>
          <w:highlight w:val="green"/>
        </w:rPr>
        <w:t>we’ll</w:t>
      </w:r>
      <w:r w:rsidRPr="00A86DA1">
        <w:rPr>
          <w:rStyle w:val="Emphasis"/>
          <w:color w:val="FF0000"/>
        </w:rPr>
        <w:t xml:space="preserve"> also </w:t>
      </w:r>
      <w:r w:rsidRPr="00A86DA1">
        <w:rPr>
          <w:rStyle w:val="Emphasis"/>
          <w:color w:val="FF0000"/>
          <w:highlight w:val="green"/>
        </w:rPr>
        <w:t>be taking people off of</w:t>
      </w:r>
      <w:r w:rsidRPr="00A86DA1">
        <w:rPr>
          <w:rStyle w:val="Emphasis"/>
          <w:color w:val="FF0000"/>
        </w:rPr>
        <w:t xml:space="preserve"> the </w:t>
      </w:r>
      <w:r w:rsidRPr="00A86DA1">
        <w:rPr>
          <w:rStyle w:val="Emphasis"/>
          <w:color w:val="FF0000"/>
          <w:highlight w:val="green"/>
        </w:rPr>
        <w:t>Earth</w:t>
      </w:r>
      <w:r w:rsidRPr="00A86DA1">
        <w:rPr>
          <w:rStyle w:val="StyleUnderline"/>
          <w:color w:val="FF0000"/>
        </w:rPr>
        <w:t>. Bezos was recently quoted in a recent Politico article, where he says, “</w:t>
      </w:r>
      <w:r w:rsidRPr="00A86DA1">
        <w:rPr>
          <w:rStyle w:val="Emphasis"/>
          <w:color w:val="FF0000"/>
        </w:rPr>
        <w:t>We will have to leave this planet.” Jeff Bezos has declared, “[W]e’re going to leave it, and it’s going to make this planet better</w:t>
      </w:r>
      <w:r w:rsidRPr="00A86DA1">
        <w:rPr>
          <w:rStyle w:val="StyleUnderline"/>
          <w:color w:val="FF0000"/>
        </w:rPr>
        <w:t>.</w:t>
      </w:r>
      <w:r w:rsidRPr="00A86DA1">
        <w:rPr>
          <w:color w:val="FF0000"/>
          <w:sz w:val="16"/>
          <w:szCs w:val="20"/>
        </w:rPr>
        <w:t xml:space="preserve">” SpaceX’s mission is to ultimately colonize Mars and make people an interplanetary species as the company’s founder, Elon Musk, said at SXSW in 2018, “It’s important to get a self-sustaining base on Mars because it’s far enough away from earth that [in the event of a war] it’s more likely to survive than a moon base.” What This Means For Tech </w:t>
      </w:r>
      <w:r w:rsidRPr="00A86DA1">
        <w:rPr>
          <w:rStyle w:val="Emphasis"/>
          <w:color w:val="FF0000"/>
        </w:rPr>
        <w:t xml:space="preserve">This means </w:t>
      </w:r>
      <w:r w:rsidRPr="00A86DA1">
        <w:rPr>
          <w:rStyle w:val="Emphasis"/>
          <w:color w:val="FF0000"/>
          <w:highlight w:val="green"/>
        </w:rPr>
        <w:t>jobs and opportunities. Investment in space companies hit an all-time high in 2020</w:t>
      </w:r>
      <w:r w:rsidRPr="00A86DA1">
        <w:rPr>
          <w:rStyle w:val="Emphasis"/>
          <w:color w:val="FF0000"/>
        </w:rPr>
        <w:t>, with $8.9 billion being invested</w:t>
      </w:r>
      <w:r w:rsidRPr="00A86DA1">
        <w:rPr>
          <w:rStyle w:val="StyleUnderline"/>
          <w:color w:val="FF0000"/>
        </w:rPr>
        <w:t xml:space="preserve">. We can assume that that number would’ve been higher had there not been a global pandemic as well. </w:t>
      </w:r>
      <w:r w:rsidRPr="00A86DA1">
        <w:rPr>
          <w:rStyle w:val="Emphasis"/>
          <w:color w:val="FF0000"/>
        </w:rPr>
        <w:t xml:space="preserve">400,000 jobs were created in the ‘60s, and I </w:t>
      </w:r>
      <w:r w:rsidRPr="00A86DA1">
        <w:rPr>
          <w:rStyle w:val="Emphasis"/>
          <w:color w:val="FF0000"/>
          <w:highlight w:val="green"/>
        </w:rPr>
        <w:t>expect even more jobs to be created this time</w:t>
      </w:r>
      <w:r w:rsidRPr="00A86DA1">
        <w:rPr>
          <w:rStyle w:val="Emphasis"/>
          <w:color w:val="FF0000"/>
        </w:rPr>
        <w:t xml:space="preserve"> around. </w:t>
      </w:r>
      <w:r w:rsidRPr="00A86DA1">
        <w:rPr>
          <w:rStyle w:val="StyleUnderline"/>
          <w:color w:val="FF0000"/>
        </w:rPr>
        <w:t xml:space="preserve">This presents a great opportunity for companies hoping to get involved in any of the infrastructure and technology necessary </w:t>
      </w:r>
      <w:r w:rsidRPr="00A86DA1">
        <w:rPr>
          <w:color w:val="FF0000"/>
          <w:sz w:val="16"/>
          <w:szCs w:val="20"/>
        </w:rPr>
        <w:t xml:space="preserve">in the race. It’s an exciting time for technology and the world — not only do we get to watch history being made before our eyes, but we get to be a part of making it as well. </w:t>
      </w:r>
    </w:p>
    <w:p w14:paraId="15B16D8D" w14:textId="77777777" w:rsidR="00D22368" w:rsidRPr="00A86DA1" w:rsidRDefault="00D22368" w:rsidP="00D22368">
      <w:pPr>
        <w:rPr>
          <w:color w:val="FF0000"/>
          <w:sz w:val="16"/>
          <w:szCs w:val="20"/>
        </w:rPr>
      </w:pPr>
    </w:p>
    <w:p w14:paraId="52C46D8C" w14:textId="77777777" w:rsidR="00D22368" w:rsidRPr="00A86DA1" w:rsidRDefault="00D22368" w:rsidP="00D22368">
      <w:pPr>
        <w:pStyle w:val="Heading4"/>
        <w:rPr>
          <w:rFonts w:asciiTheme="majorHAnsi" w:hAnsiTheme="majorHAnsi" w:cstheme="majorHAnsi"/>
          <w:color w:val="FF0000"/>
        </w:rPr>
      </w:pPr>
      <w:r w:rsidRPr="00A86DA1">
        <w:rPr>
          <w:rFonts w:asciiTheme="majorHAnsi" w:hAnsiTheme="majorHAnsi" w:cstheme="majorHAnsi"/>
          <w:color w:val="FF0000"/>
        </w:rPr>
        <w:t xml:space="preserve">Non-state actors in space are conflict dampeners – they avoid geopolitical tension and have financial incentives to keep conflict low </w:t>
      </w:r>
    </w:p>
    <w:p w14:paraId="54AB7DF5" w14:textId="77777777" w:rsidR="00D22368" w:rsidRPr="00A86DA1" w:rsidRDefault="00D22368" w:rsidP="00D22368">
      <w:pPr>
        <w:rPr>
          <w:rFonts w:asciiTheme="majorHAnsi" w:hAnsiTheme="majorHAnsi" w:cstheme="majorHAnsi"/>
          <w:color w:val="FF0000"/>
        </w:rPr>
      </w:pPr>
      <w:r w:rsidRPr="00A86DA1">
        <w:rPr>
          <w:rStyle w:val="Style13ptBold"/>
          <w:rFonts w:asciiTheme="majorHAnsi" w:hAnsiTheme="majorHAnsi" w:cstheme="majorHAnsi"/>
          <w:color w:val="FF0000"/>
        </w:rPr>
        <w:t>Frankowski 17</w:t>
      </w:r>
      <w:r w:rsidRPr="00A86DA1">
        <w:rPr>
          <w:rFonts w:asciiTheme="majorHAnsi" w:hAnsiTheme="majorHAnsi" w:cstheme="majorHAnsi"/>
          <w:color w:val="FF0000"/>
        </w:rPr>
        <w:t xml:space="preserve"> (Pawel, Assistant Professor at the Faculty of National Security. His current research interests include space policy, labour standards in free trade agreements, and theories of international relations, Jagiellonian University in Kakow, “OUTER SPACE AND PRIVATE COMPANIES CONSEQUENCES FOR GLOBAL SECURITY”, </w:t>
      </w:r>
      <w:hyperlink r:id="rId44" w:history="1">
        <w:r w:rsidRPr="00A86DA1">
          <w:rPr>
            <w:rStyle w:val="Hyperlink"/>
            <w:rFonts w:asciiTheme="majorHAnsi" w:hAnsiTheme="majorHAnsi" w:cstheme="majorHAnsi"/>
            <w:color w:val="FF0000"/>
          </w:rPr>
          <w:t>https://doi.org/10.12797/Politeja.14.2017.50.06</w:t>
        </w:r>
      </w:hyperlink>
      <w:r w:rsidRPr="00A86DA1">
        <w:rPr>
          <w:rFonts w:asciiTheme="majorHAnsi" w:hAnsiTheme="majorHAnsi" w:cstheme="majorHAnsi"/>
          <w:color w:val="FF0000"/>
        </w:rPr>
        <w:t xml:space="preserve">) </w:t>
      </w:r>
    </w:p>
    <w:p w14:paraId="520C01A2" w14:textId="77777777" w:rsidR="00D22368" w:rsidRPr="00A86DA1" w:rsidRDefault="00D22368" w:rsidP="00D22368">
      <w:pPr>
        <w:rPr>
          <w:rStyle w:val="StyleUnderline"/>
          <w:rFonts w:asciiTheme="majorHAnsi" w:hAnsiTheme="majorHAnsi" w:cstheme="majorHAnsi"/>
          <w:color w:val="FF0000"/>
        </w:rPr>
      </w:pPr>
      <w:r w:rsidRPr="00A86DA1">
        <w:rPr>
          <w:rFonts w:asciiTheme="majorHAnsi" w:hAnsiTheme="majorHAnsi" w:cstheme="majorHAnsi"/>
          <w:color w:val="FF0000"/>
          <w:sz w:val="16"/>
        </w:rPr>
        <w:t xml:space="preserve">In the terms of privatization and space security, space remains relatively untapped, but </w:t>
      </w:r>
      <w:r w:rsidRPr="00A86DA1">
        <w:rPr>
          <w:rStyle w:val="StyleUnderline"/>
          <w:rFonts w:asciiTheme="majorHAnsi" w:hAnsiTheme="majorHAnsi" w:cstheme="majorHAnsi"/>
          <w:color w:val="FF0000"/>
        </w:rPr>
        <w:t>commercial and military benefits from space exploration/exploitation could even lead to ‘privatization of space’.</w:t>
      </w:r>
      <w:r w:rsidRPr="00A86DA1">
        <w:rPr>
          <w:rFonts w:asciiTheme="majorHAnsi" w:hAnsiTheme="majorHAnsi" w:cstheme="majorHAnsi"/>
          <w:color w:val="FF0000"/>
          <w:sz w:val="16"/>
        </w:rPr>
        <w:t xml:space="preserve"> Such </w:t>
      </w:r>
      <w:r w:rsidRPr="00A86DA1">
        <w:rPr>
          <w:rStyle w:val="StyleUnderline"/>
          <w:rFonts w:asciiTheme="majorHAnsi" w:hAnsiTheme="majorHAnsi" w:cstheme="majorHAnsi"/>
          <w:color w:val="FF0000"/>
        </w:rPr>
        <w:t>privatization will result from growing pressure on spacefaring countries</w:t>
      </w:r>
      <w:r w:rsidRPr="00A86DA1">
        <w:rPr>
          <w:rFonts w:asciiTheme="majorHAnsi" w:hAnsiTheme="majorHAnsi" w:cstheme="majorHAnsi"/>
          <w:color w:val="FF0000"/>
          <w:sz w:val="16"/>
        </w:rPr>
        <w:t xml:space="preserve"> to defect from cooperation, since is less viable with good number of multiple actors who entered the space.36 However, </w:t>
      </w:r>
      <w:r w:rsidRPr="00A86DA1">
        <w:rPr>
          <w:rStyle w:val="StyleUnderline"/>
          <w:rFonts w:asciiTheme="majorHAnsi" w:hAnsiTheme="majorHAnsi" w:cstheme="majorHAnsi"/>
          <w:color w:val="FF0000"/>
          <w:highlight w:val="green"/>
        </w:rPr>
        <w:t xml:space="preserve">space policy and </w:t>
      </w:r>
      <w:r w:rsidRPr="00A86DA1">
        <w:rPr>
          <w:rStyle w:val="StyleUnderline"/>
          <w:rFonts w:asciiTheme="majorHAnsi" w:hAnsiTheme="majorHAnsi" w:cstheme="majorHAnsi"/>
          <w:color w:val="FF0000"/>
        </w:rPr>
        <w:t xml:space="preserve">space </w:t>
      </w:r>
      <w:r w:rsidRPr="00A86DA1">
        <w:rPr>
          <w:rStyle w:val="StyleUnderline"/>
          <w:rFonts w:asciiTheme="majorHAnsi" w:hAnsiTheme="majorHAnsi" w:cstheme="majorHAnsi"/>
          <w:color w:val="FF0000"/>
          <w:highlight w:val="green"/>
        </w:rPr>
        <w:t xml:space="preserve">research </w:t>
      </w:r>
      <w:r w:rsidRPr="00A86DA1">
        <w:rPr>
          <w:rStyle w:val="StyleUnderline"/>
          <w:rFonts w:asciiTheme="majorHAnsi" w:hAnsiTheme="majorHAnsi" w:cstheme="majorHAnsi"/>
          <w:color w:val="FF0000"/>
        </w:rPr>
        <w:t xml:space="preserve">are characterized by </w:t>
      </w:r>
      <w:r w:rsidRPr="00A86DA1">
        <w:rPr>
          <w:rStyle w:val="StyleUnderline"/>
          <w:rFonts w:asciiTheme="majorHAnsi" w:hAnsiTheme="majorHAnsi" w:cstheme="majorHAnsi"/>
          <w:color w:val="FF0000"/>
          <w:highlight w:val="green"/>
        </w:rPr>
        <w:t>very high costs</w:t>
      </w:r>
      <w:r w:rsidRPr="00A86DA1">
        <w:rPr>
          <w:rStyle w:val="StyleUnderline"/>
          <w:rFonts w:asciiTheme="majorHAnsi" w:hAnsiTheme="majorHAnsi" w:cstheme="majorHAnsi"/>
          <w:color w:val="FF0000"/>
        </w:rPr>
        <w:t>, which are rather impossible to bear by private companies</w:t>
      </w:r>
      <w:r w:rsidRPr="00A86DA1">
        <w:rPr>
          <w:rFonts w:asciiTheme="majorHAnsi" w:hAnsiTheme="majorHAnsi" w:cstheme="majorHAnsi"/>
          <w:color w:val="FF0000"/>
          <w:sz w:val="16"/>
        </w:rPr>
        <w:t xml:space="preserve">, limited by economic calculation. As pointed out earlier, under-investment in technological development by private companies </w:t>
      </w:r>
      <w:r w:rsidRPr="00A86DA1">
        <w:rPr>
          <w:rStyle w:val="StyleUnderline"/>
          <w:rFonts w:asciiTheme="majorHAnsi" w:hAnsiTheme="majorHAnsi" w:cstheme="majorHAnsi"/>
          <w:color w:val="FF0000"/>
        </w:rPr>
        <w:t>it is related to the fact that these actors are not focused on profits of a social nature</w:t>
      </w:r>
      <w:r w:rsidRPr="00A86DA1">
        <w:rPr>
          <w:rFonts w:asciiTheme="majorHAnsi" w:hAnsiTheme="majorHAnsi" w:cstheme="majorHAnsi"/>
          <w:color w:val="FF0000"/>
          <w:sz w:val="16"/>
        </w:rPr>
        <w:t xml:space="preserve">, such as improving the quality of life of the recipient of the product.37 </w:t>
      </w:r>
      <w:r w:rsidRPr="00A86DA1">
        <w:rPr>
          <w:rStyle w:val="StyleUnderline"/>
          <w:rFonts w:asciiTheme="majorHAnsi" w:hAnsiTheme="majorHAnsi" w:cstheme="majorHAnsi"/>
          <w:color w:val="FF0000"/>
        </w:rPr>
        <w:t xml:space="preserve">This makes some technology, potentially beneficial to society, not developed or introduced into use, because the profit margin is too small to make this viable for commercial players. </w:t>
      </w:r>
      <w:r w:rsidRPr="00A86DA1">
        <w:rPr>
          <w:rFonts w:asciiTheme="majorHAnsi" w:hAnsiTheme="majorHAnsi" w:cstheme="majorHAnsi"/>
          <w:color w:val="FF0000"/>
          <w:sz w:val="16"/>
        </w:rPr>
        <w:t xml:space="preserve">To conclude, </w:t>
      </w:r>
      <w:r w:rsidRPr="00A86DA1">
        <w:rPr>
          <w:rStyle w:val="StyleUnderline"/>
          <w:rFonts w:asciiTheme="majorHAnsi" w:hAnsiTheme="majorHAnsi" w:cstheme="majorHAnsi"/>
          <w:color w:val="FF0000"/>
          <w:highlight w:val="green"/>
        </w:rPr>
        <w:t xml:space="preserve">privatization of space security </w:t>
      </w:r>
      <w:r w:rsidRPr="00A86DA1">
        <w:rPr>
          <w:rStyle w:val="StyleUnderline"/>
          <w:rFonts w:asciiTheme="majorHAnsi" w:hAnsiTheme="majorHAnsi" w:cstheme="majorHAnsi"/>
          <w:color w:val="FF0000"/>
        </w:rPr>
        <w:t xml:space="preserve">can develop in </w:t>
      </w:r>
      <w:r w:rsidRPr="00A86DA1">
        <w:rPr>
          <w:rStyle w:val="StyleUnderline"/>
          <w:rFonts w:asciiTheme="majorHAnsi" w:hAnsiTheme="majorHAnsi" w:cstheme="majorHAnsi"/>
          <w:color w:val="FF0000"/>
          <w:highlight w:val="green"/>
        </w:rPr>
        <w:t xml:space="preserve">unexpected </w:t>
      </w:r>
      <w:r w:rsidRPr="00A86DA1">
        <w:rPr>
          <w:rStyle w:val="StyleUnderline"/>
          <w:rFonts w:asciiTheme="majorHAnsi" w:hAnsiTheme="majorHAnsi" w:cstheme="majorHAnsi"/>
          <w:color w:val="FF0000"/>
        </w:rPr>
        <w:t>ways</w:t>
      </w:r>
      <w:r w:rsidRPr="00A86DA1">
        <w:rPr>
          <w:rFonts w:asciiTheme="majorHAnsi" w:hAnsiTheme="majorHAnsi" w:cstheme="majorHAnsi"/>
          <w:color w:val="FF0000"/>
          <w:sz w:val="16"/>
        </w:rPr>
        <w:t xml:space="preserve">, but in today’s space environment </w:t>
      </w:r>
      <w:r w:rsidRPr="00A86DA1">
        <w:rPr>
          <w:rStyle w:val="StyleUnderline"/>
          <w:rFonts w:asciiTheme="majorHAnsi" w:hAnsiTheme="majorHAnsi" w:cstheme="majorHAnsi"/>
          <w:color w:val="FF0000"/>
          <w:highlight w:val="green"/>
        </w:rPr>
        <w:t xml:space="preserve">private actors would rather play the role of security regulators than </w:t>
      </w:r>
      <w:r w:rsidRPr="00A86DA1">
        <w:rPr>
          <w:rStyle w:val="StyleUnderline"/>
          <w:rFonts w:asciiTheme="majorHAnsi" w:hAnsiTheme="majorHAnsi" w:cstheme="majorHAnsi"/>
          <w:color w:val="FF0000"/>
        </w:rPr>
        <w:t xml:space="preserve">security </w:t>
      </w:r>
      <w:r w:rsidRPr="00A86DA1">
        <w:rPr>
          <w:rStyle w:val="StyleUnderline"/>
          <w:rFonts w:asciiTheme="majorHAnsi" w:hAnsiTheme="majorHAnsi" w:cstheme="majorHAnsi"/>
          <w:color w:val="FF0000"/>
          <w:highlight w:val="green"/>
        </w:rPr>
        <w:t>providers</w:t>
      </w:r>
      <w:r w:rsidRPr="00A86DA1">
        <w:rPr>
          <w:rFonts w:asciiTheme="majorHAnsi" w:hAnsiTheme="majorHAnsi" w:cstheme="majorHAnsi"/>
          <w:color w:val="FF0000"/>
          <w:sz w:val="16"/>
        </w:rPr>
        <w:t xml:space="preserve">. When investment in space technologies is less profitable than other areas of economy, </w:t>
      </w:r>
      <w:r w:rsidRPr="00A86DA1">
        <w:rPr>
          <w:rStyle w:val="StyleUnderline"/>
          <w:rFonts w:asciiTheme="majorHAnsi" w:hAnsiTheme="majorHAnsi" w:cstheme="majorHAnsi"/>
          <w:color w:val="FF0000"/>
          <w:highlight w:val="green"/>
        </w:rPr>
        <w:t xml:space="preserve">private actors </w:t>
      </w:r>
      <w:r w:rsidRPr="00A86DA1">
        <w:rPr>
          <w:rStyle w:val="StyleUnderline"/>
          <w:rFonts w:asciiTheme="majorHAnsi" w:hAnsiTheme="majorHAnsi" w:cstheme="majorHAnsi"/>
          <w:color w:val="FF0000"/>
        </w:rPr>
        <w:t xml:space="preserve">would </w:t>
      </w:r>
      <w:r w:rsidRPr="00A86DA1">
        <w:rPr>
          <w:rStyle w:val="StyleUnderline"/>
          <w:rFonts w:asciiTheme="majorHAnsi" w:hAnsiTheme="majorHAnsi" w:cstheme="majorHAnsi"/>
          <w:color w:val="FF0000"/>
          <w:highlight w:val="green"/>
        </w:rPr>
        <w:t>focus on soft law and conflict prevention</w:t>
      </w:r>
      <w:r w:rsidRPr="00A86DA1">
        <w:rPr>
          <w:rStyle w:val="StyleUnderline"/>
          <w:rFonts w:asciiTheme="majorHAnsi" w:hAnsiTheme="majorHAnsi" w:cstheme="majorHAnsi"/>
          <w:color w:val="FF0000"/>
        </w:rPr>
        <w:t xml:space="preserve"> in space, and new private initiatives will appear</w:t>
      </w:r>
      <w:r w:rsidRPr="00A86DA1">
        <w:rPr>
          <w:rFonts w:asciiTheme="majorHAnsi" w:hAnsiTheme="majorHAnsi" w:cstheme="majorHAnsi"/>
          <w:color w:val="FF0000"/>
          <w:sz w:val="16"/>
        </w:rPr>
        <w:t xml:space="preserve">. For example, </w:t>
      </w:r>
      <w:r w:rsidRPr="00A86DA1">
        <w:rPr>
          <w:rStyle w:val="StyleUnderline"/>
          <w:rFonts w:asciiTheme="majorHAnsi" w:hAnsiTheme="majorHAnsi" w:cstheme="majorHAnsi"/>
          <w:color w:val="FF0000"/>
        </w:rPr>
        <w:t>apart from important space companies, as SpaceX or Blue Origin active in outer space, other private actors as Secure World Foundation (</w:t>
      </w:r>
      <w:r w:rsidRPr="00A86DA1">
        <w:rPr>
          <w:rStyle w:val="StyleUnderline"/>
          <w:rFonts w:asciiTheme="majorHAnsi" w:hAnsiTheme="majorHAnsi" w:cstheme="majorHAnsi"/>
          <w:color w:val="FF0000"/>
          <w:highlight w:val="green"/>
        </w:rPr>
        <w:t xml:space="preserve">SWF), </w:t>
      </w:r>
      <w:r w:rsidRPr="00A86DA1">
        <w:rPr>
          <w:rStyle w:val="StyleUnderline"/>
          <w:rFonts w:asciiTheme="majorHAnsi" w:hAnsiTheme="majorHAnsi" w:cstheme="majorHAnsi"/>
          <w:color w:val="FF0000"/>
        </w:rPr>
        <w:t xml:space="preserve">who </w:t>
      </w:r>
      <w:r w:rsidRPr="00A86DA1">
        <w:rPr>
          <w:rStyle w:val="StyleUnderline"/>
          <w:rFonts w:asciiTheme="majorHAnsi" w:hAnsiTheme="majorHAnsi" w:cstheme="majorHAnsi"/>
          <w:color w:val="FF0000"/>
          <w:highlight w:val="green"/>
        </w:rPr>
        <w:t>focus on space sustainability</w:t>
      </w:r>
      <w:r w:rsidRPr="00A86DA1">
        <w:rPr>
          <w:rStyle w:val="StyleUnderline"/>
          <w:rFonts w:asciiTheme="majorHAnsi" w:hAnsiTheme="majorHAnsi" w:cstheme="majorHAnsi"/>
          <w:color w:val="FF0000"/>
        </w:rPr>
        <w:t xml:space="preserve">, will play more </w:t>
      </w:r>
      <w:r w:rsidRPr="00A86DA1">
        <w:rPr>
          <w:rStyle w:val="StyleUnderline"/>
          <w:rFonts w:asciiTheme="majorHAnsi" w:hAnsiTheme="majorHAnsi" w:cstheme="majorHAnsi"/>
          <w:color w:val="FF0000"/>
          <w:highlight w:val="green"/>
        </w:rPr>
        <w:t xml:space="preserve">important </w:t>
      </w:r>
      <w:r w:rsidRPr="00A86DA1">
        <w:rPr>
          <w:rStyle w:val="StyleUnderline"/>
          <w:rFonts w:asciiTheme="majorHAnsi" w:hAnsiTheme="majorHAnsi" w:cstheme="majorHAnsi"/>
          <w:color w:val="FF0000"/>
        </w:rPr>
        <w:t xml:space="preserve">role </w:t>
      </w:r>
      <w:r w:rsidRPr="00A86DA1">
        <w:rPr>
          <w:rStyle w:val="StyleUnderline"/>
          <w:rFonts w:asciiTheme="majorHAnsi" w:hAnsiTheme="majorHAnsi" w:cstheme="majorHAnsi"/>
          <w:color w:val="FF0000"/>
          <w:highlight w:val="green"/>
        </w:rPr>
        <w:t>in crafting international guidelines</w:t>
      </w:r>
      <w:r w:rsidRPr="00A86DA1">
        <w:rPr>
          <w:rStyle w:val="StyleUnderline"/>
          <w:rFonts w:asciiTheme="majorHAnsi" w:hAnsiTheme="majorHAnsi" w:cstheme="majorHAnsi"/>
          <w:color w:val="FF0000"/>
        </w:rPr>
        <w:t xml:space="preserve"> for space activities</w:t>
      </w:r>
      <w:r w:rsidRPr="00A86DA1">
        <w:rPr>
          <w:rFonts w:asciiTheme="majorHAnsi" w:hAnsiTheme="majorHAnsi" w:cstheme="majorHAnsi"/>
          <w:color w:val="FF0000"/>
          <w:sz w:val="16"/>
        </w:rPr>
        <w:t xml:space="preserve">.38 </w:t>
      </w:r>
      <w:r w:rsidRPr="00A86DA1">
        <w:rPr>
          <w:rStyle w:val="StyleUnderline"/>
          <w:rFonts w:asciiTheme="majorHAnsi" w:hAnsiTheme="majorHAnsi" w:cstheme="majorHAnsi"/>
          <w:color w:val="FF0000"/>
        </w:rPr>
        <w:t>This path the way for</w:t>
      </w:r>
      <w:r w:rsidRPr="00A86DA1">
        <w:rPr>
          <w:rStyle w:val="StyleUnderline"/>
          <w:rFonts w:asciiTheme="majorHAnsi" w:hAnsiTheme="majorHAnsi" w:cstheme="majorHAnsi"/>
          <w:color w:val="FF0000"/>
          <w:highlight w:val="green"/>
        </w:rPr>
        <w:t xml:space="preserve"> future solutions </w:t>
      </w:r>
      <w:r w:rsidRPr="00A86DA1">
        <w:rPr>
          <w:rStyle w:val="StyleUnderline"/>
          <w:rFonts w:asciiTheme="majorHAnsi" w:hAnsiTheme="majorHAnsi" w:cstheme="majorHAnsi"/>
          <w:color w:val="FF0000"/>
        </w:rPr>
        <w:t>and projects</w:t>
      </w:r>
      <w:r w:rsidRPr="00A86DA1">
        <w:rPr>
          <w:rStyle w:val="StyleUnderline"/>
          <w:rFonts w:asciiTheme="majorHAnsi" w:hAnsiTheme="majorHAnsi" w:cstheme="majorHAnsi"/>
          <w:color w:val="FF0000"/>
          <w:highlight w:val="green"/>
        </w:rPr>
        <w:t xml:space="preserve">, </w:t>
      </w:r>
      <w:r w:rsidRPr="00A86DA1">
        <w:rPr>
          <w:rStyle w:val="Emphasis"/>
          <w:rFonts w:asciiTheme="majorHAnsi" w:hAnsiTheme="majorHAnsi" w:cstheme="majorHAnsi"/>
          <w:color w:val="FF0000"/>
          <w:highlight w:val="green"/>
        </w:rPr>
        <w:t>as cleaning the space debris, extracting resources from asteroids and planetoids, refuelling satellites, providing payload capabilities for governmental entities on market-based logic</w:t>
      </w:r>
      <w:r w:rsidRPr="00A86DA1">
        <w:rPr>
          <w:rStyle w:val="StyleUnderline"/>
          <w:rFonts w:asciiTheme="majorHAnsi" w:hAnsiTheme="majorHAnsi" w:cstheme="majorHAnsi"/>
          <w:color w:val="FF0000"/>
        </w:rPr>
        <w:t>, will be based on activity non-state actors, providing soft law and regulatory solutions, where space faring states are unable to find any compromise</w:t>
      </w:r>
      <w:r w:rsidRPr="00A86DA1">
        <w:rPr>
          <w:rFonts w:asciiTheme="majorHAnsi" w:hAnsiTheme="majorHAnsi" w:cstheme="majorHAnsi"/>
          <w:color w:val="FF0000"/>
          <w:sz w:val="16"/>
        </w:rPr>
        <w:t xml:space="preserve">. Therefore </w:t>
      </w:r>
      <w:r w:rsidRPr="00A86DA1">
        <w:rPr>
          <w:rStyle w:val="StyleUnderline"/>
          <w:rFonts w:asciiTheme="majorHAnsi" w:hAnsiTheme="majorHAnsi" w:cstheme="majorHAnsi"/>
          <w:color w:val="FF0000"/>
          <w:highlight w:val="green"/>
        </w:rPr>
        <w:t xml:space="preserve">private companies will be </w:t>
      </w:r>
      <w:r w:rsidRPr="00A86DA1">
        <w:rPr>
          <w:rStyle w:val="StyleUnderline"/>
          <w:rFonts w:asciiTheme="majorHAnsi" w:hAnsiTheme="majorHAnsi" w:cstheme="majorHAnsi"/>
          <w:color w:val="FF0000"/>
        </w:rPr>
        <w:t>in fact global</w:t>
      </w:r>
      <w:r w:rsidRPr="00A86DA1">
        <w:rPr>
          <w:rFonts w:asciiTheme="majorHAnsi" w:hAnsiTheme="majorHAnsi" w:cstheme="majorHAnsi"/>
          <w:color w:val="FF0000"/>
          <w:sz w:val="16"/>
        </w:rPr>
        <w:t xml:space="preserve"> (</w:t>
      </w:r>
      <w:r w:rsidRPr="00A86DA1">
        <w:rPr>
          <w:rStyle w:val="StyleUnderline"/>
          <w:rFonts w:asciiTheme="majorHAnsi" w:hAnsiTheme="majorHAnsi" w:cstheme="majorHAnsi"/>
          <w:color w:val="FF0000"/>
        </w:rPr>
        <w:t xml:space="preserve">or </w:t>
      </w:r>
      <w:r w:rsidRPr="00A86DA1">
        <w:rPr>
          <w:rStyle w:val="StyleUnderline"/>
          <w:rFonts w:asciiTheme="majorHAnsi" w:hAnsiTheme="majorHAnsi" w:cstheme="majorHAnsi"/>
          <w:color w:val="FF0000"/>
          <w:highlight w:val="green"/>
        </w:rPr>
        <w:t>space) regulators</w:t>
      </w:r>
      <w:r w:rsidRPr="00A86DA1">
        <w:rPr>
          <w:rFonts w:asciiTheme="majorHAnsi" w:hAnsiTheme="majorHAnsi" w:cstheme="majorHAnsi"/>
          <w:color w:val="FF0000"/>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traced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A86DA1">
        <w:rPr>
          <w:rStyle w:val="StyleUnderline"/>
          <w:rFonts w:asciiTheme="majorHAnsi" w:hAnsiTheme="majorHAnsi" w:cstheme="majorHAnsi"/>
          <w:color w:val="FF0000"/>
        </w:rPr>
        <w:t xml:space="preserve">cooperation between the public and private sector, and unwillingness to share vulnerable data by public actors seem to confirm that private space activity is </w:t>
      </w:r>
      <w:r w:rsidRPr="00A86DA1">
        <w:rPr>
          <w:rStyle w:val="StyleUnderline"/>
          <w:rFonts w:asciiTheme="majorHAnsi" w:hAnsiTheme="majorHAnsi" w:cstheme="majorHAnsi"/>
          <w:color w:val="FF0000"/>
          <w:highlight w:val="green"/>
        </w:rPr>
        <w:t>more than necessary</w:t>
      </w:r>
      <w:r w:rsidRPr="00A86DA1">
        <w:rPr>
          <w:rStyle w:val="StyleUnderline"/>
          <w:rFonts w:asciiTheme="majorHAnsi" w:hAnsiTheme="majorHAnsi" w:cstheme="majorHAnsi"/>
          <w:color w:val="FF0000"/>
        </w:rPr>
        <w:t xml:space="preserve">. This is an apparent case when </w:t>
      </w:r>
      <w:r w:rsidRPr="00A86DA1">
        <w:rPr>
          <w:rStyle w:val="StyleUnderline"/>
          <w:rFonts w:asciiTheme="majorHAnsi" w:hAnsiTheme="majorHAnsi" w:cstheme="majorHAnsi"/>
          <w:color w:val="FF0000"/>
          <w:highlight w:val="green"/>
        </w:rPr>
        <w:t xml:space="preserve">logic of mistrust between state powers must be overcome by private actors, </w:t>
      </w:r>
      <w:r w:rsidRPr="00A86DA1">
        <w:rPr>
          <w:rStyle w:val="StyleUnderline"/>
          <w:rFonts w:asciiTheme="majorHAnsi" w:hAnsiTheme="majorHAnsi" w:cstheme="majorHAnsi"/>
          <w:color w:val="FF0000"/>
        </w:rPr>
        <w:t xml:space="preserve">perhaps </w:t>
      </w:r>
      <w:r w:rsidRPr="00A86DA1">
        <w:rPr>
          <w:rStyle w:val="StyleUnderline"/>
          <w:rFonts w:asciiTheme="majorHAnsi" w:hAnsiTheme="majorHAnsi" w:cstheme="majorHAnsi"/>
          <w:color w:val="FF0000"/>
          <w:highlight w:val="green"/>
        </w:rPr>
        <w:t>by suggesting common preferences for debris mitigation, and space situational awareness</w:t>
      </w:r>
      <w:r w:rsidRPr="00A86DA1">
        <w:rPr>
          <w:rStyle w:val="StyleUnderline"/>
          <w:rFonts w:asciiTheme="majorHAnsi" w:hAnsiTheme="majorHAnsi" w:cstheme="majorHAnsi"/>
          <w:color w:val="FF0000"/>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31A797B1" w14:textId="77777777" w:rsidR="00D22368" w:rsidRPr="00A86DA1" w:rsidRDefault="00D22368" w:rsidP="00D22368">
      <w:pPr>
        <w:rPr>
          <w:color w:val="FF0000"/>
        </w:rPr>
      </w:pPr>
    </w:p>
    <w:p w14:paraId="7B1E616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726311"/>
    <w:multiLevelType w:val="hybridMultilevel"/>
    <w:tmpl w:val="48DA4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23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23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17A29D"/>
  <w14:defaultImageDpi w14:val="300"/>
  <w15:docId w15:val="{C1786692-2044-6149-9C1A-13AEA1667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236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23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23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Char Char Char Char Char Char Char, Char Char, Char Char Char Char Char Char Char,Char, Char,Char1,Heading 3 Char3,Heading 3 Char4 Char Char,Heading 3 Char3 Char Char Char,3: Cite,Bold Cite,Heading 3 Char1 Char Char,Cite 1"/>
    <w:basedOn w:val="Normal"/>
    <w:next w:val="Normal"/>
    <w:link w:val="Heading3Char"/>
    <w:uiPriority w:val="9"/>
    <w:unhideWhenUsed/>
    <w:qFormat/>
    <w:rsid w:val="00D223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D223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23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2368"/>
  </w:style>
  <w:style w:type="character" w:customStyle="1" w:styleId="Heading1Char">
    <w:name w:val="Heading 1 Char"/>
    <w:aliases w:val="Pocket Char"/>
    <w:basedOn w:val="DefaultParagraphFont"/>
    <w:link w:val="Heading1"/>
    <w:uiPriority w:val="9"/>
    <w:rsid w:val="00D223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2368"/>
    <w:rPr>
      <w:rFonts w:ascii="Calibri" w:eastAsiaTheme="majorEastAsia" w:hAnsi="Calibri" w:cstheme="majorBidi"/>
      <w:b/>
      <w:bCs/>
      <w:sz w:val="44"/>
      <w:szCs w:val="44"/>
      <w:u w:val="double"/>
    </w:rPr>
  </w:style>
  <w:style w:type="character" w:customStyle="1" w:styleId="Heading3Char">
    <w:name w:val="Heading 3 Char"/>
    <w:aliases w:val="Block Char,Index Headers Char,Char Char Char Char Char Char Char Char, Char Char Char, Char Char Char Char Char Char Char Char,Char Char, Char Char1,Char1 Char,Heading 3 Char3 Char,Heading 3 Char4 Char Char Char,3: Cite Char,Cite 1 Char"/>
    <w:basedOn w:val="DefaultParagraphFont"/>
    <w:link w:val="Heading3"/>
    <w:uiPriority w:val="9"/>
    <w:rsid w:val="00D2236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D223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236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link w:val="CardsFont12pt"/>
    <w:uiPriority w:val="1"/>
    <w:qFormat/>
    <w:rsid w:val="00D22368"/>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D223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236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uiPriority w:val="99"/>
    <w:unhideWhenUsed/>
    <w:rsid w:val="00D22368"/>
    <w:rPr>
      <w:color w:val="auto"/>
      <w:u w:val="none"/>
    </w:rPr>
  </w:style>
  <w:style w:type="paragraph" w:styleId="DocumentMap">
    <w:name w:val="Document Map"/>
    <w:basedOn w:val="Normal"/>
    <w:link w:val="DocumentMapChar"/>
    <w:uiPriority w:val="99"/>
    <w:semiHidden/>
    <w:unhideWhenUsed/>
    <w:rsid w:val="00D223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236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22368"/>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link w:val="Emphasis"/>
    <w:uiPriority w:val="20"/>
    <w:qFormat/>
    <w:rsid w:val="00D22368"/>
    <w:pPr>
      <w:spacing w:after="0" w:line="240" w:lineRule="auto"/>
      <w:ind w:left="720"/>
      <w:jc w:val="both"/>
    </w:pPr>
    <w:rPr>
      <w:b/>
      <w:iCs/>
      <w:u w:val="single"/>
    </w:rPr>
  </w:style>
  <w:style w:type="paragraph" w:customStyle="1" w:styleId="Emphasis1">
    <w:name w:val="Emphasis1"/>
    <w:basedOn w:val="Normal"/>
    <w:autoRedefine/>
    <w:uiPriority w:val="20"/>
    <w:qFormat/>
    <w:rsid w:val="00D22368"/>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reakingdefense.com/2021/12/will-strong-actions-follow-words-in-bidens-space-policy/" TargetMode="External"/><Relationship Id="rId18" Type="http://schemas.openxmlformats.org/officeDocument/2006/relationships/hyperlink" Target="https://aerospace.csis.org/data/space-environment-total-launches-country/" TargetMode="External"/><Relationship Id="rId26" Type="http://schemas.openxmlformats.org/officeDocument/2006/relationships/hyperlink" Target="https://www.washingtonpost.com/world/2021/10/15/china-space-station-launch-tiangong/" TargetMode="External"/><Relationship Id="rId39" Type="http://schemas.openxmlformats.org/officeDocument/2006/relationships/hyperlink" Target="https://www.brookings.edu/techstream/how-chinas-wolf-warrior-diplomats-use-and-abuse-twitter/" TargetMode="External"/><Relationship Id="rId21" Type="http://schemas.openxmlformats.org/officeDocument/2006/relationships/hyperlink" Target="https://www.ida.org/-/media/feature/publications/e/ev/evaluation-of-chinas-commercial-space-sector/d-10873.ashx" TargetMode="External"/><Relationship Id="rId34" Type="http://schemas.openxmlformats.org/officeDocument/2006/relationships/hyperlink" Target="https://spacenews.com/chinas-moon-mars-and-space-station-missions-may-be-facing-delays/" TargetMode="External"/><Relationship Id="rId42" Type="http://schemas.openxmlformats.org/officeDocument/2006/relationships/hyperlink" Target="https://www.csis.org/analysis/china-and-russia-economic-unequal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csusa.org/resources/satellite-database" TargetMode="External"/><Relationship Id="rId29" Type="http://schemas.openxmlformats.org/officeDocument/2006/relationships/hyperlink" Target="https://spacenews.com/china-to-launch-a-pair-of-spacecraft-towards-the-edge-of-the-solar-syst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22/01/the-china-us-space-race-is-a-myth/" TargetMode="External"/><Relationship Id="rId24" Type="http://schemas.openxmlformats.org/officeDocument/2006/relationships/hyperlink" Target="https://www.space.com/china-chang-e-6-moon-sample-return-preparations" TargetMode="External"/><Relationship Id="rId32" Type="http://schemas.openxmlformats.org/officeDocument/2006/relationships/hyperlink" Target="https://spacenews.com/china-russia-reveal-roadmap-for-international-moon-base/" TargetMode="External"/><Relationship Id="rId37" Type="http://schemas.openxmlformats.org/officeDocument/2006/relationships/hyperlink" Target="https://www.france24.com/en/live-news/20211127-in-joint-op-ed-china-and-russia-decry-us-democracy-summit" TargetMode="External"/><Relationship Id="rId40" Type="http://schemas.openxmlformats.org/officeDocument/2006/relationships/hyperlink" Target="https://sputniknews.com/20211019/tokyo-closely-watching-naval-activities-near-japan-in-wake-of-russia-china-joint-drills-1090034240.html"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nn.com/2021/12/04/politics/american-experts-us-china-space-race/index.html" TargetMode="External"/><Relationship Id="rId23" Type="http://schemas.openxmlformats.org/officeDocument/2006/relationships/hyperlink" Target="https://www.reuters.com/article/us-space-exploration-china-satellite/china-set-to-complete-beidou-network-rivalling-gps-in-global-navigation-idUSKBN23J0I9" TargetMode="External"/><Relationship Id="rId28" Type="http://schemas.openxmlformats.org/officeDocument/2006/relationships/hyperlink" Target="https://www.space.com/china-upcoming-moon-missions-details" TargetMode="External"/><Relationship Id="rId36" Type="http://schemas.openxmlformats.org/officeDocument/2006/relationships/hyperlink" Target="https://www.nasa.gov/mission_pages/apollo/apollo11.html" TargetMode="External"/><Relationship Id="rId10" Type="http://schemas.openxmlformats.org/officeDocument/2006/relationships/hyperlink" Target="https://worldlyir.wordpress.com/2015/08/03/gendering-extinction/" TargetMode="External"/><Relationship Id="rId19" Type="http://schemas.openxmlformats.org/officeDocument/2006/relationships/hyperlink" Target="https://www.geospatialworld.net/news/euroconsults-flagship-research-shows-government-space-program-budgets-have-maintained-growth-trajectories/" TargetMode="External"/><Relationship Id="rId31" Type="http://schemas.openxmlformats.org/officeDocument/2006/relationships/hyperlink" Target="https://foreignpolicy.com/2021/10/17/moon-base-china-russia-lunar-space-nasa/" TargetMode="External"/><Relationship Id="rId44" Type="http://schemas.openxmlformats.org/officeDocument/2006/relationships/hyperlink" Target="https://doi.org/10.12797/Politeja.14.2017.50.06" TargetMode="External"/><Relationship Id="rId4" Type="http://schemas.openxmlformats.org/officeDocument/2006/relationships/customXml" Target="../customXml/item4.xml"/><Relationship Id="rId9" Type="http://schemas.openxmlformats.org/officeDocument/2006/relationships/hyperlink" Target="https://jhufar.com/2019/03/02/limits-of-realism-in-understanding-chinese-land-reclamation/" TargetMode="External"/><Relationship Id="rId14" Type="http://schemas.openxmlformats.org/officeDocument/2006/relationships/hyperlink" Target="https://spacenews.com/raymond-on-chinas-space-program-its-alive-well-and-concerning/" TargetMode="External"/><Relationship Id="rId22" Type="http://schemas.openxmlformats.org/officeDocument/2006/relationships/hyperlink" Target="https://spacenews.com/chinese-commercial-sector-investment-lagging-in-2021/" TargetMode="External"/><Relationship Id="rId27" Type="http://schemas.openxmlformats.org/officeDocument/2006/relationships/hyperlink" Target="https://spacenews.com/china-is-developing-plans-for-a-13000-satellite-communications-megaconstellation/" TargetMode="External"/><Relationship Id="rId30" Type="http://schemas.openxmlformats.org/officeDocument/2006/relationships/hyperlink" Target="https://www.theatlantic.com/international/archive/2020/06/united-states-china-power-influence/612961/" TargetMode="External"/><Relationship Id="rId35" Type="http://schemas.openxmlformats.org/officeDocument/2006/relationships/hyperlink" Target="https://spacenews.com/chinas-new-rocket-for-crewed-moon-missions-to-launch-around-2026/" TargetMode="External"/><Relationship Id="rId43" Type="http://schemas.openxmlformats.org/officeDocument/2006/relationships/hyperlink" Target="https://www.europeanleadershipnetwork.org/commentary/the-art-of-space-deterrenc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olitico.com/news/2021/12/31/2022-space-race-china-us-526271" TargetMode="External"/><Relationship Id="rId17" Type="http://schemas.openxmlformats.org/officeDocument/2006/relationships/hyperlink" Target="https://www.nasaspaceflight.com/2021/12/china-tjsw-9/" TargetMode="External"/><Relationship Id="rId25" Type="http://schemas.openxmlformats.org/officeDocument/2006/relationships/hyperlink" Target="https://www.nbcnews.com/science/space/china-s-mars-rover-completes-primary-mission-continues-explore-red-n1277363" TargetMode="External"/><Relationship Id="rId33" Type="http://schemas.openxmlformats.org/officeDocument/2006/relationships/hyperlink" Target="https://spectrum.ieee.org/china-aims-for-a-permanent-moon-base-in-the-2030s" TargetMode="External"/><Relationship Id="rId38" Type="http://schemas.openxmlformats.org/officeDocument/2006/relationships/hyperlink" Target="https://www.internationalaffairs.org.au/australianoutlook/sino-asean-relations-and-wolf-warrior-diplomacy/" TargetMode="External"/><Relationship Id="rId46" Type="http://schemas.openxmlformats.org/officeDocument/2006/relationships/theme" Target="theme/theme1.xml"/><Relationship Id="rId20" Type="http://schemas.openxmlformats.org/officeDocument/2006/relationships/hyperlink" Target="https://www.washingtonpost.com/technology/2021/09/05/space-finance-bubble-investors/" TargetMode="External"/><Relationship Id="rId41" Type="http://schemas.openxmlformats.org/officeDocument/2006/relationships/hyperlink" Target="https://www.rt.com/business/452281-china-top-russia-partners-rat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13737</Words>
  <Characters>78303</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2022-02-14T01:43:00Z</dcterms:created>
  <dcterms:modified xsi:type="dcterms:W3CDTF">2022-02-14T01:43:00Z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