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1D251" w14:textId="77777777" w:rsidR="00D24952" w:rsidRDefault="00D24952" w:rsidP="00D24952">
      <w:pPr>
        <w:pStyle w:val="Heading1"/>
      </w:pPr>
      <w:r>
        <w:t>1NC</w:t>
      </w:r>
    </w:p>
    <w:p w14:paraId="66DE56FF" w14:textId="77777777" w:rsidR="00D24952" w:rsidRPr="00F25F62" w:rsidRDefault="00D24952" w:rsidP="00D24952">
      <w:pPr>
        <w:pStyle w:val="Heading2"/>
      </w:pPr>
      <w:r>
        <w:t>1</w:t>
      </w:r>
    </w:p>
    <w:p w14:paraId="7ABC7237" w14:textId="77777777" w:rsidR="00D24952" w:rsidRDefault="00D24952" w:rsidP="00D24952">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2A76924E" w14:textId="77777777" w:rsidR="00D24952" w:rsidRPr="002B2717" w:rsidRDefault="00D24952" w:rsidP="00D24952">
      <w:r>
        <w:rPr>
          <w:rStyle w:val="Style13ptBold"/>
        </w:rPr>
        <w:t xml:space="preserve">Sjoberg 12 </w:t>
      </w:r>
      <w:r w:rsidRPr="002B2717">
        <w:t>Sjoberg, Laura (2012). Gender, structure, and war: what Waltz couldn't see. International Theory, 4(1), 1–38. doi:10.1017/S175297191100025X</w:t>
      </w:r>
      <w:r>
        <w:t xml:space="preserve"> SM</w:t>
      </w:r>
    </w:p>
    <w:p w14:paraId="21D78A96" w14:textId="77777777" w:rsidR="00D24952" w:rsidRDefault="00D24952" w:rsidP="00D24952">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64EC6492" w14:textId="77777777" w:rsidR="00D24952" w:rsidRDefault="00D24952" w:rsidP="00D24952">
      <w:pPr>
        <w:rPr>
          <w:rStyle w:val="StyleUnderline"/>
        </w:rPr>
      </w:pPr>
    </w:p>
    <w:p w14:paraId="5BDB2B33" w14:textId="77777777" w:rsidR="00D24952" w:rsidRPr="00B651D2" w:rsidRDefault="00D24952" w:rsidP="00D24952">
      <w:pPr>
        <w:pStyle w:val="Heading4"/>
        <w:rPr>
          <w:rFonts w:asciiTheme="majorHAnsi" w:hAnsiTheme="majorHAnsi" w:cstheme="majorHAnsi"/>
        </w:rPr>
      </w:pPr>
      <w:r w:rsidRPr="00B651D2">
        <w:rPr>
          <w:rFonts w:asciiTheme="majorHAnsi" w:hAnsiTheme="majorHAnsi" w:cstheme="majorHAnsi"/>
        </w:rPr>
        <w:t xml:space="preserve">Environmental management is underpinned by patriarchal relations to nature. The very concept of environmental extinction is intrinsic to gendered conceptions of humanity and conservation. </w:t>
      </w:r>
    </w:p>
    <w:p w14:paraId="02152E87" w14:textId="77777777" w:rsidR="00D24952" w:rsidRPr="00B651D2" w:rsidRDefault="00D24952" w:rsidP="00D24952">
      <w:pPr>
        <w:rPr>
          <w:rStyle w:val="Style13ptBold"/>
          <w:rFonts w:asciiTheme="majorHAnsi" w:hAnsiTheme="majorHAnsi" w:cstheme="majorHAnsi"/>
        </w:rPr>
      </w:pPr>
      <w:r w:rsidRPr="00B651D2">
        <w:rPr>
          <w:rStyle w:val="Style13ptBold"/>
          <w:rFonts w:asciiTheme="majorHAnsi" w:hAnsiTheme="majorHAnsi" w:cstheme="majorHAnsi"/>
        </w:rPr>
        <w:t>Mitchell 15</w:t>
      </w:r>
    </w:p>
    <w:p w14:paraId="01A6B335" w14:textId="77777777" w:rsidR="00D24952" w:rsidRPr="00B651D2" w:rsidRDefault="00D24952" w:rsidP="00D24952">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B651D2">
          <w:rPr>
            <w:rStyle w:val="Style13ptBold"/>
            <w:rFonts w:asciiTheme="majorHAnsi" w:hAnsiTheme="majorHAnsi" w:cstheme="majorHAnsi"/>
            <w:sz w:val="20"/>
            <w:szCs w:val="20"/>
          </w:rPr>
          <w:t>https://worldlyir.wordpress.com/2015/08/03/gendering-extinction/</w:t>
        </w:r>
      </w:hyperlink>
      <w:r w:rsidRPr="00B651D2">
        <w:rPr>
          <w:rStyle w:val="Style13ptBold"/>
          <w:rFonts w:asciiTheme="majorHAnsi" w:hAnsiTheme="majorHAnsi" w:cstheme="majorHAnsi"/>
          <w:sz w:val="20"/>
          <w:szCs w:val="20"/>
        </w:rPr>
        <w:t>, JKS)</w:t>
      </w:r>
    </w:p>
    <w:p w14:paraId="7335BAA4" w14:textId="77777777" w:rsidR="00D24952" w:rsidRDefault="00D24952" w:rsidP="00D24952">
      <w:pPr>
        <w:rPr>
          <w:rStyle w:val="Emphasis"/>
          <w:rFonts w:asciiTheme="majorHAnsi" w:hAnsiTheme="majorHAnsi" w:cstheme="majorHAnsi"/>
        </w:rPr>
      </w:pPr>
      <w:r w:rsidRPr="00B651D2">
        <w:rPr>
          <w:rFonts w:asciiTheme="majorHAnsi" w:hAnsiTheme="majorHAnsi" w:cstheme="majorHAnsi"/>
          <w:sz w:val="16"/>
        </w:rPr>
        <w:t xml:space="preserve">Extinction and mass extinction are complex phenomena that entangle multiple dimensions of life, ethics, politics, economics and art. But how do they relate to gender and sexuality? A few months ago, I was asked to write a chapter for a textbook on gender and nature that would address this question. This was a welcome and stimulating challenge, which gave me the opportunity to dig more deeply into the crossings between feminism, gender studies, queer theory and studies of extinction – fields which are connected in multiple, sometimes not-so-obvious ways. In many ways, this is a project of bridging, extending and teasing out resonances between literatures. Decades of eco-feminisms, feminist environmentalisms and environmental feminisms have produced rich discussions on the relationships between gender sexuality and the ecosphere. However, with the notable exception of Claire Colebrook, very few scholars of gender and queer theory have engaged directly with extinction. The concept does appear in eco-feminist works, but it is almost always invoked rhetorically, as an opaque worst case scenario used to underscore the enormity of destructive power structures and relations. In these discourses  (like many others),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concept of extinction</w:t>
      </w:r>
      <w:r w:rsidRPr="00B651D2">
        <w:rPr>
          <w:rFonts w:asciiTheme="majorHAnsi" w:hAnsiTheme="majorHAnsi" w:cstheme="majorHAnsi"/>
          <w:sz w:val="16"/>
        </w:rPr>
        <w:t xml:space="preserve"> is something of a black box, and it most often treated as a non sequitur: it </w:t>
      </w:r>
      <w:r w:rsidRPr="00B651D2">
        <w:rPr>
          <w:rStyle w:val="StyleUnderline"/>
          <w:rFonts w:asciiTheme="majorHAnsi" w:hAnsiTheme="majorHAnsi" w:cstheme="majorHAnsi"/>
        </w:rPr>
        <w:t xml:space="preserve">is assumed to mean “the </w:t>
      </w:r>
      <w:r w:rsidRPr="00017097">
        <w:rPr>
          <w:rStyle w:val="StyleUnderline"/>
          <w:rFonts w:asciiTheme="majorHAnsi" w:hAnsiTheme="majorHAnsi" w:cstheme="majorHAnsi"/>
        </w:rPr>
        <w:t>death</w:t>
      </w:r>
      <w:r w:rsidRPr="00B651D2">
        <w:rPr>
          <w:rStyle w:val="StyleUnderline"/>
          <w:rFonts w:asciiTheme="majorHAnsi" w:hAnsiTheme="majorHAnsi" w:cstheme="majorHAnsi"/>
        </w:rPr>
        <w:t xml:space="preserve"> of every member of a species</w:t>
      </w:r>
      <w:r w:rsidRPr="00B651D2">
        <w:rPr>
          <w:rFonts w:asciiTheme="majorHAnsi" w:hAnsiTheme="majorHAnsi" w:cstheme="majorHAnsi"/>
          <w:sz w:val="16"/>
        </w:rPr>
        <w:t xml:space="preserve">”, and there is rarely discussion of its many other dimensions, relations and implications. At the same time, </w:t>
      </w:r>
      <w:r w:rsidRPr="00B651D2">
        <w:rPr>
          <w:rStyle w:val="StyleUnderline"/>
          <w:rFonts w:asciiTheme="majorHAnsi" w:hAnsiTheme="majorHAnsi" w:cstheme="majorHAnsi"/>
        </w:rPr>
        <w:t>emerging work</w:t>
      </w:r>
      <w:r w:rsidRPr="00B651D2">
        <w:rPr>
          <w:rFonts w:asciiTheme="majorHAnsi" w:hAnsiTheme="majorHAnsi" w:cstheme="majorHAnsi"/>
          <w:sz w:val="16"/>
        </w:rPr>
        <w:t xml:space="preserve"> in the humanities </w:t>
      </w:r>
      <w:r w:rsidRPr="00B651D2">
        <w:rPr>
          <w:rStyle w:val="StyleUnderline"/>
          <w:rFonts w:asciiTheme="majorHAnsi" w:hAnsiTheme="majorHAnsi" w:cstheme="majorHAnsi"/>
        </w:rPr>
        <w:t xml:space="preserve">on extinction and mass extinction holds great potential for exploring the </w:t>
      </w:r>
      <w:r w:rsidRPr="00017097">
        <w:rPr>
          <w:rStyle w:val="StyleUnderline"/>
          <w:rFonts w:asciiTheme="majorHAnsi" w:hAnsiTheme="majorHAnsi" w:cstheme="majorHAnsi"/>
          <w:highlight w:val="green"/>
        </w:rPr>
        <w:t>links</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highlight w:val="green"/>
        </w:rPr>
        <w:t>between gender</w:t>
      </w:r>
      <w:r w:rsidRPr="00B651D2">
        <w:rPr>
          <w:rStyle w:val="StyleUnderline"/>
          <w:rFonts w:asciiTheme="majorHAnsi" w:hAnsiTheme="majorHAnsi" w:cstheme="majorHAnsi"/>
        </w:rPr>
        <w:t xml:space="preserve">, sexuality, </w:t>
      </w:r>
      <w:r w:rsidRPr="00017097">
        <w:rPr>
          <w:rStyle w:val="StyleUnderline"/>
          <w:rFonts w:asciiTheme="majorHAnsi" w:hAnsiTheme="majorHAnsi" w:cstheme="majorHAnsi"/>
          <w:highlight w:val="green"/>
        </w:rPr>
        <w:t>survival and extinction</w:t>
      </w:r>
      <w:r w:rsidRPr="00B651D2">
        <w:rPr>
          <w:rStyle w:val="StyleUnderline"/>
          <w:rFonts w:asciiTheme="majorHAnsi" w:hAnsiTheme="majorHAnsi" w:cstheme="majorHAnsi"/>
        </w:rPr>
        <w:t xml:space="preserve"> that can be </w:t>
      </w:r>
      <w:r w:rsidRPr="00017097">
        <w:rPr>
          <w:rStyle w:val="StyleUnderline"/>
          <w:rFonts w:asciiTheme="majorHAnsi" w:hAnsiTheme="majorHAnsi" w:cstheme="majorHAnsi"/>
          <w:highlight w:val="green"/>
        </w:rPr>
        <w:t>nurtured further</w:t>
      </w:r>
      <w:r w:rsidRPr="00B651D2">
        <w:rPr>
          <w:rStyle w:val="StyleUnderline"/>
          <w:rFonts w:asciiTheme="majorHAnsi" w:hAnsiTheme="majorHAnsi" w:cstheme="majorHAnsi"/>
        </w:rPr>
        <w:t xml:space="preserve">. </w:t>
      </w:r>
      <w:r w:rsidRPr="00B651D2">
        <w:rPr>
          <w:rFonts w:asciiTheme="majorHAnsi" w:hAnsiTheme="majorHAnsi" w:cstheme="majorHAnsi"/>
          <w:sz w:val="16"/>
        </w:rPr>
        <w:t xml:space="preserve">Reflecting on the connections between these fields is not only a promising way of theorising extinction in a more robust and plural way, but it can also contribute to feminist, gender and queer scholarship in rich ways. To this end, I’ve tried to tease out some of the most potent intersections between these fields, bringing them into direct confrontation with extinction, and with existing modes of response to it. Here are a few of the nodes that I think have great potential for further development. </w:t>
      </w:r>
      <w:r w:rsidRPr="00017097">
        <w:rPr>
          <w:rStyle w:val="Emphasis"/>
          <w:rFonts w:asciiTheme="majorHAnsi" w:hAnsiTheme="majorHAnsi" w:cstheme="majorHAnsi"/>
          <w:highlight w:val="green"/>
        </w:rPr>
        <w:t>Feminist critiques of neo-liberal conservation</w:t>
      </w:r>
      <w:r w:rsidRPr="00B651D2">
        <w:rPr>
          <w:rStyle w:val="Emphasis"/>
          <w:rFonts w:asciiTheme="majorHAnsi" w:hAnsiTheme="majorHAnsi" w:cstheme="majorHAnsi"/>
        </w:rPr>
        <w:t xml:space="preserve"> </w:t>
      </w:r>
      <w:r w:rsidRPr="00B651D2">
        <w:rPr>
          <w:rFonts w:asciiTheme="majorHAnsi" w:hAnsiTheme="majorHAnsi" w:cstheme="majorHAnsi"/>
          <w:sz w:val="16"/>
        </w:rPr>
        <w:t xml:space="preserve">One of the most integral arguments within ecological feminisms is that </w:t>
      </w:r>
      <w:r w:rsidRPr="00017097">
        <w:rPr>
          <w:rStyle w:val="StyleUnderline"/>
          <w:rFonts w:asciiTheme="majorHAnsi" w:hAnsiTheme="majorHAnsi" w:cstheme="majorHAnsi"/>
          <w:highlight w:val="green"/>
        </w:rPr>
        <w:t>patriarchal</w:t>
      </w:r>
      <w:r w:rsidRPr="00B651D2">
        <w:rPr>
          <w:rStyle w:val="StyleUnderline"/>
          <w:rFonts w:asciiTheme="majorHAnsi" w:hAnsiTheme="majorHAnsi" w:cstheme="majorHAnsi"/>
        </w:rPr>
        <w:t xml:space="preserve">, extractive </w:t>
      </w:r>
      <w:r w:rsidRPr="00017097">
        <w:rPr>
          <w:rStyle w:val="StyleUnderline"/>
          <w:rFonts w:asciiTheme="majorHAnsi" w:hAnsiTheme="majorHAnsi" w:cstheme="majorHAnsi"/>
          <w:highlight w:val="green"/>
        </w:rPr>
        <w:t xml:space="preserve">logics underpin </w:t>
      </w:r>
      <w:r w:rsidRPr="00017097">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destruction of ‘nature’</w:t>
      </w:r>
      <w:r w:rsidRPr="00B651D2">
        <w:rPr>
          <w:rStyle w:val="StyleUnderline"/>
          <w:rFonts w:asciiTheme="majorHAnsi" w:hAnsiTheme="majorHAnsi" w:cstheme="majorHAnsi"/>
        </w:rPr>
        <w:t>.</w:t>
      </w:r>
      <w:r w:rsidRPr="00B651D2">
        <w:rPr>
          <w:rFonts w:asciiTheme="majorHAnsi" w:hAnsiTheme="majorHAnsi" w:cstheme="majorHAnsi"/>
          <w:sz w:val="16"/>
        </w:rPr>
        <w:t xml:space="preserve"> Carolyn Merchant popularized this argument by tracing the roots of the current ecological crisis to the scientific revolution and the rise of capitalism in the early modern period of European history. For Merchant,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transition</w:t>
      </w:r>
      <w:r w:rsidRPr="00B651D2">
        <w:rPr>
          <w:rStyle w:val="StyleUnderline"/>
          <w:rFonts w:asciiTheme="majorHAnsi" w:hAnsiTheme="majorHAnsi" w:cstheme="majorHAnsi"/>
        </w:rPr>
        <w:t xml:space="preserve"> from a belief system in which the </w:t>
      </w:r>
      <w:r w:rsidRPr="00017097">
        <w:rPr>
          <w:rStyle w:val="StyleUnderline"/>
          <w:rFonts w:asciiTheme="majorHAnsi" w:hAnsiTheme="majorHAnsi" w:cstheme="majorHAnsi"/>
          <w:highlight w:val="green"/>
        </w:rPr>
        <w:t>Earth</w:t>
      </w:r>
      <w:r w:rsidRPr="00B651D2">
        <w:rPr>
          <w:rStyle w:val="StyleUnderline"/>
          <w:rFonts w:asciiTheme="majorHAnsi" w:hAnsiTheme="majorHAnsi" w:cstheme="majorHAnsi"/>
        </w:rPr>
        <w:t xml:space="preserve"> was </w:t>
      </w:r>
      <w:r w:rsidRPr="00017097">
        <w:rPr>
          <w:rStyle w:val="StyleUnderline"/>
          <w:rFonts w:asciiTheme="majorHAnsi" w:hAnsiTheme="majorHAnsi" w:cstheme="majorHAnsi"/>
          <w:highlight w:val="green"/>
        </w:rPr>
        <w:t>understood to be</w:t>
      </w:r>
      <w:r w:rsidRPr="00B651D2">
        <w:rPr>
          <w:rStyle w:val="StyleUnderline"/>
          <w:rFonts w:asciiTheme="majorHAnsi" w:hAnsiTheme="majorHAnsi" w:cstheme="majorHAnsi"/>
        </w:rPr>
        <w:t xml:space="preserve"> a </w:t>
      </w:r>
      <w:r w:rsidRPr="00017097">
        <w:rPr>
          <w:rStyle w:val="StyleUnderline"/>
          <w:rFonts w:asciiTheme="majorHAnsi" w:hAnsiTheme="majorHAnsi" w:cstheme="majorHAnsi"/>
          <w:highlight w:val="green"/>
        </w:rPr>
        <w:t>living ‘mother’</w:t>
      </w:r>
      <w:r w:rsidRPr="00B651D2">
        <w:rPr>
          <w:rStyle w:val="StyleUnderline"/>
          <w:rFonts w:asciiTheme="majorHAnsi" w:hAnsiTheme="majorHAnsi" w:cstheme="majorHAnsi"/>
        </w:rPr>
        <w:t xml:space="preserve"> to one in which it was refigured as a </w:t>
      </w:r>
      <w:r w:rsidRPr="00017097">
        <w:rPr>
          <w:rStyle w:val="StyleUnderline"/>
          <w:rFonts w:asciiTheme="majorHAnsi" w:hAnsiTheme="majorHAnsi" w:cstheme="majorHAnsi"/>
          <w:highlight w:val="green"/>
        </w:rPr>
        <w:t>passive female body</w:t>
      </w:r>
      <w:r w:rsidRPr="00B651D2">
        <w:rPr>
          <w:rStyle w:val="StyleUnderline"/>
          <w:rFonts w:asciiTheme="majorHAnsi" w:hAnsiTheme="majorHAnsi" w:cstheme="majorHAnsi"/>
        </w:rPr>
        <w:t xml:space="preserve"> removed constraints on destructive activity.</w:t>
      </w:r>
      <w:r w:rsidRPr="00B651D2">
        <w:rPr>
          <w:rFonts w:asciiTheme="majorHAnsi" w:hAnsiTheme="majorHAnsi" w:cstheme="majorHAnsi"/>
          <w:sz w:val="16"/>
        </w:rPr>
        <w:t xml:space="preserve"> From this perspective, </w:t>
      </w:r>
      <w:r w:rsidRPr="00B651D2">
        <w:rPr>
          <w:rStyle w:val="Emphasis"/>
          <w:rFonts w:asciiTheme="majorHAnsi" w:hAnsiTheme="majorHAnsi" w:cstheme="majorHAnsi"/>
        </w:rPr>
        <w:t xml:space="preserve">the </w:t>
      </w:r>
      <w:r w:rsidRPr="00017097">
        <w:rPr>
          <w:rStyle w:val="Emphasis"/>
          <w:rFonts w:asciiTheme="majorHAnsi" w:hAnsiTheme="majorHAnsi" w:cstheme="majorHAnsi"/>
          <w:highlight w:val="green"/>
        </w:rPr>
        <w:t>logics and resulting cultures of extractive patriarchy underpin destructive relations between humans and the Earth</w:t>
      </w:r>
      <w:r w:rsidRPr="00B651D2">
        <w:rPr>
          <w:rFonts w:asciiTheme="majorHAnsi" w:hAnsiTheme="majorHAnsi" w:cstheme="majorHAnsi"/>
          <w:sz w:val="16"/>
        </w:rPr>
        <w:t xml:space="preserve">. Subsequently, authors such as Kay Warren and Val Plumwood have argued that the converse is also true. That is, </w:t>
      </w:r>
      <w:r w:rsidRPr="00B651D2">
        <w:rPr>
          <w:rStyle w:val="StyleUnderline"/>
          <w:rFonts w:asciiTheme="majorHAnsi" w:hAnsiTheme="majorHAnsi" w:cstheme="majorHAnsi"/>
        </w:rPr>
        <w:t xml:space="preserve">that the </w:t>
      </w:r>
      <w:r w:rsidRPr="00017097">
        <w:rPr>
          <w:rStyle w:val="StyleUnderline"/>
          <w:rFonts w:asciiTheme="majorHAnsi" w:hAnsiTheme="majorHAnsi" w:cstheme="majorHAnsi"/>
          <w:highlight w:val="green"/>
        </w:rPr>
        <w:t>separation of ‘man’ and ‘Earth’</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highlight w:val="green"/>
        </w:rPr>
        <w:t>entrenches</w:t>
      </w:r>
      <w:r w:rsidRPr="00B651D2">
        <w:rPr>
          <w:rStyle w:val="StyleUnderline"/>
          <w:rFonts w:asciiTheme="majorHAnsi" w:hAnsiTheme="majorHAnsi" w:cstheme="majorHAnsi"/>
        </w:rPr>
        <w:t xml:space="preserve"> relations of </w:t>
      </w:r>
      <w:r w:rsidRPr="00017097">
        <w:rPr>
          <w:rStyle w:val="StyleUnderline"/>
          <w:rFonts w:asciiTheme="majorHAnsi" w:hAnsiTheme="majorHAnsi" w:cstheme="majorHAnsi"/>
          <w:highlight w:val="green"/>
        </w:rPr>
        <w:t>superiority</w:t>
      </w:r>
      <w:r w:rsidRPr="00B651D2">
        <w:rPr>
          <w:rStyle w:val="StyleUnderline"/>
          <w:rFonts w:asciiTheme="majorHAnsi" w:hAnsiTheme="majorHAnsi" w:cstheme="majorHAnsi"/>
        </w:rPr>
        <w:t xml:space="preserve">, subordination and instrumentality that have helped to </w:t>
      </w:r>
      <w:r w:rsidRPr="00017097">
        <w:rPr>
          <w:rStyle w:val="StyleUnderline"/>
          <w:rFonts w:asciiTheme="majorHAnsi" w:hAnsiTheme="majorHAnsi" w:cstheme="majorHAnsi"/>
          <w:highlight w:val="green"/>
        </w:rPr>
        <w:t>sustain oppressive gender categories</w:t>
      </w:r>
      <w:r w:rsidRPr="00B651D2">
        <w:rPr>
          <w:rFonts w:asciiTheme="majorHAnsi" w:hAnsiTheme="majorHAnsi" w:cstheme="majorHAnsi"/>
          <w:sz w:val="16"/>
        </w:rPr>
        <w:t xml:space="preserve"> – along with other exclusive categories such as race and species (see the work of Greta Gaard on this subject). </w:t>
      </w:r>
      <w:r w:rsidRPr="00B651D2">
        <w:rPr>
          <w:rStyle w:val="StyleUnderline"/>
          <w:rFonts w:asciiTheme="majorHAnsi" w:hAnsiTheme="majorHAnsi" w:cstheme="majorHAnsi"/>
        </w:rPr>
        <w:t>These arguments provide an important basis for critiquing dominant political framings of and responses to extinction and prospect of mass extinctio</w:t>
      </w:r>
      <w:r w:rsidRPr="00B651D2">
        <w:rPr>
          <w:rFonts w:asciiTheme="majorHAnsi" w:hAnsiTheme="majorHAnsi" w:cstheme="majorHAnsi"/>
          <w:sz w:val="16"/>
        </w:rPr>
        <w:t xml:space="preserve">n, in particular neoliberal logics of conservation. They suggest that </w:t>
      </w:r>
      <w:r w:rsidRPr="00B651D2">
        <w:rPr>
          <w:rStyle w:val="StyleUnderline"/>
          <w:rFonts w:asciiTheme="majorHAnsi" w:hAnsiTheme="majorHAnsi" w:cstheme="majorHAnsi"/>
        </w:rPr>
        <w:t>the androcentric, extractive logics that gave rise to early capitalism undergird human activities that may lead to extinc</w:t>
      </w:r>
      <w:r w:rsidRPr="00B651D2">
        <w:rPr>
          <w:rFonts w:asciiTheme="majorHAnsi" w:hAnsiTheme="majorHAnsi" w:cstheme="majorHAnsi"/>
          <w:sz w:val="16"/>
        </w:rPr>
        <w:t xml:space="preserve">tion. Yet, as Sian Sullivan’s excellent work attests to, </w:t>
      </w:r>
      <w:r w:rsidRPr="00B651D2">
        <w:rPr>
          <w:rStyle w:val="Emphasis"/>
          <w:rFonts w:asciiTheme="majorHAnsi" w:hAnsiTheme="majorHAnsi" w:cstheme="majorHAnsi"/>
        </w:rPr>
        <w:t xml:space="preserve">the very same </w:t>
      </w:r>
      <w:r w:rsidRPr="00017097">
        <w:rPr>
          <w:rStyle w:val="Emphasis"/>
          <w:rFonts w:asciiTheme="majorHAnsi" w:hAnsiTheme="majorHAnsi" w:cstheme="majorHAnsi"/>
          <w:highlight w:val="green"/>
        </w:rPr>
        <w:t>logics of accumulation</w:t>
      </w:r>
      <w:r w:rsidRPr="00B651D2">
        <w:rPr>
          <w:rStyle w:val="Emphasis"/>
          <w:rFonts w:asciiTheme="majorHAnsi" w:hAnsiTheme="majorHAnsi" w:cstheme="majorHAnsi"/>
        </w:rPr>
        <w:t xml:space="preserve">, </w:t>
      </w:r>
      <w:r w:rsidRPr="00017097">
        <w:rPr>
          <w:rStyle w:val="Emphasis"/>
          <w:rFonts w:asciiTheme="majorHAnsi" w:hAnsiTheme="majorHAnsi" w:cstheme="majorHAnsi"/>
          <w:highlight w:val="green"/>
        </w:rPr>
        <w:t>extraction and financialization</w:t>
      </w:r>
      <w:r w:rsidRPr="00B651D2">
        <w:rPr>
          <w:rStyle w:val="Emphasis"/>
          <w:rFonts w:asciiTheme="majorHAnsi" w:hAnsiTheme="majorHAnsi" w:cstheme="majorHAnsi"/>
        </w:rPr>
        <w:t xml:space="preserve"> are </w:t>
      </w:r>
      <w:r w:rsidRPr="00017097">
        <w:rPr>
          <w:rStyle w:val="Emphasis"/>
          <w:rFonts w:asciiTheme="majorHAnsi" w:hAnsiTheme="majorHAnsi" w:cstheme="majorHAnsi"/>
          <w:highlight w:val="green"/>
        </w:rPr>
        <w:t>central to contemporary conservation efforts</w:t>
      </w:r>
      <w:r w:rsidRPr="00B651D2">
        <w:rPr>
          <w:rStyle w:val="Emphasis"/>
          <w:rFonts w:asciiTheme="majorHAnsi" w:hAnsiTheme="majorHAnsi" w:cstheme="majorHAnsi"/>
        </w:rPr>
        <w:t>.</w:t>
      </w:r>
      <w:r w:rsidRPr="00B651D2">
        <w:rPr>
          <w:rFonts w:asciiTheme="majorHAnsi" w:hAnsiTheme="majorHAnsi" w:cstheme="majorHAnsi"/>
          <w:sz w:val="16"/>
        </w:rPr>
        <w:t xml:space="preserve"> In fact, </w:t>
      </w:r>
      <w:r w:rsidRPr="00B651D2">
        <w:rPr>
          <w:rStyle w:val="StyleUnderline"/>
          <w:rFonts w:asciiTheme="majorHAnsi" w:hAnsiTheme="majorHAnsi" w:cstheme="majorHAnsi"/>
        </w:rPr>
        <w:t>since the inception of the term ‘biodiversity’</w:t>
      </w:r>
      <w:r w:rsidRPr="00B651D2">
        <w:rPr>
          <w:rFonts w:asciiTheme="majorHAnsi" w:hAnsiTheme="majorHAnsi" w:cstheme="majorHAnsi"/>
          <w:sz w:val="16"/>
        </w:rPr>
        <w:t xml:space="preserve"> in the late 1980s, </w:t>
      </w:r>
      <w:r w:rsidRPr="00017097">
        <w:rPr>
          <w:rStyle w:val="StyleUnderline"/>
          <w:rFonts w:asciiTheme="majorHAnsi" w:hAnsiTheme="majorHAnsi" w:cstheme="majorHAnsi"/>
          <w:highlight w:val="green"/>
        </w:rPr>
        <w:t>conservationists</w:t>
      </w:r>
      <w:r w:rsidRPr="00B651D2">
        <w:rPr>
          <w:rStyle w:val="StyleUnderline"/>
          <w:rFonts w:asciiTheme="majorHAnsi" w:hAnsiTheme="majorHAnsi" w:cstheme="majorHAnsi"/>
        </w:rPr>
        <w:t xml:space="preserve"> have </w:t>
      </w:r>
      <w:r w:rsidRPr="00017097">
        <w:rPr>
          <w:rStyle w:val="StyleUnderline"/>
          <w:rFonts w:asciiTheme="majorHAnsi" w:hAnsiTheme="majorHAnsi" w:cstheme="majorHAnsi"/>
          <w:highlight w:val="green"/>
        </w:rPr>
        <w:t>sought to incentivize</w:t>
      </w:r>
      <w:r w:rsidRPr="00B651D2">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protection of diverse life forms</w:t>
      </w:r>
      <w:r w:rsidRPr="00B651D2">
        <w:rPr>
          <w:rStyle w:val="StyleUnderline"/>
          <w:rFonts w:asciiTheme="majorHAnsi" w:hAnsiTheme="majorHAnsi" w:cstheme="majorHAnsi"/>
        </w:rPr>
        <w:t xml:space="preserve"> by emphasizing their resource value</w:t>
      </w:r>
      <w:r w:rsidRPr="00B651D2">
        <w:rPr>
          <w:rFonts w:asciiTheme="majorHAnsi" w:hAnsiTheme="majorHAnsi" w:cstheme="majorHAnsi"/>
          <w:sz w:val="16"/>
        </w:rPr>
        <w:t xml:space="preserve">. In </w:t>
      </w:r>
      <w:r w:rsidRPr="00B651D2">
        <w:rPr>
          <w:rStyle w:val="StyleUnderline"/>
          <w:rFonts w:asciiTheme="majorHAnsi" w:hAnsiTheme="majorHAnsi" w:cstheme="majorHAnsi"/>
        </w:rPr>
        <w:t>these discourses, even non-monetary forms of value</w:t>
      </w:r>
      <w:r w:rsidRPr="00B651D2">
        <w:rPr>
          <w:rFonts w:asciiTheme="majorHAnsi" w:hAnsiTheme="majorHAnsi" w:cstheme="majorHAnsi"/>
          <w:sz w:val="16"/>
        </w:rPr>
        <w:t xml:space="preserve"> – for instance, spiritual, scientific or aesthetic value – </w:t>
      </w:r>
      <w:r w:rsidRPr="00B651D2">
        <w:rPr>
          <w:rStyle w:val="StyleUnderline"/>
          <w:rFonts w:asciiTheme="majorHAnsi" w:hAnsiTheme="majorHAnsi" w:cstheme="majorHAnsi"/>
        </w:rPr>
        <w:t xml:space="preserve">are treated as dwindling resources. </w:t>
      </w:r>
      <w:r w:rsidRPr="00017097">
        <w:rPr>
          <w:rStyle w:val="StyleUnderline"/>
          <w:rFonts w:asciiTheme="majorHAnsi" w:hAnsiTheme="majorHAnsi" w:cstheme="majorHAnsi"/>
          <w:highlight w:val="green"/>
        </w:rPr>
        <w:t>Conservation</w:t>
      </w:r>
      <w:r w:rsidRPr="00B651D2">
        <w:rPr>
          <w:rStyle w:val="StyleUnderline"/>
          <w:rFonts w:asciiTheme="majorHAnsi" w:hAnsiTheme="majorHAnsi" w:cstheme="majorHAnsi"/>
        </w:rPr>
        <w:t>,</w:t>
      </w:r>
      <w:r w:rsidRPr="00B651D2">
        <w:rPr>
          <w:rFonts w:asciiTheme="majorHAnsi" w:hAnsiTheme="majorHAnsi" w:cstheme="majorHAnsi"/>
          <w:sz w:val="16"/>
        </w:rPr>
        <w:t xml:space="preserve"> in this context, </w:t>
      </w:r>
      <w:r w:rsidRPr="00017097">
        <w:rPr>
          <w:rStyle w:val="StyleUnderline"/>
          <w:rFonts w:asciiTheme="majorHAnsi" w:hAnsiTheme="majorHAnsi" w:cstheme="majorHAnsi"/>
          <w:highlight w:val="green"/>
        </w:rPr>
        <w:t>is</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rPr>
        <w:t xml:space="preserve">framed as a means of </w:t>
      </w:r>
      <w:r w:rsidRPr="00017097">
        <w:rPr>
          <w:rStyle w:val="StyleUnderline"/>
          <w:rFonts w:asciiTheme="majorHAnsi" w:hAnsiTheme="majorHAnsi" w:cstheme="majorHAnsi"/>
          <w:highlight w:val="green"/>
        </w:rPr>
        <w:t>accumulating</w:t>
      </w:r>
      <w:r w:rsidRPr="00B651D2">
        <w:rPr>
          <w:rStyle w:val="StyleUnderline"/>
          <w:rFonts w:asciiTheme="majorHAnsi" w:hAnsiTheme="majorHAnsi" w:cstheme="majorHAnsi"/>
        </w:rPr>
        <w:t xml:space="preserve">, securing and managing </w:t>
      </w:r>
      <w:r w:rsidRPr="00017097">
        <w:rPr>
          <w:rStyle w:val="StyleUnderline"/>
          <w:rFonts w:asciiTheme="majorHAnsi" w:hAnsiTheme="majorHAnsi" w:cstheme="majorHAnsi"/>
          <w:highlight w:val="green"/>
        </w:rPr>
        <w:t>capital in the hopes of a future profit.</w:t>
      </w:r>
      <w:r w:rsidRPr="00B651D2">
        <w:rPr>
          <w:rFonts w:asciiTheme="majorHAnsi" w:hAnsiTheme="majorHAnsi" w:cstheme="majorHAnsi"/>
          <w:sz w:val="16"/>
        </w:rPr>
        <w:t xml:space="preserve"> This logic has become particularly pronounced in discourses of ‘ecosystems services’, which attempt to re-evaluate ecosystems in terms of the ‘free’ services they provide to economies, and incentivise forms of development based on leveraging this ‘capital’. Ecological feminist arguments focus attention on the cultures, norms and logics that underpin destructive human activity. They also historicize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convergence</w:t>
      </w:r>
      <w:r w:rsidRPr="00B651D2">
        <w:rPr>
          <w:rStyle w:val="StyleUnderline"/>
          <w:rFonts w:asciiTheme="majorHAnsi" w:hAnsiTheme="majorHAnsi" w:cstheme="majorHAnsi"/>
        </w:rPr>
        <w:t xml:space="preserve"> of the rise of capitalist economic organization, </w:t>
      </w:r>
      <w:r w:rsidRPr="00017097">
        <w:rPr>
          <w:rStyle w:val="StyleUnderline"/>
          <w:rFonts w:asciiTheme="majorHAnsi" w:hAnsiTheme="majorHAnsi" w:cstheme="majorHAnsi"/>
          <w:highlight w:val="green"/>
        </w:rPr>
        <w:t>modern patriarchy</w:t>
      </w:r>
      <w:r w:rsidRPr="00B651D2">
        <w:rPr>
          <w:rStyle w:val="StyleUnderline"/>
          <w:rFonts w:asciiTheme="majorHAnsi" w:hAnsiTheme="majorHAnsi" w:cstheme="majorHAnsi"/>
        </w:rPr>
        <w:t xml:space="preserve">, the separation of ‘humans’ and ‘nature’ and cultural frameworks that </w:t>
      </w:r>
      <w:r w:rsidRPr="00017097">
        <w:rPr>
          <w:rStyle w:val="StyleUnderline"/>
          <w:rFonts w:asciiTheme="majorHAnsi" w:hAnsiTheme="majorHAnsi" w:cstheme="majorHAnsi"/>
          <w:highlight w:val="green"/>
        </w:rPr>
        <w:t>produce</w:t>
      </w:r>
      <w:r w:rsidRPr="00B651D2">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destruction</w:t>
      </w:r>
      <w:r w:rsidRPr="00B651D2">
        <w:rPr>
          <w:rStyle w:val="StyleUnderline"/>
          <w:rFonts w:asciiTheme="majorHAnsi" w:hAnsiTheme="majorHAnsi" w:cstheme="majorHAnsi"/>
        </w:rPr>
        <w:t xml:space="preserve"> of ecosystems</w:t>
      </w:r>
      <w:r w:rsidRPr="00B651D2">
        <w:rPr>
          <w:rFonts w:asciiTheme="majorHAnsi" w:hAnsiTheme="majorHAnsi" w:cstheme="majorHAnsi"/>
          <w:sz w:val="16"/>
        </w:rPr>
        <w:t xml:space="preserve">. This line of analysis helps to identify how neoliberal forms of conservation that understand ‘biodiversity’ in terms of capital and resources, in the nature of creative/destructive flows of capital, propel the exact same forces they resist. As a result, </w:t>
      </w:r>
      <w:r w:rsidRPr="00017097">
        <w:rPr>
          <w:rStyle w:val="StyleUnderline"/>
          <w:rFonts w:asciiTheme="majorHAnsi" w:hAnsiTheme="majorHAnsi" w:cstheme="majorHAnsi"/>
          <w:highlight w:val="green"/>
        </w:rPr>
        <w:t>extinction is</w:t>
      </w:r>
      <w:r w:rsidRPr="00B651D2">
        <w:rPr>
          <w:rStyle w:val="StyleUnderline"/>
          <w:rFonts w:asciiTheme="majorHAnsi" w:hAnsiTheme="majorHAnsi" w:cstheme="majorHAnsi"/>
        </w:rPr>
        <w:t xml:space="preserve"> becoming an </w:t>
      </w:r>
      <w:r w:rsidRPr="00017097">
        <w:rPr>
          <w:rStyle w:val="StyleUnderline"/>
          <w:rFonts w:asciiTheme="majorHAnsi" w:hAnsiTheme="majorHAnsi" w:cstheme="majorHAnsi"/>
          <w:highlight w:val="green"/>
        </w:rPr>
        <w:t>important</w:t>
      </w:r>
      <w:r w:rsidRPr="00B651D2">
        <w:rPr>
          <w:rStyle w:val="StyleUnderline"/>
          <w:rFonts w:asciiTheme="majorHAnsi" w:hAnsiTheme="majorHAnsi" w:cstheme="majorHAnsi"/>
        </w:rPr>
        <w:t xml:space="preserve"> propellor </w:t>
      </w:r>
      <w:r w:rsidRPr="00017097">
        <w:rPr>
          <w:rStyle w:val="StyleUnderline"/>
          <w:rFonts w:asciiTheme="majorHAnsi" w:hAnsiTheme="majorHAnsi" w:cstheme="majorHAnsi"/>
          <w:highlight w:val="green"/>
        </w:rPr>
        <w:t>of neo-liberal capitalism</w:t>
      </w:r>
      <w:r w:rsidRPr="00017097">
        <w:rPr>
          <w:rStyle w:val="StyleUnderline"/>
          <w:rFonts w:asciiTheme="majorHAnsi" w:hAnsiTheme="majorHAnsi" w:cstheme="majorHAnsi"/>
        </w:rPr>
        <w:t>.</w:t>
      </w:r>
      <w:r w:rsidRPr="00017097">
        <w:rPr>
          <w:rFonts w:asciiTheme="majorHAnsi" w:hAnsiTheme="majorHAnsi" w:cstheme="majorHAnsi"/>
          <w:sz w:val="16"/>
        </w:rPr>
        <w:t xml:space="preserve"> So,</w:t>
      </w:r>
      <w:r w:rsidRPr="00017097">
        <w:rPr>
          <w:rFonts w:asciiTheme="majorHAnsi" w:hAnsiTheme="majorHAnsi" w:cstheme="majorHAnsi"/>
          <w:sz w:val="16"/>
          <w:highlight w:val="green"/>
        </w:rPr>
        <w:t xml:space="preserve"> </w:t>
      </w:r>
      <w:r w:rsidRPr="00017097">
        <w:rPr>
          <w:rStyle w:val="StyleUnderline"/>
          <w:rFonts w:asciiTheme="majorHAnsi" w:hAnsiTheme="majorHAnsi" w:cstheme="majorHAnsi"/>
          <w:highlight w:val="green"/>
        </w:rPr>
        <w:t xml:space="preserve">existing discourses </w:t>
      </w:r>
      <w:r w:rsidRPr="00017097">
        <w:rPr>
          <w:rStyle w:val="StyleUnderline"/>
          <w:rFonts w:asciiTheme="majorHAnsi" w:hAnsiTheme="majorHAnsi" w:cstheme="majorHAnsi"/>
        </w:rPr>
        <w:t xml:space="preserve">and practices around extinction </w:t>
      </w:r>
      <w:r w:rsidRPr="00017097">
        <w:rPr>
          <w:rStyle w:val="StyleUnderline"/>
          <w:rFonts w:asciiTheme="majorHAnsi" w:hAnsiTheme="majorHAnsi" w:cstheme="majorHAnsi"/>
          <w:highlight w:val="green"/>
        </w:rPr>
        <w:t>and</w:t>
      </w:r>
      <w:r w:rsidRPr="00017097">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management’ of biodiversity need to be</w:t>
      </w:r>
      <w:r w:rsidRPr="00B651D2">
        <w:rPr>
          <w:rStyle w:val="StyleUnderline"/>
          <w:rFonts w:asciiTheme="majorHAnsi" w:hAnsiTheme="majorHAnsi" w:cstheme="majorHAnsi"/>
        </w:rPr>
        <w:t xml:space="preserve"> understood as being </w:t>
      </w:r>
      <w:r w:rsidRPr="00017097">
        <w:rPr>
          <w:rStyle w:val="StyleUnderline"/>
          <w:rFonts w:asciiTheme="majorHAnsi" w:hAnsiTheme="majorHAnsi" w:cstheme="majorHAnsi"/>
          <w:highlight w:val="green"/>
        </w:rPr>
        <w:t>enfolded in</w:t>
      </w:r>
      <w:r w:rsidRPr="00B651D2">
        <w:rPr>
          <w:rStyle w:val="StyleUnderline"/>
          <w:rFonts w:asciiTheme="majorHAnsi" w:hAnsiTheme="majorHAnsi" w:cstheme="majorHAnsi"/>
        </w:rPr>
        <w:t xml:space="preserve"> the processes of </w:t>
      </w:r>
      <w:r w:rsidRPr="00017097">
        <w:rPr>
          <w:rStyle w:val="StyleUnderline"/>
          <w:rFonts w:asciiTheme="majorHAnsi" w:hAnsiTheme="majorHAnsi" w:cstheme="majorHAnsi"/>
          <w:highlight w:val="green"/>
        </w:rPr>
        <w:t>capitalism</w:t>
      </w:r>
      <w:r w:rsidRPr="00B651D2">
        <w:rPr>
          <w:rFonts w:asciiTheme="majorHAnsi" w:hAnsiTheme="majorHAnsi" w:cstheme="majorHAnsi"/>
          <w:sz w:val="16"/>
        </w:rPr>
        <w:t xml:space="preserve">, sometimes quite literally. Emerging financial instruments such as ‘biodiversity banking’ and biodiversity derivatives epitomize this framing, but it is also reflected in the broader language and political economy of conservation. By highlighting the historicity, continuities and transformations of the central logics of capitalism and its embeddedness in relations of hierarchy, </w:t>
      </w:r>
      <w:r w:rsidRPr="00017097">
        <w:rPr>
          <w:rStyle w:val="Emphasis"/>
          <w:rFonts w:asciiTheme="majorHAnsi" w:hAnsiTheme="majorHAnsi" w:cstheme="majorHAnsi"/>
          <w:highlight w:val="green"/>
        </w:rPr>
        <w:t>feminist critiques</w:t>
      </w:r>
      <w:r w:rsidRPr="00B651D2">
        <w:rPr>
          <w:rStyle w:val="Emphasis"/>
          <w:rFonts w:asciiTheme="majorHAnsi" w:hAnsiTheme="majorHAnsi" w:cstheme="majorHAnsi"/>
        </w:rPr>
        <w:t xml:space="preserve"> have an </w:t>
      </w:r>
      <w:r w:rsidRPr="00017097">
        <w:rPr>
          <w:rStyle w:val="Emphasis"/>
          <w:rFonts w:asciiTheme="majorHAnsi" w:hAnsiTheme="majorHAnsi" w:cstheme="majorHAnsi"/>
          <w:highlight w:val="green"/>
        </w:rPr>
        <w:t>important</w:t>
      </w:r>
      <w:r w:rsidRPr="00B651D2">
        <w:rPr>
          <w:rStyle w:val="Emphasis"/>
          <w:rFonts w:asciiTheme="majorHAnsi" w:hAnsiTheme="majorHAnsi" w:cstheme="majorHAnsi"/>
        </w:rPr>
        <w:t xml:space="preserve"> </w:t>
      </w:r>
      <w:r w:rsidRPr="00017097">
        <w:rPr>
          <w:rStyle w:val="Emphasis"/>
          <w:rFonts w:asciiTheme="majorHAnsi" w:hAnsiTheme="majorHAnsi" w:cstheme="majorHAnsi"/>
          <w:highlight w:val="green"/>
        </w:rPr>
        <w:t>role</w:t>
      </w:r>
      <w:r w:rsidRPr="00B651D2">
        <w:rPr>
          <w:rStyle w:val="Emphasis"/>
          <w:rFonts w:asciiTheme="majorHAnsi" w:hAnsiTheme="majorHAnsi" w:cstheme="majorHAnsi"/>
        </w:rPr>
        <w:t xml:space="preserve"> to play </w:t>
      </w:r>
      <w:r w:rsidRPr="00017097">
        <w:rPr>
          <w:rStyle w:val="Emphasis"/>
          <w:rFonts w:asciiTheme="majorHAnsi" w:hAnsiTheme="majorHAnsi" w:cstheme="majorHAnsi"/>
          <w:highlight w:val="green"/>
        </w:rPr>
        <w:t>in re-thinking</w:t>
      </w:r>
      <w:r w:rsidRPr="00B651D2">
        <w:rPr>
          <w:rStyle w:val="Emphasis"/>
          <w:rFonts w:asciiTheme="majorHAnsi" w:hAnsiTheme="majorHAnsi" w:cstheme="majorHAnsi"/>
        </w:rPr>
        <w:t xml:space="preserve"> dominant frames of </w:t>
      </w:r>
      <w:r w:rsidRPr="00017097">
        <w:rPr>
          <w:rStyle w:val="Emphasis"/>
          <w:rFonts w:asciiTheme="majorHAnsi" w:hAnsiTheme="majorHAnsi" w:cstheme="majorHAnsi"/>
        </w:rPr>
        <w:t xml:space="preserve">extinction and the </w:t>
      </w:r>
      <w:r w:rsidRPr="00017097">
        <w:rPr>
          <w:rStyle w:val="Emphasis"/>
          <w:rFonts w:asciiTheme="majorHAnsi" w:hAnsiTheme="majorHAnsi" w:cstheme="majorHAnsi"/>
          <w:highlight w:val="green"/>
        </w:rPr>
        <w:t>commodification of biodiversity.</w:t>
      </w:r>
    </w:p>
    <w:p w14:paraId="6F4613DD" w14:textId="77777777" w:rsidR="00D24952" w:rsidRPr="00165F9E" w:rsidRDefault="00D24952" w:rsidP="00D24952">
      <w:pPr>
        <w:rPr>
          <w:rStyle w:val="StyleUnderline"/>
        </w:rPr>
      </w:pPr>
    </w:p>
    <w:p w14:paraId="6E7500D7" w14:textId="77777777" w:rsidR="00D24952" w:rsidRDefault="00D24952" w:rsidP="00D24952">
      <w:pPr>
        <w:pStyle w:val="Heading4"/>
      </w:pPr>
      <w:r>
        <w:t xml:space="preserve">The aff’s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19AE262E" w14:textId="77777777" w:rsidR="00D24952" w:rsidRPr="00A924C4" w:rsidRDefault="00D24952" w:rsidP="00D24952">
      <w:pPr>
        <w:rPr>
          <w:rStyle w:val="Style13ptBold"/>
        </w:rPr>
      </w:pPr>
      <w:r>
        <w:rPr>
          <w:rStyle w:val="Style13ptBold"/>
        </w:rPr>
        <w:t>Mitchell 15</w:t>
      </w:r>
    </w:p>
    <w:p w14:paraId="48FB5FBE" w14:textId="77777777" w:rsidR="00D24952" w:rsidRPr="00A924C4" w:rsidRDefault="00D24952" w:rsidP="00D24952">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0" w:history="1">
        <w:r w:rsidRPr="00515BE8">
          <w:rPr>
            <w:rStyle w:val="Style13ptBold"/>
            <w:sz w:val="20"/>
            <w:szCs w:val="20"/>
          </w:rPr>
          <w:t>https://worldlyir.wordpress.com/2015/08/03/gendering-extinction/</w:t>
        </w:r>
      </w:hyperlink>
      <w:r w:rsidRPr="00515BE8">
        <w:rPr>
          <w:rStyle w:val="Style13ptBold"/>
          <w:sz w:val="20"/>
          <w:szCs w:val="20"/>
        </w:rPr>
        <w:t>, JKS)</w:t>
      </w:r>
    </w:p>
    <w:p w14:paraId="6E94DC3B" w14:textId="77777777" w:rsidR="00D24952" w:rsidRPr="004C5136" w:rsidRDefault="00D24952" w:rsidP="00D24952">
      <w:pPr>
        <w:rPr>
          <w:b/>
          <w:iCs/>
          <w:u w:val="single"/>
        </w:rPr>
      </w:pPr>
      <w:r w:rsidRPr="004C5136">
        <w:rPr>
          <w:rStyle w:val="Emphasis"/>
        </w:rPr>
        <w:t>The reproduction of survival/ the survival of reproduction</w:t>
      </w:r>
    </w:p>
    <w:p w14:paraId="5FD1A5F6" w14:textId="77777777" w:rsidR="00D24952" w:rsidRDefault="00D24952" w:rsidP="00D24952">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and it actively mobilizes members of ‘endangered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08D8C92E" w14:textId="77777777" w:rsidR="00D24952" w:rsidRDefault="00D24952" w:rsidP="00D24952"/>
    <w:p w14:paraId="7FAA9205" w14:textId="77777777" w:rsidR="00D24952" w:rsidRPr="00205FC6" w:rsidRDefault="00D24952" w:rsidP="00D24952">
      <w:pPr>
        <w:pStyle w:val="Heading4"/>
      </w:pPr>
      <w:r>
        <w:t xml:space="preserve">The impact is hypermasculine war-making- claims of objectivity are patently flawed because they are based in gendered decision-making </w:t>
      </w:r>
    </w:p>
    <w:p w14:paraId="4DB0BF61" w14:textId="77777777" w:rsidR="00D24952" w:rsidRDefault="00D24952" w:rsidP="00D24952">
      <w:pPr>
        <w:rPr>
          <w:rStyle w:val="Style13ptBold"/>
        </w:rPr>
      </w:pPr>
      <w:r w:rsidRPr="00205FC6">
        <w:rPr>
          <w:rStyle w:val="Style13ptBold"/>
        </w:rPr>
        <w:t>Sjoberg 13</w:t>
      </w:r>
    </w:p>
    <w:p w14:paraId="10AAC5EE" w14:textId="77777777" w:rsidR="00D24952" w:rsidRDefault="00D24952" w:rsidP="00D24952">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0277FF33" w14:textId="77777777" w:rsidR="00D24952" w:rsidRPr="00FF545F" w:rsidRDefault="00D24952" w:rsidP="00D24952">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508602CC" w14:textId="77777777" w:rsidR="00D24952" w:rsidRDefault="00D24952" w:rsidP="00D24952">
      <w:pPr>
        <w:rPr>
          <w:rStyle w:val="StyleUnderline"/>
        </w:rPr>
      </w:pPr>
    </w:p>
    <w:p w14:paraId="40261996" w14:textId="77777777" w:rsidR="00D24952" w:rsidRPr="004C5136" w:rsidRDefault="00D24952" w:rsidP="00D24952">
      <w:pPr>
        <w:rPr>
          <w:rStyle w:val="StyleUnderline"/>
        </w:rPr>
      </w:pPr>
    </w:p>
    <w:p w14:paraId="10B0794B" w14:textId="77777777" w:rsidR="00D24952" w:rsidRPr="002A5117" w:rsidRDefault="00D24952" w:rsidP="00D24952">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5D29F801" w14:textId="77777777" w:rsidR="00D24952" w:rsidRPr="002A5117" w:rsidRDefault="00D24952" w:rsidP="00D24952">
      <w:pPr>
        <w:rPr>
          <w:rStyle w:val="Style13ptBold"/>
          <w:rFonts w:asciiTheme="majorHAnsi" w:hAnsiTheme="majorHAnsi"/>
        </w:rPr>
      </w:pPr>
      <w:r w:rsidRPr="002A5117">
        <w:rPr>
          <w:rStyle w:val="Style13ptBold"/>
          <w:rFonts w:asciiTheme="majorHAnsi" w:hAnsiTheme="majorHAnsi"/>
        </w:rPr>
        <w:t>Youngs 04</w:t>
      </w:r>
    </w:p>
    <w:p w14:paraId="2E1C1C53" w14:textId="77777777" w:rsidR="00D24952" w:rsidRPr="002A5117" w:rsidRDefault="00D24952" w:rsidP="00D24952">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07776D74" w14:textId="77777777" w:rsidR="00D24952" w:rsidRDefault="00D24952" w:rsidP="00D24952">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0BAEB1B1" w14:textId="77777777" w:rsidR="00D24952" w:rsidRPr="00A255EE" w:rsidRDefault="00D24952" w:rsidP="00D24952">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47E38FC5" w14:textId="77777777" w:rsidR="00D24952" w:rsidRDefault="00D24952" w:rsidP="00D24952">
      <w:pPr>
        <w:rPr>
          <w:rStyle w:val="Style13ptBold"/>
        </w:rPr>
      </w:pPr>
      <w:r>
        <w:rPr>
          <w:rStyle w:val="Style13ptBold"/>
        </w:rPr>
        <w:t>Bacchi 16</w:t>
      </w:r>
    </w:p>
    <w:p w14:paraId="000F4273" w14:textId="77777777" w:rsidR="00D24952" w:rsidRPr="00B41485" w:rsidRDefault="00D24952" w:rsidP="00D24952">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6474ECFF" w14:textId="77777777" w:rsidR="00D24952" w:rsidRPr="00770EC2" w:rsidRDefault="00D24952" w:rsidP="00D24952">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74B4EDD1" w14:textId="77777777" w:rsidR="00D24952" w:rsidRDefault="00D24952" w:rsidP="00D24952"/>
    <w:p w14:paraId="5C146A14" w14:textId="77777777" w:rsidR="00D24952" w:rsidRDefault="00D24952" w:rsidP="00D24952">
      <w:pPr>
        <w:pStyle w:val="Heading2"/>
      </w:pPr>
      <w:r>
        <w:t>Case</w:t>
      </w:r>
    </w:p>
    <w:p w14:paraId="1636648C" w14:textId="77777777" w:rsidR="00D24952" w:rsidRPr="007D2B7E" w:rsidRDefault="00D24952" w:rsidP="00D24952">
      <w:pPr>
        <w:pStyle w:val="Heading3"/>
      </w:pPr>
      <w:r>
        <w:t>1</w:t>
      </w:r>
    </w:p>
    <w:p w14:paraId="3FBC1C30" w14:textId="77777777" w:rsidR="00D24952" w:rsidRPr="006A53F7" w:rsidRDefault="00D24952" w:rsidP="00D24952">
      <w:pPr>
        <w:pStyle w:val="Heading4"/>
        <w:rPr>
          <w:rFonts w:asciiTheme="majorHAnsi" w:hAnsiTheme="majorHAnsi" w:cstheme="majorHAnsi"/>
        </w:rPr>
      </w:pPr>
      <w:r w:rsidRPr="006A53F7">
        <w:rPr>
          <w:rFonts w:asciiTheme="majorHAnsi" w:hAnsiTheme="majorHAnsi" w:cstheme="majorHAnsi"/>
        </w:rPr>
        <w:t>Privatization solves space weaponization</w:t>
      </w:r>
    </w:p>
    <w:p w14:paraId="2E92224C" w14:textId="77777777" w:rsidR="00D24952" w:rsidRPr="006A53F7" w:rsidRDefault="00D24952" w:rsidP="00D24952">
      <w:pPr>
        <w:rPr>
          <w:rFonts w:asciiTheme="majorHAnsi" w:hAnsiTheme="majorHAnsi" w:cstheme="majorHAnsi"/>
        </w:rPr>
      </w:pPr>
      <w:r w:rsidRPr="006A53F7">
        <w:rPr>
          <w:rStyle w:val="Style13ptBold"/>
          <w:rFonts w:asciiTheme="majorHAnsi" w:hAnsiTheme="majorHAnsi" w:cstheme="majorHAnsi"/>
        </w:rPr>
        <w:t>Day 10</w:t>
      </w:r>
      <w:r w:rsidRPr="006A53F7">
        <w:rPr>
          <w:rFonts w:asciiTheme="majorHAnsi" w:hAnsiTheme="majorHAnsi" w:cstheme="majorHAnsi"/>
        </w:rPr>
        <w:t xml:space="preserve"> ( Dawyne A., Space Studies Board of the National Research Council/ National Academy of Sciences, 3/10, http://www.thespacereview.com/article/1081/2)</w:t>
      </w:r>
    </w:p>
    <w:p w14:paraId="373A94AD" w14:textId="77777777" w:rsidR="00D24952" w:rsidRPr="006A53F7" w:rsidRDefault="00D24952" w:rsidP="00D24952">
      <w:pPr>
        <w:pStyle w:val="Heading4"/>
        <w:rPr>
          <w:rFonts w:asciiTheme="majorHAnsi" w:hAnsiTheme="majorHAnsi" w:cstheme="majorHAnsi"/>
          <w:sz w:val="16"/>
        </w:rPr>
      </w:pPr>
      <w:r w:rsidRPr="006A53F7">
        <w:rPr>
          <w:rFonts w:asciiTheme="majorHAnsi" w:hAnsiTheme="majorHAnsi" w:cstheme="majorHAnsi"/>
          <w:sz w:val="16"/>
        </w:rPr>
        <w:t xml:space="preserve">A member of the audience asked about how the increase in private spaceflight might affect this environment. Hitchens responded </w:t>
      </w:r>
      <w:r w:rsidRPr="006A53F7">
        <w:rPr>
          <w:rStyle w:val="underline"/>
          <w:rFonts w:asciiTheme="majorHAnsi" w:hAnsiTheme="majorHAnsi" w:cstheme="majorHAnsi"/>
        </w:rPr>
        <w:t xml:space="preserve">that if </w:t>
      </w:r>
      <w:r w:rsidRPr="00EC5EBC">
        <w:rPr>
          <w:rStyle w:val="underline"/>
          <w:rFonts w:asciiTheme="majorHAnsi" w:hAnsiTheme="majorHAnsi" w:cstheme="majorHAnsi"/>
          <w:highlight w:val="green"/>
        </w:rPr>
        <w:t>more humans are launched into space on private spacecraft</w:t>
      </w:r>
      <w:r w:rsidRPr="006A53F7">
        <w:rPr>
          <w:rStyle w:val="underline"/>
          <w:rFonts w:asciiTheme="majorHAnsi" w:hAnsiTheme="majorHAnsi" w:cstheme="majorHAnsi"/>
        </w:rPr>
        <w:t xml:space="preserve">, it may increase </w:t>
      </w:r>
      <w:r w:rsidRPr="00EC5EBC">
        <w:rPr>
          <w:rStyle w:val="underline"/>
          <w:rFonts w:asciiTheme="majorHAnsi" w:hAnsiTheme="majorHAnsi" w:cstheme="majorHAnsi"/>
          <w:highlight w:val="green"/>
        </w:rPr>
        <w:t>pressure</w:t>
      </w:r>
      <w:r w:rsidRPr="006A53F7">
        <w:rPr>
          <w:rStyle w:val="underline"/>
          <w:rFonts w:asciiTheme="majorHAnsi" w:hAnsiTheme="majorHAnsi" w:cstheme="majorHAnsi"/>
        </w:rPr>
        <w:t xml:space="preserve"> to </w:t>
      </w:r>
      <w:r w:rsidRPr="00EC5EBC">
        <w:rPr>
          <w:rStyle w:val="underline"/>
          <w:rFonts w:asciiTheme="majorHAnsi" w:hAnsiTheme="majorHAnsi" w:cstheme="majorHAnsi"/>
          <w:highlight w:val="green"/>
        </w:rPr>
        <w:t xml:space="preserve">develop limits on </w:t>
      </w:r>
      <w:r w:rsidRPr="00EC5EBC">
        <w:rPr>
          <w:rStyle w:val="underline"/>
          <w:rFonts w:asciiTheme="majorHAnsi" w:hAnsiTheme="majorHAnsi" w:cstheme="majorHAnsi"/>
        </w:rPr>
        <w:t xml:space="preserve">the </w:t>
      </w:r>
      <w:r w:rsidRPr="00EC5EBC">
        <w:rPr>
          <w:rStyle w:val="underline"/>
          <w:rFonts w:asciiTheme="majorHAnsi" w:hAnsiTheme="majorHAnsi" w:cstheme="majorHAnsi"/>
          <w:highlight w:val="green"/>
        </w:rPr>
        <w:t>weaponization</w:t>
      </w:r>
      <w:r w:rsidRPr="006A53F7">
        <w:rPr>
          <w:rStyle w:val="underline"/>
          <w:rFonts w:asciiTheme="majorHAnsi" w:hAnsiTheme="majorHAnsi" w:cstheme="majorHAnsi"/>
        </w:rPr>
        <w:t xml:space="preserve"> of space</w:t>
      </w:r>
      <w:r w:rsidRPr="006A53F7">
        <w:rPr>
          <w:rFonts w:asciiTheme="majorHAnsi" w:hAnsiTheme="majorHAnsi" w:cstheme="majorHAnsi"/>
          <w:sz w:val="16"/>
        </w:rPr>
        <w:t xml:space="preserve">. After all, </w:t>
      </w:r>
      <w:r w:rsidRPr="00EC5EBC">
        <w:rPr>
          <w:rStyle w:val="underline"/>
          <w:rFonts w:asciiTheme="majorHAnsi" w:hAnsiTheme="majorHAnsi" w:cstheme="majorHAnsi"/>
          <w:highlight w:val="green"/>
        </w:rPr>
        <w:t>private actors</w:t>
      </w:r>
      <w:r w:rsidRPr="006A53F7">
        <w:rPr>
          <w:rStyle w:val="underline"/>
          <w:rFonts w:asciiTheme="majorHAnsi" w:hAnsiTheme="majorHAnsi" w:cstheme="majorHAnsi"/>
        </w:rPr>
        <w:t xml:space="preserve"> are going to </w:t>
      </w:r>
      <w:r w:rsidRPr="00EC5EBC">
        <w:rPr>
          <w:rStyle w:val="underline"/>
          <w:rFonts w:asciiTheme="majorHAnsi" w:hAnsiTheme="majorHAnsi" w:cstheme="majorHAnsi"/>
          <w:highlight w:val="green"/>
        </w:rPr>
        <w:t>want more protection</w:t>
      </w:r>
      <w:r w:rsidRPr="006A53F7">
        <w:rPr>
          <w:rStyle w:val="underline"/>
          <w:rFonts w:asciiTheme="majorHAnsi" w:hAnsiTheme="majorHAnsi" w:cstheme="majorHAnsi"/>
        </w:rPr>
        <w:t xml:space="preserve"> in the form of international diplomacy.</w:t>
      </w:r>
      <w:r w:rsidRPr="006A53F7">
        <w:rPr>
          <w:rFonts w:asciiTheme="majorHAnsi" w:hAnsiTheme="majorHAnsi" w:cstheme="majorHAnsi"/>
          <w:sz w:val="16"/>
        </w:rPr>
        <w:t xml:space="preserve">  Jeff Kueter generally agreed, saying </w:t>
      </w:r>
      <w:r w:rsidRPr="006A53F7">
        <w:rPr>
          <w:rStyle w:val="underline"/>
          <w:rFonts w:asciiTheme="majorHAnsi" w:hAnsiTheme="majorHAnsi" w:cstheme="majorHAnsi"/>
        </w:rPr>
        <w:t xml:space="preserve">that </w:t>
      </w:r>
      <w:r w:rsidRPr="00EC5EBC">
        <w:rPr>
          <w:rStyle w:val="underline"/>
          <w:rFonts w:asciiTheme="majorHAnsi" w:hAnsiTheme="majorHAnsi" w:cstheme="majorHAnsi"/>
          <w:highlight w:val="green"/>
        </w:rPr>
        <w:t>more actors involved</w:t>
      </w:r>
      <w:r w:rsidRPr="006A53F7">
        <w:rPr>
          <w:rStyle w:val="underline"/>
          <w:rFonts w:asciiTheme="majorHAnsi" w:hAnsiTheme="majorHAnsi" w:cstheme="majorHAnsi"/>
        </w:rPr>
        <w:t xml:space="preserve"> in the process will </w:t>
      </w:r>
      <w:r w:rsidRPr="00EC5EBC">
        <w:rPr>
          <w:rStyle w:val="underline"/>
          <w:rFonts w:asciiTheme="majorHAnsi" w:hAnsiTheme="majorHAnsi" w:cstheme="majorHAnsi"/>
          <w:highlight w:val="green"/>
        </w:rPr>
        <w:t>temper any tendencies toward weaponization</w:t>
      </w:r>
      <w:r w:rsidRPr="006A53F7">
        <w:rPr>
          <w:rStyle w:val="underline"/>
          <w:rFonts w:asciiTheme="majorHAnsi" w:hAnsiTheme="majorHAnsi" w:cstheme="majorHAnsi"/>
        </w:rPr>
        <w:t>.</w:t>
      </w:r>
      <w:r w:rsidRPr="006A53F7">
        <w:rPr>
          <w:rFonts w:asciiTheme="majorHAnsi" w:hAnsiTheme="majorHAnsi" w:cstheme="majorHAnsi"/>
          <w:sz w:val="16"/>
        </w:rPr>
        <w:t xml:space="preserve"> But he also suggested that there may be a small possibility that greater ability to access space may mean that people who we don’t want there can reach space, although he stressed that this was not very likely and he did not elaborate. </w:t>
      </w:r>
    </w:p>
    <w:p w14:paraId="5D668D3C" w14:textId="77777777" w:rsidR="00D24952" w:rsidRPr="006A53F7" w:rsidRDefault="00D24952" w:rsidP="00D24952">
      <w:pPr>
        <w:rPr>
          <w:rFonts w:asciiTheme="majorHAnsi" w:hAnsiTheme="majorHAnsi" w:cstheme="majorHAnsi"/>
        </w:rPr>
      </w:pPr>
    </w:p>
    <w:p w14:paraId="42450F36" w14:textId="77777777" w:rsidR="00D24952" w:rsidRPr="006A53F7" w:rsidRDefault="00D24952" w:rsidP="00D24952">
      <w:pPr>
        <w:pStyle w:val="Heading4"/>
        <w:rPr>
          <w:rFonts w:asciiTheme="majorHAnsi" w:hAnsiTheme="majorHAnsi" w:cstheme="majorHAnsi"/>
        </w:rPr>
      </w:pPr>
      <w:r w:rsidRPr="006A53F7">
        <w:rPr>
          <w:rFonts w:asciiTheme="majorHAnsi" w:hAnsiTheme="majorHAnsi" w:cstheme="majorHAnsi"/>
        </w:rPr>
        <w:t xml:space="preserve">Commercial enterprise increases transparency in space – key to reduce tensions </w:t>
      </w:r>
    </w:p>
    <w:p w14:paraId="6E657157" w14:textId="77777777" w:rsidR="00D24952" w:rsidRPr="006A53F7" w:rsidRDefault="00D24952" w:rsidP="00D24952">
      <w:pPr>
        <w:rPr>
          <w:rFonts w:asciiTheme="majorHAnsi" w:hAnsiTheme="majorHAnsi" w:cstheme="majorHAnsi"/>
        </w:rPr>
      </w:pPr>
      <w:r w:rsidRPr="006A53F7">
        <w:rPr>
          <w:rStyle w:val="Style13ptBold"/>
          <w:rFonts w:asciiTheme="majorHAnsi" w:hAnsiTheme="majorHAnsi" w:cstheme="majorHAnsi"/>
        </w:rPr>
        <w:t>Steer 20</w:t>
      </w:r>
      <w:r w:rsidRPr="006A53F7">
        <w:rPr>
          <w:rFonts w:asciiTheme="majorHAnsi" w:hAnsiTheme="majorHAnsi" w:cstheme="majorHAnsi"/>
        </w:rPr>
        <w:t xml:space="preserve"> (Cassandra, Senior Fellow, Center for Ethics and the Rule of Law University of Pennsylvania, "Why Outer Space Matters for National and International Security," https://www.law.upenn.edu/live/files/10053-why-outer-space-matters-for-national-and)</w:t>
      </w:r>
    </w:p>
    <w:p w14:paraId="44BA17EF" w14:textId="77777777" w:rsidR="00D24952" w:rsidRPr="006A53F7" w:rsidRDefault="00D24952" w:rsidP="00D24952">
      <w:pPr>
        <w:rPr>
          <w:rStyle w:val="StyleUnderline"/>
          <w:rFonts w:asciiTheme="majorHAnsi" w:hAnsiTheme="majorHAnsi" w:cstheme="majorHAnsi"/>
        </w:rPr>
      </w:pPr>
      <w:r w:rsidRPr="00EC5EBC">
        <w:rPr>
          <w:rStyle w:val="StyleUnderline"/>
          <w:rFonts w:asciiTheme="majorHAnsi" w:hAnsiTheme="majorHAnsi" w:cstheme="majorHAnsi"/>
          <w:highlight w:val="green"/>
        </w:rPr>
        <w:t>Commercial actors</w:t>
      </w:r>
      <w:r w:rsidRPr="006A53F7">
        <w:rPr>
          <w:rStyle w:val="StyleUnderline"/>
          <w:rFonts w:asciiTheme="majorHAnsi" w:hAnsiTheme="majorHAnsi" w:cstheme="majorHAnsi"/>
        </w:rPr>
        <w:t xml:space="preserve"> have a </w:t>
      </w:r>
      <w:r w:rsidRPr="00EC5EBC">
        <w:rPr>
          <w:rStyle w:val="StyleUnderline"/>
          <w:rFonts w:asciiTheme="majorHAnsi" w:hAnsiTheme="majorHAnsi" w:cstheme="majorHAnsi"/>
          <w:highlight w:val="green"/>
        </w:rPr>
        <w:t>key role in increasing cooperation and transparency</w:t>
      </w:r>
      <w:r w:rsidRPr="006A53F7">
        <w:rPr>
          <w:rFonts w:asciiTheme="majorHAnsi" w:hAnsiTheme="majorHAnsi" w:cstheme="majorHAnsi"/>
          <w:sz w:val="16"/>
        </w:rPr>
        <w:t xml:space="preserve"> because </w:t>
      </w:r>
      <w:r w:rsidRPr="006A53F7">
        <w:rPr>
          <w:rStyle w:val="StyleUnderline"/>
          <w:rFonts w:asciiTheme="majorHAnsi" w:hAnsiTheme="majorHAnsi" w:cstheme="majorHAnsi"/>
        </w:rPr>
        <w:t xml:space="preserve">they often </w:t>
      </w:r>
      <w:r w:rsidRPr="00EC5EBC">
        <w:rPr>
          <w:rStyle w:val="StyleUnderline"/>
          <w:rFonts w:asciiTheme="majorHAnsi" w:hAnsiTheme="majorHAnsi" w:cstheme="majorHAnsi"/>
          <w:highlight w:val="green"/>
        </w:rPr>
        <w:t>support</w:t>
      </w:r>
      <w:r w:rsidRPr="006A53F7">
        <w:rPr>
          <w:rStyle w:val="StyleUnderline"/>
          <w:rFonts w:asciiTheme="majorHAnsi" w:hAnsiTheme="majorHAnsi" w:cstheme="majorHAnsi"/>
        </w:rPr>
        <w:t xml:space="preserve"> multiple </w:t>
      </w:r>
      <w:r w:rsidRPr="00EC5EBC">
        <w:rPr>
          <w:rStyle w:val="StyleUnderline"/>
          <w:rFonts w:asciiTheme="majorHAnsi" w:hAnsiTheme="majorHAnsi" w:cstheme="majorHAnsi"/>
          <w:highlight w:val="green"/>
        </w:rPr>
        <w:t>international clients</w:t>
      </w:r>
      <w:r w:rsidRPr="006A53F7">
        <w:rPr>
          <w:rStyle w:val="StyleUnderline"/>
          <w:rFonts w:asciiTheme="majorHAnsi" w:hAnsiTheme="majorHAnsi" w:cstheme="majorHAnsi"/>
        </w:rPr>
        <w:t xml:space="preserve"> among whom political relations may be unclear </w:t>
      </w:r>
      <w:r w:rsidRPr="006A53F7">
        <w:rPr>
          <w:rFonts w:asciiTheme="majorHAnsi" w:hAnsiTheme="majorHAnsi" w:cstheme="majorHAnsi"/>
          <w:sz w:val="16"/>
        </w:rPr>
        <w:t xml:space="preserve">or shifting. </w:t>
      </w:r>
      <w:r w:rsidRPr="006A53F7">
        <w:rPr>
          <w:rStyle w:val="StyleUnderline"/>
          <w:rFonts w:asciiTheme="majorHAnsi" w:hAnsiTheme="majorHAnsi" w:cstheme="majorHAnsi"/>
        </w:rPr>
        <w:t>Some commercial actors have an explicit desire to remain neutral</w:t>
      </w:r>
      <w:r w:rsidRPr="006A53F7">
        <w:rPr>
          <w:rFonts w:asciiTheme="majorHAnsi" w:hAnsiTheme="majorHAnsi" w:cstheme="majorHAnsi"/>
          <w:sz w:val="16"/>
        </w:rPr>
        <w:t xml:space="preserve">, others have fixed alliances. </w:t>
      </w:r>
      <w:r w:rsidRPr="006A53F7">
        <w:rPr>
          <w:rStyle w:val="StyleUnderline"/>
          <w:rFonts w:asciiTheme="majorHAnsi" w:hAnsiTheme="majorHAnsi" w:cstheme="majorHAnsi"/>
        </w:rPr>
        <w:t xml:space="preserve">All these </w:t>
      </w:r>
      <w:r w:rsidRPr="00EC5EBC">
        <w:rPr>
          <w:rStyle w:val="StyleUnderline"/>
          <w:rFonts w:asciiTheme="majorHAnsi" w:hAnsiTheme="majorHAnsi" w:cstheme="majorHAnsi"/>
          <w:highlight w:val="green"/>
        </w:rPr>
        <w:t>factors</w:t>
      </w:r>
      <w:r w:rsidRPr="006A53F7">
        <w:rPr>
          <w:rStyle w:val="StyleUnderline"/>
          <w:rFonts w:asciiTheme="majorHAnsi" w:hAnsiTheme="majorHAnsi" w:cstheme="majorHAnsi"/>
        </w:rPr>
        <w:t xml:space="preserve"> may </w:t>
      </w:r>
      <w:r w:rsidRPr="00EC5EBC">
        <w:rPr>
          <w:rStyle w:val="StyleUnderline"/>
          <w:rFonts w:asciiTheme="majorHAnsi" w:hAnsiTheme="majorHAnsi" w:cstheme="majorHAnsi"/>
          <w:highlight w:val="green"/>
        </w:rPr>
        <w:t xml:space="preserve">complicate </w:t>
      </w:r>
      <w:r w:rsidRPr="00EC5EBC">
        <w:rPr>
          <w:rStyle w:val="StyleUnderline"/>
          <w:rFonts w:asciiTheme="majorHAnsi" w:hAnsiTheme="majorHAnsi" w:cstheme="majorHAnsi"/>
        </w:rPr>
        <w:t xml:space="preserve">the </w:t>
      </w:r>
      <w:r w:rsidRPr="00EC5EBC">
        <w:rPr>
          <w:rStyle w:val="StyleUnderline"/>
          <w:rFonts w:asciiTheme="majorHAnsi" w:hAnsiTheme="majorHAnsi" w:cstheme="majorHAnsi"/>
          <w:highlight w:val="green"/>
        </w:rPr>
        <w:t>development</w:t>
      </w:r>
      <w:r w:rsidRPr="006A53F7">
        <w:rPr>
          <w:rStyle w:val="StyleUnderline"/>
          <w:rFonts w:asciiTheme="majorHAnsi" w:hAnsiTheme="majorHAnsi" w:cstheme="majorHAnsi"/>
        </w:rPr>
        <w:t xml:space="preserve"> of policies</w:t>
      </w:r>
      <w:r w:rsidRPr="006A53F7">
        <w:rPr>
          <w:rFonts w:asciiTheme="majorHAnsi" w:hAnsiTheme="majorHAnsi" w:cstheme="majorHAnsi"/>
          <w:sz w:val="16"/>
        </w:rPr>
        <w:t xml:space="preserve"> that support collaboration and TCBMs. However, </w:t>
      </w:r>
      <w:r w:rsidRPr="006A53F7">
        <w:rPr>
          <w:rStyle w:val="StyleUnderline"/>
          <w:rFonts w:asciiTheme="majorHAnsi" w:hAnsiTheme="majorHAnsi" w:cstheme="majorHAnsi"/>
        </w:rPr>
        <w:t xml:space="preserve">it is </w:t>
      </w:r>
      <w:r w:rsidRPr="00EC5EBC">
        <w:rPr>
          <w:rStyle w:val="StyleUnderline"/>
          <w:rFonts w:asciiTheme="majorHAnsi" w:hAnsiTheme="majorHAnsi" w:cstheme="majorHAnsi"/>
          <w:highlight w:val="green"/>
        </w:rPr>
        <w:t>undeniable</w:t>
      </w:r>
      <w:r w:rsidRPr="006A53F7">
        <w:rPr>
          <w:rStyle w:val="StyleUnderline"/>
          <w:rFonts w:asciiTheme="majorHAnsi" w:hAnsiTheme="majorHAnsi" w:cstheme="majorHAnsi"/>
        </w:rPr>
        <w:t xml:space="preserve"> that increased </w:t>
      </w:r>
      <w:r w:rsidRPr="00EC5EBC">
        <w:rPr>
          <w:rStyle w:val="StyleUnderline"/>
          <w:rFonts w:asciiTheme="majorHAnsi" w:hAnsiTheme="majorHAnsi" w:cstheme="majorHAnsi"/>
          <w:highlight w:val="green"/>
        </w:rPr>
        <w:t>data sharing</w:t>
      </w:r>
      <w:r w:rsidRPr="006A53F7">
        <w:rPr>
          <w:rStyle w:val="StyleUnderline"/>
          <w:rFonts w:asciiTheme="majorHAnsi" w:hAnsiTheme="majorHAnsi" w:cstheme="majorHAnsi"/>
        </w:rPr>
        <w:t xml:space="preserve"> of SSA and the development of mechanisms to </w:t>
      </w:r>
      <w:r w:rsidRPr="00EC5EBC">
        <w:rPr>
          <w:rStyle w:val="StyleUnderline"/>
          <w:rFonts w:asciiTheme="majorHAnsi" w:hAnsiTheme="majorHAnsi" w:cstheme="majorHAnsi"/>
          <w:highlight w:val="green"/>
        </w:rPr>
        <w:t>clarify</w:t>
      </w:r>
      <w:r w:rsidRPr="006A53F7">
        <w:rPr>
          <w:rStyle w:val="StyleUnderline"/>
          <w:rFonts w:asciiTheme="majorHAnsi" w:hAnsiTheme="majorHAnsi" w:cstheme="majorHAnsi"/>
        </w:rPr>
        <w:t xml:space="preserve"> </w:t>
      </w:r>
      <w:r w:rsidRPr="00EC5EBC">
        <w:rPr>
          <w:rStyle w:val="StyleUnderline"/>
          <w:rFonts w:asciiTheme="majorHAnsi" w:hAnsiTheme="majorHAnsi" w:cstheme="majorHAnsi"/>
          <w:highlight w:val="green"/>
        </w:rPr>
        <w:t>intentions</w:t>
      </w:r>
      <w:r w:rsidRPr="006A53F7">
        <w:rPr>
          <w:rStyle w:val="StyleUnderline"/>
          <w:rFonts w:asciiTheme="majorHAnsi" w:hAnsiTheme="majorHAnsi" w:cstheme="majorHAnsi"/>
        </w:rPr>
        <w:t xml:space="preserve"> behind space-based maneuvers are </w:t>
      </w:r>
      <w:r w:rsidRPr="00EC5EBC">
        <w:rPr>
          <w:rStyle w:val="Emphasis"/>
          <w:rFonts w:asciiTheme="majorHAnsi" w:hAnsiTheme="majorHAnsi" w:cstheme="majorHAnsi"/>
          <w:highlight w:val="green"/>
        </w:rPr>
        <w:t>essential</w:t>
      </w:r>
      <w:r w:rsidRPr="00EC5EBC">
        <w:rPr>
          <w:rStyle w:val="StyleUnderline"/>
          <w:rFonts w:asciiTheme="majorHAnsi" w:hAnsiTheme="majorHAnsi" w:cstheme="majorHAnsi"/>
          <w:highlight w:val="green"/>
        </w:rPr>
        <w:t xml:space="preserve"> to</w:t>
      </w:r>
      <w:r w:rsidRPr="006A53F7">
        <w:rPr>
          <w:rStyle w:val="StyleUnderline"/>
          <w:rFonts w:asciiTheme="majorHAnsi" w:hAnsiTheme="majorHAnsi" w:cstheme="majorHAnsi"/>
        </w:rPr>
        <w:t xml:space="preserve"> ensure </w:t>
      </w:r>
      <w:r w:rsidRPr="00EC5EBC">
        <w:rPr>
          <w:rStyle w:val="StyleUnderline"/>
          <w:rFonts w:asciiTheme="majorHAnsi" w:hAnsiTheme="majorHAnsi" w:cstheme="majorHAnsi"/>
          <w:highlight w:val="green"/>
        </w:rPr>
        <w:t>stability</w:t>
      </w:r>
      <w:r w:rsidRPr="006A53F7">
        <w:rPr>
          <w:rStyle w:val="StyleUnderline"/>
          <w:rFonts w:asciiTheme="majorHAnsi" w:hAnsiTheme="majorHAnsi" w:cstheme="majorHAnsi"/>
        </w:rPr>
        <w:t xml:space="preserve"> in space.</w:t>
      </w:r>
    </w:p>
    <w:p w14:paraId="3234F315" w14:textId="77777777" w:rsidR="00D24952" w:rsidRPr="006A53F7" w:rsidRDefault="00D24952" w:rsidP="00D24952">
      <w:pPr>
        <w:pStyle w:val="Heading4"/>
        <w:rPr>
          <w:rFonts w:asciiTheme="majorHAnsi" w:hAnsiTheme="majorHAnsi" w:cstheme="majorHAnsi"/>
        </w:rPr>
      </w:pPr>
      <w:r w:rsidRPr="006A53F7">
        <w:rPr>
          <w:rFonts w:asciiTheme="majorHAnsi" w:hAnsiTheme="majorHAnsi" w:cstheme="majorHAnsi"/>
        </w:rPr>
        <w:t>Government militarization is inevitable-only private sector solves</w:t>
      </w:r>
    </w:p>
    <w:p w14:paraId="345E3C81" w14:textId="77777777" w:rsidR="00D24952" w:rsidRPr="006A53F7" w:rsidRDefault="00D24952" w:rsidP="00D24952">
      <w:pPr>
        <w:rPr>
          <w:rFonts w:asciiTheme="majorHAnsi" w:hAnsiTheme="majorHAnsi" w:cstheme="majorHAnsi"/>
        </w:rPr>
      </w:pPr>
      <w:r w:rsidRPr="006A53F7">
        <w:rPr>
          <w:rStyle w:val="Style13ptBold"/>
          <w:rFonts w:asciiTheme="majorHAnsi" w:hAnsiTheme="majorHAnsi" w:cstheme="majorHAnsi"/>
        </w:rPr>
        <w:t>Helman 11</w:t>
      </w:r>
      <w:r w:rsidRPr="006A53F7">
        <w:rPr>
          <w:rFonts w:asciiTheme="majorHAnsi" w:hAnsiTheme="majorHAnsi" w:cstheme="majorHAnsi"/>
        </w:rPr>
        <w:t xml:space="preserve"> ( Christopher, Staff @ Forbes, 1/21, http://blogs.forbes.com/christopherhelman/2011/01/21/who-says-america-is-falling-behind-in-the-space-race/?partner=nikkei)</w:t>
      </w:r>
    </w:p>
    <w:p w14:paraId="1E43EC78" w14:textId="77777777" w:rsidR="00D24952" w:rsidRPr="00F55790" w:rsidRDefault="00D24952" w:rsidP="00D24952">
      <w:pPr>
        <w:pStyle w:val="Heading4"/>
        <w:rPr>
          <w:rFonts w:asciiTheme="majorHAnsi" w:hAnsiTheme="majorHAnsi" w:cstheme="majorHAnsi"/>
          <w:sz w:val="16"/>
        </w:rPr>
      </w:pPr>
      <w:r w:rsidRPr="006A53F7">
        <w:rPr>
          <w:rFonts w:asciiTheme="majorHAnsi" w:hAnsiTheme="majorHAnsi" w:cstheme="majorHAnsi"/>
          <w:sz w:val="16"/>
        </w:rPr>
        <w:t xml:space="preserve">Great pics of the Pentagon’s  top-secret Delta IV rocket liftoff yesterday in this Daily Mail story. It was the biggest rocket ever launched from the West Coast, thought to contain an imaging satellite to replace a decade-old unit. A big deal has been made over the end of the looming end of the Space Shuttle program and how somehow this means a waning ability of the United States to operate in orbit. It only means the end of NASA. Yesterday’s launch was handled by the Pentagon, as was last year’s 7-month orbit of the secret unmanned Boeing X-37 space drone . What’s fascinating to me is that </w:t>
      </w:r>
      <w:r w:rsidRPr="006A53F7">
        <w:rPr>
          <w:rStyle w:val="underline"/>
          <w:rFonts w:asciiTheme="majorHAnsi" w:hAnsiTheme="majorHAnsi" w:cstheme="majorHAnsi"/>
        </w:rPr>
        <w:t xml:space="preserve">the </w:t>
      </w:r>
      <w:r w:rsidRPr="00DD3466">
        <w:rPr>
          <w:rStyle w:val="underline"/>
          <w:rFonts w:asciiTheme="majorHAnsi" w:hAnsiTheme="majorHAnsi" w:cstheme="majorHAnsi"/>
          <w:highlight w:val="green"/>
        </w:rPr>
        <w:t>U.S. government</w:t>
      </w:r>
      <w:r w:rsidRPr="006A53F7">
        <w:rPr>
          <w:rStyle w:val="underline"/>
          <w:rFonts w:asciiTheme="majorHAnsi" w:hAnsiTheme="majorHAnsi" w:cstheme="majorHAnsi"/>
        </w:rPr>
        <w:t xml:space="preserve"> appears to have </w:t>
      </w:r>
      <w:r w:rsidRPr="00DD3466">
        <w:rPr>
          <w:rStyle w:val="underline"/>
          <w:rFonts w:asciiTheme="majorHAnsi" w:hAnsiTheme="majorHAnsi" w:cstheme="majorHAnsi"/>
          <w:highlight w:val="green"/>
        </w:rPr>
        <w:t>decided</w:t>
      </w:r>
      <w:r w:rsidRPr="006A53F7">
        <w:rPr>
          <w:rFonts w:asciiTheme="majorHAnsi" w:hAnsiTheme="majorHAnsi" w:cstheme="majorHAnsi"/>
          <w:sz w:val="16"/>
        </w:rPr>
        <w:t xml:space="preserve"> (without asking us, of course</w:t>
      </w:r>
      <w:r w:rsidRPr="006A53F7">
        <w:rPr>
          <w:rStyle w:val="underline"/>
          <w:rFonts w:asciiTheme="majorHAnsi" w:hAnsiTheme="majorHAnsi" w:cstheme="majorHAnsi"/>
        </w:rPr>
        <w:t xml:space="preserve">) that </w:t>
      </w:r>
      <w:r w:rsidRPr="00DD3466">
        <w:rPr>
          <w:rStyle w:val="underline"/>
          <w:rFonts w:asciiTheme="majorHAnsi" w:hAnsiTheme="majorHAnsi" w:cstheme="majorHAnsi"/>
          <w:highlight w:val="green"/>
        </w:rPr>
        <w:t>America’s space skills</w:t>
      </w:r>
      <w:r w:rsidRPr="006A53F7">
        <w:rPr>
          <w:rStyle w:val="underline"/>
          <w:rFonts w:asciiTheme="majorHAnsi" w:hAnsiTheme="majorHAnsi" w:cstheme="majorHAnsi"/>
        </w:rPr>
        <w:t xml:space="preserve"> are </w:t>
      </w:r>
      <w:r w:rsidRPr="00DD3466">
        <w:rPr>
          <w:rStyle w:val="underline"/>
          <w:rFonts w:asciiTheme="majorHAnsi" w:hAnsiTheme="majorHAnsi" w:cstheme="majorHAnsi"/>
          <w:highlight w:val="green"/>
        </w:rPr>
        <w:t>better</w:t>
      </w:r>
      <w:r w:rsidRPr="006A53F7">
        <w:rPr>
          <w:rStyle w:val="underline"/>
          <w:rFonts w:asciiTheme="majorHAnsi" w:hAnsiTheme="majorHAnsi" w:cstheme="majorHAnsi"/>
        </w:rPr>
        <w:t xml:space="preserve"> developed and honed from within the Pentagon</w:t>
      </w:r>
      <w:r w:rsidRPr="006A53F7">
        <w:rPr>
          <w:rFonts w:asciiTheme="majorHAnsi" w:hAnsiTheme="majorHAnsi" w:cstheme="majorHAnsi"/>
          <w:sz w:val="16"/>
        </w:rPr>
        <w:t xml:space="preserve"> rather than by a civilian space agency like NASA. The X-37 was started in NASA, then taken over by the Pentagon’s Defense Advanced Research Projects Agency, then to the Air Force. That’s proof enough for me that </w:t>
      </w:r>
      <w:r w:rsidRPr="006A53F7">
        <w:rPr>
          <w:rStyle w:val="underline"/>
          <w:rFonts w:asciiTheme="majorHAnsi" w:hAnsiTheme="majorHAnsi" w:cstheme="majorHAnsi"/>
        </w:rPr>
        <w:t xml:space="preserve">the </w:t>
      </w:r>
      <w:r w:rsidRPr="00DD3466">
        <w:rPr>
          <w:rStyle w:val="underline"/>
          <w:rFonts w:asciiTheme="majorHAnsi" w:hAnsiTheme="majorHAnsi" w:cstheme="majorHAnsi"/>
          <w:highlight w:val="green"/>
        </w:rPr>
        <w:t>militarization</w:t>
      </w:r>
      <w:r w:rsidRPr="006A53F7">
        <w:rPr>
          <w:rStyle w:val="underline"/>
          <w:rFonts w:asciiTheme="majorHAnsi" w:hAnsiTheme="majorHAnsi" w:cstheme="majorHAnsi"/>
        </w:rPr>
        <w:t xml:space="preserve"> of space </w:t>
      </w:r>
      <w:r w:rsidRPr="00DD3466">
        <w:rPr>
          <w:rStyle w:val="underline"/>
          <w:rFonts w:asciiTheme="majorHAnsi" w:hAnsiTheme="majorHAnsi" w:cstheme="majorHAnsi"/>
          <w:highlight w:val="green"/>
        </w:rPr>
        <w:t>has begun</w:t>
      </w:r>
      <w:r w:rsidRPr="006A53F7">
        <w:rPr>
          <w:rStyle w:val="underline"/>
          <w:rFonts w:asciiTheme="majorHAnsi" w:hAnsiTheme="majorHAnsi" w:cstheme="majorHAnsi"/>
        </w:rPr>
        <w:t xml:space="preserve"> and that the </w:t>
      </w:r>
      <w:r w:rsidRPr="00DD3466">
        <w:rPr>
          <w:rStyle w:val="underline"/>
          <w:rFonts w:asciiTheme="majorHAnsi" w:hAnsiTheme="majorHAnsi" w:cstheme="majorHAnsi"/>
          <w:highlight w:val="green"/>
        </w:rPr>
        <w:t>government</w:t>
      </w:r>
      <w:r w:rsidRPr="006A53F7">
        <w:rPr>
          <w:rStyle w:val="underline"/>
          <w:rFonts w:asciiTheme="majorHAnsi" w:hAnsiTheme="majorHAnsi" w:cstheme="majorHAnsi"/>
        </w:rPr>
        <w:t xml:space="preserve"> has </w:t>
      </w:r>
      <w:r w:rsidRPr="00DD3466">
        <w:rPr>
          <w:rStyle w:val="underline"/>
          <w:rFonts w:asciiTheme="majorHAnsi" w:hAnsiTheme="majorHAnsi" w:cstheme="majorHAnsi"/>
          <w:highlight w:val="green"/>
        </w:rPr>
        <w:t>no long-term</w:t>
      </w:r>
      <w:r w:rsidRPr="006A53F7">
        <w:rPr>
          <w:rStyle w:val="underline"/>
          <w:rFonts w:asciiTheme="majorHAnsi" w:hAnsiTheme="majorHAnsi" w:cstheme="majorHAnsi"/>
        </w:rPr>
        <w:t xml:space="preserve"> plans </w:t>
      </w:r>
      <w:r w:rsidRPr="00DD3466">
        <w:rPr>
          <w:rStyle w:val="underline"/>
          <w:rFonts w:asciiTheme="majorHAnsi" w:hAnsiTheme="majorHAnsi" w:cstheme="majorHAnsi"/>
          <w:highlight w:val="green"/>
        </w:rPr>
        <w:t>to compete</w:t>
      </w:r>
      <w:r w:rsidRPr="006A53F7">
        <w:rPr>
          <w:rStyle w:val="underline"/>
          <w:rFonts w:asciiTheme="majorHAnsi" w:hAnsiTheme="majorHAnsi" w:cstheme="majorHAnsi"/>
        </w:rPr>
        <w:t xml:space="preserve"> with the likes of SpaceX</w:t>
      </w:r>
      <w:r w:rsidRPr="006A53F7">
        <w:rPr>
          <w:rFonts w:asciiTheme="majorHAnsi" w:hAnsiTheme="majorHAnsi" w:cstheme="majorHAnsi"/>
          <w:sz w:val="16"/>
        </w:rPr>
        <w:t xml:space="preserve"> and Orbital Sciences </w:t>
      </w:r>
      <w:r w:rsidRPr="00DD3466">
        <w:rPr>
          <w:rStyle w:val="underline"/>
          <w:rFonts w:asciiTheme="majorHAnsi" w:hAnsiTheme="majorHAnsi" w:cstheme="majorHAnsi"/>
          <w:highlight w:val="green"/>
        </w:rPr>
        <w:t>when</w:t>
      </w:r>
      <w:r w:rsidRPr="006A53F7">
        <w:rPr>
          <w:rStyle w:val="underline"/>
          <w:rFonts w:asciiTheme="majorHAnsi" w:hAnsiTheme="majorHAnsi" w:cstheme="majorHAnsi"/>
        </w:rPr>
        <w:t xml:space="preserve"> it comes to building and </w:t>
      </w:r>
      <w:r w:rsidRPr="00DD3466">
        <w:rPr>
          <w:rStyle w:val="underline"/>
          <w:rFonts w:asciiTheme="majorHAnsi" w:hAnsiTheme="majorHAnsi" w:cstheme="majorHAnsi"/>
          <w:highlight w:val="green"/>
        </w:rPr>
        <w:t>launching</w:t>
      </w:r>
      <w:r w:rsidRPr="006A53F7">
        <w:rPr>
          <w:rStyle w:val="underline"/>
          <w:rFonts w:asciiTheme="majorHAnsi" w:hAnsiTheme="majorHAnsi" w:cstheme="majorHAnsi"/>
        </w:rPr>
        <w:t xml:space="preserve"> non-military payloads</w:t>
      </w:r>
      <w:r w:rsidRPr="006A53F7">
        <w:rPr>
          <w:rFonts w:asciiTheme="majorHAnsi" w:hAnsiTheme="majorHAnsi" w:cstheme="majorHAnsi"/>
          <w:sz w:val="16"/>
        </w:rPr>
        <w:t xml:space="preserve">. Some feel that the entrepreneurs behind private space operators could even be on the path toward becoming the world’s first trillionaires. A year and a half ago in this article I suggested that the Constellation and Orion program under development at NASA would prove too expensive to complete. It’s becoming evident that virtually any manned space program won’t be able to get past government bean counters given the capabilities of robotic missions. </w:t>
      </w:r>
    </w:p>
    <w:p w14:paraId="2ED375A3" w14:textId="77777777" w:rsidR="00D24952" w:rsidRPr="00920526" w:rsidRDefault="00D24952" w:rsidP="00D24952"/>
    <w:p w14:paraId="0154B0FB" w14:textId="77777777" w:rsidR="00D24952" w:rsidRDefault="00D24952" w:rsidP="00D24952">
      <w:pPr>
        <w:pStyle w:val="Heading3"/>
      </w:pPr>
      <w:r>
        <w:t>2</w:t>
      </w:r>
    </w:p>
    <w:p w14:paraId="29163A98" w14:textId="77777777" w:rsidR="00D24952" w:rsidRPr="00321245" w:rsidRDefault="00D24952" w:rsidP="00D24952">
      <w:pPr>
        <w:pStyle w:val="Heading4"/>
      </w:pPr>
      <w:r w:rsidRPr="00321245">
        <w:t>Private programs are K2 successful methane reduction— MethaneSAT is due to launch late 2022 but the plan halts progression</w:t>
      </w:r>
      <w:r w:rsidRPr="00321245">
        <w:br/>
        <w:t>Environmental Defense Fund, 9-23</w:t>
      </w:r>
      <w:r w:rsidRPr="00321245">
        <w:rPr>
          <w:b w:val="0"/>
        </w:rPr>
        <w:t>-21</w:t>
      </w:r>
    </w:p>
    <w:p w14:paraId="54D28F8B" w14:textId="77777777" w:rsidR="00D24952" w:rsidRPr="00321245" w:rsidRDefault="00D24952" w:rsidP="00D24952">
      <w:pPr>
        <w:rPr>
          <w:sz w:val="18"/>
          <w:szCs w:val="18"/>
        </w:rPr>
      </w:pPr>
      <w:r w:rsidRPr="00321245">
        <w:rPr>
          <w:sz w:val="18"/>
          <w:szCs w:val="18"/>
        </w:rPr>
        <w:t xml:space="preserve">{Environmental Defense Fund, November 23, 2021. Authors: Steven Hamburg, Mark Brownstein, Ritesh Gautam PhD. Hamburg has been actively involved in biogeochemistry, forest ecology and climate change impacts research for more than 35 years, and has published more than 100 scientific papers. Brownstein is an adjunct professor of law at New York University Law School and has also taught energy policy at Columbia University’s School of International and Public Affairs (SIPA). Gautam, PhD works in the Office of Chief Scientist where his current research focuses on remote sensing of methane and other pollutant emissions from oil and gas sector. Ritesh is based in EDF’s Washington DC office, and provides scientific guidance for EDF’s emerging studies on international methane emissions from global oil and gas sector, primarily using satellite observations. “This space technology can cut climate pollution on Earth”, </w:t>
      </w:r>
      <w:hyperlink r:id="rId11" w:history="1">
        <w:r w:rsidRPr="00321245">
          <w:rPr>
            <w:rStyle w:val="Hyperlink"/>
            <w:sz w:val="18"/>
            <w:szCs w:val="18"/>
          </w:rPr>
          <w:t>https://www.edf.org/climate/space-technology-can-cut-climate-pollution-earth</w:t>
        </w:r>
      </w:hyperlink>
      <w:r w:rsidRPr="00321245">
        <w:rPr>
          <w:sz w:val="18"/>
          <w:szCs w:val="18"/>
        </w:rPr>
        <w:t>, //HWNL}</w:t>
      </w:r>
    </w:p>
    <w:p w14:paraId="2CD9A0ED" w14:textId="77777777" w:rsidR="00D24952" w:rsidRPr="00574E4D" w:rsidRDefault="00D24952" w:rsidP="00D24952">
      <w:pPr>
        <w:rPr>
          <w:b/>
          <w:bCs/>
          <w:u w:val="single"/>
        </w:rPr>
      </w:pPr>
      <w:r w:rsidRPr="00574E4D">
        <w:rPr>
          <w:u w:val="single"/>
        </w:rPr>
        <w:t xml:space="preserve">The latest science warns that the window for preventing the most </w:t>
      </w:r>
      <w:r w:rsidRPr="00574E4D">
        <w:rPr>
          <w:highlight w:val="green"/>
          <w:u w:val="single"/>
        </w:rPr>
        <w:t>catastrophic</w:t>
      </w:r>
      <w:r w:rsidRPr="00574E4D">
        <w:rPr>
          <w:u w:val="single"/>
        </w:rPr>
        <w:t xml:space="preserve"> global </w:t>
      </w:r>
      <w:r w:rsidRPr="00574E4D">
        <w:rPr>
          <w:highlight w:val="green"/>
          <w:u w:val="single"/>
        </w:rPr>
        <w:t>warming is closing fast.</w:t>
      </w:r>
      <w:r w:rsidRPr="00574E4D">
        <w:rPr>
          <w:u w:val="single"/>
        </w:rPr>
        <w:t xml:space="preserve"> But we have a crucial opportunity to slow the rate of warming right now, even as we continue the transition to clean energy as quickly as possible.</w:t>
      </w:r>
      <w:r>
        <w:rPr>
          <w:u w:val="single"/>
        </w:rPr>
        <w:t xml:space="preserve"> </w:t>
      </w:r>
      <w:r w:rsidRPr="00574E4D">
        <w:rPr>
          <w:u w:val="single"/>
        </w:rPr>
        <w:t xml:space="preserve">Deep reductions in carbon dioxide emissions remain critical over the long term. But it turns out that </w:t>
      </w:r>
      <w:r w:rsidRPr="00574E4D">
        <w:rPr>
          <w:highlight w:val="green"/>
          <w:u w:val="single"/>
        </w:rPr>
        <w:t>methane</w:t>
      </w:r>
      <w:r w:rsidRPr="00574E4D">
        <w:rPr>
          <w:u w:val="single"/>
        </w:rPr>
        <w:t xml:space="preserve"> emissions from fossil fuel operations, livestock production and other industries is </w:t>
      </w:r>
      <w:r w:rsidRPr="00574E4D">
        <w:rPr>
          <w:highlight w:val="green"/>
          <w:u w:val="single"/>
        </w:rPr>
        <w:t>responsible for more than 25% of</w:t>
      </w:r>
      <w:r w:rsidRPr="00574E4D">
        <w:rPr>
          <w:u w:val="single"/>
        </w:rPr>
        <w:t xml:space="preserve"> current </w:t>
      </w:r>
      <w:r w:rsidRPr="00574E4D">
        <w:rPr>
          <w:highlight w:val="green"/>
          <w:u w:val="single"/>
        </w:rPr>
        <w:t>temperature rise</w:t>
      </w:r>
      <w:r w:rsidRPr="00574E4D">
        <w:rPr>
          <w:u w:val="single"/>
        </w:rPr>
        <w:t>.</w:t>
      </w:r>
      <w:r>
        <w:rPr>
          <w:u w:val="single"/>
        </w:rPr>
        <w:t xml:space="preserve"> </w:t>
      </w:r>
      <w:r w:rsidRPr="00574E4D">
        <w:rPr>
          <w:b/>
          <w:bCs/>
          <w:highlight w:val="green"/>
          <w:u w:val="single"/>
        </w:rPr>
        <w:t>Cutting these emissions is the fastest way to put the brakes on climate change</w:t>
      </w:r>
      <w:r w:rsidRPr="00574E4D">
        <w:rPr>
          <w:u w:val="single"/>
        </w:rPr>
        <w:t>. But tracking these invisible emissions can be hard.</w:t>
      </w:r>
      <w:r>
        <w:rPr>
          <w:u w:val="single"/>
        </w:rPr>
        <w:t xml:space="preserve"> </w:t>
      </w:r>
      <w:r w:rsidRPr="00574E4D">
        <w:rPr>
          <w:u w:val="single"/>
        </w:rPr>
        <w:t xml:space="preserve">That’s the reason for </w:t>
      </w:r>
      <w:r w:rsidRPr="00574E4D">
        <w:rPr>
          <w:highlight w:val="green"/>
          <w:u w:val="single"/>
        </w:rPr>
        <w:t>MethaneSAT</w:t>
      </w:r>
      <w:r w:rsidRPr="00574E4D">
        <w:rPr>
          <w:u w:val="single"/>
        </w:rPr>
        <w:t xml:space="preserve">, a compact new satellite being built by a specially created new arm of EDF. MethaneSAT is </w:t>
      </w:r>
      <w:r w:rsidRPr="00574E4D">
        <w:rPr>
          <w:highlight w:val="green"/>
          <w:u w:val="single"/>
        </w:rPr>
        <w:t>specifically designed to locate</w:t>
      </w:r>
      <w:r w:rsidRPr="00574E4D">
        <w:rPr>
          <w:u w:val="single"/>
        </w:rPr>
        <w:t xml:space="preserve">, </w:t>
      </w:r>
      <w:r w:rsidRPr="00574E4D">
        <w:rPr>
          <w:highlight w:val="green"/>
          <w:u w:val="single"/>
        </w:rPr>
        <w:t>measure</w:t>
      </w:r>
      <w:r w:rsidRPr="00574E4D">
        <w:rPr>
          <w:u w:val="single"/>
        </w:rPr>
        <w:t xml:space="preserve"> and </w:t>
      </w:r>
      <w:r w:rsidRPr="00574E4D">
        <w:rPr>
          <w:highlight w:val="green"/>
          <w:u w:val="single"/>
        </w:rPr>
        <w:t>track reductions</w:t>
      </w:r>
      <w:r w:rsidRPr="00574E4D">
        <w:rPr>
          <w:u w:val="single"/>
        </w:rPr>
        <w:t xml:space="preserve"> in methane emissions virtually </w:t>
      </w:r>
      <w:r w:rsidRPr="00574E4D">
        <w:rPr>
          <w:highlight w:val="green"/>
          <w:u w:val="single"/>
        </w:rPr>
        <w:t xml:space="preserve">anywhere </w:t>
      </w:r>
      <w:r w:rsidRPr="00574E4D">
        <w:rPr>
          <w:u w:val="single"/>
        </w:rPr>
        <w:t xml:space="preserve">on Earth </w:t>
      </w:r>
      <w:r w:rsidRPr="00574E4D">
        <w:rPr>
          <w:highlight w:val="green"/>
          <w:u w:val="single"/>
        </w:rPr>
        <w:t>with greater precision</w:t>
      </w:r>
      <w:r w:rsidRPr="00574E4D">
        <w:rPr>
          <w:u w:val="single"/>
        </w:rPr>
        <w:t xml:space="preserve"> than any other satellite.</w:t>
      </w:r>
      <w:r>
        <w:rPr>
          <w:u w:val="single"/>
        </w:rPr>
        <w:t xml:space="preserve"> </w:t>
      </w:r>
      <w:r w:rsidRPr="00574E4D">
        <w:rPr>
          <w:sz w:val="16"/>
          <w:szCs w:val="16"/>
          <w:u w:val="single"/>
        </w:rPr>
        <w:t>First-of-its-kind satellite gets key data The oil and gas industry is a leading source of methane emissions</w:t>
      </w:r>
      <w:r w:rsidRPr="00561FD5">
        <w:rPr>
          <w:sz w:val="16"/>
          <w:szCs w:val="16"/>
        </w:rPr>
        <w:t>.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w:t>
      </w:r>
      <w:r>
        <w:rPr>
          <w:sz w:val="16"/>
          <w:szCs w:val="16"/>
        </w:rPr>
        <w:t xml:space="preserve"> </w:t>
      </w:r>
      <w:r w:rsidRPr="00574E4D">
        <w:rPr>
          <w:u w:val="single"/>
        </w:rPr>
        <w:t xml:space="preserve">MethaneSAT will </w:t>
      </w:r>
      <w:r w:rsidRPr="00574E4D">
        <w:rPr>
          <w:highlight w:val="green"/>
          <w:u w:val="single"/>
        </w:rPr>
        <w:t>provide high-precision global coverage</w:t>
      </w:r>
      <w:r w:rsidRPr="00574E4D">
        <w:rPr>
          <w:u w:val="single"/>
        </w:rPr>
        <w:t xml:space="preserve">, measuring not just methane concentrations but the rate it’s escaping, from where and who is responsible. It will </w:t>
      </w:r>
      <w:r w:rsidRPr="00574E4D">
        <w:rPr>
          <w:b/>
          <w:bCs/>
          <w:highlight w:val="green"/>
          <w:u w:val="single"/>
        </w:rPr>
        <w:t>fill gaps</w:t>
      </w:r>
      <w:r w:rsidRPr="00574E4D">
        <w:rPr>
          <w:b/>
          <w:bCs/>
          <w:u w:val="single"/>
        </w:rPr>
        <w:t xml:space="preserve"> </w:t>
      </w:r>
      <w:r w:rsidRPr="00574E4D">
        <w:rPr>
          <w:b/>
          <w:bCs/>
          <w:highlight w:val="green"/>
          <w:u w:val="single"/>
        </w:rPr>
        <w:t>left by other satellite systems</w:t>
      </w:r>
      <w:r w:rsidRPr="00574E4D">
        <w:rPr>
          <w:b/>
          <w:bCs/>
          <w:u w:val="single"/>
        </w:rPr>
        <w:t xml:space="preserve">, measuring large </w:t>
      </w:r>
      <w:r w:rsidRPr="00574E4D">
        <w:rPr>
          <w:b/>
          <w:bCs/>
          <w:highlight w:val="green"/>
          <w:u w:val="single"/>
        </w:rPr>
        <w:t>emission sources</w:t>
      </w:r>
      <w:r w:rsidRPr="00574E4D">
        <w:rPr>
          <w:b/>
          <w:bCs/>
          <w:u w:val="single"/>
        </w:rPr>
        <w:t xml:space="preserve"> as well as those </w:t>
      </w:r>
      <w:r w:rsidRPr="00574E4D">
        <w:rPr>
          <w:b/>
          <w:bCs/>
          <w:highlight w:val="green"/>
          <w:u w:val="single"/>
        </w:rPr>
        <w:t>too small for other satellites to see.</w:t>
      </w:r>
      <w:r>
        <w:rPr>
          <w:b/>
          <w:bCs/>
          <w:u w:val="single"/>
        </w:rPr>
        <w:t xml:space="preserve"> </w:t>
      </w:r>
      <w:r w:rsidRPr="00574E4D">
        <w:rPr>
          <w:u w:val="single"/>
        </w:rPr>
        <w:t xml:space="preserve">Because it will focus only on methane, </w:t>
      </w:r>
      <w:r w:rsidRPr="00574E4D">
        <w:rPr>
          <w:highlight w:val="green"/>
          <w:u w:val="single"/>
        </w:rPr>
        <w:t>MethaneSAT</w:t>
      </w:r>
      <w:r w:rsidRPr="00574E4D">
        <w:rPr>
          <w:u w:val="single"/>
        </w:rPr>
        <w:t xml:space="preserve"> will </w:t>
      </w:r>
      <w:r w:rsidRPr="00574E4D">
        <w:rPr>
          <w:highlight w:val="green"/>
          <w:u w:val="single"/>
        </w:rPr>
        <w:t>be quicker and less expensive to launch</w:t>
      </w:r>
      <w:r w:rsidRPr="00574E4D">
        <w:rPr>
          <w:u w:val="single"/>
        </w:rPr>
        <w:t xml:space="preserve"> than the complex, multi-function satellites built by government space agencies, so we can </w:t>
      </w:r>
      <w:r w:rsidRPr="00574E4D">
        <w:rPr>
          <w:highlight w:val="green"/>
          <w:u w:val="single"/>
        </w:rPr>
        <w:t>get data sooner.</w:t>
      </w:r>
      <w:r>
        <w:rPr>
          <w:u w:val="single"/>
        </w:rPr>
        <w:t xml:space="preserve"> </w:t>
      </w:r>
      <w:r w:rsidRPr="00574E4D">
        <w:rPr>
          <w:sz w:val="16"/>
          <w:szCs w:val="16"/>
        </w:rPr>
        <w:t>We're sharing the data to drive action Like EDF’s efforts using technological innovation to drive environmental change, the MethaneSAT mission is about turning data into action.</w:t>
      </w:r>
      <w:r>
        <w:rPr>
          <w:sz w:val="16"/>
          <w:szCs w:val="16"/>
        </w:rPr>
        <w:t xml:space="preserve"> </w:t>
      </w:r>
      <w:r w:rsidRPr="00574E4D">
        <w:rPr>
          <w:u w:val="single"/>
        </w:rPr>
        <w:t xml:space="preserve">That </w:t>
      </w:r>
      <w:r w:rsidRPr="00574E4D">
        <w:rPr>
          <w:highlight w:val="green"/>
          <w:u w:val="single"/>
        </w:rPr>
        <w:t>data will be available</w:t>
      </w:r>
      <w:r w:rsidRPr="00574E4D">
        <w:rPr>
          <w:u w:val="single"/>
        </w:rPr>
        <w:t xml:space="preserve"> to the</w:t>
      </w:r>
      <w:r w:rsidRPr="00574E4D">
        <w:rPr>
          <w:highlight w:val="green"/>
          <w:u w:val="single"/>
        </w:rPr>
        <w:t xml:space="preserve"> public free of charge</w:t>
      </w:r>
      <w:r w:rsidRPr="00574E4D">
        <w:rPr>
          <w:u w:val="single"/>
        </w:rPr>
        <w:t xml:space="preserve">, so that stakeholders and the public can see and compare methane emissions by country or company. This unprecedented </w:t>
      </w:r>
      <w:r w:rsidRPr="00574E4D">
        <w:rPr>
          <w:highlight w:val="green"/>
          <w:u w:val="single"/>
        </w:rPr>
        <w:t>transparency will</w:t>
      </w:r>
      <w:r w:rsidRPr="00574E4D">
        <w:rPr>
          <w:u w:val="single"/>
        </w:rPr>
        <w:t xml:space="preserve"> both </w:t>
      </w:r>
      <w:r w:rsidRPr="00574E4D">
        <w:rPr>
          <w:highlight w:val="green"/>
          <w:u w:val="single"/>
        </w:rPr>
        <w:t>enable and motivate faster reductions.</w:t>
      </w:r>
      <w:r>
        <w:rPr>
          <w:u w:val="single"/>
        </w:rPr>
        <w:t xml:space="preserve"> </w:t>
      </w:r>
      <w:r w:rsidRPr="00B03E61">
        <w:rPr>
          <w:sz w:val="16"/>
          <w:szCs w:val="16"/>
        </w:rPr>
        <w:t>And it will give the public objective assurance that both industry and government are delivering reductions.</w:t>
      </w:r>
      <w:r>
        <w:rPr>
          <w:sz w:val="16"/>
          <w:szCs w:val="16"/>
        </w:rPr>
        <w:t xml:space="preserve"> </w:t>
      </w:r>
      <w:r w:rsidRPr="00B03E61">
        <w:rPr>
          <w:sz w:val="16"/>
          <w:szCs w:val="16"/>
        </w:rPr>
        <w:t>Fred Krupp, EDF's president, unveiled the idea for MethaneSAT in a 2018 TED Talk at TED’s flagship event, as part of The Audacious Project, successor to the TED Prize.</w:t>
      </w:r>
      <w:r>
        <w:rPr>
          <w:sz w:val="16"/>
          <w:szCs w:val="16"/>
        </w:rPr>
        <w:t xml:space="preserve"> </w:t>
      </w:r>
      <w:r w:rsidRPr="00B03E61">
        <w:rPr>
          <w:sz w:val="16"/>
          <w:szCs w:val="16"/>
        </w:rPr>
        <w:t>The purpose of MethaneSAT is to serve as a critical resource for realizing our goal of reducing methane emissions from a diversity of sources, especially global oil and gas.</w:t>
      </w:r>
      <w:r>
        <w:rPr>
          <w:sz w:val="16"/>
          <w:szCs w:val="16"/>
        </w:rPr>
        <w:t xml:space="preserve"> </w:t>
      </w:r>
      <w:r w:rsidRPr="00B03E61">
        <w:rPr>
          <w:sz w:val="16"/>
          <w:szCs w:val="16"/>
        </w:rPr>
        <w:t>A 45 percent reduction in oil and gas methane emissions by 2025 would deliver the same 20-year climate benefit as closing one-third of the world’s coal-fired power plants.</w:t>
      </w:r>
      <w:r>
        <w:rPr>
          <w:sz w:val="16"/>
          <w:szCs w:val="16"/>
        </w:rPr>
        <w:t xml:space="preserve"> </w:t>
      </w:r>
      <w:r w:rsidRPr="00B03E61">
        <w:rPr>
          <w:sz w:val="16"/>
          <w:szCs w:val="16"/>
        </w:rPr>
        <w:t>Cutting these emissions is the fastest, cheapest thing we can do to slow the rate of warming today, even as we continue to attack carbon dioxide emissions.</w:t>
      </w:r>
      <w:r>
        <w:rPr>
          <w:sz w:val="16"/>
          <w:szCs w:val="16"/>
        </w:rPr>
        <w:t xml:space="preserve"> </w:t>
      </w:r>
      <w:r w:rsidRPr="00574E4D">
        <w:rPr>
          <w:u w:val="single"/>
        </w:rPr>
        <w:t>Drawing from expertise and research</w:t>
      </w:r>
      <w:r>
        <w:rPr>
          <w:u w:val="single"/>
        </w:rPr>
        <w:t xml:space="preserve"> </w:t>
      </w:r>
      <w:r w:rsidRPr="00574E4D">
        <w:rPr>
          <w:b/>
          <w:bCs/>
          <w:highlight w:val="green"/>
          <w:u w:val="single"/>
        </w:rPr>
        <w:t>MethaneSAT</w:t>
      </w:r>
      <w:r w:rsidRPr="00574E4D">
        <w:rPr>
          <w:b/>
          <w:bCs/>
          <w:u w:val="single"/>
        </w:rPr>
        <w:t xml:space="preserve"> is </w:t>
      </w:r>
      <w:r w:rsidRPr="00574E4D">
        <w:rPr>
          <w:b/>
          <w:bCs/>
          <w:highlight w:val="green"/>
          <w:u w:val="single"/>
        </w:rPr>
        <w:t>due to launch in 2022</w:t>
      </w:r>
      <w:r w:rsidRPr="00574E4D">
        <w:rPr>
          <w:highlight w:val="green"/>
          <w:u w:val="single"/>
        </w:rPr>
        <w:t>.</w:t>
      </w:r>
      <w:r w:rsidRPr="00574E4D">
        <w:rPr>
          <w:u w:val="single"/>
        </w:rPr>
        <w:t xml:space="preserve"> The </w:t>
      </w:r>
      <w:r w:rsidRPr="00574E4D">
        <w:rPr>
          <w:highlight w:val="green"/>
          <w:u w:val="single"/>
        </w:rPr>
        <w:t>team</w:t>
      </w:r>
      <w:r w:rsidRPr="00574E4D">
        <w:rPr>
          <w:u w:val="single"/>
        </w:rPr>
        <w:t xml:space="preserve"> responsible for getting it off the ground includes Tom Ingersoll, a successful satellite entrepreneur with three decades of experience, and a long list </w:t>
      </w:r>
      <w:r w:rsidRPr="00574E4D">
        <w:rPr>
          <w:highlight w:val="green"/>
          <w:u w:val="single"/>
        </w:rPr>
        <w:t>of experts in spaceflight</w:t>
      </w:r>
      <w:r w:rsidRPr="00574E4D">
        <w:rPr>
          <w:u w:val="single"/>
        </w:rPr>
        <w:t>, remote sensing and atmospheric sciences.</w:t>
      </w:r>
      <w:r>
        <w:rPr>
          <w:u w:val="single"/>
        </w:rPr>
        <w:t xml:space="preserve"> </w:t>
      </w:r>
      <w:r w:rsidRPr="00574E4D">
        <w:rPr>
          <w:u w:val="single"/>
        </w:rPr>
        <w:t>Steven Hamburg and Tom Ingersoll</w:t>
      </w:r>
      <w:r>
        <w:rPr>
          <w:u w:val="single"/>
        </w:rPr>
        <w:t xml:space="preserve"> </w:t>
      </w:r>
      <w:r w:rsidRPr="00574E4D">
        <w:rPr>
          <w:u w:val="single"/>
        </w:rPr>
        <w:t>Steven Hamburg, left, EDF's chief scientist, and Tom Ingersoll, MethaneSAT project director, pictured at Harvard University</w:t>
      </w:r>
      <w:r>
        <w:rPr>
          <w:u w:val="single"/>
        </w:rPr>
        <w:t xml:space="preserve"> </w:t>
      </w:r>
      <w:r w:rsidRPr="00574E4D">
        <w:rPr>
          <w:u w:val="single"/>
        </w:rPr>
        <w:t xml:space="preserve">And the MethaneSAT team has </w:t>
      </w:r>
      <w:r w:rsidRPr="00574E4D">
        <w:rPr>
          <w:highlight w:val="green"/>
          <w:u w:val="single"/>
        </w:rPr>
        <w:t>partnered with Harvard</w:t>
      </w:r>
      <w:r w:rsidRPr="00574E4D">
        <w:rPr>
          <w:u w:val="single"/>
        </w:rPr>
        <w:t xml:space="preserve"> University and the </w:t>
      </w:r>
      <w:r w:rsidRPr="00574E4D">
        <w:rPr>
          <w:highlight w:val="green"/>
          <w:u w:val="single"/>
        </w:rPr>
        <w:t>Smithsonian Astrophysical Observatory</w:t>
      </w:r>
      <w:r w:rsidRPr="00574E4D">
        <w:rPr>
          <w:u w:val="single"/>
        </w:rPr>
        <w:t xml:space="preserve"> </w:t>
      </w:r>
      <w:r w:rsidRPr="00574E4D">
        <w:rPr>
          <w:highlight w:val="green"/>
          <w:u w:val="single"/>
        </w:rPr>
        <w:t>to develop</w:t>
      </w:r>
      <w:r w:rsidRPr="00574E4D">
        <w:rPr>
          <w:u w:val="single"/>
        </w:rPr>
        <w:t xml:space="preserve"> the </w:t>
      </w:r>
      <w:r w:rsidRPr="00574E4D">
        <w:rPr>
          <w:highlight w:val="green"/>
          <w:u w:val="single"/>
        </w:rPr>
        <w:t>science required for the mission</w:t>
      </w:r>
      <w:r w:rsidRPr="00574E4D">
        <w:rPr>
          <w:u w:val="single"/>
        </w:rPr>
        <w:t>.</w:t>
      </w:r>
      <w:r>
        <w:rPr>
          <w:u w:val="single"/>
        </w:rPr>
        <w:t xml:space="preserve"> </w:t>
      </w:r>
      <w:r w:rsidRPr="00574E4D">
        <w:rPr>
          <w:u w:val="single"/>
        </w:rPr>
        <w:t>We’ve learned that emissions are much higher than either industry or government previously recognized, and occur across the supply chain.</w:t>
      </w:r>
      <w:r>
        <w:rPr>
          <w:u w:val="single"/>
        </w:rPr>
        <w:t xml:space="preserve"> </w:t>
      </w:r>
      <w:r w:rsidRPr="00574E4D">
        <w:rPr>
          <w:u w:val="single"/>
        </w:rPr>
        <w:t xml:space="preserve">The </w:t>
      </w:r>
      <w:r w:rsidRPr="00574E4D">
        <w:rPr>
          <w:highlight w:val="green"/>
          <w:u w:val="single"/>
        </w:rPr>
        <w:t>challenge is</w:t>
      </w:r>
      <w:r w:rsidRPr="00574E4D">
        <w:rPr>
          <w:u w:val="single"/>
        </w:rPr>
        <w:t xml:space="preserve">, the </w:t>
      </w:r>
      <w:r w:rsidRPr="00574E4D">
        <w:rPr>
          <w:highlight w:val="green"/>
          <w:u w:val="single"/>
        </w:rPr>
        <w:t>sources are</w:t>
      </w:r>
      <w:r w:rsidRPr="00574E4D">
        <w:rPr>
          <w:u w:val="single"/>
        </w:rPr>
        <w:t xml:space="preserve"> intermittent, </w:t>
      </w:r>
      <w:r w:rsidRPr="00574E4D">
        <w:rPr>
          <w:highlight w:val="green"/>
          <w:u w:val="single"/>
        </w:rPr>
        <w:t>unpredictable</w:t>
      </w:r>
      <w:r w:rsidRPr="00574E4D">
        <w:rPr>
          <w:u w:val="single"/>
        </w:rPr>
        <w:t xml:space="preserve"> and widespread, making it hard to predict where they’ll occur.</w:t>
      </w:r>
      <w:r>
        <w:rPr>
          <w:u w:val="single"/>
        </w:rPr>
        <w:t xml:space="preserve"> </w:t>
      </w:r>
      <w:r w:rsidRPr="00574E4D">
        <w:rPr>
          <w:u w:val="single"/>
        </w:rPr>
        <w:t xml:space="preserve">That </w:t>
      </w:r>
      <w:r w:rsidRPr="00574E4D">
        <w:rPr>
          <w:highlight w:val="green"/>
          <w:u w:val="single"/>
        </w:rPr>
        <w:t>means ongoing monitoring</w:t>
      </w:r>
      <w:r w:rsidRPr="00574E4D">
        <w:rPr>
          <w:u w:val="single"/>
        </w:rPr>
        <w:t xml:space="preserve"> and measurement </w:t>
      </w:r>
      <w:r w:rsidRPr="00574E4D">
        <w:rPr>
          <w:highlight w:val="green"/>
          <w:u w:val="single"/>
        </w:rPr>
        <w:t>are essential</w:t>
      </w:r>
      <w:r w:rsidRPr="00574E4D">
        <w:rPr>
          <w:u w:val="single"/>
        </w:rPr>
        <w:t xml:space="preserve">. By providing reliable, fully transparent data on a worldwide scale, </w:t>
      </w:r>
      <w:r w:rsidRPr="00574E4D">
        <w:rPr>
          <w:b/>
          <w:bCs/>
          <w:highlight w:val="green"/>
          <w:u w:val="single"/>
        </w:rPr>
        <w:t>MethaneSAT will</w:t>
      </w:r>
      <w:r w:rsidRPr="00574E4D">
        <w:rPr>
          <w:b/>
          <w:bCs/>
          <w:u w:val="single"/>
        </w:rPr>
        <w:t xml:space="preserve"> help </w:t>
      </w:r>
      <w:r w:rsidRPr="00574E4D">
        <w:rPr>
          <w:b/>
          <w:bCs/>
          <w:highlight w:val="green"/>
          <w:u w:val="single"/>
        </w:rPr>
        <w:t>transform</w:t>
      </w:r>
      <w:r w:rsidRPr="00574E4D">
        <w:rPr>
          <w:b/>
          <w:bCs/>
          <w:u w:val="single"/>
        </w:rPr>
        <w:t xml:space="preserve"> a serious </w:t>
      </w:r>
      <w:r w:rsidRPr="00574E4D">
        <w:rPr>
          <w:b/>
          <w:bCs/>
          <w:highlight w:val="green"/>
          <w:u w:val="single"/>
        </w:rPr>
        <w:t>climate</w:t>
      </w:r>
      <w:r w:rsidRPr="00574E4D">
        <w:rPr>
          <w:b/>
          <w:bCs/>
          <w:u w:val="single"/>
        </w:rPr>
        <w:t xml:space="preserve"> threat </w:t>
      </w:r>
      <w:r w:rsidRPr="00574E4D">
        <w:rPr>
          <w:b/>
          <w:bCs/>
          <w:highlight w:val="green"/>
          <w:u w:val="single"/>
        </w:rPr>
        <w:t>into a crucial opportunity.</w:t>
      </w:r>
    </w:p>
    <w:p w14:paraId="33FF6297" w14:textId="77777777" w:rsidR="00D24952" w:rsidRPr="00321245" w:rsidRDefault="00D24952" w:rsidP="00D24952"/>
    <w:p w14:paraId="67760110" w14:textId="77777777" w:rsidR="00D24952" w:rsidRPr="00321245" w:rsidRDefault="00D24952" w:rsidP="00D24952"/>
    <w:p w14:paraId="3513A438" w14:textId="77777777" w:rsidR="00D24952" w:rsidRPr="00321245" w:rsidRDefault="00D24952" w:rsidP="00D24952">
      <w:pPr>
        <w:pStyle w:val="Heading4"/>
      </w:pPr>
      <w:r w:rsidRPr="00321245">
        <w:t xml:space="preserve">Private companies are driven to revert humanity’s climate crisis </w:t>
      </w:r>
      <w:r>
        <w:t xml:space="preserve">and have the capability to do it </w:t>
      </w:r>
      <w:r w:rsidRPr="00321245">
        <w:t>within the time crunch— government programs are held back by lengthy legislative processes</w:t>
      </w:r>
      <w:r w:rsidRPr="00321245">
        <w:br/>
        <w:t>Hsu ‘19</w:t>
      </w:r>
    </w:p>
    <w:p w14:paraId="4D8FD747" w14:textId="77777777" w:rsidR="00D24952" w:rsidRPr="00321245" w:rsidRDefault="00D24952" w:rsidP="00D24952">
      <w:pPr>
        <w:rPr>
          <w:sz w:val="20"/>
          <w:szCs w:val="20"/>
        </w:rPr>
      </w:pPr>
      <w:r w:rsidRPr="00321245">
        <w:rPr>
          <w:sz w:val="20"/>
          <w:szCs w:val="20"/>
        </w:rPr>
        <w:t>{Jeremy Hsu, July 31, 2019. HSU has a master’s in journalism is from NYU’s Science, Health and Environmental Reporting Program. Undergrad at the University of Pennsylvania, where he majored in History and Sociology of Science. He is a NYC-based journalist contributing to publications such as Scientific American, Discover Magazine, Backchannel, Wired.com and IEEE Spectrum. Wrote for Popular Science, Scientific American Mind, Motherboard, Mosaic, Reader’s Digest Asia and other publications. “Private Space Race Targets Greenhouse Gas Emitters”, https://www.scientificamerican.com/article/private-space-race-targets-greenhouse-gas-emitters/  //HWNL}</w:t>
      </w:r>
    </w:p>
    <w:p w14:paraId="22429DF4" w14:textId="77777777" w:rsidR="00D24952" w:rsidRPr="00321245" w:rsidRDefault="00D24952" w:rsidP="00D24952">
      <w:pPr>
        <w:rPr>
          <w:u w:val="single"/>
        </w:rPr>
      </w:pPr>
      <w:r w:rsidRPr="00321245">
        <w:rPr>
          <w:u w:val="single"/>
        </w:rPr>
        <w:t xml:space="preserve">Although carbon dioxide is the most abundant greenhouse gas, </w:t>
      </w:r>
      <w:r w:rsidRPr="00321245">
        <w:rPr>
          <w:b/>
          <w:bCs/>
          <w:highlight w:val="green"/>
          <w:u w:val="single"/>
        </w:rPr>
        <w:t>methane</w:t>
      </w:r>
      <w:r w:rsidRPr="00321245">
        <w:rPr>
          <w:b/>
          <w:bCs/>
          <w:u w:val="single"/>
        </w:rPr>
        <w:t xml:space="preserve"> has </w:t>
      </w:r>
      <w:r w:rsidRPr="00321245">
        <w:rPr>
          <w:b/>
          <w:bCs/>
          <w:highlight w:val="green"/>
          <w:u w:val="single"/>
        </w:rPr>
        <w:t>80 times</w:t>
      </w:r>
      <w:r w:rsidRPr="00321245">
        <w:rPr>
          <w:b/>
          <w:bCs/>
          <w:u w:val="single"/>
        </w:rPr>
        <w:t xml:space="preserve"> the </w:t>
      </w:r>
      <w:r w:rsidRPr="00321245">
        <w:rPr>
          <w:b/>
          <w:bCs/>
          <w:highlight w:val="green"/>
          <w:u w:val="single"/>
        </w:rPr>
        <w:t>warming power of CO2.</w:t>
      </w:r>
      <w:r w:rsidRPr="00321245">
        <w:rPr>
          <w:b/>
          <w:bCs/>
          <w:u w:val="single"/>
        </w:rPr>
        <w:t xml:space="preserve"> More than </w:t>
      </w:r>
      <w:r w:rsidRPr="00321245">
        <w:rPr>
          <w:b/>
          <w:bCs/>
          <w:highlight w:val="green"/>
          <w:u w:val="single"/>
        </w:rPr>
        <w:t>a quarter of</w:t>
      </w:r>
      <w:r w:rsidRPr="00321245">
        <w:rPr>
          <w:b/>
          <w:bCs/>
          <w:u w:val="single"/>
        </w:rPr>
        <w:t xml:space="preserve"> the earth’s 0.8 degree Celsius </w:t>
      </w:r>
      <w:r w:rsidRPr="00321245">
        <w:rPr>
          <w:b/>
          <w:bCs/>
          <w:highlight w:val="green"/>
          <w:u w:val="single"/>
        </w:rPr>
        <w:t>temperature rise</w:t>
      </w:r>
      <w:r w:rsidRPr="00321245">
        <w:rPr>
          <w:b/>
          <w:bCs/>
          <w:u w:val="single"/>
        </w:rPr>
        <w:t xml:space="preserve"> since the Industrial Revolution is </w:t>
      </w:r>
      <w:r w:rsidRPr="00321245">
        <w:rPr>
          <w:b/>
          <w:bCs/>
          <w:highlight w:val="green"/>
          <w:u w:val="single"/>
        </w:rPr>
        <w:t>blamed on methane</w:t>
      </w:r>
      <w:r w:rsidRPr="00321245">
        <w:rPr>
          <w:b/>
          <w:bCs/>
          <w:u w:val="single"/>
        </w:rPr>
        <w:t>—</w:t>
      </w:r>
      <w:r w:rsidRPr="00285603">
        <w:rPr>
          <w:sz w:val="14"/>
          <w:szCs w:val="16"/>
        </w:rPr>
        <w:t>generated by oil and gas production, fossil fuel–burning power plants and vehicles, millions of belching cows on industrial-scale farms, and landfills. To be able to take action, companies and state regulators need to know precisely where these sources are located and how much methane each one is emitting. Ground-based sensors, like those used to produce the map Lauvaux showed the Pennsylvania officials, cannot practically be deployed on a wide enough scale to pinpoint in detail all the various sources.</w:t>
      </w:r>
      <w:r w:rsidRPr="00285603">
        <w:rPr>
          <w:sz w:val="14"/>
        </w:rPr>
        <w:t xml:space="preserve"> </w:t>
      </w:r>
      <w:r w:rsidRPr="00321245">
        <w:rPr>
          <w:u w:val="single"/>
        </w:rPr>
        <w:t xml:space="preserve">Satellites, on the other hand, can monitor large areas but take less detailed measurements. The respective limitations of these methods leave a gap in methane-monitoring efforts. But </w:t>
      </w:r>
      <w:r w:rsidRPr="00321245">
        <w:rPr>
          <w:highlight w:val="green"/>
          <w:u w:val="single"/>
        </w:rPr>
        <w:t>improved, cheaper satellite tech</w:t>
      </w:r>
      <w:r w:rsidRPr="00321245">
        <w:rPr>
          <w:u w:val="single"/>
        </w:rPr>
        <w:t xml:space="preserve">nology is starting to marry the broad coverage of satellites with something closer to the precision of ground-based measurements. This development could </w:t>
      </w:r>
      <w:r w:rsidRPr="00321245">
        <w:rPr>
          <w:highlight w:val="green"/>
          <w:u w:val="single"/>
        </w:rPr>
        <w:t>make it easier to spot</w:t>
      </w:r>
      <w:r w:rsidRPr="00321245">
        <w:rPr>
          <w:u w:val="single"/>
        </w:rPr>
        <w:t xml:space="preserve"> currently </w:t>
      </w:r>
      <w:r w:rsidRPr="00321245">
        <w:rPr>
          <w:highlight w:val="green"/>
          <w:u w:val="single"/>
        </w:rPr>
        <w:t>unrecognized</w:t>
      </w:r>
      <w:r w:rsidRPr="00321245">
        <w:rPr>
          <w:u w:val="single"/>
        </w:rPr>
        <w:t xml:space="preserve"> emissions </w:t>
      </w:r>
      <w:r w:rsidRPr="00321245">
        <w:rPr>
          <w:highlight w:val="green"/>
          <w:u w:val="single"/>
        </w:rPr>
        <w:t>sources</w:t>
      </w:r>
      <w:r w:rsidRPr="00321245">
        <w:rPr>
          <w:u w:val="single"/>
        </w:rPr>
        <w:t xml:space="preserve"> and get </w:t>
      </w:r>
      <w:r w:rsidRPr="00321245">
        <w:rPr>
          <w:highlight w:val="green"/>
          <w:u w:val="single"/>
        </w:rPr>
        <w:t>more accurate measurements</w:t>
      </w:r>
      <w:r w:rsidRPr="00321245">
        <w:rPr>
          <w:u w:val="single"/>
        </w:rPr>
        <w:t xml:space="preserve"> of known ones. Several </w:t>
      </w:r>
      <w:r w:rsidRPr="00321245">
        <w:rPr>
          <w:highlight w:val="green"/>
          <w:u w:val="single"/>
        </w:rPr>
        <w:t>startups</w:t>
      </w:r>
      <w:r w:rsidRPr="00321245">
        <w:rPr>
          <w:u w:val="single"/>
        </w:rPr>
        <w:t xml:space="preserve"> and nonprofit organizations </w:t>
      </w:r>
      <w:r w:rsidRPr="00321245">
        <w:rPr>
          <w:highlight w:val="green"/>
          <w:u w:val="single"/>
        </w:rPr>
        <w:t>are capitalizing on this tech</w:t>
      </w:r>
      <w:r w:rsidRPr="00321245">
        <w:rPr>
          <w:u w:val="single"/>
        </w:rPr>
        <w:t xml:space="preserve">nological shift </w:t>
      </w:r>
      <w:r w:rsidRPr="00321245">
        <w:rPr>
          <w:highlight w:val="green"/>
          <w:u w:val="single"/>
        </w:rPr>
        <w:t>with the goal of</w:t>
      </w:r>
      <w:r w:rsidRPr="00321245">
        <w:rPr>
          <w:u w:val="single"/>
        </w:rPr>
        <w:t xml:space="preserve"> </w:t>
      </w:r>
      <w:r w:rsidRPr="00321245">
        <w:rPr>
          <w:highlight w:val="green"/>
          <w:u w:val="single"/>
        </w:rPr>
        <w:t>helping</w:t>
      </w:r>
      <w:r w:rsidRPr="00321245">
        <w:rPr>
          <w:u w:val="single"/>
        </w:rPr>
        <w:t xml:space="preserve"> companies </w:t>
      </w:r>
      <w:r w:rsidRPr="00321245">
        <w:rPr>
          <w:highlight w:val="green"/>
          <w:u w:val="single"/>
        </w:rPr>
        <w:t>understand t</w:t>
      </w:r>
      <w:r w:rsidRPr="00321245">
        <w:rPr>
          <w:u w:val="single"/>
        </w:rPr>
        <w:t xml:space="preserve">he </w:t>
      </w:r>
      <w:r w:rsidRPr="00321245">
        <w:rPr>
          <w:highlight w:val="green"/>
          <w:u w:val="single"/>
        </w:rPr>
        <w:t>emissions levels</w:t>
      </w:r>
      <w:r w:rsidRPr="00321245">
        <w:rPr>
          <w:u w:val="single"/>
        </w:rPr>
        <w:t xml:space="preserve"> of their business operations, and </w:t>
      </w:r>
      <w:r w:rsidRPr="00321245">
        <w:rPr>
          <w:highlight w:val="green"/>
          <w:u w:val="single"/>
        </w:rPr>
        <w:t>holding the worst polluters accountable.</w:t>
      </w:r>
      <w:r w:rsidRPr="00321245">
        <w:rPr>
          <w:u w:val="single"/>
        </w:rPr>
        <w:t xml:space="preserve"> </w:t>
      </w:r>
      <w:r w:rsidRPr="00285603">
        <w:rPr>
          <w:sz w:val="14"/>
          <w:szCs w:val="16"/>
        </w:rPr>
        <w:t>“Once we have this type of methane-tracking microsatellite actually pinpointing the emission source down to the [oil or gas] wellhead, then there are no questions” about where the methane is coming from, says Yotam Ariel, founder and CEO of Bluefield Technologies in Palo Alto, Calif., one of the companies involved in this effort. Historically, if scientists wanted detailed readings of emissions, ground-based sensors placed close to a source were the only option. Yet these are limited to particular sites unless teams of scientists drive around conducting time-consuming surveys, which are impractical on a large scale and are only</w:t>
      </w:r>
      <w:r w:rsidRPr="00285603">
        <w:rPr>
          <w:sz w:val="14"/>
        </w:rPr>
        <w:t xml:space="preserve"> deployed to measure known </w:t>
      </w:r>
      <w:r w:rsidRPr="00321245">
        <w:rPr>
          <w:u w:val="single"/>
        </w:rPr>
        <w:t xml:space="preserve">emitters. </w:t>
      </w:r>
      <w:r w:rsidRPr="00321245">
        <w:rPr>
          <w:highlight w:val="green"/>
          <w:u w:val="single"/>
        </w:rPr>
        <w:t>Satellites,</w:t>
      </w:r>
      <w:r w:rsidRPr="00321245">
        <w:rPr>
          <w:u w:val="single"/>
        </w:rPr>
        <w:t xml:space="preserve"> however, survey large swaths of the planet. Their </w:t>
      </w:r>
      <w:r w:rsidRPr="00321245">
        <w:rPr>
          <w:highlight w:val="green"/>
          <w:u w:val="single"/>
        </w:rPr>
        <w:t>use of a single sensor</w:t>
      </w:r>
      <w:r w:rsidRPr="00321245">
        <w:rPr>
          <w:u w:val="single"/>
        </w:rPr>
        <w:t xml:space="preserve"> also </w:t>
      </w:r>
      <w:r w:rsidRPr="00321245">
        <w:rPr>
          <w:highlight w:val="green"/>
          <w:u w:val="single"/>
        </w:rPr>
        <w:t>provides</w:t>
      </w:r>
      <w:r w:rsidRPr="00321245">
        <w:rPr>
          <w:u w:val="single"/>
        </w:rPr>
        <w:t xml:space="preserve"> </w:t>
      </w:r>
      <w:r w:rsidRPr="00321245">
        <w:rPr>
          <w:highlight w:val="green"/>
          <w:u w:val="single"/>
        </w:rPr>
        <w:t>more consistency</w:t>
      </w:r>
      <w:r w:rsidRPr="00321245">
        <w:rPr>
          <w:u w:val="single"/>
        </w:rPr>
        <w:t xml:space="preserve">, making </w:t>
      </w:r>
      <w:r w:rsidRPr="00321245">
        <w:rPr>
          <w:highlight w:val="green"/>
          <w:u w:val="single"/>
        </w:rPr>
        <w:t>measurements</w:t>
      </w:r>
      <w:r w:rsidRPr="00321245">
        <w:rPr>
          <w:u w:val="single"/>
        </w:rPr>
        <w:t xml:space="preserve"> from different spots </w:t>
      </w:r>
      <w:r w:rsidRPr="00321245">
        <w:rPr>
          <w:highlight w:val="green"/>
          <w:u w:val="single"/>
        </w:rPr>
        <w:t>directly comparable.</w:t>
      </w:r>
      <w:r w:rsidRPr="00321245">
        <w:rPr>
          <w:u w:val="single"/>
        </w:rPr>
        <w:t xml:space="preserve"> Until recently, though, </w:t>
      </w:r>
      <w:r w:rsidRPr="00321245">
        <w:rPr>
          <w:highlight w:val="green"/>
          <w:u w:val="single"/>
        </w:rPr>
        <w:t>satellites</w:t>
      </w:r>
      <w:r w:rsidRPr="00321245">
        <w:rPr>
          <w:u w:val="single"/>
        </w:rPr>
        <w:t xml:space="preserve"> have been prohibitively </w:t>
      </w:r>
      <w:r w:rsidRPr="00321245">
        <w:rPr>
          <w:highlight w:val="green"/>
          <w:u w:val="single"/>
        </w:rPr>
        <w:t>expensive</w:t>
      </w:r>
      <w:r w:rsidRPr="00321245">
        <w:rPr>
          <w:u w:val="single"/>
        </w:rPr>
        <w:t xml:space="preserve"> and their spectroscopic sensors have lacked the precision of those closer to the ground, says Laure Brooker Lizon-Tati, an engineer with Airbus Defence and Space in Toulouse, France. </w:t>
      </w:r>
      <w:r w:rsidRPr="00321245">
        <w:rPr>
          <w:highlight w:val="green"/>
          <w:u w:val="single"/>
        </w:rPr>
        <w:t>That dynamic started to change</w:t>
      </w:r>
      <w:r w:rsidRPr="00321245">
        <w:rPr>
          <w:u w:val="single"/>
        </w:rPr>
        <w:t xml:space="preserve"> within the past decade, as </w:t>
      </w:r>
      <w:r w:rsidRPr="00321245">
        <w:rPr>
          <w:highlight w:val="green"/>
          <w:u w:val="single"/>
        </w:rPr>
        <w:t>broader industry</w:t>
      </w:r>
      <w:r w:rsidRPr="00321245">
        <w:rPr>
          <w:u w:val="single"/>
        </w:rPr>
        <w:t xml:space="preserve"> demands drove the miniaturization of electronics and shrank the costs of rocket launches. This made it possible to </w:t>
      </w:r>
      <w:r w:rsidRPr="00321245">
        <w:rPr>
          <w:highlight w:val="green"/>
          <w:u w:val="single"/>
        </w:rPr>
        <w:t>develop smaller</w:t>
      </w:r>
      <w:r w:rsidRPr="00321245">
        <w:rPr>
          <w:u w:val="single"/>
        </w:rPr>
        <w:t xml:space="preserve">, </w:t>
      </w:r>
      <w:r w:rsidRPr="00321245">
        <w:rPr>
          <w:highlight w:val="green"/>
          <w:u w:val="single"/>
        </w:rPr>
        <w:t>cheaper satellites</w:t>
      </w:r>
      <w:r w:rsidRPr="00321245">
        <w:rPr>
          <w:u w:val="single"/>
        </w:rPr>
        <w:t xml:space="preserve"> that carry sensors capable of zooming in on individual sites to capture high-resolution methane measurements. </w:t>
      </w:r>
      <w:r w:rsidRPr="00321245">
        <w:rPr>
          <w:highlight w:val="green"/>
          <w:u w:val="single"/>
        </w:rPr>
        <w:t>Companies</w:t>
      </w:r>
      <w:r w:rsidRPr="00321245">
        <w:rPr>
          <w:u w:val="single"/>
        </w:rPr>
        <w:t xml:space="preserve"> and one environmental group have </w:t>
      </w:r>
      <w:r w:rsidRPr="00321245">
        <w:rPr>
          <w:highlight w:val="green"/>
          <w:u w:val="single"/>
        </w:rPr>
        <w:t>leaped at</w:t>
      </w:r>
      <w:r w:rsidRPr="00321245">
        <w:rPr>
          <w:u w:val="single"/>
        </w:rPr>
        <w:t xml:space="preserve"> harnessing </w:t>
      </w:r>
      <w:r w:rsidRPr="00321245">
        <w:rPr>
          <w:highlight w:val="green"/>
          <w:u w:val="single"/>
        </w:rPr>
        <w:t>such</w:t>
      </w:r>
      <w:r w:rsidRPr="00321245">
        <w:rPr>
          <w:u w:val="single"/>
        </w:rPr>
        <w:t xml:space="preserve"> satellite c</w:t>
      </w:r>
      <w:r w:rsidRPr="00321245">
        <w:rPr>
          <w:highlight w:val="green"/>
          <w:u w:val="single"/>
        </w:rPr>
        <w:t>apabilities</w:t>
      </w:r>
      <w:r w:rsidRPr="00321245">
        <w:rPr>
          <w:u w:val="single"/>
        </w:rPr>
        <w:t xml:space="preserve"> for industries and policymakers eager to pinpoint individual local methane sources. </w:t>
      </w:r>
      <w:r w:rsidRPr="00321245">
        <w:rPr>
          <w:b/>
          <w:bCs/>
          <w:u w:val="single"/>
        </w:rPr>
        <w:t xml:space="preserve">But </w:t>
      </w:r>
      <w:r w:rsidRPr="00321245">
        <w:rPr>
          <w:b/>
          <w:bCs/>
          <w:highlight w:val="green"/>
          <w:u w:val="single"/>
        </w:rPr>
        <w:t>governments</w:t>
      </w:r>
      <w:r w:rsidRPr="00321245">
        <w:rPr>
          <w:b/>
          <w:bCs/>
          <w:u w:val="single"/>
        </w:rPr>
        <w:t xml:space="preserve"> and large aerospace companies, </w:t>
      </w:r>
      <w:r w:rsidRPr="00321245">
        <w:rPr>
          <w:b/>
          <w:bCs/>
          <w:highlight w:val="green"/>
          <w:u w:val="single"/>
        </w:rPr>
        <w:t>encumbered by lengthy planning processes</w:t>
      </w:r>
      <w:r w:rsidRPr="00321245">
        <w:rPr>
          <w:b/>
          <w:bCs/>
          <w:u w:val="single"/>
        </w:rPr>
        <w:t xml:space="preserve">, have been </w:t>
      </w:r>
      <w:r w:rsidRPr="00321245">
        <w:rPr>
          <w:b/>
          <w:bCs/>
          <w:highlight w:val="green"/>
          <w:u w:val="single"/>
        </w:rPr>
        <w:t>slower to</w:t>
      </w:r>
      <w:r w:rsidRPr="00321245">
        <w:rPr>
          <w:b/>
          <w:bCs/>
          <w:u w:val="single"/>
        </w:rPr>
        <w:t xml:space="preserve"> pivot away from a </w:t>
      </w:r>
      <w:r w:rsidRPr="00321245">
        <w:rPr>
          <w:b/>
          <w:bCs/>
          <w:highlight w:val="green"/>
          <w:u w:val="single"/>
        </w:rPr>
        <w:t>focus on</w:t>
      </w:r>
      <w:r w:rsidRPr="00321245">
        <w:rPr>
          <w:b/>
          <w:bCs/>
          <w:u w:val="single"/>
        </w:rPr>
        <w:t xml:space="preserve"> measuring </w:t>
      </w:r>
      <w:r w:rsidRPr="00321245">
        <w:rPr>
          <w:b/>
          <w:bCs/>
          <w:highlight w:val="green"/>
          <w:u w:val="single"/>
        </w:rPr>
        <w:t>methane emissions</w:t>
      </w:r>
      <w:r w:rsidRPr="00321245">
        <w:rPr>
          <w:b/>
          <w:bCs/>
          <w:u w:val="single"/>
        </w:rPr>
        <w:t xml:space="preserve"> on a regional and global scale.</w:t>
      </w:r>
      <w:r w:rsidRPr="00321245">
        <w:rPr>
          <w:u w:val="single"/>
        </w:rPr>
        <w:t xml:space="preserve"> In 2016 the Montreal-based company GHGSat was the first to get off the ground with a proof-of-concept satellite called Claire, which successfully detected methane emissions from specific sites. </w:t>
      </w:r>
    </w:p>
    <w:p w14:paraId="70B26757" w14:textId="77777777" w:rsidR="00D24952" w:rsidRDefault="00D24952" w:rsidP="00D24952"/>
    <w:p w14:paraId="07335C4F" w14:textId="77777777" w:rsidR="00D24952" w:rsidRPr="00321245" w:rsidRDefault="00D24952" w:rsidP="00D24952">
      <w:pPr>
        <w:pStyle w:val="Heading4"/>
      </w:pPr>
      <w:r>
        <w:t>Cutting methane emissions turns over the entire climate crisis</w:t>
      </w:r>
      <w:r>
        <w:br/>
        <w:t>Maizland 5-21</w:t>
      </w:r>
    </w:p>
    <w:p w14:paraId="58690529" w14:textId="77777777" w:rsidR="00D24952" w:rsidRPr="00F56FEF" w:rsidRDefault="00D24952" w:rsidP="00D24952">
      <w:pPr>
        <w:rPr>
          <w:sz w:val="20"/>
          <w:szCs w:val="20"/>
        </w:rPr>
      </w:pPr>
      <w:r w:rsidRPr="00F56FEF">
        <w:rPr>
          <w:sz w:val="20"/>
          <w:szCs w:val="20"/>
        </w:rPr>
        <w:t xml:space="preserve">{Lindsay Maizland, 5-21-2021, Lindsay Maizland writes about Asia for CFR.org. Before joining CFR, she covered breaking news for TEGNA’s central digital team and reported on world news for Vox. She holds a BA in international relations and journalism from American University, "How Cutting Methane Emissions Can Move the Needle on Climate Change," Council on Foreign Relations, </w:t>
      </w:r>
      <w:hyperlink r:id="rId12" w:history="1">
        <w:r w:rsidRPr="00F56FEF">
          <w:rPr>
            <w:rStyle w:val="Hyperlink"/>
            <w:sz w:val="20"/>
            <w:szCs w:val="20"/>
          </w:rPr>
          <w:t>https://www.cfr.org/in-brief/how-cutting-methane-emissions-can-move-needle-climate-change</w:t>
        </w:r>
      </w:hyperlink>
      <w:r w:rsidRPr="00F56FEF">
        <w:rPr>
          <w:sz w:val="20"/>
          <w:szCs w:val="20"/>
        </w:rPr>
        <w:t>, //HWNL}</w:t>
      </w:r>
    </w:p>
    <w:p w14:paraId="4FF7D427" w14:textId="77777777" w:rsidR="00D24952" w:rsidRPr="00920526" w:rsidRDefault="00D24952" w:rsidP="00D24952">
      <w:pPr>
        <w:rPr>
          <w:b/>
          <w:bCs/>
          <w:u w:val="single"/>
        </w:rPr>
      </w:pPr>
      <w:r w:rsidRPr="00285603">
        <w:rPr>
          <w:sz w:val="16"/>
        </w:rPr>
        <w:t>What would cutting methane emissions accomplish?</w:t>
      </w:r>
      <w:r>
        <w:rPr>
          <w:u w:val="single"/>
        </w:rPr>
        <w:t xml:space="preserve"> </w:t>
      </w:r>
      <w:r w:rsidRPr="00321245">
        <w:rPr>
          <w:u w:val="single"/>
        </w:rPr>
        <w:t xml:space="preserve">It could have some fairly immediate benefits. </w:t>
      </w:r>
      <w:r w:rsidRPr="00321245">
        <w:rPr>
          <w:highlight w:val="green"/>
          <w:u w:val="single"/>
        </w:rPr>
        <w:t>Reducing methane emissions</w:t>
      </w:r>
      <w:r w:rsidRPr="00321245">
        <w:rPr>
          <w:u w:val="single"/>
        </w:rPr>
        <w:t>—in tandem with efforts to reduce carbon dioxide emissions—</w:t>
      </w:r>
      <w:r w:rsidRPr="00321245">
        <w:rPr>
          <w:highlight w:val="green"/>
          <w:u w:val="single"/>
        </w:rPr>
        <w:t xml:space="preserve">would quickly </w:t>
      </w:r>
      <w:r w:rsidRPr="00321245">
        <w:rPr>
          <w:u w:val="single"/>
        </w:rPr>
        <w:t xml:space="preserve">lower the concentrations of the gas in the atmosphere, helping to </w:t>
      </w:r>
      <w:r w:rsidRPr="00321245">
        <w:rPr>
          <w:highlight w:val="green"/>
          <w:u w:val="single"/>
        </w:rPr>
        <w:t>mitigate</w:t>
      </w:r>
      <w:r w:rsidRPr="00321245">
        <w:rPr>
          <w:u w:val="single"/>
        </w:rPr>
        <w:t xml:space="preserve"> some of the </w:t>
      </w:r>
      <w:r w:rsidRPr="00321245">
        <w:rPr>
          <w:highlight w:val="green"/>
          <w:u w:val="single"/>
        </w:rPr>
        <w:t xml:space="preserve">harmful </w:t>
      </w:r>
      <w:r w:rsidRPr="00920526">
        <w:rPr>
          <w:color w:val="000000" w:themeColor="text1"/>
          <w:highlight w:val="green"/>
          <w:u w:val="single"/>
        </w:rPr>
        <w:t>effects of climate change</w:t>
      </w:r>
      <w:r w:rsidRPr="00920526">
        <w:rPr>
          <w:color w:val="000000" w:themeColor="text1"/>
          <w:u w:val="single"/>
        </w:rPr>
        <w:t xml:space="preserve"> in the coming years. The </w:t>
      </w:r>
      <w:r w:rsidRPr="00920526">
        <w:rPr>
          <w:color w:val="000000" w:themeColor="text1"/>
          <w:highlight w:val="green"/>
          <w:u w:val="single"/>
        </w:rPr>
        <w:t>UN-</w:t>
      </w:r>
      <w:r w:rsidRPr="00920526">
        <w:rPr>
          <w:color w:val="000000" w:themeColor="text1"/>
          <w:u w:val="single"/>
        </w:rPr>
        <w:t xml:space="preserve">supported </w:t>
      </w:r>
      <w:r w:rsidRPr="00920526">
        <w:rPr>
          <w:color w:val="000000" w:themeColor="text1"/>
          <w:highlight w:val="green"/>
          <w:u w:val="single"/>
        </w:rPr>
        <w:t>report’</w:t>
      </w:r>
      <w:r w:rsidRPr="00920526">
        <w:rPr>
          <w:color w:val="000000" w:themeColor="text1"/>
          <w:u w:val="single"/>
        </w:rPr>
        <w:t xml:space="preserve">s authors say that </w:t>
      </w:r>
      <w:r w:rsidRPr="00920526">
        <w:rPr>
          <w:b/>
          <w:bCs/>
          <w:color w:val="000000" w:themeColor="text1"/>
          <w:highlight w:val="green"/>
          <w:u w:val="single"/>
        </w:rPr>
        <w:t>cutting methane</w:t>
      </w:r>
      <w:r w:rsidRPr="00920526">
        <w:rPr>
          <w:b/>
          <w:bCs/>
          <w:color w:val="000000" w:themeColor="text1"/>
          <w:u w:val="single"/>
        </w:rPr>
        <w:t xml:space="preserve"> emissions </w:t>
      </w:r>
      <w:r w:rsidRPr="00920526">
        <w:rPr>
          <w:b/>
          <w:bCs/>
          <w:color w:val="000000" w:themeColor="text1"/>
          <w:highlight w:val="green"/>
          <w:u w:val="single"/>
        </w:rPr>
        <w:t xml:space="preserve">by nearly half </w:t>
      </w:r>
      <w:r w:rsidRPr="00920526">
        <w:rPr>
          <w:b/>
          <w:bCs/>
          <w:color w:val="000000" w:themeColor="text1"/>
          <w:u w:val="single"/>
        </w:rPr>
        <w:t xml:space="preserve">within the next decade </w:t>
      </w:r>
      <w:r w:rsidRPr="00920526">
        <w:rPr>
          <w:b/>
          <w:bCs/>
          <w:color w:val="000000" w:themeColor="text1"/>
          <w:highlight w:val="green"/>
          <w:u w:val="single"/>
        </w:rPr>
        <w:t>would prevent a 0.3°C rise in</w:t>
      </w:r>
      <w:r w:rsidRPr="00920526">
        <w:rPr>
          <w:b/>
          <w:bCs/>
          <w:color w:val="000000" w:themeColor="text1"/>
          <w:u w:val="single"/>
        </w:rPr>
        <w:t xml:space="preserve"> the average </w:t>
      </w:r>
      <w:r w:rsidRPr="00920526">
        <w:rPr>
          <w:b/>
          <w:bCs/>
          <w:color w:val="000000" w:themeColor="text1"/>
          <w:highlight w:val="green"/>
          <w:u w:val="single"/>
        </w:rPr>
        <w:t>global temperature</w:t>
      </w:r>
      <w:r w:rsidRPr="00920526">
        <w:rPr>
          <w:color w:val="000000" w:themeColor="text1"/>
          <w:u w:val="single"/>
        </w:rPr>
        <w:t xml:space="preserve"> by the 2040s. </w:t>
      </w:r>
      <w:r w:rsidRPr="00920526">
        <w:rPr>
          <w:color w:val="000000" w:themeColor="text1"/>
          <w:highlight w:val="green"/>
          <w:u w:val="single"/>
        </w:rPr>
        <w:t>Such cuts</w:t>
      </w:r>
      <w:r w:rsidRPr="00920526">
        <w:rPr>
          <w:color w:val="000000" w:themeColor="text1"/>
          <w:u w:val="single"/>
        </w:rPr>
        <w:t xml:space="preserve"> are </w:t>
      </w:r>
      <w:r w:rsidRPr="00920526">
        <w:rPr>
          <w:color w:val="000000" w:themeColor="text1"/>
          <w:highlight w:val="green"/>
          <w:u w:val="single"/>
        </w:rPr>
        <w:t xml:space="preserve">necessary </w:t>
      </w:r>
      <w:r w:rsidRPr="00920526">
        <w:rPr>
          <w:color w:val="000000" w:themeColor="text1"/>
          <w:u w:val="single"/>
        </w:rPr>
        <w:t xml:space="preserve">to achieve the Paris Agreement’s goal of </w:t>
      </w:r>
      <w:r w:rsidRPr="00920526">
        <w:rPr>
          <w:color w:val="000000" w:themeColor="text1"/>
          <w:highlight w:val="green"/>
          <w:u w:val="single"/>
        </w:rPr>
        <w:t>preventing</w:t>
      </w:r>
      <w:r w:rsidRPr="00920526">
        <w:rPr>
          <w:color w:val="000000" w:themeColor="text1"/>
          <w:u w:val="single"/>
        </w:rPr>
        <w:t xml:space="preserve"> a temperature </w:t>
      </w:r>
      <w:r w:rsidRPr="00920526">
        <w:rPr>
          <w:color w:val="000000" w:themeColor="text1"/>
          <w:highlight w:val="green"/>
          <w:u w:val="single"/>
        </w:rPr>
        <w:t>rise of 1.5°C</w:t>
      </w:r>
      <w:r w:rsidRPr="00920526">
        <w:rPr>
          <w:color w:val="000000" w:themeColor="text1"/>
          <w:u w:val="single"/>
        </w:rPr>
        <w:t xml:space="preserve"> above preindustrial levels. </w:t>
      </w:r>
      <w:r w:rsidRPr="00920526">
        <w:rPr>
          <w:color w:val="000000" w:themeColor="text1"/>
          <w:sz w:val="16"/>
        </w:rPr>
        <w:t>Methane Emissions and the Environment.</w:t>
      </w:r>
      <w:r w:rsidRPr="00920526">
        <w:rPr>
          <w:color w:val="000000" w:themeColor="text1"/>
          <w:u w:val="single"/>
        </w:rPr>
        <w:t xml:space="preserve"> The report also lays out some </w:t>
      </w:r>
      <w:r w:rsidRPr="00920526">
        <w:rPr>
          <w:color w:val="000000" w:themeColor="text1"/>
          <w:highlight w:val="green"/>
          <w:u w:val="single"/>
        </w:rPr>
        <w:t>ways lowering emissions</w:t>
      </w:r>
      <w:r w:rsidRPr="00920526">
        <w:rPr>
          <w:color w:val="000000" w:themeColor="text1"/>
          <w:u w:val="single"/>
        </w:rPr>
        <w:t xml:space="preserve"> </w:t>
      </w:r>
      <w:r w:rsidRPr="00920526">
        <w:rPr>
          <w:color w:val="000000" w:themeColor="text1"/>
          <w:highlight w:val="green"/>
          <w:u w:val="single"/>
        </w:rPr>
        <w:t xml:space="preserve">could </w:t>
      </w:r>
      <w:r w:rsidRPr="00920526">
        <w:rPr>
          <w:b/>
          <w:bCs/>
          <w:color w:val="000000" w:themeColor="text1"/>
          <w:highlight w:val="green"/>
          <w:u w:val="single"/>
        </w:rPr>
        <w:t>improve public health</w:t>
      </w:r>
      <w:r w:rsidRPr="00920526">
        <w:rPr>
          <w:color w:val="000000" w:themeColor="text1"/>
          <w:u w:val="single"/>
        </w:rPr>
        <w:t xml:space="preserve">. Cutting one million metric tons of methane—roughly the equivalent of Estonia’s annual methane emissions—would </w:t>
      </w:r>
      <w:r w:rsidRPr="00920526">
        <w:rPr>
          <w:color w:val="000000" w:themeColor="text1"/>
          <w:highlight w:val="green"/>
          <w:u w:val="single"/>
        </w:rPr>
        <w:t>prevent</w:t>
      </w:r>
      <w:r w:rsidRPr="00920526">
        <w:rPr>
          <w:color w:val="000000" w:themeColor="text1"/>
          <w:u w:val="single"/>
        </w:rPr>
        <w:t xml:space="preserve"> an estimated </w:t>
      </w:r>
      <w:r w:rsidRPr="00920526">
        <w:rPr>
          <w:color w:val="000000" w:themeColor="text1"/>
          <w:highlight w:val="green"/>
          <w:u w:val="single"/>
        </w:rPr>
        <w:t>1,430 premature deaths</w:t>
      </w:r>
      <w:r w:rsidRPr="00920526">
        <w:rPr>
          <w:color w:val="000000" w:themeColor="text1"/>
          <w:u w:val="single"/>
        </w:rPr>
        <w:t xml:space="preserve">, 90 hospital visits, and </w:t>
      </w:r>
      <w:r w:rsidRPr="00920526">
        <w:rPr>
          <w:color w:val="000000" w:themeColor="text1"/>
          <w:highlight w:val="green"/>
          <w:u w:val="single"/>
        </w:rPr>
        <w:t>145,000 tons of crop losses</w:t>
      </w:r>
      <w:r w:rsidRPr="00920526">
        <w:rPr>
          <w:color w:val="000000" w:themeColor="text1"/>
          <w:u w:val="single"/>
        </w:rPr>
        <w:t xml:space="preserve"> every year. In economic terms</w:t>
      </w:r>
      <w:r w:rsidRPr="00920526">
        <w:rPr>
          <w:color w:val="000000" w:themeColor="text1"/>
          <w:highlight w:val="green"/>
          <w:u w:val="single"/>
        </w:rPr>
        <w:t>, every ton</w:t>
      </w:r>
      <w:r w:rsidRPr="00920526">
        <w:rPr>
          <w:color w:val="000000" w:themeColor="text1"/>
          <w:u w:val="single"/>
        </w:rPr>
        <w:t xml:space="preserve"> of methane </w:t>
      </w:r>
      <w:r w:rsidRPr="00920526">
        <w:rPr>
          <w:color w:val="000000" w:themeColor="text1"/>
          <w:highlight w:val="green"/>
          <w:u w:val="single"/>
        </w:rPr>
        <w:t>reduced</w:t>
      </w:r>
      <w:r w:rsidRPr="00920526">
        <w:rPr>
          <w:color w:val="000000" w:themeColor="text1"/>
          <w:u w:val="single"/>
        </w:rPr>
        <w:t xml:space="preserve"> would </w:t>
      </w:r>
      <w:r w:rsidRPr="00920526">
        <w:rPr>
          <w:color w:val="000000" w:themeColor="text1"/>
          <w:highlight w:val="green"/>
          <w:u w:val="single"/>
        </w:rPr>
        <w:t>provide $4,300 in benefits</w:t>
      </w:r>
      <w:r w:rsidRPr="00E21699">
        <w:rPr>
          <w:color w:val="FF0000"/>
          <w:highlight w:val="green"/>
          <w:u w:val="single"/>
        </w:rPr>
        <w:t>.</w:t>
      </w:r>
      <w:r w:rsidRPr="00E21699">
        <w:rPr>
          <w:color w:val="FF0000"/>
          <w:u w:val="single"/>
        </w:rPr>
        <w:t xml:space="preserve"> </w:t>
      </w:r>
    </w:p>
    <w:p w14:paraId="7192C956" w14:textId="77777777" w:rsidR="00D24952" w:rsidRDefault="00D24952" w:rsidP="00D24952"/>
    <w:p w14:paraId="2742DB09" w14:textId="77777777" w:rsidR="00D24952" w:rsidRDefault="00D24952" w:rsidP="00D24952">
      <w:r>
        <w:t>governments will do this too – no solvency – if burdens are shifted to govt will still happen</w:t>
      </w:r>
    </w:p>
    <w:p w14:paraId="4AD9A63C" w14:textId="77777777" w:rsidR="00D24952" w:rsidRDefault="00D24952" w:rsidP="00D24952">
      <w:r>
        <w:t>spacex only example</w:t>
      </w:r>
    </w:p>
    <w:p w14:paraId="0BFA3A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49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95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EEC87"/>
  <w14:defaultImageDpi w14:val="300"/>
  <w15:docId w15:val="{942F115E-83C0-614D-B9D4-952F97E5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49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49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49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D249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249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4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952"/>
  </w:style>
  <w:style w:type="character" w:customStyle="1" w:styleId="Heading1Char">
    <w:name w:val="Heading 1 Char"/>
    <w:aliases w:val="Pocket Char"/>
    <w:basedOn w:val="DefaultParagraphFont"/>
    <w:link w:val="Heading1"/>
    <w:uiPriority w:val="9"/>
    <w:rsid w:val="00D249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4952"/>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D2495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249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495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D2495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249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4952"/>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uiPriority w:val="99"/>
    <w:unhideWhenUsed/>
    <w:rsid w:val="00D24952"/>
    <w:rPr>
      <w:color w:val="auto"/>
      <w:u w:val="none"/>
    </w:rPr>
  </w:style>
  <w:style w:type="paragraph" w:styleId="DocumentMap">
    <w:name w:val="Document Map"/>
    <w:basedOn w:val="Normal"/>
    <w:link w:val="DocumentMapChar"/>
    <w:uiPriority w:val="99"/>
    <w:semiHidden/>
    <w:unhideWhenUsed/>
    <w:rsid w:val="00D249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95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2495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D24952"/>
    <w:pPr>
      <w:spacing w:after="0" w:line="240" w:lineRule="auto"/>
      <w:ind w:left="720"/>
      <w:jc w:val="both"/>
    </w:pPr>
    <w:rPr>
      <w:b/>
      <w:iCs/>
      <w:u w:val="single"/>
    </w:rPr>
  </w:style>
  <w:style w:type="character" w:customStyle="1" w:styleId="underline">
    <w:name w:val="underline"/>
    <w:rsid w:val="00D24952"/>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fr.org/in-brief/how-cutting-methane-emissions-can-move-needle-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f.org/climate/space-technology-can-cut-climate-pollution-earth" TargetMode="External"/><Relationship Id="rId5" Type="http://schemas.openxmlformats.org/officeDocument/2006/relationships/numbering" Target="numbering.xml"/><Relationship Id="rId10" Type="http://schemas.openxmlformats.org/officeDocument/2006/relationships/hyperlink" Target="https://worldlyir.wordpress.com/2015/08/03/gendering-extinction/"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9941</Words>
  <Characters>55176</Characters>
  <Application>Microsoft Office Word</Application>
  <DocSecurity>0</DocSecurity>
  <Lines>641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2022-02-20T22:08:00Z</dcterms:created>
  <dcterms:modified xsi:type="dcterms:W3CDTF">2022-02-20T22:09:00Z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