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6B2C9" w14:textId="77777777" w:rsidR="0041633B" w:rsidRDefault="0041633B" w:rsidP="0041633B">
      <w:pPr>
        <w:pStyle w:val="Heading2"/>
      </w:pPr>
      <w:r>
        <w:t xml:space="preserve">1AC </w:t>
      </w:r>
    </w:p>
    <w:p w14:paraId="31E5997E" w14:textId="77777777" w:rsidR="0041633B" w:rsidRDefault="0041633B" w:rsidP="0041633B"/>
    <w:p w14:paraId="503E53C2" w14:textId="77777777" w:rsidR="0041633B" w:rsidRDefault="0041633B" w:rsidP="0041633B">
      <w:pPr>
        <w:pStyle w:val="Heading3"/>
      </w:pPr>
      <w:r>
        <w:lastRenderedPageBreak/>
        <w:t xml:space="preserve">1 – Vaccine Inequality </w:t>
      </w:r>
    </w:p>
    <w:p w14:paraId="02202348" w14:textId="77777777" w:rsidR="0041633B" w:rsidRDefault="0041633B" w:rsidP="0041633B">
      <w:pPr>
        <w:pStyle w:val="Heading4"/>
      </w:pPr>
      <w:r>
        <w:t>1. Global health inequality threatens progress in fight vs COVID-19 encouraging vaccine resistant mutations</w:t>
      </w:r>
    </w:p>
    <w:p w14:paraId="25F6208E" w14:textId="77777777" w:rsidR="0041633B" w:rsidRPr="006057FE" w:rsidRDefault="0041633B" w:rsidP="0041633B">
      <w:pPr>
        <w:rPr>
          <w:rStyle w:val="Style13ptBold"/>
        </w:rPr>
      </w:pPr>
      <w:r w:rsidRPr="00297FE6">
        <w:rPr>
          <w:rStyle w:val="Style13ptBold"/>
          <w:highlight w:val="yellow"/>
        </w:rPr>
        <w:t>Fink 7-30</w:t>
      </w:r>
      <w:r w:rsidRPr="006057FE">
        <w:rPr>
          <w:rStyle w:val="Style13ptBold"/>
        </w:rPr>
        <w:t>-21</w:t>
      </w:r>
    </w:p>
    <w:p w14:paraId="6E4B9F2F" w14:textId="77777777" w:rsidR="0041633B" w:rsidRPr="006057FE" w:rsidRDefault="0041633B" w:rsidP="0041633B">
      <w:pPr>
        <w:rPr>
          <w:sz w:val="16"/>
        </w:rPr>
      </w:pPr>
      <w:r w:rsidRPr="006057FE">
        <w:rPr>
          <w:sz w:val="16"/>
        </w:rPr>
        <w:t>(Jenni, https://www.newsweek.com/who-warns-world-blind-understanding-covid-spread-hurting-ability-end-pandemic-1614722)</w:t>
      </w:r>
    </w:p>
    <w:p w14:paraId="6626B65F" w14:textId="77777777" w:rsidR="0041633B" w:rsidRPr="006057FE" w:rsidRDefault="0041633B" w:rsidP="0041633B">
      <w:pPr>
        <w:rPr>
          <w:rStyle w:val="StyleUnderline"/>
        </w:rPr>
      </w:pPr>
      <w:r w:rsidRPr="00E355D3">
        <w:rPr>
          <w:rStyle w:val="StyleUnderline"/>
        </w:rPr>
        <w:t xml:space="preserve">A </w:t>
      </w:r>
      <w:r w:rsidRPr="00DD6C49">
        <w:rPr>
          <w:rStyle w:val="StyleUnderline"/>
          <w:highlight w:val="yellow"/>
        </w:rPr>
        <w:t xml:space="preserve">lack of testing </w:t>
      </w:r>
      <w:r w:rsidRPr="00C94FB5">
        <w:rPr>
          <w:rStyle w:val="StyleUnderline"/>
        </w:rPr>
        <w:t>for COVID</w:t>
      </w:r>
      <w:r w:rsidRPr="00FD1672">
        <w:rPr>
          <w:rStyle w:val="StyleUnderline"/>
        </w:rPr>
        <w:t>-19</w:t>
      </w:r>
      <w:r w:rsidRPr="006057FE">
        <w:rPr>
          <w:rStyle w:val="StyleUnderline"/>
        </w:rPr>
        <w:t xml:space="preserve"> in parts of the world </w:t>
      </w:r>
      <w:r w:rsidRPr="00DD6C49">
        <w:rPr>
          <w:rStyle w:val="StyleUnderline"/>
          <w:highlight w:val="yellow"/>
        </w:rPr>
        <w:t>is preventing countries from having a clear picture of how the virus is spreading and</w:t>
      </w:r>
      <w:r w:rsidRPr="006057FE">
        <w:rPr>
          <w:rStyle w:val="StyleUnderline"/>
        </w:rPr>
        <w:t xml:space="preserve"> therefore </w:t>
      </w:r>
      <w:r w:rsidRPr="00DD6C49">
        <w:rPr>
          <w:rStyle w:val="StyleUnderline"/>
          <w:highlight w:val="yellow"/>
        </w:rPr>
        <w:t xml:space="preserve">hurting </w:t>
      </w:r>
      <w:r w:rsidRPr="00633AF2">
        <w:rPr>
          <w:rStyle w:val="StyleUnderline"/>
        </w:rPr>
        <w:t>the</w:t>
      </w:r>
      <w:r w:rsidRPr="006057FE">
        <w:rPr>
          <w:rStyle w:val="StyleUnderline"/>
        </w:rPr>
        <w:t xml:space="preserve"> world's </w:t>
      </w:r>
      <w:r w:rsidRPr="00633AF2">
        <w:rPr>
          <w:rStyle w:val="StyleUnderline"/>
          <w:highlight w:val="yellow"/>
        </w:rPr>
        <w:t>chan</w:t>
      </w:r>
      <w:r w:rsidRPr="00DD6C49">
        <w:rPr>
          <w:rStyle w:val="StyleUnderline"/>
          <w:highlight w:val="yellow"/>
        </w:rPr>
        <w:t xml:space="preserve">ces at </w:t>
      </w:r>
      <w:r w:rsidRPr="00E355D3">
        <w:rPr>
          <w:rStyle w:val="Emphasis"/>
        </w:rPr>
        <w:t xml:space="preserve">fighting the virus and </w:t>
      </w:r>
      <w:r w:rsidRPr="00DD6C49">
        <w:rPr>
          <w:rStyle w:val="Emphasis"/>
          <w:highlight w:val="yellow"/>
        </w:rPr>
        <w:t>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DD6C49">
        <w:rPr>
          <w:rStyle w:val="Emphasis"/>
          <w:highlight w:val="yellow"/>
        </w:rPr>
        <w:t>Health inequities</w:t>
      </w:r>
      <w:r w:rsidRPr="006057FE">
        <w:rPr>
          <w:sz w:val="16"/>
        </w:rPr>
        <w:t xml:space="preserve"> throughout the world </w:t>
      </w:r>
      <w:r w:rsidRPr="00DD6C49">
        <w:rPr>
          <w:rStyle w:val="StyleUnderline"/>
          <w:highlight w:val="yellow"/>
        </w:rPr>
        <w:t>have plagued the global response to COVID</w:t>
      </w:r>
      <w:r w:rsidRPr="00C94FB5">
        <w:rPr>
          <w:rStyle w:val="StyleUnderline"/>
        </w:rPr>
        <w:t>-19</w:t>
      </w:r>
      <w:r w:rsidRPr="006057FE">
        <w:rPr>
          <w:rStyle w:val="StyleUnderline"/>
        </w:rPr>
        <w:t xml:space="preserve"> from the outset and </w:t>
      </w:r>
      <w:r w:rsidRPr="00E355D3">
        <w:rPr>
          <w:rStyle w:val="StyleUnderline"/>
        </w:rPr>
        <w:t>WHO has pushed higher income countries to help lower income countries</w:t>
      </w:r>
      <w:r w:rsidRPr="006057FE">
        <w:rPr>
          <w:rStyle w:val="StyleUnderline"/>
        </w:rPr>
        <w:t xml:space="preserve">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Ghebreyesus' </w:t>
      </w:r>
      <w:r w:rsidRPr="00DD6C49">
        <w:rPr>
          <w:rStyle w:val="StyleUnderline"/>
          <w:highlight w:val="yellow"/>
        </w:rPr>
        <w:t xml:space="preserve">biggest frustrations with the pandemic response is the failure to </w:t>
      </w:r>
      <w:r w:rsidRPr="00DD6C49">
        <w:rPr>
          <w:rStyle w:val="Emphasis"/>
          <w:highlight w:val="yellow"/>
        </w:rPr>
        <w:t>evenly distribute the vaccine</w:t>
      </w:r>
      <w:r w:rsidRPr="00DD6C49">
        <w:rPr>
          <w:rStyle w:val="StyleUnderline"/>
          <w:highlight w:val="yellow"/>
        </w:rPr>
        <w:t xml:space="preserve"> around the world</w:t>
      </w:r>
      <w:r w:rsidRPr="006057FE">
        <w:rPr>
          <w:rStyle w:val="StyleUnderline"/>
        </w:rPr>
        <w:t>.</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w:t>
      </w:r>
      <w:r w:rsidRPr="00C04493">
        <w:rPr>
          <w:sz w:val="16"/>
        </w:rPr>
        <w:t xml:space="preserve">areas, </w:t>
      </w:r>
      <w:r w:rsidRPr="00C04493">
        <w:rPr>
          <w:rStyle w:val="StyleUnderline"/>
        </w:rPr>
        <w:t>other countries, especially those in Africa, haven't been able to vaccinate even 10 percent of their population. This puts the entire world at risk because</w:t>
      </w:r>
      <w:r w:rsidRPr="006057FE">
        <w:rPr>
          <w:rStyle w:val="StyleUnderline"/>
        </w:rPr>
        <w:t xml:space="preserve"> when </w:t>
      </w:r>
      <w:r w:rsidRPr="00DD6C49">
        <w:rPr>
          <w:rStyle w:val="StyleUnderline"/>
          <w:highlight w:val="yellow"/>
        </w:rPr>
        <w:t>the virus</w:t>
      </w:r>
      <w:r w:rsidRPr="006057FE">
        <w:rPr>
          <w:rStyle w:val="StyleUnderline"/>
        </w:rPr>
        <w:t xml:space="preserve"> </w:t>
      </w:r>
      <w:proofErr w:type="gramStart"/>
      <w:r w:rsidRPr="006057FE">
        <w:rPr>
          <w:rStyle w:val="StyleUnderline"/>
        </w:rPr>
        <w:t>is able to</w:t>
      </w:r>
      <w:proofErr w:type="gramEnd"/>
      <w:r w:rsidRPr="006057FE">
        <w:rPr>
          <w:rStyle w:val="StyleUnderline"/>
        </w:rPr>
        <w:t xml:space="preserve"> spread throughout communities it </w:t>
      </w:r>
      <w:r w:rsidRPr="00DD6C49">
        <w:rPr>
          <w:rStyle w:val="Emphasis"/>
          <w:highlight w:val="yellow"/>
        </w:rPr>
        <w:t>has the ability to mutate</w:t>
      </w:r>
      <w:r w:rsidRPr="006057FE">
        <w:rPr>
          <w:rStyle w:val="StyleUnderline"/>
        </w:rPr>
        <w:t xml:space="preserve">, thereby </w:t>
      </w:r>
      <w:r w:rsidRPr="00DD6C49">
        <w:rPr>
          <w:rStyle w:val="StyleUnderline"/>
        </w:rPr>
        <w:t>increasing</w:t>
      </w:r>
      <w:r w:rsidRPr="006057FE">
        <w:rPr>
          <w:rStyle w:val="StyleUnderline"/>
        </w:rPr>
        <w:t xml:space="preserve"> the possibility that </w:t>
      </w:r>
      <w:r w:rsidRPr="00633AF2">
        <w:rPr>
          <w:rStyle w:val="StyleUnderline"/>
          <w:highlight w:val="yellow"/>
        </w:rPr>
        <w:t xml:space="preserve">a mutation could </w:t>
      </w:r>
      <w:r w:rsidRPr="00633AF2">
        <w:rPr>
          <w:rStyle w:val="Emphasis"/>
          <w:highlight w:val="yellow"/>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DD6C49">
        <w:rPr>
          <w:rStyle w:val="Emphasis"/>
          <w:highlight w:val="yellow"/>
        </w:rPr>
        <w:t>gains are in jeopardy</w:t>
      </w:r>
      <w:r w:rsidRPr="006057FE">
        <w:rPr>
          <w:rStyle w:val="StyleUnderline"/>
        </w:rPr>
        <w:t xml:space="preserve">" or have already been lost </w:t>
      </w:r>
      <w:r w:rsidRPr="00DD6C49">
        <w:rPr>
          <w:rStyle w:val="StyleUnderline"/>
          <w:highlight w:val="yellow"/>
        </w:rPr>
        <w:t>because the virus has been able to 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DD6C49">
        <w:rPr>
          <w:rStyle w:val="StyleUnderline"/>
        </w:rPr>
        <w:t>Ghebreyesus</w:t>
      </w:r>
      <w:r w:rsidRPr="006057FE">
        <w:rPr>
          <w:rStyle w:val="StyleUnderline"/>
        </w:rPr>
        <w:t xml:space="preserve"> suspected the number of cases would top 200 million within the next two weeks and warned that </w:t>
      </w:r>
      <w:r w:rsidRPr="005B7860">
        <w:rPr>
          <w:rStyle w:val="StyleUnderline"/>
          <w:highlight w:val="yellow"/>
        </w:rPr>
        <w:t xml:space="preserve">health systems </w:t>
      </w:r>
      <w:r w:rsidRPr="005B7860">
        <w:rPr>
          <w:rStyle w:val="StyleUnderline"/>
        </w:rPr>
        <w:t>in many countries</w:t>
      </w:r>
      <w:r w:rsidRPr="005B7860">
        <w:rPr>
          <w:rStyle w:val="StyleUnderline"/>
          <w:highlight w:val="yellow"/>
        </w:rPr>
        <w:t xml:space="preserve"> </w:t>
      </w:r>
      <w:r w:rsidRPr="005B7860">
        <w:rPr>
          <w:rStyle w:val="Emphasis"/>
          <w:highlight w:val="yellow"/>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 xml:space="preserve">"The pandemic will end when the world chooses to end it. It is in our hands. We have all the tools we need. We can prevent this disease. We can test for </w:t>
      </w:r>
      <w:proofErr w:type="gramStart"/>
      <w:r w:rsidRPr="006057FE">
        <w:rPr>
          <w:rStyle w:val="StyleUnderline"/>
        </w:rPr>
        <w:t>it</w:t>
      </w:r>
      <w:proofErr w:type="gramEnd"/>
      <w:r w:rsidRPr="006057FE">
        <w:rPr>
          <w:rStyle w:val="StyleUnderline"/>
        </w:rPr>
        <w:t xml:space="preserve"> and we can treat it," Ghebreyesus said.</w:t>
      </w:r>
    </w:p>
    <w:p w14:paraId="762F54B7" w14:textId="77777777" w:rsidR="0041633B" w:rsidRDefault="0041633B" w:rsidP="0041633B">
      <w:pPr>
        <w:pStyle w:val="Heading4"/>
      </w:pPr>
      <w:r>
        <w:t xml:space="preserve">2. IP protections are the vital internal link to reduce vaccine inequality. Empirics disprove all pro patent arguments </w:t>
      </w:r>
    </w:p>
    <w:p w14:paraId="10D1FA80" w14:textId="77777777" w:rsidR="0041633B" w:rsidRPr="009E1383" w:rsidRDefault="0041633B" w:rsidP="0041633B">
      <w:pPr>
        <w:rPr>
          <w:rStyle w:val="Style13ptBold"/>
        </w:rPr>
      </w:pPr>
      <w:r w:rsidRPr="00297FE6">
        <w:rPr>
          <w:rStyle w:val="Style13ptBold"/>
          <w:highlight w:val="yellow"/>
        </w:rPr>
        <w:t>Kumar</w:t>
      </w:r>
      <w:r w:rsidRPr="009E1383">
        <w:rPr>
          <w:rStyle w:val="Style13ptBold"/>
        </w:rPr>
        <w:t xml:space="preserve">, PhD, </w:t>
      </w:r>
      <w:r w:rsidRPr="00297FE6">
        <w:rPr>
          <w:rStyle w:val="Style13ptBold"/>
          <w:highlight w:val="yellow"/>
        </w:rPr>
        <w:t>7-12</w:t>
      </w:r>
      <w:r w:rsidRPr="009E1383">
        <w:rPr>
          <w:rStyle w:val="Style13ptBold"/>
        </w:rPr>
        <w:t xml:space="preserve">-21 </w:t>
      </w:r>
    </w:p>
    <w:p w14:paraId="6283CA74" w14:textId="77777777" w:rsidR="0041633B" w:rsidRPr="009E1383" w:rsidRDefault="0041633B" w:rsidP="0041633B">
      <w:pPr>
        <w:rPr>
          <w:sz w:val="16"/>
        </w:rPr>
      </w:pPr>
      <w:r w:rsidRPr="009E1383">
        <w:rPr>
          <w:sz w:val="16"/>
        </w:rPr>
        <w:lastRenderedPageBreak/>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74FAA8B1" w14:textId="77777777" w:rsidR="0041633B" w:rsidRPr="00C04493" w:rsidRDefault="0041633B" w:rsidP="0041633B">
      <w:pPr>
        <w:rPr>
          <w:sz w:val="16"/>
        </w:rPr>
      </w:pPr>
      <w:r w:rsidRPr="009E1383">
        <w:rPr>
          <w:sz w:val="16"/>
        </w:rPr>
        <w:t xml:space="preserve">In October </w:t>
      </w:r>
      <w:r w:rsidRPr="00C04493">
        <w:rPr>
          <w:sz w:val="16"/>
        </w:rPr>
        <w:t xml:space="preserve">2020, </w:t>
      </w:r>
      <w:r w:rsidRPr="00C04493">
        <w:rPr>
          <w:rStyle w:val="StyleUnderline"/>
        </w:rPr>
        <w:t>India and South Africa</w:t>
      </w:r>
      <w:r w:rsidRPr="00C04493">
        <w:rPr>
          <w:sz w:val="16"/>
        </w:rPr>
        <w:t xml:space="preserve"> had </w:t>
      </w:r>
      <w:r w:rsidRPr="00C04493">
        <w:rPr>
          <w:rStyle w:val="StyleUnderline"/>
        </w:rPr>
        <w:t>submitted a proposal to the</w:t>
      </w:r>
      <w:r w:rsidRPr="00C04493">
        <w:rPr>
          <w:sz w:val="16"/>
        </w:rPr>
        <w:t xml:space="preserve"> World Trade Organization (</w:t>
      </w:r>
      <w:r w:rsidRPr="00C04493">
        <w:rPr>
          <w:rStyle w:val="StyleUnderline"/>
        </w:rPr>
        <w:t>WTO), suggesting a waiver of</w:t>
      </w:r>
      <w:r w:rsidRPr="00C04493">
        <w:rPr>
          <w:sz w:val="16"/>
        </w:rPr>
        <w:t xml:space="preserve"> certain provisions of the Trade-Related Aspects of </w:t>
      </w:r>
      <w:r w:rsidRPr="00C04493">
        <w:rPr>
          <w:rStyle w:val="StyleUnderline"/>
        </w:rPr>
        <w:t>Intellectual Property Rights</w:t>
      </w:r>
      <w:r w:rsidRPr="00C04493">
        <w:rPr>
          <w:sz w:val="16"/>
        </w:rPr>
        <w:t xml:space="preserve"> (TRIPS) Agreement </w:t>
      </w:r>
      <w:r w:rsidRPr="00C04493">
        <w:rPr>
          <w:rStyle w:val="StyleUnderline"/>
        </w:rPr>
        <w:t xml:space="preserve">for the “prevention, containment and treatment of COVID-19”. </w:t>
      </w:r>
      <w:r w:rsidRPr="00C04493">
        <w:rPr>
          <w:sz w:val="16"/>
        </w:rPr>
        <w:t>The proposal</w:t>
      </w:r>
      <w:r w:rsidRPr="009E1383">
        <w:rPr>
          <w:sz w:val="16"/>
        </w:rPr>
        <w:t xml:space="preserve">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297FE6">
        <w:rPr>
          <w:rStyle w:val="StyleUnderline"/>
          <w:highlight w:val="yellow"/>
        </w:rPr>
        <w:t xml:space="preserve">a waiver will </w:t>
      </w:r>
      <w:r w:rsidRPr="00297FE6">
        <w:rPr>
          <w:rStyle w:val="Emphasis"/>
          <w:highlight w:val="yellow"/>
        </w:rPr>
        <w:t>enable timely and equitable access</w:t>
      </w:r>
      <w:r w:rsidRPr="00297FE6">
        <w:rPr>
          <w:rStyle w:val="StyleUnderline"/>
          <w:highlight w:val="yellow"/>
        </w:rPr>
        <w:t xml:space="preserve"> to affordable health</w:t>
      </w:r>
      <w:r w:rsidRPr="00504B00">
        <w:rPr>
          <w:rStyle w:val="StyleUnderline"/>
        </w:rPr>
        <w:t xml:space="preserve"> products and </w:t>
      </w:r>
      <w:r w:rsidRPr="00297FE6">
        <w:rPr>
          <w:rStyle w:val="StyleUnderline"/>
          <w:highlight w:val="yellow"/>
        </w:rPr>
        <w:t>tech</w:t>
      </w:r>
      <w:r w:rsidRPr="00504B00">
        <w:rPr>
          <w:rStyle w:val="StyleUnderline"/>
        </w:rPr>
        <w:t xml:space="preserve">nologies, </w:t>
      </w:r>
      <w:r w:rsidRPr="00297FE6">
        <w:rPr>
          <w:rStyle w:val="StyleUnderline"/>
          <w:highlight w:val="yellow"/>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C94FB5">
        <w:rPr>
          <w:rStyle w:val="StyleUnderline"/>
        </w:rPr>
        <w:t>a small but influential group of countries</w:t>
      </w:r>
      <w:r w:rsidRPr="00C94FB5">
        <w:rPr>
          <w:sz w:val="16"/>
        </w:rPr>
        <w:t>,</w:t>
      </w:r>
      <w:r w:rsidRPr="009E1383">
        <w:rPr>
          <w:sz w:val="16"/>
        </w:rPr>
        <w:t xml:space="preserve">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 xml:space="preserve">They </w:t>
      </w:r>
      <w:r w:rsidRPr="00C94FB5">
        <w:rPr>
          <w:rStyle w:val="StyleUnderline"/>
        </w:rPr>
        <w:t>argued</w:t>
      </w:r>
      <w:r w:rsidRPr="009E1383">
        <w:rPr>
          <w:sz w:val="16"/>
        </w:rPr>
        <w:t xml:space="preserve"> that </w:t>
      </w:r>
      <w:r w:rsidRPr="00C94FB5">
        <w:rPr>
          <w:rStyle w:val="StyleUnderline"/>
        </w:rPr>
        <w:t>existing</w:t>
      </w:r>
      <w:r w:rsidRPr="00C94FB5">
        <w:rPr>
          <w:sz w:val="16"/>
        </w:rPr>
        <w:t xml:space="preserve"> </w:t>
      </w:r>
      <w:r w:rsidRPr="00C94FB5">
        <w:rPr>
          <w:rStyle w:val="StyleUnderline"/>
        </w:rPr>
        <w:t>exceptions</w:t>
      </w:r>
      <w:r w:rsidRPr="009E1383">
        <w:rPr>
          <w:sz w:val="16"/>
        </w:rPr>
        <w:t xml:space="preserve"> under the TRIPS Agreement </w:t>
      </w:r>
      <w:r w:rsidRPr="00C94FB5">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w:t>
      </w:r>
      <w:r w:rsidRPr="00297FE6">
        <w:rPr>
          <w:rStyle w:val="StyleUnderline"/>
        </w:rPr>
        <w:t>vaccine inequity</w:t>
      </w:r>
      <w:r w:rsidRPr="009E1383">
        <w:rPr>
          <w:rStyle w:val="StyleUnderline"/>
        </w:rPr>
        <w:t xml:space="preserve">, </w:t>
      </w:r>
      <w:r w:rsidRPr="00297FE6">
        <w:rPr>
          <w:rStyle w:val="StyleUnderline"/>
        </w:rPr>
        <w:t>and</w:t>
      </w:r>
      <w:r w:rsidRPr="009E1383">
        <w:rPr>
          <w:rStyle w:val="StyleUnderline"/>
        </w:rPr>
        <w:t xml:space="preserve"> second, the insufficiency of existing waiver provisions in fighting the COVID-19 pandemic. </w:t>
      </w:r>
      <w:r w:rsidRPr="00297FE6">
        <w:rPr>
          <w:rStyle w:val="StyleUnderline"/>
          <w:highlight w:val="yellow"/>
        </w:rPr>
        <w:t>COVID</w:t>
      </w:r>
      <w:r w:rsidRPr="009E1383">
        <w:rPr>
          <w:rStyle w:val="StyleUnderline"/>
        </w:rPr>
        <w:t xml:space="preserve">-19 </w:t>
      </w:r>
      <w:r w:rsidRPr="00297FE6">
        <w:rPr>
          <w:rStyle w:val="StyleUnderline"/>
          <w:highlight w:val="yellow"/>
        </w:rPr>
        <w:t xml:space="preserve">is an </w:t>
      </w:r>
      <w:r w:rsidRPr="00297FE6">
        <w:rPr>
          <w:rStyle w:val="Emphasis"/>
          <w:highlight w:val="yellow"/>
        </w:rPr>
        <w:t>exceptional circumstance</w:t>
      </w:r>
      <w:r w:rsidRPr="00297FE6">
        <w:rPr>
          <w:rStyle w:val="StyleUnderline"/>
          <w:highlight w:val="yellow"/>
        </w:rPr>
        <w:t xml:space="preserve">, and </w:t>
      </w:r>
      <w:r w:rsidRPr="00297FE6">
        <w:rPr>
          <w:rStyle w:val="Emphasis"/>
          <w:highlight w:val="yellow"/>
        </w:rPr>
        <w:t>equitable global access</w:t>
      </w:r>
      <w:r w:rsidRPr="00297FE6">
        <w:rPr>
          <w:rStyle w:val="StyleUnderline"/>
          <w:highlight w:val="yellow"/>
        </w:rPr>
        <w:t xml:space="preserve"> to the vaccine is necessary </w:t>
      </w:r>
      <w:r w:rsidRPr="003157F6">
        <w:rPr>
          <w:rStyle w:val="StyleUnderline"/>
        </w:rPr>
        <w:t xml:space="preserve">to </w:t>
      </w:r>
      <w:r w:rsidRPr="003157F6">
        <w:rPr>
          <w:rStyle w:val="Emphasis"/>
        </w:rPr>
        <w:t>bring the pandemic under control</w:t>
      </w:r>
      <w:r w:rsidRPr="003157F6">
        <w:rPr>
          <w:rStyle w:val="StyleUnderline"/>
        </w:rPr>
        <w:t>.</w:t>
      </w:r>
      <w:r w:rsidRPr="009E1383">
        <w:rPr>
          <w:rStyle w:val="StyleUnderline"/>
        </w:rPr>
        <w:t xml:space="preserve"> However, the world is witnessing quite the reverse, i.e</w:t>
      </w:r>
      <w:r w:rsidRPr="00C94FB5">
        <w:rPr>
          <w:rStyle w:val="StyleUnderline"/>
        </w:rPr>
        <w:t xml:space="preserve">., </w:t>
      </w:r>
      <w:r w:rsidRPr="00C94FB5">
        <w:rPr>
          <w:rStyle w:val="Emphasis"/>
        </w:rPr>
        <w:t>vaccine nationalism</w:t>
      </w:r>
      <w:r w:rsidRPr="00C94FB5">
        <w:rPr>
          <w:sz w:val="16"/>
        </w:rPr>
        <w:t xml:space="preserve">. </w:t>
      </w:r>
      <w:r w:rsidRPr="00C94FB5">
        <w:rPr>
          <w:rStyle w:val="StyleUnderline"/>
        </w:rPr>
        <w:t>Vaccine nationalism is “my nation first” approach to securing and stockpiling vaccines before making them available in other countries</w:t>
      </w:r>
      <w:r w:rsidRPr="009E1383">
        <w:rPr>
          <w:rStyle w:val="StyleUnderline"/>
        </w:rPr>
        <w:t xml:space="preserve">. </w:t>
      </w:r>
      <w:r w:rsidRPr="00297FE6">
        <w:rPr>
          <w:rStyle w:val="StyleUnderline"/>
          <w:highlight w:val="yellow"/>
        </w:rPr>
        <w:t>A</w:t>
      </w:r>
      <w:r w:rsidRPr="009E1383">
        <w:rPr>
          <w:rStyle w:val="StyleUnderline"/>
        </w:rPr>
        <w:t xml:space="preserve"> TRIPS </w:t>
      </w:r>
      <w:r w:rsidRPr="00297FE6">
        <w:rPr>
          <w:rStyle w:val="StyleUnderline"/>
          <w:highlight w:val="yellow"/>
        </w:rPr>
        <w:t>waiver would</w:t>
      </w:r>
      <w:r w:rsidRPr="009E1383">
        <w:rPr>
          <w:rStyle w:val="StyleUnderline"/>
        </w:rPr>
        <w:t xml:space="preserve"> be instrumental in </w:t>
      </w:r>
      <w:r w:rsidRPr="00297FE6">
        <w:rPr>
          <w:rStyle w:val="StyleUnderline"/>
          <w:highlight w:val="yellow"/>
        </w:rPr>
        <w:t>address</w:t>
      </w:r>
      <w:r w:rsidRPr="009E1383">
        <w:rPr>
          <w:rStyle w:val="StyleUnderline"/>
        </w:rPr>
        <w:t xml:space="preserve">ing the </w:t>
      </w:r>
      <w:r w:rsidRPr="00297FE6">
        <w:rPr>
          <w:rStyle w:val="Emphasis"/>
          <w:highlight w:val="yellow"/>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C94FB5">
        <w:rPr>
          <w:rStyle w:val="StyleUnderline"/>
        </w:rPr>
        <w:t xml:space="preserve">rich nations representing just 14 per cent of the </w:t>
      </w:r>
      <w:r w:rsidRPr="00C94FB5">
        <w:rPr>
          <w:rStyle w:val="StyleUnderline"/>
        </w:rPr>
        <w:lastRenderedPageBreak/>
        <w:t>world population have bought up to 53 per cent of the most promising vaccines so far.</w:t>
      </w:r>
      <w:r w:rsidRPr="00C94FB5">
        <w:rPr>
          <w:sz w:val="16"/>
        </w:rPr>
        <w:t xml:space="preserve"> As of 4 July 2021, the high-income countries (HICs) purchased more than half (6.16 billion) vaccine doses sold globally. </w:t>
      </w:r>
      <w:r w:rsidRPr="00C94FB5">
        <w:rPr>
          <w:rStyle w:val="StyleUnderline"/>
        </w:rPr>
        <w:t xml:space="preserve">At the same time, the low-income countries </w:t>
      </w:r>
      <w:r w:rsidRPr="00C94FB5">
        <w:rPr>
          <w:rStyle w:val="StyleUnderline"/>
          <w:highlight w:val="yellow"/>
        </w:rPr>
        <w:t xml:space="preserve">(LICs) received only </w:t>
      </w:r>
      <w:r w:rsidRPr="00297FE6">
        <w:rPr>
          <w:rStyle w:val="StyleUnderline"/>
          <w:highlight w:val="yellow"/>
        </w:rPr>
        <w:t>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w:t>
      </w:r>
      <w:r w:rsidRPr="0041633B">
        <w:rPr>
          <w:sz w:val="16"/>
        </w:rPr>
        <w:t xml:space="preserve">as well. </w:t>
      </w:r>
      <w:r w:rsidRPr="0041633B">
        <w:rPr>
          <w:rStyle w:val="StyleUnderline"/>
        </w:rPr>
        <w:t>As of 8 July 2021, 3.32 billion vaccine doses had been administered globally.12 Non</w:t>
      </w:r>
      <w:r w:rsidRPr="009E1383">
        <w:rPr>
          <w:rStyle w:val="StyleUnderline"/>
        </w:rPr>
        <w:t xml:space="preserve">etheless, </w:t>
      </w:r>
      <w:r w:rsidRPr="00297FE6">
        <w:rPr>
          <w:rStyle w:val="Emphasis"/>
          <w:highlight w:val="yellow"/>
        </w:rPr>
        <w:t>only one per cent</w:t>
      </w:r>
      <w:r w:rsidRPr="00297FE6">
        <w:rPr>
          <w:rStyle w:val="StyleUnderline"/>
          <w:highlight w:val="yellow"/>
        </w:rPr>
        <w:t xml:space="preserve"> of people in LICs have been given a</w:t>
      </w:r>
      <w:r w:rsidRPr="00C04493">
        <w:rPr>
          <w:rStyle w:val="StyleUnderline"/>
        </w:rPr>
        <w:t xml:space="preserve">t least one </w:t>
      </w:r>
      <w:r w:rsidRPr="00297FE6">
        <w:rPr>
          <w:rStyle w:val="StyleUnderline"/>
          <w:highlight w:val="yellow"/>
        </w:rPr>
        <w:t>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297FE6">
        <w:rPr>
          <w:rStyle w:val="StyleUnderline"/>
          <w:highlight w:val="yellow"/>
        </w:rPr>
        <w:t>vaccine inequity is</w:t>
      </w:r>
      <w:r w:rsidRPr="009E1383">
        <w:rPr>
          <w:rStyle w:val="StyleUnderline"/>
        </w:rPr>
        <w:t xml:space="preserve"> not only morally indefensible but also </w:t>
      </w:r>
      <w:r w:rsidRPr="00297FE6">
        <w:rPr>
          <w:rStyle w:val="Emphasis"/>
          <w:highlight w:val="yellow"/>
        </w:rPr>
        <w:t>clinically counter-productive</w:t>
      </w:r>
      <w:r w:rsidRPr="009E1383">
        <w:rPr>
          <w:sz w:val="16"/>
        </w:rPr>
        <w:t xml:space="preserve">. </w:t>
      </w:r>
      <w:r w:rsidRPr="009E1383">
        <w:rPr>
          <w:rStyle w:val="StyleUnderline"/>
        </w:rPr>
        <w:t xml:space="preserve">If this situation </w:t>
      </w:r>
      <w:r w:rsidRPr="00C04493">
        <w:rPr>
          <w:rStyle w:val="StyleUnderline"/>
        </w:rPr>
        <w:t xml:space="preserve">prevails, LICs could be waiting until 2025 for vaccinating half of their people. </w:t>
      </w:r>
      <w:r w:rsidRPr="00297FE6">
        <w:rPr>
          <w:rStyle w:val="StyleUnderline"/>
          <w:highlight w:val="yellow"/>
        </w:rPr>
        <w:t xml:space="preserve">Allowing </w:t>
      </w:r>
      <w:r w:rsidRPr="0041633B">
        <w:rPr>
          <w:rStyle w:val="StyleUnderline"/>
        </w:rPr>
        <w:t xml:space="preserve">most of </w:t>
      </w:r>
      <w:r w:rsidRPr="00297FE6">
        <w:rPr>
          <w:rStyle w:val="StyleUnderline"/>
          <w:highlight w:val="yellow"/>
        </w:rPr>
        <w:t xml:space="preserve">the </w:t>
      </w:r>
      <w:r w:rsidRPr="00C04493">
        <w:rPr>
          <w:rStyle w:val="StyleUnderline"/>
        </w:rPr>
        <w:t xml:space="preserve">world’s </w:t>
      </w:r>
      <w:r w:rsidRPr="00297FE6">
        <w:rPr>
          <w:rStyle w:val="StyleUnderline"/>
          <w:highlight w:val="yellow"/>
        </w:rPr>
        <w:t xml:space="preserve">population to go unvaccinated will also </w:t>
      </w:r>
      <w:r w:rsidRPr="00297FE6">
        <w:rPr>
          <w:rStyle w:val="Emphasis"/>
          <w:highlight w:val="yellow"/>
        </w:rPr>
        <w:t>spawn new</w:t>
      </w:r>
      <w:r w:rsidRPr="009E1383">
        <w:rPr>
          <w:rStyle w:val="Emphasis"/>
        </w:rPr>
        <w:t xml:space="preserve"> virus </w:t>
      </w:r>
      <w:r w:rsidRPr="00297FE6">
        <w:rPr>
          <w:rStyle w:val="Emphasis"/>
          <w:highlight w:val="yellow"/>
        </w:rPr>
        <w:t>mutations, more contagious viruses</w:t>
      </w:r>
      <w:r w:rsidRPr="00297FE6">
        <w:rPr>
          <w:sz w:val="16"/>
          <w:highlight w:val="yellow"/>
        </w:rPr>
        <w:t xml:space="preserve"> </w:t>
      </w:r>
      <w:r w:rsidRPr="00297FE6">
        <w:rPr>
          <w:rStyle w:val="StyleUnderline"/>
          <w:highlight w:val="yellow"/>
        </w:rPr>
        <w:t>leading to a steep rise in</w:t>
      </w:r>
      <w:r w:rsidRPr="009E1383">
        <w:rPr>
          <w:rStyle w:val="StyleUnderline"/>
        </w:rPr>
        <w:t xml:space="preserve"> COVID-19 </w:t>
      </w:r>
      <w:r w:rsidRPr="00297FE6">
        <w:rPr>
          <w:rStyle w:val="StyleUnderline"/>
          <w:highlight w:val="yellow"/>
        </w:rPr>
        <w:t>cases</w:t>
      </w:r>
      <w:r w:rsidRPr="009E1383">
        <w:rPr>
          <w:rStyle w:val="StyleUnderline"/>
        </w:rPr>
        <w:t xml:space="preserve">. Such a </w:t>
      </w:r>
      <w:r w:rsidRPr="0041633B">
        <w:rPr>
          <w:rStyle w:val="StyleUnderline"/>
        </w:rPr>
        <w:t xml:space="preserve">scenario could cause </w:t>
      </w:r>
      <w:r w:rsidRPr="0041633B">
        <w:rPr>
          <w:rStyle w:val="Emphasis"/>
        </w:rPr>
        <w:t>twice as many deaths</w:t>
      </w:r>
      <w:r w:rsidRPr="0041633B">
        <w:rPr>
          <w:rStyle w:val="StyleUnderline"/>
        </w:rPr>
        <w:t xml:space="preserve"> as against</w:t>
      </w:r>
      <w:r w:rsidRPr="009E1383">
        <w:rPr>
          <w:rStyle w:val="StyleUnderline"/>
        </w:rPr>
        <w:t xml:space="preserve"> distributing them globally, on a priority basis</w:t>
      </w:r>
      <w:r w:rsidRPr="009E1383">
        <w:rPr>
          <w:sz w:val="16"/>
        </w:rPr>
        <w:t xml:space="preserve">. </w:t>
      </w:r>
      <w:r w:rsidRPr="00297FE6">
        <w:rPr>
          <w:rStyle w:val="StyleUnderline"/>
          <w:highlight w:val="yellow"/>
        </w:rPr>
        <w:t>Preventing this</w:t>
      </w:r>
      <w:r w:rsidRPr="009E1383">
        <w:rPr>
          <w:rStyle w:val="StyleUnderline"/>
        </w:rPr>
        <w:t xml:space="preserve"> humanitarian catastrophe </w:t>
      </w:r>
      <w:r w:rsidRPr="00297FE6">
        <w:rPr>
          <w:rStyle w:val="StyleUnderline"/>
          <w:highlight w:val="yellow"/>
        </w:rPr>
        <w:t xml:space="preserve">requires </w:t>
      </w:r>
      <w:r w:rsidRPr="00297FE6">
        <w:rPr>
          <w:rStyle w:val="Emphasis"/>
          <w:highlight w:val="yellow"/>
        </w:rPr>
        <w:t>removing all barriers</w:t>
      </w:r>
      <w:r w:rsidRPr="009E1383">
        <w:rPr>
          <w:rStyle w:val="StyleUnderlin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w:t>
      </w:r>
      <w:r w:rsidRPr="00485830">
        <w:rPr>
          <w:sz w:val="16"/>
        </w:rPr>
        <w:t xml:space="preserve">Access The </w:t>
      </w:r>
      <w:r w:rsidRPr="00485830">
        <w:rPr>
          <w:rStyle w:val="StyleUnderline"/>
        </w:rPr>
        <w:t>opponents of the waiver</w:t>
      </w:r>
      <w:r w:rsidRPr="00485830">
        <w:rPr>
          <w:sz w:val="16"/>
        </w:rPr>
        <w:t xml:space="preserve"> proposal </w:t>
      </w:r>
      <w:r w:rsidRPr="004E0BD5">
        <w:rPr>
          <w:rStyle w:val="StyleUnderline"/>
        </w:rPr>
        <w:t>argue</w:t>
      </w:r>
      <w:r w:rsidRPr="004E0BD5">
        <w:rPr>
          <w:sz w:val="16"/>
        </w:rPr>
        <w:t xml:space="preserve"> that </w:t>
      </w:r>
      <w:r w:rsidRPr="004E0BD5">
        <w:rPr>
          <w:rStyle w:val="StyleUnderline"/>
        </w:rPr>
        <w:t>IPR are not a significant barrier to equitable access</w:t>
      </w:r>
      <w:r w:rsidRPr="004E0BD5">
        <w:rPr>
          <w:sz w:val="16"/>
        </w:rPr>
        <w:t xml:space="preserve"> to health care, and existing TRIPS flexibilities are sufficient to address the COVID-19 pandemic. </w:t>
      </w:r>
      <w:r w:rsidRPr="004E0BD5">
        <w:rPr>
          <w:rStyle w:val="Emphasis"/>
        </w:rPr>
        <w:t>However, history suggests</w:t>
      </w:r>
      <w:r w:rsidRPr="00485830">
        <w:rPr>
          <w:rStyle w:val="Emphasis"/>
        </w:rPr>
        <w:t xml:space="preserve"> the contrary.</w:t>
      </w:r>
      <w:r w:rsidRPr="00485830">
        <w:rPr>
          <w:sz w:val="16"/>
        </w:rPr>
        <w:t xml:space="preserve"> For instance, </w:t>
      </w:r>
      <w:r w:rsidRPr="00485830">
        <w:rPr>
          <w:rStyle w:val="StyleUnderline"/>
        </w:rPr>
        <w:t>when South Africa passed the Medicines and Related Substances Act</w:t>
      </w:r>
      <w:r w:rsidRPr="00485830">
        <w:rPr>
          <w:sz w:val="16"/>
        </w:rPr>
        <w:t xml:space="preserve"> of 1997 to address the HIV/AIDS public health crisis, nearly 40 of world’s largest and </w:t>
      </w:r>
      <w:r w:rsidRPr="00485830">
        <w:rPr>
          <w:rStyle w:val="StyleUnderline"/>
        </w:rPr>
        <w:t xml:space="preserve">influential pharma companies took the South African government to court </w:t>
      </w:r>
      <w:r w:rsidRPr="0048583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485830">
        <w:rPr>
          <w:rStyle w:val="StyleUnderline"/>
        </w:rPr>
        <w:t>Similarly, when</w:t>
      </w:r>
      <w:r w:rsidRPr="00E355D3">
        <w:rPr>
          <w:rStyle w:val="StyleUnderline"/>
        </w:rPr>
        <w:t xml:space="preserve">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94FB5">
        <w:rPr>
          <w:rStyle w:val="StyleUnderline"/>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E355D3">
        <w:rPr>
          <w:rStyle w:val="StyleUnderline"/>
        </w:rPr>
        <w:t>Doctors Without Borders, highlights various instances of how</w:t>
      </w:r>
      <w:r w:rsidRPr="00297FE6">
        <w:rPr>
          <w:rStyle w:val="StyleUnderline"/>
          <w:highlight w:val="yellow"/>
        </w:rPr>
        <w:t xml:space="preserve"> </w:t>
      </w:r>
      <w:r w:rsidRPr="00297FE6">
        <w:rPr>
          <w:rStyle w:val="Emphasis"/>
          <w:highlight w:val="yellow"/>
        </w:rPr>
        <w:t>IP hinders manufacturing and supply of diagnostics</w:t>
      </w:r>
      <w:r w:rsidRPr="00485830">
        <w:rPr>
          <w:rStyle w:val="Emphasis"/>
        </w:rPr>
        <w:t>,</w:t>
      </w:r>
      <w:r w:rsidRPr="00485830">
        <w:rPr>
          <w:rStyle w:val="StyleUnderline"/>
        </w:rPr>
        <w:t xml:space="preserve"> medical equipment, </w:t>
      </w:r>
      <w:proofErr w:type="gramStart"/>
      <w:r w:rsidRPr="00485830">
        <w:rPr>
          <w:rStyle w:val="StyleUnderline"/>
        </w:rPr>
        <w:t>treatments</w:t>
      </w:r>
      <w:proofErr w:type="gramEnd"/>
      <w:r w:rsidRPr="00485830">
        <w:rPr>
          <w:rStyle w:val="StyleUnderline"/>
        </w:rPr>
        <w:t xml:space="preserve"> </w:t>
      </w:r>
      <w:r w:rsidRPr="00297FE6">
        <w:rPr>
          <w:rStyle w:val="StyleUnderline"/>
          <w:highlight w:val="yellow"/>
        </w:rPr>
        <w:t>and vaccines during the</w:t>
      </w:r>
      <w:r w:rsidRPr="009E1383">
        <w:rPr>
          <w:rStyle w:val="StyleUnderline"/>
        </w:rPr>
        <w:t xml:space="preserve"> COVID-19 </w:t>
      </w:r>
      <w:r w:rsidRPr="00297FE6">
        <w:rPr>
          <w:rStyle w:val="StyleUnderline"/>
          <w:highlight w:val="yellow"/>
        </w:rPr>
        <w:t>pandemic</w:t>
      </w:r>
      <w:r w:rsidRPr="009E1383">
        <w:rPr>
          <w:sz w:val="16"/>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297FE6">
        <w:rPr>
          <w:rStyle w:val="StyleUnderline"/>
          <w:highlight w:val="yellow"/>
        </w:rPr>
        <w:t>patents pose a severe threat to access to affordable versions of newer vaccines</w:t>
      </w:r>
      <w:r w:rsidRPr="009E1383">
        <w:rPr>
          <w:rStyle w:val="StyleUnderline"/>
        </w:rPr>
        <w:t>.</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E355D3">
        <w:rPr>
          <w:rStyle w:val="StyleUnderline"/>
        </w:rPr>
        <w:t>opponents</w:t>
      </w:r>
      <w:r w:rsidRPr="009E1383">
        <w:rPr>
          <w:rStyle w:val="StyleUnderline"/>
        </w:rPr>
        <w:t xml:space="preserve"> of the TRIPS waiver</w:t>
      </w:r>
      <w:r w:rsidRPr="009E1383">
        <w:rPr>
          <w:sz w:val="16"/>
        </w:rPr>
        <w:t xml:space="preserve"> also </w:t>
      </w:r>
      <w:r w:rsidRPr="00E355D3">
        <w:rPr>
          <w:rStyle w:val="StyleUnderline"/>
        </w:rPr>
        <w:t>argue</w:t>
      </w:r>
      <w:r w:rsidRPr="009E1383">
        <w:rPr>
          <w:sz w:val="16"/>
        </w:rPr>
        <w:t xml:space="preserve"> that </w:t>
      </w:r>
      <w:r w:rsidRPr="00E355D3">
        <w:rPr>
          <w:rStyle w:val="Emphasis"/>
        </w:rPr>
        <w:t>IP is the incentive for innovation</w:t>
      </w:r>
      <w:r w:rsidRPr="009E1383">
        <w:rPr>
          <w:sz w:val="16"/>
        </w:rPr>
        <w:t xml:space="preserve"> and if it is undermined, future innovation will suffer. </w:t>
      </w:r>
      <w:r w:rsidRPr="00E355D3">
        <w:rPr>
          <w:rStyle w:val="StyleUnderline"/>
        </w:rPr>
        <w:t>However</w:t>
      </w:r>
      <w:r w:rsidRPr="009E1383">
        <w:rPr>
          <w:rStyle w:val="StyleUnderline"/>
        </w:rPr>
        <w:t xml:space="preserve">, </w:t>
      </w:r>
      <w:r w:rsidRPr="00297FE6">
        <w:rPr>
          <w:rStyle w:val="StyleUnderline"/>
          <w:highlight w:val="yellow"/>
        </w:rPr>
        <w:t>most</w:t>
      </w:r>
      <w:r w:rsidRPr="009E1383">
        <w:rPr>
          <w:rStyle w:val="StyleUnderline"/>
        </w:rPr>
        <w:t xml:space="preserve"> of the </w:t>
      </w:r>
      <w:r w:rsidRPr="00297FE6">
        <w:rPr>
          <w:rStyle w:val="StyleUnderline"/>
          <w:highlight w:val="yellow"/>
        </w:rPr>
        <w:t>COVID</w:t>
      </w:r>
      <w:r w:rsidRPr="009E1383">
        <w:rPr>
          <w:rStyle w:val="StyleUnderline"/>
        </w:rPr>
        <w:t xml:space="preserve">-19 </w:t>
      </w:r>
      <w:r w:rsidRPr="00297FE6">
        <w:rPr>
          <w:rStyle w:val="StyleUnderline"/>
          <w:highlight w:val="yellow"/>
        </w:rPr>
        <w:t>medical innovations</w:t>
      </w:r>
      <w:r w:rsidRPr="009E1383">
        <w:rPr>
          <w:rStyle w:val="StyleUnderline"/>
        </w:rPr>
        <w:t xml:space="preserve">, particularly vaccines, </w:t>
      </w:r>
      <w:r w:rsidRPr="00297FE6">
        <w:rPr>
          <w:rStyle w:val="StyleUnderline"/>
          <w:highlight w:val="yellow"/>
        </w:rPr>
        <w:t xml:space="preserve">are developed with </w:t>
      </w:r>
      <w:r w:rsidRPr="00297FE6">
        <w:rPr>
          <w:rStyle w:val="Emphasis"/>
          <w:highlight w:val="yellow"/>
        </w:rPr>
        <w:t>public financing assistance</w:t>
      </w:r>
      <w:r w:rsidRPr="00297FE6">
        <w:rPr>
          <w:sz w:val="16"/>
          <w:highlight w:val="yellow"/>
        </w:rPr>
        <w:t xml:space="preserve">. </w:t>
      </w:r>
      <w:r w:rsidRPr="00297FE6">
        <w:rPr>
          <w:rStyle w:val="StyleUnderline"/>
          <w:highlight w:val="yellow"/>
        </w:rPr>
        <w:lastRenderedPageBreak/>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297FE6">
        <w:rPr>
          <w:rStyle w:val="StyleUnderline"/>
        </w:rPr>
        <w:t xml:space="preserve">out of $6.1 billion in investment tracked up to July </w:t>
      </w:r>
      <w:r w:rsidRPr="00B42AED">
        <w:rPr>
          <w:rStyle w:val="StyleUnderline"/>
        </w:rPr>
        <w:t>2021</w:t>
      </w:r>
      <w:r w:rsidRPr="00B42AED">
        <w:rPr>
          <w:rStyle w:val="Emphasis"/>
        </w:rPr>
        <w:t>, 98.12</w:t>
      </w:r>
      <w:r w:rsidRPr="00B42AED">
        <w:rPr>
          <w:rStyle w:val="StyleUnderline"/>
        </w:rPr>
        <w:t xml:space="preserve"> per cent was public funding</w:t>
      </w:r>
      <w:r w:rsidRPr="00B42AED">
        <w:rPr>
          <w:sz w:val="16"/>
        </w:rPr>
        <w:t>.22 The US and Germany are the largest investors in vaccine R&amp;D with $2.2 billion and</w:t>
      </w:r>
      <w:r w:rsidRPr="009E1383">
        <w:rPr>
          <w:sz w:val="16"/>
        </w:rPr>
        <w:t xml:space="preserve">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w:t>
      </w:r>
      <w:r w:rsidRPr="00B42AED">
        <w:rPr>
          <w:sz w:val="16"/>
        </w:rPr>
        <w:t xml:space="preserve">Moreover, </w:t>
      </w:r>
      <w:r w:rsidRPr="00B42AED">
        <w:rPr>
          <w:rStyle w:val="StyleUnderline"/>
        </w:rPr>
        <w:t xml:space="preserve">governments also invested $50.9 billion for advance purchase agreements </w:t>
      </w:r>
      <w:r w:rsidRPr="00B42AED">
        <w:rPr>
          <w:sz w:val="16"/>
        </w:rPr>
        <w:t xml:space="preserve">(APAs) </w:t>
      </w:r>
      <w:r w:rsidRPr="00B42AED">
        <w:rPr>
          <w:rStyle w:val="StyleUnderline"/>
        </w:rPr>
        <w:t>as an incentive for vaccine development</w:t>
      </w:r>
      <w:r w:rsidRPr="00B42AED">
        <w:rPr>
          <w:sz w:val="16"/>
        </w:rPr>
        <w:t xml:space="preserve">. </w:t>
      </w:r>
      <w:r w:rsidRPr="00B42AED">
        <w:rPr>
          <w:rStyle w:val="StyleUnderline"/>
        </w:rPr>
        <w:t>A</w:t>
      </w:r>
      <w:r w:rsidRPr="009E1383">
        <w:rPr>
          <w:rStyle w:val="StyleUnderline"/>
        </w:rPr>
        <w:t xml:space="preserve"> recent IMF working paper also notes that </w:t>
      </w:r>
      <w:r w:rsidRPr="00297FE6">
        <w:rPr>
          <w:rStyle w:val="StyleUnderline"/>
          <w:highlight w:val="yellow"/>
        </w:rPr>
        <w:t xml:space="preserve">public </w:t>
      </w:r>
      <w:r w:rsidRPr="00485830">
        <w:rPr>
          <w:rStyle w:val="StyleUnderline"/>
        </w:rPr>
        <w:t xml:space="preserve">research </w:t>
      </w:r>
      <w:r w:rsidRPr="00297FE6">
        <w:rPr>
          <w:rStyle w:val="StyleUnderline"/>
          <w:highlight w:val="yellow"/>
        </w:rPr>
        <w:t>institutions were a key driver of</w:t>
      </w:r>
      <w:r w:rsidRPr="009E1383">
        <w:rPr>
          <w:rStyle w:val="StyleUnderline"/>
        </w:rPr>
        <w:t xml:space="preserve"> the </w:t>
      </w:r>
      <w:r w:rsidRPr="00297FE6">
        <w:rPr>
          <w:rStyle w:val="StyleUnderline"/>
          <w:highlight w:val="yellow"/>
        </w:rPr>
        <w:t>COVID</w:t>
      </w:r>
      <w:r w:rsidRPr="009E1383">
        <w:rPr>
          <w:rStyle w:val="StyleUnderline"/>
        </w:rPr>
        <w:t xml:space="preserve">-19 </w:t>
      </w:r>
      <w:r w:rsidRPr="00297FE6">
        <w:rPr>
          <w:rStyle w:val="StyleUnderline"/>
          <w:highlight w:val="yellow"/>
        </w:rPr>
        <w:t>R&amp;D</w:t>
      </w:r>
      <w:r w:rsidRPr="009E1383">
        <w:rPr>
          <w:rStyle w:val="StyleUnderline"/>
        </w:rPr>
        <w:t xml:space="preserve">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297FE6">
        <w:rPr>
          <w:rStyle w:val="Emphasis"/>
          <w:highlight w:val="yellow"/>
        </w:rPr>
        <w:t xml:space="preserve">a waiver would </w:t>
      </w:r>
      <w:r w:rsidRPr="00E355D3">
        <w:rPr>
          <w:rStyle w:val="Emphasis"/>
        </w:rPr>
        <w:t>be</w:t>
      </w:r>
      <w:r w:rsidRPr="00297FE6">
        <w:rPr>
          <w:rStyle w:val="Emphasis"/>
          <w:highlight w:val="yellow"/>
        </w:rPr>
        <w:t xml:space="preserve"> the </w:t>
      </w:r>
      <w:r w:rsidRPr="00E355D3">
        <w:rPr>
          <w:rStyle w:val="Emphasis"/>
        </w:rPr>
        <w:t xml:space="preserve">first but </w:t>
      </w:r>
      <w:r w:rsidRPr="00E355D3">
        <w:rPr>
          <w:rStyle w:val="Emphasis"/>
          <w:highlight w:val="yellow"/>
        </w:rPr>
        <w:t xml:space="preserve">essential step </w:t>
      </w:r>
      <w:r w:rsidRPr="00297FE6">
        <w:rPr>
          <w:rStyle w:val="Emphasis"/>
          <w:highlight w:val="yellow"/>
        </w:rPr>
        <w:t>to increase manufacturing capacity worldwid</w:t>
      </w:r>
      <w:r w:rsidRPr="00297FE6">
        <w:rPr>
          <w:sz w:val="16"/>
          <w:highlight w:val="yellow"/>
        </w:rPr>
        <w:t>e</w:t>
      </w:r>
      <w:r w:rsidRPr="009E1383">
        <w:rPr>
          <w:sz w:val="16"/>
        </w:rPr>
        <w:t xml:space="preserve">. For instance, </w:t>
      </w:r>
      <w:r w:rsidRPr="009E1383">
        <w:rPr>
          <w:rStyle w:val="StyleUnderlin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297FE6">
        <w:rPr>
          <w:rStyle w:val="StyleUnderline"/>
        </w:rPr>
        <w:t xml:space="preserve">the </w:t>
      </w:r>
      <w:r w:rsidRPr="00297FE6">
        <w:rPr>
          <w:rStyle w:val="StyleUnderline"/>
          <w:highlight w:val="yellow"/>
        </w:rPr>
        <w:t>arguments</w:t>
      </w:r>
      <w:r w:rsidRPr="009E1383">
        <w:rPr>
          <w:rStyle w:val="StyleUnderline"/>
        </w:rPr>
        <w:t xml:space="preserve"> such as </w:t>
      </w:r>
      <w:r w:rsidRPr="00297FE6">
        <w:rPr>
          <w:rStyle w:val="StyleUnderline"/>
          <w:highlight w:val="yellow"/>
        </w:rPr>
        <w:t>that</w:t>
      </w:r>
      <w:r w:rsidRPr="009E1383">
        <w:rPr>
          <w:rStyle w:val="StyleUnderline"/>
        </w:rPr>
        <w:t xml:space="preserve"> no other manufacturers can carry out the complex manufacturing process of COVID-19 vaccines and </w:t>
      </w:r>
      <w:r w:rsidRPr="00297FE6">
        <w:rPr>
          <w:rStyle w:val="StyleUnderline"/>
          <w:highlight w:val="yellow"/>
        </w:rPr>
        <w:t xml:space="preserve">generic manufacturing </w:t>
      </w:r>
      <w:r w:rsidRPr="001B5A8F">
        <w:rPr>
          <w:rStyle w:val="StyleUnderline"/>
        </w:rPr>
        <w:t xml:space="preserve">as that </w:t>
      </w:r>
      <w:r w:rsidRPr="00297FE6">
        <w:rPr>
          <w:rStyle w:val="Emphasis"/>
          <w:highlight w:val="yellow"/>
        </w:rPr>
        <w:t xml:space="preserve">would </w:t>
      </w:r>
      <w:proofErr w:type="spellStart"/>
      <w:r w:rsidRPr="00297FE6">
        <w:rPr>
          <w:rStyle w:val="Emphasis"/>
          <w:highlight w:val="yellow"/>
        </w:rPr>
        <w:t>jeopardise</w:t>
      </w:r>
      <w:proofErr w:type="spellEnd"/>
      <w:r w:rsidRPr="00297FE6">
        <w:rPr>
          <w:rStyle w:val="Emphasis"/>
          <w:highlight w:val="yellow"/>
        </w:rPr>
        <w:t xml:space="preserve"> quality</w:t>
      </w:r>
      <w:r w:rsidRPr="00297FE6">
        <w:rPr>
          <w:rStyle w:val="StyleUnderline"/>
          <w:highlight w:val="yellow"/>
        </w:rPr>
        <w:t>, have</w:t>
      </w:r>
      <w:r w:rsidRPr="009E1383">
        <w:rPr>
          <w:rStyle w:val="StyleUnderline"/>
        </w:rPr>
        <w:t xml:space="preserve"> also been </w:t>
      </w:r>
      <w:r w:rsidRPr="00297FE6">
        <w:rPr>
          <w:rStyle w:val="Emphasis"/>
          <w:highlight w:val="yellow"/>
        </w:rPr>
        <w:t>proven wrong in the past</w:t>
      </w:r>
      <w:r w:rsidRPr="009E1383">
        <w:rPr>
          <w:rStyle w:val="StyleUnderline"/>
        </w:rPr>
        <w:t>.</w:t>
      </w:r>
      <w:r w:rsidRPr="009E1383">
        <w:rPr>
          <w:sz w:val="16"/>
        </w:rPr>
        <w:t xml:space="preserve"> For instance</w:t>
      </w:r>
      <w:r w:rsidRPr="009E1383">
        <w:rPr>
          <w:rStyle w:val="StyleUnderline"/>
        </w:rPr>
        <w:t xml:space="preserve">, </w:t>
      </w:r>
      <w:r w:rsidRPr="00297FE6">
        <w:rPr>
          <w:rStyle w:val="StyleUnderline"/>
          <w:highlight w:val="yellow"/>
        </w:rPr>
        <w:t>in the</w:t>
      </w:r>
      <w:r w:rsidRPr="009E1383">
        <w:rPr>
          <w:rStyle w:val="StyleUnderline"/>
        </w:rPr>
        <w:t xml:space="preserve"> early </w:t>
      </w:r>
      <w:r w:rsidRPr="00297FE6">
        <w:rPr>
          <w:rStyle w:val="StyleUnderline"/>
        </w:rPr>
        <w:t>19</w:t>
      </w:r>
      <w:r w:rsidRPr="00297FE6">
        <w:rPr>
          <w:rStyle w:val="StyleUnderline"/>
          <w:highlight w:val="yellow"/>
        </w:rPr>
        <w:t>90s</w:t>
      </w:r>
      <w:r w:rsidRPr="00B42AED">
        <w:rPr>
          <w:rStyle w:val="StyleUnderline"/>
        </w:rPr>
        <w:t xml:space="preserve">, when Indian company </w:t>
      </w:r>
      <w:proofErr w:type="spellStart"/>
      <w:r w:rsidRPr="00B42AED">
        <w:rPr>
          <w:rStyle w:val="StyleUnderline"/>
        </w:rPr>
        <w:t>Shantha</w:t>
      </w:r>
      <w:proofErr w:type="spellEnd"/>
      <w:r w:rsidRPr="00B42AED">
        <w:rPr>
          <w:rStyle w:val="StyleUnderline"/>
        </w:rPr>
        <w:t xml:space="preserve"> Biotechnics approached a Western firm for a technology transfer of Hepatitis B vaccine, the firm responded</w:t>
      </w:r>
      <w:r w:rsidRPr="00B42AED">
        <w:rPr>
          <w:sz w:val="16"/>
        </w:rPr>
        <w:t xml:space="preserve"> that “India cannot afford such high technology vaccines… And even if you can afford to buy the technology, </w:t>
      </w:r>
      <w:r w:rsidRPr="00B42AED">
        <w:rPr>
          <w:rStyle w:val="StyleUnderline"/>
        </w:rPr>
        <w:t xml:space="preserve">your scientists cannot understand recombinant technology in the least.”25 Later, </w:t>
      </w:r>
      <w:proofErr w:type="spellStart"/>
      <w:r w:rsidRPr="00B42AED">
        <w:rPr>
          <w:rStyle w:val="StyleUnderline"/>
        </w:rPr>
        <w:t>Shantha</w:t>
      </w:r>
      <w:proofErr w:type="spellEnd"/>
      <w:r w:rsidRPr="00B42AED">
        <w:rPr>
          <w:rStyle w:val="StyleUnderline"/>
        </w:rPr>
        <w:t xml:space="preserve"> Biotechnics developed its own vaccine at $1 per dose, and the UNICEF</w:t>
      </w:r>
      <w:r w:rsidRPr="00B42AED">
        <w:rPr>
          <w:sz w:val="16"/>
        </w:rPr>
        <w:t xml:space="preserve"> (United Nations Children’s Emergency Fund) </w:t>
      </w:r>
      <w:r w:rsidRPr="00B42AED">
        <w:rPr>
          <w:rStyle w:val="StyleUnderline"/>
        </w:rPr>
        <w:t xml:space="preserve">mass inoculation </w:t>
      </w:r>
      <w:proofErr w:type="spellStart"/>
      <w:r w:rsidRPr="00B42AED">
        <w:rPr>
          <w:rStyle w:val="StyleUnderline"/>
        </w:rPr>
        <w:t>programme</w:t>
      </w:r>
      <w:proofErr w:type="spellEnd"/>
      <w:r w:rsidRPr="00B42AED">
        <w:rPr>
          <w:rStyle w:val="StyleUnderline"/>
        </w:rPr>
        <w:t xml:space="preserve"> uses this vaccine against Hepatitis B</w:t>
      </w:r>
      <w:r w:rsidRPr="00B42AED">
        <w:rPr>
          <w:sz w:val="16"/>
        </w:rPr>
        <w:t xml:space="preserve">. In 2009, </w:t>
      </w:r>
      <w:proofErr w:type="spellStart"/>
      <w:r w:rsidRPr="00B42AED">
        <w:rPr>
          <w:sz w:val="16"/>
        </w:rPr>
        <w:t>Shantha</w:t>
      </w:r>
      <w:proofErr w:type="spellEnd"/>
      <w:r w:rsidRPr="00B42AED">
        <w:rPr>
          <w:sz w:val="16"/>
        </w:rPr>
        <w:t xml:space="preserve"> sold over 120 million doses of vaccines globally. India also produces high-quality generic drugs for HIV/AIDS and cancer treatment and markets them across the globe. Now, a couple of Indian companies</w:t>
      </w:r>
      <w:r w:rsidRPr="009E1383">
        <w:rPr>
          <w:sz w:val="16"/>
        </w:rPr>
        <w:t xml:space="preserve">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w:t>
      </w:r>
      <w:r w:rsidRPr="00297FE6">
        <w:rPr>
          <w:rStyle w:val="StyleUnderline"/>
        </w:rPr>
        <w:t>more important here is to share the technical know-how and information such as trade secrets</w:t>
      </w:r>
      <w:r w:rsidRPr="009E1383">
        <w:rPr>
          <w:rStyle w:val="StyleUnderline"/>
        </w:rPr>
        <w:t xml:space="preserve">. Therefore, the </w:t>
      </w:r>
      <w:r w:rsidRPr="00297FE6">
        <w:rPr>
          <w:rStyle w:val="StyleUnderline"/>
          <w:highlight w:val="yellow"/>
        </w:rPr>
        <w:t xml:space="preserve">existing TRIPS </w:t>
      </w:r>
      <w:r w:rsidRPr="00297FE6">
        <w:rPr>
          <w:rStyle w:val="StyleUnderline"/>
          <w:highlight w:val="yellow"/>
        </w:rPr>
        <w:lastRenderedPageBreak/>
        <w:t>flexibilities</w:t>
      </w:r>
      <w:r w:rsidRPr="009E1383">
        <w:rPr>
          <w:rStyle w:val="StyleUnderline"/>
        </w:rPr>
        <w:t xml:space="preserve">, such as compulsory and voluntary licensing, </w:t>
      </w:r>
      <w:r w:rsidRPr="00297FE6">
        <w:rPr>
          <w:rStyle w:val="StyleUnderline"/>
          <w:highlight w:val="yellow"/>
        </w:rPr>
        <w:t>are insufficient to address this crisis</w:t>
      </w:r>
      <w:r w:rsidRPr="009E1383">
        <w:rPr>
          <w:rStyle w:val="StyleUnderline"/>
        </w:rPr>
        <w:t>. Further, compulsory licensing and the domestic legal procedures it requires is cumbersome and not expedient in a public health crisis like the COVID-19 pandemic</w:t>
      </w:r>
      <w:r w:rsidRPr="009E1383">
        <w:rPr>
          <w:sz w:val="16"/>
        </w:rPr>
        <w:t>.</w:t>
      </w:r>
    </w:p>
    <w:p w14:paraId="4F26855C" w14:textId="77777777" w:rsidR="0041633B" w:rsidRPr="00076D8A" w:rsidRDefault="0041633B" w:rsidP="0041633B">
      <w:pPr>
        <w:pStyle w:val="Heading4"/>
      </w:pPr>
      <w:r>
        <w:t xml:space="preserve">3. </w:t>
      </w:r>
      <w:r w:rsidRPr="00076D8A">
        <w:t xml:space="preserve">Failure to contain COVID-19 causes extinction </w:t>
      </w:r>
    </w:p>
    <w:p w14:paraId="13D70C64" w14:textId="77777777" w:rsidR="0041633B" w:rsidRPr="00076D8A" w:rsidRDefault="0041633B" w:rsidP="0041633B">
      <w:pPr>
        <w:rPr>
          <w:rFonts w:cs="Calibri"/>
          <w:sz w:val="16"/>
        </w:rPr>
      </w:pPr>
      <w:r w:rsidRPr="00076D8A">
        <w:rPr>
          <w:rFonts w:cs="Calibri"/>
          <w:sz w:val="16"/>
        </w:rPr>
        <w:t xml:space="preserve">Guy R. </w:t>
      </w:r>
      <w:r w:rsidRPr="00297FE6">
        <w:rPr>
          <w:rFonts w:cs="Calibri"/>
          <w:b/>
          <w:bCs/>
          <w:highlight w:val="yellow"/>
          <w:u w:val="single"/>
        </w:rPr>
        <w:t>McPherson</w:t>
      </w:r>
      <w:r w:rsidRPr="00076D8A">
        <w:rPr>
          <w:rFonts w:cs="Calibri"/>
          <w:b/>
          <w:bCs/>
          <w:u w:val="single"/>
        </w:rPr>
        <w:t xml:space="preserve">, PhD, </w:t>
      </w:r>
      <w:r w:rsidRPr="00297FE6">
        <w:rPr>
          <w:rFonts w:cs="Calibri"/>
          <w:b/>
          <w:bCs/>
          <w:highlight w:val="yellow"/>
          <w:u w:val="single"/>
        </w:rPr>
        <w:t>20</w:t>
      </w:r>
      <w:r w:rsidRPr="00076D8A">
        <w:rPr>
          <w:rFonts w:cs="Calibri"/>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rFonts w:cs="Calibri"/>
          <w:sz w:val="16"/>
        </w:rPr>
        <w:t>Eart</w:t>
      </w:r>
      <w:proofErr w:type="spellEnd"/>
      <w:r w:rsidRPr="00076D8A">
        <w:rPr>
          <w:rFonts w:cs="Calibri"/>
          <w:sz w:val="16"/>
        </w:rPr>
        <w:t xml:space="preserve"> &amp; Envi </w:t>
      </w:r>
      <w:proofErr w:type="spellStart"/>
      <w:r w:rsidRPr="00076D8A">
        <w:rPr>
          <w:rFonts w:cs="Calibri"/>
          <w:sz w:val="16"/>
        </w:rPr>
        <w:t>Scie</w:t>
      </w:r>
      <w:proofErr w:type="spellEnd"/>
      <w:r w:rsidRPr="00076D8A">
        <w:rPr>
          <w:rFonts w:cs="Calibri"/>
          <w:sz w:val="16"/>
        </w:rPr>
        <w:t xml:space="preserve"> Res &amp; Rev, Volume 3 Issue 2, 4-8-2020, </w:t>
      </w:r>
      <w:hyperlink r:id="rId9" w:history="1">
        <w:r w:rsidRPr="00076D8A">
          <w:rPr>
            <w:rFonts w:cs="Calibri"/>
            <w:sz w:val="16"/>
          </w:rPr>
          <w:t>https://opastonline.com/wp-content/uploads/2020/04/will-covid-19-trigger-extinction-of-all-life-on-earth-eesrr-20-.pdf</w:t>
        </w:r>
      </w:hyperlink>
    </w:p>
    <w:p w14:paraId="3C03165F" w14:textId="77777777" w:rsidR="0041633B" w:rsidRPr="006057FE" w:rsidRDefault="0041633B" w:rsidP="0041633B">
      <w:pPr>
        <w:rPr>
          <w:rFonts w:cs="Calibri"/>
          <w:sz w:val="16"/>
        </w:rPr>
      </w:pPr>
      <w:r w:rsidRPr="006057FE">
        <w:rPr>
          <w:rFonts w:cs="Calibri"/>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0C6DC6">
        <w:rPr>
          <w:rFonts w:cs="Calibri"/>
          <w:b/>
          <w:u w:val="single"/>
        </w:rPr>
        <w:t xml:space="preserve">The novel </w:t>
      </w:r>
      <w:r w:rsidRPr="00E355D3">
        <w:rPr>
          <w:rFonts w:cs="Calibri"/>
          <w:b/>
          <w:u w:val="single"/>
        </w:rPr>
        <w:t xml:space="preserve">coronavirus could </w:t>
      </w:r>
      <w:r w:rsidRPr="00E355D3">
        <w:rPr>
          <w:rFonts w:cs="Calibri"/>
          <w:b/>
          <w:iCs/>
          <w:u w:val="single"/>
          <w:bdr w:val="single" w:sz="8" w:space="0" w:color="auto"/>
        </w:rPr>
        <w:t xml:space="preserve">trigger extinction </w:t>
      </w:r>
      <w:r w:rsidRPr="00C94FB5">
        <w:rPr>
          <w:rFonts w:cs="Calibri"/>
          <w:b/>
          <w:iCs/>
          <w:u w:val="single"/>
          <w:bdr w:val="single" w:sz="8" w:space="0" w:color="auto"/>
        </w:rPr>
        <w:t>of humans</w:t>
      </w:r>
      <w:r w:rsidRPr="00C94FB5">
        <w:rPr>
          <w:rFonts w:cs="Calibri"/>
          <w:b/>
          <w:u w:val="single"/>
        </w:rPr>
        <w:t xml:space="preserve">, and therefore the </w:t>
      </w:r>
      <w:r w:rsidRPr="00C94FB5">
        <w:rPr>
          <w:rFonts w:cs="Calibri"/>
          <w:b/>
          <w:iCs/>
          <w:u w:val="single"/>
          <w:bdr w:val="single" w:sz="8" w:space="0" w:color="auto"/>
        </w:rPr>
        <w:t>extinction of all life on Earth</w:t>
      </w:r>
      <w:r w:rsidRPr="00C94FB5">
        <w:rPr>
          <w:rFonts w:cs="Calibri"/>
          <w:sz w:val="16"/>
        </w:rPr>
        <w:t>. I frequently hear and read that COVID-19 is a nefarious attempt by the so-called “elite” among us to depopulate the burgeoning human population on Earth. Other conspiracy theories abound, including</w:t>
      </w:r>
      <w:r w:rsidRPr="006057FE">
        <w:rPr>
          <w:rFonts w:cs="Calibri"/>
          <w:sz w:val="16"/>
        </w:rPr>
        <w:t xml:space="preserve">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057FE">
        <w:rPr>
          <w:rFonts w:cs="Calibri"/>
          <w:b/>
          <w:u w:val="single"/>
        </w:rPr>
        <w:t xml:space="preserve">the ongoing </w:t>
      </w:r>
      <w:r w:rsidRPr="00C94FB5">
        <w:rPr>
          <w:rFonts w:cs="Calibri"/>
          <w:b/>
          <w:highlight w:val="yellow"/>
          <w:u w:val="single"/>
        </w:rPr>
        <w:t xml:space="preserve">reduction in industrial activity </w:t>
      </w:r>
      <w:proofErr w:type="gramStart"/>
      <w:r w:rsidRPr="00C94FB5">
        <w:rPr>
          <w:rFonts w:cs="Calibri"/>
          <w:b/>
          <w:highlight w:val="yellow"/>
          <w:u w:val="single"/>
        </w:rPr>
        <w:t>as a result of</w:t>
      </w:r>
      <w:proofErr w:type="gramEnd"/>
      <w:r w:rsidRPr="00C94FB5">
        <w:rPr>
          <w:rFonts w:cs="Calibri"/>
          <w:b/>
          <w:highlight w:val="yellow"/>
          <w:u w:val="single"/>
        </w:rPr>
        <w:t xml:space="preserve"> COVID</w:t>
      </w:r>
      <w:r w:rsidRPr="000C6DC6">
        <w:rPr>
          <w:rFonts w:cs="Calibri"/>
          <w:b/>
          <w:u w:val="single"/>
        </w:rPr>
        <w:t>-</w:t>
      </w:r>
      <w:r w:rsidRPr="006057FE">
        <w:rPr>
          <w:rFonts w:cs="Calibri"/>
          <w:b/>
          <w:u w:val="single"/>
        </w:rPr>
        <w:t xml:space="preserve">19 </w:t>
      </w:r>
      <w:r w:rsidRPr="000C6DC6">
        <w:rPr>
          <w:rFonts w:cs="Calibri"/>
          <w:b/>
          <w:u w:val="single"/>
        </w:rPr>
        <w:t xml:space="preserve">almost certainly </w:t>
      </w:r>
      <w:r w:rsidRPr="00C94FB5">
        <w:rPr>
          <w:rFonts w:cs="Calibri"/>
          <w:b/>
          <w:highlight w:val="yellow"/>
          <w:u w:val="single"/>
        </w:rPr>
        <w:t>leads to</w:t>
      </w:r>
      <w:r w:rsidRPr="000C6DC6">
        <w:rPr>
          <w:rFonts w:cs="Calibri"/>
          <w:b/>
          <w:u w:val="single"/>
        </w:rPr>
        <w:t xml:space="preserve"> loss of habitat for human animals</w:t>
      </w:r>
      <w:r w:rsidRPr="006057FE">
        <w:rPr>
          <w:rFonts w:cs="Calibri"/>
          <w:b/>
          <w:u w:val="single"/>
        </w:rPr>
        <w:t xml:space="preserve">, hence </w:t>
      </w:r>
      <w:r w:rsidRPr="000C6DC6">
        <w:rPr>
          <w:rFonts w:cs="Calibri"/>
          <w:b/>
          <w:u w:val="single"/>
        </w:rPr>
        <w:t xml:space="preserve">putting us on the </w:t>
      </w:r>
      <w:r w:rsidRPr="000C6DC6">
        <w:rPr>
          <w:rFonts w:cs="Calibri"/>
          <w:b/>
          <w:iCs/>
          <w:u w:val="single"/>
          <w:bdr w:val="single" w:sz="8" w:space="0" w:color="auto"/>
        </w:rPr>
        <w:t xml:space="preserve">fast track to human </w:t>
      </w:r>
      <w:r w:rsidRPr="00C94FB5">
        <w:rPr>
          <w:rFonts w:cs="Calibri"/>
          <w:b/>
          <w:iCs/>
          <w:highlight w:val="yellow"/>
          <w:u w:val="single"/>
          <w:bdr w:val="single" w:sz="8" w:space="0" w:color="auto"/>
        </w:rPr>
        <w:t>extinction</w:t>
      </w:r>
      <w:r w:rsidRPr="006057FE">
        <w:rPr>
          <w:rFonts w:cs="Calibri"/>
          <w:sz w:val="16"/>
        </w:rPr>
        <w:t>. I doubt the knowledgeable “elite” are interested in altering the sweet deal they are experiencing with the current set of living arrangements. The aerosol masking effect, or global dimming, has been described in the peer-reviewed literatu</w:t>
      </w:r>
      <w:r w:rsidRPr="00C94FB5">
        <w:rPr>
          <w:rFonts w:cs="Calibri"/>
          <w:sz w:val="16"/>
        </w:rPr>
        <w:t xml:space="preserve">re since at least 1929 [2, 3]. </w:t>
      </w:r>
      <w:r w:rsidRPr="00C94FB5">
        <w:rPr>
          <w:rFonts w:cs="Calibri"/>
          <w:b/>
          <w:u w:val="single"/>
        </w:rPr>
        <w:t>Coincident with industrial activity adding to greenhouse gases that warm the planet, industrial activity simultaneously cools the planet by adding aerosols to the atmosphere. The</w:t>
      </w:r>
      <w:r w:rsidRPr="00B35FF8">
        <w:rPr>
          <w:rFonts w:cs="Calibri"/>
          <w:b/>
          <w:u w:val="single"/>
        </w:rPr>
        <w:t>se aerosols block incoming sunlight</w:t>
      </w:r>
      <w:r w:rsidRPr="006057FE">
        <w:rPr>
          <w:rFonts w:cs="Calibri"/>
          <w:b/>
          <w:u w:val="single"/>
        </w:rPr>
        <w:t xml:space="preserve">, thereby keeping cool our pale blue dot. </w:t>
      </w:r>
      <w:r w:rsidRPr="00B35FF8">
        <w:rPr>
          <w:rFonts w:cs="Calibri"/>
          <w:b/>
          <w:highlight w:val="yellow"/>
          <w:u w:val="single"/>
        </w:rPr>
        <w:t xml:space="preserve">Reducing industrial activity by </w:t>
      </w:r>
      <w:r w:rsidRPr="00C94FB5">
        <w:rPr>
          <w:rFonts w:cs="Calibri"/>
          <w:b/>
          <w:u w:val="single"/>
        </w:rPr>
        <w:t xml:space="preserve">as little as </w:t>
      </w:r>
      <w:r w:rsidRPr="00B35FF8">
        <w:rPr>
          <w:rFonts w:cs="Calibri"/>
          <w:b/>
          <w:highlight w:val="yellow"/>
          <w:u w:val="single"/>
        </w:rPr>
        <w:t xml:space="preserve">35 percent is expected to cause a </w:t>
      </w:r>
      <w:r w:rsidRPr="00B35FF8">
        <w:rPr>
          <w:rFonts w:cs="Calibri"/>
          <w:b/>
          <w:iCs/>
          <w:highlight w:val="yellow"/>
          <w:u w:val="single"/>
          <w:bdr w:val="single" w:sz="8" w:space="0" w:color="auto"/>
        </w:rPr>
        <w:t xml:space="preserve">global-average temperature </w:t>
      </w:r>
      <w:proofErr w:type="gramStart"/>
      <w:r w:rsidRPr="00B35FF8">
        <w:rPr>
          <w:rFonts w:cs="Calibri"/>
          <w:b/>
          <w:iCs/>
          <w:highlight w:val="yellow"/>
          <w:u w:val="single"/>
          <w:bdr w:val="single" w:sz="8" w:space="0" w:color="auto"/>
        </w:rPr>
        <w:t>rise</w:t>
      </w:r>
      <w:proofErr w:type="gramEnd"/>
      <w:r w:rsidRPr="00B35FF8">
        <w:rPr>
          <w:rFonts w:cs="Calibri"/>
          <w:b/>
          <w:iCs/>
          <w:highlight w:val="yellow"/>
          <w:u w:val="single"/>
          <w:bdr w:val="single" w:sz="8" w:space="0" w:color="auto"/>
        </w:rPr>
        <w:t xml:space="preserve"> of 1 degree Celsius within a few weeks</w:t>
      </w:r>
      <w:r w:rsidRPr="006057FE">
        <w:rPr>
          <w:rFonts w:cs="Calibri"/>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5D7DFD45" w14:textId="77777777" w:rsidR="0041633B" w:rsidRPr="006057FE" w:rsidRDefault="0041633B" w:rsidP="0041633B">
      <w:pPr>
        <w:rPr>
          <w:rFonts w:cs="Calibri"/>
          <w:sz w:val="16"/>
        </w:rPr>
      </w:pPr>
      <w:r w:rsidRPr="006057FE">
        <w:rPr>
          <w:rFonts w:cs="Calibri"/>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6057FE">
        <w:rPr>
          <w:rFonts w:cs="Calibri"/>
          <w:sz w:val="16"/>
        </w:rPr>
        <w:t>April,</w:t>
      </w:r>
      <w:proofErr w:type="gramEnd"/>
      <w:r w:rsidRPr="006057FE">
        <w:rPr>
          <w:rFonts w:cs="Calibri"/>
          <w:sz w:val="16"/>
        </w:rPr>
        <w:t xml:space="preserve"> 2018 the highest global-average temperature experienced by Homo sapiens on Earth [13, 14].</w:t>
      </w:r>
    </w:p>
    <w:p w14:paraId="456A3A33" w14:textId="77777777" w:rsidR="0041633B" w:rsidRPr="006057FE" w:rsidRDefault="0041633B" w:rsidP="0041633B">
      <w:pPr>
        <w:rPr>
          <w:rFonts w:cs="Calibri"/>
          <w:sz w:val="16"/>
        </w:rPr>
      </w:pPr>
      <w:r w:rsidRPr="006057FE">
        <w:rPr>
          <w:rFonts w:cs="Calibri"/>
          <w:sz w:val="16"/>
        </w:rPr>
        <w:t>By 13 March 2020, 2 C above the 1750 baseline was crossed [11]. In other words, human extinction via the death-by-a-</w:t>
      </w:r>
      <w:proofErr w:type="spellStart"/>
      <w:r w:rsidRPr="006057FE">
        <w:rPr>
          <w:rFonts w:cs="Calibri"/>
          <w:sz w:val="16"/>
        </w:rPr>
        <w:t>thousandcuts</w:t>
      </w:r>
      <w:proofErr w:type="spellEnd"/>
      <w:r w:rsidRPr="006057FE">
        <w:rPr>
          <w:rFonts w:cs="Calibri"/>
          <w:sz w:val="16"/>
        </w:rPr>
        <w:t xml:space="preserve"> route might be locked in with no further heating of Earth. </w:t>
      </w:r>
      <w:proofErr w:type="gramStart"/>
      <w:r w:rsidRPr="006057FE">
        <w:rPr>
          <w:rFonts w:cs="Calibri"/>
          <w:sz w:val="16"/>
        </w:rPr>
        <w:t>In light of</w:t>
      </w:r>
      <w:proofErr w:type="gramEnd"/>
      <w:r w:rsidRPr="006057FE">
        <w:rPr>
          <w:rFonts w:cs="Calibri"/>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6057FE">
        <w:rPr>
          <w:rFonts w:cs="Calibri"/>
          <w:sz w:val="16"/>
        </w:rPr>
        <w:t>as a result of</w:t>
      </w:r>
      <w:proofErr w:type="gramEnd"/>
      <w:r w:rsidRPr="006057FE">
        <w:rPr>
          <w:rFonts w:cs="Calibri"/>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33AF2">
        <w:rPr>
          <w:rFonts w:cs="Calibri"/>
          <w:b/>
          <w:iCs/>
          <w:u w:val="single"/>
          <w:bdr w:val="single" w:sz="8" w:space="0" w:color="auto"/>
        </w:rPr>
        <w:t>Every civilization requires bread and circuses</w:t>
      </w:r>
      <w:r w:rsidRPr="006057FE">
        <w:rPr>
          <w:rFonts w:cs="Calibri"/>
          <w:sz w:val="16"/>
        </w:rPr>
        <w:t xml:space="preserve">. There is little doubt </w:t>
      </w:r>
      <w:r w:rsidRPr="006057FE">
        <w:rPr>
          <w:rFonts w:cs="Calibri"/>
          <w:b/>
          <w:u w:val="single"/>
        </w:rPr>
        <w:t xml:space="preserve">the circuses attendant to </w:t>
      </w:r>
      <w:r w:rsidRPr="006057FE">
        <w:rPr>
          <w:rFonts w:cs="Calibri"/>
          <w:b/>
          <w:u w:val="single"/>
        </w:rPr>
        <w:lastRenderedPageBreak/>
        <w:t xml:space="preserve">industrial civilization will continue until the end of the planetary show for Homo sapiens. </w:t>
      </w:r>
      <w:r w:rsidRPr="00B35FF8">
        <w:rPr>
          <w:rFonts w:cs="Calibri"/>
          <w:b/>
          <w:iCs/>
          <w:u w:val="single"/>
          <w:bdr w:val="single" w:sz="8" w:space="0" w:color="auto"/>
        </w:rPr>
        <w:t>Bread</w:t>
      </w:r>
      <w:r w:rsidRPr="006057FE">
        <w:rPr>
          <w:rFonts w:cs="Calibri"/>
          <w:b/>
          <w:iCs/>
          <w:u w:val="single"/>
          <w:bdr w:val="single" w:sz="8" w:space="0" w:color="auto"/>
        </w:rPr>
        <w:t xml:space="preserve">, however, </w:t>
      </w:r>
      <w:r w:rsidRPr="00B35FF8">
        <w:rPr>
          <w:rFonts w:cs="Calibri"/>
          <w:b/>
          <w:iCs/>
          <w:u w:val="single"/>
          <w:bdr w:val="single" w:sz="8" w:space="0" w:color="auto"/>
        </w:rPr>
        <w:t>requires wheat</w:t>
      </w:r>
      <w:r w:rsidRPr="00B35FF8">
        <w:rPr>
          <w:rFonts w:cs="Calibri"/>
          <w:b/>
          <w:u w:val="single"/>
        </w:rPr>
        <w:t xml:space="preserve">. Wheat production requires a delicate balance of growing conditions that, like habitat for humans, teeters on the </w:t>
      </w:r>
      <w:r w:rsidRPr="00485830">
        <w:rPr>
          <w:rFonts w:cs="Calibri"/>
          <w:b/>
          <w:u w:val="single"/>
        </w:rPr>
        <w:t>brink</w:t>
      </w:r>
      <w:r w:rsidRPr="00485830">
        <w:rPr>
          <w:rFonts w:cs="Calibri"/>
          <w:sz w:val="16"/>
        </w:rPr>
        <w:t xml:space="preserve"> [15]. </w:t>
      </w:r>
      <w:r w:rsidRPr="00485830">
        <w:rPr>
          <w:rFonts w:cs="Calibri"/>
          <w:b/>
          <w:u w:val="single"/>
        </w:rPr>
        <w:t>The path to near-term human extinction thus runs from a tiny virus underlying a pandemic through a reduction of industrial activity that overheats a planet already running a fever</w:t>
      </w:r>
      <w:r w:rsidRPr="00485830">
        <w:rPr>
          <w:rFonts w:cs="Calibri"/>
          <w:sz w:val="16"/>
        </w:rPr>
        <w:t>.</w:t>
      </w:r>
    </w:p>
    <w:p w14:paraId="237806C0" w14:textId="123B9E1B" w:rsidR="0041633B" w:rsidRDefault="0041633B" w:rsidP="0041633B">
      <w:pPr>
        <w:rPr>
          <w:rFonts w:cs="Calibri"/>
          <w:sz w:val="16"/>
        </w:rPr>
      </w:pPr>
      <w:r w:rsidRPr="00B35FF8">
        <w:rPr>
          <w:rFonts w:cs="Calibri"/>
          <w:b/>
          <w:highlight w:val="yellow"/>
          <w:u w:val="single"/>
        </w:rPr>
        <w:t>The outbreak of COVID</w:t>
      </w:r>
      <w:r w:rsidRPr="004E0BD5">
        <w:rPr>
          <w:rFonts w:cs="Calibri"/>
          <w:b/>
          <w:u w:val="single"/>
        </w:rPr>
        <w:t xml:space="preserve">-19 </w:t>
      </w:r>
      <w:r w:rsidRPr="00C94FB5">
        <w:rPr>
          <w:rFonts w:cs="Calibri"/>
          <w:b/>
          <w:iCs/>
          <w:u w:val="single"/>
          <w:bdr w:val="single" w:sz="8" w:space="0" w:color="auto"/>
        </w:rPr>
        <w:t xml:space="preserve">could very well be the event that </w:t>
      </w:r>
      <w:r w:rsidRPr="00B35FF8">
        <w:rPr>
          <w:rFonts w:cs="Calibri"/>
          <w:b/>
          <w:iCs/>
          <w:highlight w:val="yellow"/>
          <w:u w:val="single"/>
          <w:bdr w:val="single" w:sz="8" w:space="0" w:color="auto"/>
        </w:rPr>
        <w:t xml:space="preserve">accelerates </w:t>
      </w:r>
      <w:r w:rsidRPr="00C94FB5">
        <w:rPr>
          <w:rFonts w:cs="Calibri"/>
          <w:b/>
          <w:iCs/>
          <w:u w:val="single"/>
          <w:bdr w:val="single" w:sz="8" w:space="0" w:color="auto"/>
        </w:rPr>
        <w:t xml:space="preserve">human </w:t>
      </w:r>
      <w:r w:rsidRPr="00B35FF8">
        <w:rPr>
          <w:rFonts w:cs="Calibri"/>
          <w:b/>
          <w:iCs/>
          <w:highlight w:val="yellow"/>
          <w:u w:val="single"/>
          <w:bdr w:val="single" w:sz="8" w:space="0" w:color="auto"/>
        </w:rPr>
        <w:t>extinction</w:t>
      </w:r>
      <w:r w:rsidRPr="00B35FF8">
        <w:rPr>
          <w:rFonts w:cs="Calibri"/>
          <w:b/>
          <w:highlight w:val="yellow"/>
          <w:u w:val="single"/>
        </w:rPr>
        <w:t xml:space="preserve"> via reduction of industrial activity, hence loss of habitat</w:t>
      </w:r>
      <w:r w:rsidRPr="006057FE">
        <w:rPr>
          <w:rFonts w:cs="Calibri"/>
          <w:b/>
          <w:u w:val="single"/>
        </w:rPr>
        <w:t xml:space="preserve"> for Homo sapiens. As a result of the rapid environmental change likely to follow, </w:t>
      </w:r>
      <w:r w:rsidRPr="00C94FB5">
        <w:rPr>
          <w:rFonts w:cs="Calibri"/>
          <w:b/>
          <w:iCs/>
          <w:u w:val="single"/>
          <w:bdr w:val="single" w:sz="8" w:space="0" w:color="auto"/>
        </w:rPr>
        <w:t>we are almost certain to lose all life on Earth</w:t>
      </w:r>
      <w:r w:rsidRPr="006057FE">
        <w:rPr>
          <w:rFonts w:cs="Calibri"/>
          <w:sz w:val="16"/>
        </w:rPr>
        <w:t xml:space="preserve"> [16]. History is replete with examples of human hubris. We thought we were mighty, and we certainly have left our mark on Earth. </w:t>
      </w:r>
      <w:r w:rsidRPr="006057FE">
        <w:rPr>
          <w:rFonts w:cs="Calibri"/>
          <w:b/>
          <w:u w:val="single"/>
        </w:rPr>
        <w:t xml:space="preserve">How embarrassing for the big-brained human species that </w:t>
      </w:r>
      <w:r w:rsidRPr="00B35FF8">
        <w:rPr>
          <w:rFonts w:cs="Calibri"/>
          <w:b/>
          <w:highlight w:val="yellow"/>
          <w:u w:val="single"/>
        </w:rPr>
        <w:t>a microscopic virus could pull the trigger on our extinction</w:t>
      </w:r>
      <w:r w:rsidRPr="006057FE">
        <w:rPr>
          <w:rFonts w:cs="Calibri"/>
          <w:sz w:val="16"/>
        </w:rPr>
        <w:t xml:space="preserve"> [15].</w:t>
      </w:r>
    </w:p>
    <w:p w14:paraId="142D22D1" w14:textId="77777777" w:rsidR="00DE0F2C" w:rsidRDefault="00DE0F2C" w:rsidP="0041633B">
      <w:pPr>
        <w:rPr>
          <w:rFonts w:cs="Calibri"/>
          <w:sz w:val="16"/>
        </w:rPr>
      </w:pPr>
    </w:p>
    <w:p w14:paraId="2FE772E8" w14:textId="77777777" w:rsidR="0041633B" w:rsidRPr="006057FE" w:rsidRDefault="0041633B" w:rsidP="0041633B">
      <w:pPr>
        <w:pStyle w:val="Heading3"/>
      </w:pPr>
      <w:r>
        <w:lastRenderedPageBreak/>
        <w:t>2 – US-China</w:t>
      </w:r>
    </w:p>
    <w:p w14:paraId="5D300486" w14:textId="77777777" w:rsidR="0041633B" w:rsidRPr="004E4CBD" w:rsidRDefault="0041633B" w:rsidP="0041633B">
      <w:pPr>
        <w:pStyle w:val="Heading4"/>
      </w:pPr>
      <w:r>
        <w:t xml:space="preserve">1. </w:t>
      </w:r>
      <w:r w:rsidRPr="004E4CBD">
        <w:t>Continued COVID spread causes great power war</w:t>
      </w:r>
      <w:r>
        <w:t xml:space="preserve"> and is the death knell of the LIO </w:t>
      </w:r>
      <w:r w:rsidRPr="004E4CBD">
        <w:t>-diversion, nationalism, psychology</w:t>
      </w:r>
    </w:p>
    <w:p w14:paraId="162A6525" w14:textId="77777777" w:rsidR="0041633B" w:rsidRPr="004E4CBD" w:rsidRDefault="0041633B" w:rsidP="0041633B">
      <w:pPr>
        <w:rPr>
          <w:rStyle w:val="Style13ptBold"/>
        </w:rPr>
      </w:pPr>
      <w:proofErr w:type="spellStart"/>
      <w:r w:rsidRPr="00297FE6">
        <w:rPr>
          <w:rStyle w:val="Style13ptBold"/>
          <w:highlight w:val="yellow"/>
        </w:rPr>
        <w:t>Kitfield</w:t>
      </w:r>
      <w:proofErr w:type="spellEnd"/>
      <w:r w:rsidRPr="00297FE6">
        <w:rPr>
          <w:rStyle w:val="Style13ptBold"/>
          <w:highlight w:val="yellow"/>
        </w:rPr>
        <w:t xml:space="preserve"> 20</w:t>
      </w:r>
      <w:r w:rsidRPr="004E4CBD">
        <w:rPr>
          <w:rStyle w:val="Style13ptBold"/>
        </w:rPr>
        <w:t xml:space="preserve"> </w:t>
      </w:r>
    </w:p>
    <w:p w14:paraId="7376F576" w14:textId="77777777" w:rsidR="0041633B" w:rsidRPr="004E4CBD" w:rsidRDefault="0041633B" w:rsidP="0041633B">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10" w:history="1">
        <w:r w:rsidRPr="004E4CBD">
          <w:rPr>
            <w:rStyle w:val="Hyperlink"/>
            <w:sz w:val="16"/>
          </w:rPr>
          <w:t>https://breakingdefense.com/2020/05/will-covid-19-kill-the-liberal-world-order/</w:t>
        </w:r>
      </w:hyperlink>
      <w:r w:rsidRPr="004E4CBD">
        <w:rPr>
          <w:rStyle w:val="StyleUnderline"/>
          <w:sz w:val="16"/>
          <w:u w:val="none"/>
        </w:rPr>
        <w:t>, 5-22)</w:t>
      </w:r>
    </w:p>
    <w:p w14:paraId="35B39279" w14:textId="77777777" w:rsidR="0041633B" w:rsidRDefault="0041633B" w:rsidP="0041633B">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E0BD5">
        <w:rPr>
          <w:rStyle w:val="StyleUnderline"/>
        </w:rPr>
        <w:t>Unfortunately, this crisis is likely to unfold in three consecutive waves, with a public health crisis followed by an economic crisis, quite possibly followed by a security crisis,” said</w:t>
      </w:r>
      <w:r w:rsidRPr="004E0BD5">
        <w:rPr>
          <w:sz w:val="16"/>
        </w:rPr>
        <w:t xml:space="preserve"> David </w:t>
      </w:r>
      <w:r w:rsidRPr="004E0BD5">
        <w:rPr>
          <w:rStyle w:val="StyleUnderline"/>
        </w:rPr>
        <w:t>Kilcullen</w:t>
      </w:r>
      <w:r w:rsidRPr="004E0BD5">
        <w:rPr>
          <w:sz w:val="16"/>
        </w:rPr>
        <w:t>, author of the recent</w:t>
      </w:r>
      <w:r w:rsidRPr="004E4CBD">
        <w:rPr>
          <w:sz w:val="16"/>
        </w:rPr>
        <w:t xml:space="preserve">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6029A0">
        <w:rPr>
          <w:rStyle w:val="StyleUnderline"/>
          <w:highlight w:val="yellow"/>
        </w:rPr>
        <w:t>The U</w:t>
      </w:r>
      <w:r w:rsidRPr="004E4CBD">
        <w:rPr>
          <w:sz w:val="16"/>
        </w:rPr>
        <w:t xml:space="preserve">nited </w:t>
      </w:r>
      <w:r w:rsidRPr="006029A0">
        <w:rPr>
          <w:rStyle w:val="StyleUnderline"/>
          <w:highlight w:val="yellow"/>
        </w:rPr>
        <w:t>S</w:t>
      </w:r>
      <w:r w:rsidRPr="004E4CBD">
        <w:rPr>
          <w:sz w:val="16"/>
        </w:rPr>
        <w:t xml:space="preserve">tates </w:t>
      </w:r>
      <w:r w:rsidRPr="006029A0">
        <w:rPr>
          <w:rStyle w:val="StyleUnderline"/>
          <w:highlight w:val="yellow"/>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85830">
        <w:rPr>
          <w:rStyle w:val="StyleUnderline"/>
        </w:rPr>
        <w:t xml:space="preserve">Adding to that combustible mixture is likely to be a </w:t>
      </w:r>
      <w:r w:rsidRPr="00485830">
        <w:rPr>
          <w:rStyle w:val="Emphasis"/>
        </w:rPr>
        <w:t>second wave of the virus</w:t>
      </w:r>
      <w:r w:rsidRPr="00485830">
        <w:rPr>
          <w:sz w:val="16"/>
        </w:rPr>
        <w:t xml:space="preserve"> expected to hit in the fall, </w:t>
      </w:r>
      <w:r w:rsidRPr="00485830">
        <w:rPr>
          <w:rStyle w:val="StyleUnderline"/>
        </w:rPr>
        <w:t xml:space="preserve">and foreign actors like Russian and China determined to use disinformation to stoke domestic divisions </w:t>
      </w:r>
      <w:r w:rsidRPr="00485830">
        <w:rPr>
          <w:sz w:val="16"/>
        </w:rPr>
        <w:t>during the election.</w:t>
      </w:r>
      <w:r w:rsidRPr="00485830">
        <w:rPr>
          <w:rStyle w:val="StyleUnderline"/>
        </w:rPr>
        <w:t xml:space="preserve"> </w:t>
      </w:r>
      <w:r w:rsidRPr="00485830">
        <w:rPr>
          <w:sz w:val="16"/>
        </w:rPr>
        <w:t>“</w:t>
      </w:r>
      <w:r w:rsidRPr="00485830">
        <w:rPr>
          <w:rStyle w:val="StyleUnderline"/>
        </w:rPr>
        <w:t>Given the likelihood of internal instability and anti-government anger here and around</w:t>
      </w:r>
      <w:r w:rsidRPr="00476B36">
        <w:rPr>
          <w:rStyle w:val="StyleUnderline"/>
        </w:rPr>
        <w:t xml:space="preserve"> the world, </w:t>
      </w:r>
      <w:r w:rsidRPr="006029A0">
        <w:rPr>
          <w:rStyle w:val="StyleUnderline"/>
          <w:highlight w:val="yellow"/>
        </w:rPr>
        <w:t>there will be a huge incentive for leaders</w:t>
      </w:r>
      <w:r w:rsidRPr="004E4CBD">
        <w:rPr>
          <w:sz w:val="16"/>
        </w:rPr>
        <w:t xml:space="preserve"> who personalize politics like Trump, [Russian President Vladimir] Putin and [Chinese President] Xi Jinping </w:t>
      </w:r>
      <w:r w:rsidRPr="006029A0">
        <w:rPr>
          <w:rStyle w:val="Emphasis"/>
          <w:highlight w:val="yellow"/>
        </w:rPr>
        <w:t>to look for external scapegoats for their domestic troubles</w:t>
      </w:r>
      <w:r w:rsidRPr="004E4CBD">
        <w:rPr>
          <w:sz w:val="16"/>
        </w:rPr>
        <w:t xml:space="preserve">, which has already started to happen,” said Kilcullen. “This crisis also comes at a point when </w:t>
      </w:r>
      <w:r w:rsidRPr="006029A0">
        <w:rPr>
          <w:rStyle w:val="StyleUnderline"/>
          <w:highlight w:val="yellow"/>
        </w:rPr>
        <w:t>the international system</w:t>
      </w:r>
      <w:r w:rsidRPr="004E4CBD">
        <w:rPr>
          <w:sz w:val="16"/>
        </w:rPr>
        <w:t xml:space="preserve"> that we’ve known since the end of World War II </w:t>
      </w:r>
      <w:r w:rsidRPr="006029A0">
        <w:rPr>
          <w:rStyle w:val="Emphasis"/>
          <w:highlight w:val="yellow"/>
        </w:rPr>
        <w:t>was</w:t>
      </w:r>
      <w:r w:rsidRPr="00476B36">
        <w:rPr>
          <w:rStyle w:val="Emphasis"/>
        </w:rPr>
        <w:t xml:space="preserve"> </w:t>
      </w:r>
      <w:r w:rsidRPr="006029A0">
        <w:rPr>
          <w:rStyle w:val="Emphasis"/>
          <w:highlight w:val="yellow"/>
        </w:rPr>
        <w:t>already</w:t>
      </w:r>
      <w:r w:rsidRPr="00476B36">
        <w:rPr>
          <w:rStyle w:val="Emphasis"/>
        </w:rPr>
        <w:t xml:space="preserve"> rotting and </w:t>
      </w:r>
      <w:r w:rsidRPr="006029A0">
        <w:rPr>
          <w:rStyle w:val="Emphasis"/>
          <w:highlight w:val="yellow"/>
        </w:rPr>
        <w:t>weaker than it appears</w:t>
      </w:r>
      <w:r w:rsidRPr="006029A0">
        <w:rPr>
          <w:sz w:val="16"/>
          <w:highlight w:val="yellow"/>
        </w:rPr>
        <w:t xml:space="preserve">. </w:t>
      </w:r>
      <w:r w:rsidRPr="006029A0">
        <w:rPr>
          <w:rStyle w:val="StyleUnderline"/>
          <w:highlight w:val="yellow"/>
        </w:rPr>
        <w:t xml:space="preserve">It may only take </w:t>
      </w:r>
      <w:r w:rsidRPr="006029A0">
        <w:rPr>
          <w:rStyle w:val="Emphasis"/>
          <w:highlight w:val="yellow"/>
        </w:rPr>
        <w:t>one big shock to bring that 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w:t>
      </w:r>
      <w:r w:rsidRPr="006029A0">
        <w:rPr>
          <w:rStyle w:val="StyleUnderline"/>
          <w:highlight w:val="yellow"/>
        </w:rPr>
        <w:t>the pandemic could be that shock</w:t>
      </w:r>
      <w:r w:rsidRPr="00476B36">
        <w:rPr>
          <w:rStyle w:val="StyleUnderline"/>
        </w:rPr>
        <w:t xml:space="preserve">. </w:t>
      </w:r>
      <w:proofErr w:type="gramStart"/>
      <w:r w:rsidRPr="00476B36">
        <w:rPr>
          <w:rStyle w:val="StyleUnderline"/>
        </w:rPr>
        <w:t>So</w:t>
      </w:r>
      <w:proofErr w:type="gramEnd"/>
      <w:r w:rsidRPr="00476B36">
        <w:rPr>
          <w:rStyle w:val="StyleUnderline"/>
        </w:rPr>
        <w:t xml:space="preserve"> </w:t>
      </w:r>
      <w:r w:rsidRPr="006029A0">
        <w:rPr>
          <w:rStyle w:val="StyleUnderline"/>
          <w:highlight w:val="yellow"/>
        </w:rPr>
        <w:t xml:space="preserve">this is the </w:t>
      </w:r>
      <w:r w:rsidRPr="006029A0">
        <w:rPr>
          <w:rStyle w:val="Emphasis"/>
          <w:highlight w:val="yellow"/>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w:t>
      </w:r>
      <w:r w:rsidRPr="006029A0">
        <w:rPr>
          <w:rStyle w:val="StyleUnderline"/>
        </w:rPr>
        <w:t>the Trump administration</w:t>
      </w:r>
      <w:r w:rsidRPr="00476B36">
        <w:rPr>
          <w:rStyle w:val="StyleUnderline"/>
        </w:rPr>
        <w:t xml:space="preserve"> weighs retribution against China, it has </w:t>
      </w:r>
      <w:r w:rsidRPr="006029A0">
        <w:rPr>
          <w:rStyle w:val="StyleUnderline"/>
        </w:rPr>
        <w:t>continued to ratchet up</w:t>
      </w:r>
      <w:r w:rsidRPr="00476B36">
        <w:rPr>
          <w:rStyle w:val="StyleUnderline"/>
        </w:rPr>
        <w:t xml:space="preserve">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lastRenderedPageBreak/>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6029A0">
        <w:rPr>
          <w:rStyle w:val="StyleUnderline"/>
          <w:highlight w:val="yellow"/>
        </w:rPr>
        <w:t xml:space="preserve">Even before the pandemic the post-WW II international order </w:t>
      </w:r>
      <w:r w:rsidRPr="00CE3C11">
        <w:rPr>
          <w:rStyle w:val="StyleUnderline"/>
        </w:rPr>
        <w:t>that the United States constructed and led for more than half a century</w:t>
      </w:r>
      <w:r w:rsidRPr="006029A0">
        <w:rPr>
          <w:rStyle w:val="StyleUnderline"/>
          <w:highlight w:val="yellow"/>
        </w:rPr>
        <w:t xml:space="preserve">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6029A0">
        <w:rPr>
          <w:rStyle w:val="StyleUnderline"/>
          <w:highlight w:val="yellow"/>
        </w:rPr>
        <w:t>History</w:t>
      </w:r>
      <w:proofErr w:type="spellEnd"/>
      <w:r w:rsidRPr="006029A0">
        <w:rPr>
          <w:rStyle w:val="StyleUnderline"/>
          <w:highlight w:val="yellow"/>
        </w:rPr>
        <w:t xml:space="preserve"> is rife with cautionary examples</w:t>
      </w:r>
      <w:r w:rsidRPr="00476B36">
        <w:rPr>
          <w:rStyle w:val="StyleUnderline"/>
        </w:rPr>
        <w:t xml:space="preserve"> of natural disasters or economic crises </w:t>
      </w:r>
      <w:r w:rsidRPr="006029A0">
        <w:rPr>
          <w:rStyle w:val="StyleUnderline"/>
          <w:highlight w:val="yellow"/>
        </w:rPr>
        <w:t>conflating with geopolitical tensions</w:t>
      </w:r>
      <w:r w:rsidRPr="00476B36">
        <w:rPr>
          <w:rStyle w:val="StyleUnderline"/>
        </w:rPr>
        <w:t>,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 xml:space="preserve">The U.S. stock market crash of 1929 was compounded the next year by one of the worst droughts in history. When the Japanese invaded China two years later, and Adolf Hitler became German chancellor soon after, there was </w:t>
      </w:r>
      <w:r w:rsidRPr="00485830">
        <w:rPr>
          <w:sz w:val="16"/>
        </w:rPr>
        <w:t>no League of Nations nor stabilizing trading systems to contain the war fever that swept the globe and became World War II. “</w:t>
      </w:r>
      <w:r w:rsidRPr="00485830">
        <w:rPr>
          <w:rStyle w:val="StyleUnderline"/>
        </w:rPr>
        <w:t>When you think back to 1918 and the Spanish flu, it’s worth remembering that more people died in the second wave than the first</w:t>
      </w:r>
      <w:r w:rsidRPr="00485830">
        <w:rPr>
          <w:sz w:val="16"/>
        </w:rPr>
        <w:t>, and the Great Depression and the 1930s taught us that bad economic conditions can be transformative</w:t>
      </w:r>
      <w:r w:rsidRPr="00485830">
        <w:rPr>
          <w:rStyle w:val="StyleUnderline"/>
        </w:rPr>
        <w:t>,” said</w:t>
      </w:r>
      <w:r w:rsidRPr="00485830">
        <w:rPr>
          <w:sz w:val="16"/>
        </w:rPr>
        <w:t xml:space="preserve"> Joseph </w:t>
      </w:r>
      <w:r w:rsidRPr="00485830">
        <w:rPr>
          <w:rStyle w:val="StyleUnderline"/>
        </w:rPr>
        <w:t xml:space="preserve">Nye, a professor </w:t>
      </w:r>
      <w:proofErr w:type="gramStart"/>
      <w:r w:rsidRPr="00485830">
        <w:rPr>
          <w:rStyle w:val="StyleUnderline"/>
        </w:rPr>
        <w:t>emeritus</w:t>
      </w:r>
      <w:proofErr w:type="gramEnd"/>
      <w:r w:rsidRPr="00485830">
        <w:rPr>
          <w:rStyle w:val="StyleUnderline"/>
        </w:rPr>
        <w:t xml:space="preserve"> and former Dean of the Harvard’s Kennedy School</w:t>
      </w:r>
      <w:r w:rsidRPr="00485830">
        <w:rPr>
          <w:sz w:val="16"/>
        </w:rPr>
        <w:t xml:space="preserve"> of Government, speaking recently on a videoconference organized by The National Interest. “</w:t>
      </w:r>
      <w:r w:rsidRPr="00485830">
        <w:rPr>
          <w:rStyle w:val="StyleUnderline"/>
        </w:rPr>
        <w:t xml:space="preserve">The point is, in the current pandemic we’re likely only in </w:t>
      </w:r>
      <w:r w:rsidRPr="00485830">
        <w:rPr>
          <w:rStyle w:val="Emphasis"/>
        </w:rPr>
        <w:t>Act 1 of a multi-act play.”</w:t>
      </w:r>
      <w:r w:rsidRPr="00485830">
        <w:rPr>
          <w:rStyle w:val="StyleUnderline"/>
        </w:rPr>
        <w:t xml:space="preserve"> </w:t>
      </w:r>
      <w:r w:rsidRPr="00485830">
        <w:rPr>
          <w:sz w:val="16"/>
        </w:rPr>
        <w:t xml:space="preserve">Combustible Leadership </w:t>
      </w:r>
      <w:r w:rsidRPr="00485830">
        <w:rPr>
          <w:rStyle w:val="StyleUnderline"/>
        </w:rPr>
        <w:t>The very</w:t>
      </w:r>
      <w:r w:rsidRPr="00476B36">
        <w:rPr>
          <w:rStyle w:val="StyleUnderline"/>
        </w:rPr>
        <w:t xml:space="preserve">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6029A0">
        <w:rPr>
          <w:rStyle w:val="StyleUnderline"/>
          <w:highlight w:val="yellow"/>
        </w:rPr>
        <w:t xml:space="preserve">China needs to be prepared for a worst-case scenario of </w:t>
      </w:r>
      <w:r w:rsidRPr="006029A0">
        <w:rPr>
          <w:rStyle w:val="Emphasis"/>
          <w:highlight w:val="yellow"/>
        </w:rPr>
        <w:t>armed confrontation with the U</w:t>
      </w:r>
      <w:r w:rsidRPr="00476B36">
        <w:rPr>
          <w:rStyle w:val="Emphasis"/>
        </w:rPr>
        <w:t xml:space="preserve">nited </w:t>
      </w:r>
      <w:r w:rsidRPr="006029A0">
        <w:rPr>
          <w:rStyle w:val="Emphasis"/>
          <w:highlight w:val="yellow"/>
        </w:rPr>
        <w:t>S</w:t>
      </w:r>
      <w:r w:rsidRPr="00476B36">
        <w:rPr>
          <w:rStyle w:val="Emphasis"/>
        </w:rPr>
        <w:t>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w:t>
      </w:r>
      <w:r w:rsidRPr="006029A0">
        <w:rPr>
          <w:rStyle w:val="StyleUnderline"/>
          <w:highlight w:val="yellow"/>
        </w:rPr>
        <w:t>provocations</w:t>
      </w:r>
      <w:r w:rsidRPr="004E4CBD">
        <w:rPr>
          <w:rStyle w:val="StyleUnderline"/>
        </w:rPr>
        <w:t xml:space="preserve"> are exactly the kind of saber-rattling that </w:t>
      </w:r>
      <w:r w:rsidRPr="006029A0">
        <w:rPr>
          <w:rStyle w:val="StyleUnderline"/>
          <w:highlight w:val="yellow"/>
        </w:rPr>
        <w:t xml:space="preserve">can escalate </w:t>
      </w:r>
      <w:r w:rsidRPr="006029A0">
        <w:rPr>
          <w:rStyle w:val="Emphasis"/>
          <w:highlight w:val="yellow"/>
        </w:rPr>
        <w:t>dangerously in a time of crisis</w:t>
      </w:r>
      <w:r w:rsidRPr="004E4CBD">
        <w:rPr>
          <w:rStyle w:val="Emphasis"/>
        </w:rPr>
        <w:t>.</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6029A0">
        <w:rPr>
          <w:rStyle w:val="StyleUnderline"/>
          <w:highlight w:val="yellow"/>
        </w:rPr>
        <w:t>major power leaders</w:t>
      </w:r>
      <w:r w:rsidRPr="004E4CBD">
        <w:rPr>
          <w:sz w:val="16"/>
        </w:rPr>
        <w:t xml:space="preserve"> Putin, Xi and Trump all </w:t>
      </w:r>
      <w:r w:rsidRPr="004E4CBD">
        <w:rPr>
          <w:rStyle w:val="StyleUnderline"/>
        </w:rPr>
        <w:t xml:space="preserve">tend to </w:t>
      </w:r>
      <w:r w:rsidRPr="006029A0">
        <w:rPr>
          <w:rStyle w:val="StyleUnderline"/>
          <w:highlight w:val="yellow"/>
        </w:rPr>
        <w:t>personalize i</w:t>
      </w:r>
      <w:r w:rsidRPr="004E4CBD">
        <w:rPr>
          <w:rStyle w:val="StyleUnderline"/>
        </w:rPr>
        <w:t xml:space="preserve">nternational </w:t>
      </w:r>
      <w:r w:rsidRPr="006029A0">
        <w:rPr>
          <w:rStyle w:val="StyleUnderline"/>
          <w:highlight w:val="yellow"/>
        </w:rPr>
        <w:t>r</w:t>
      </w:r>
      <w:r w:rsidRPr="004E4CBD">
        <w:rPr>
          <w:rStyle w:val="StyleUnderline"/>
        </w:rPr>
        <w:t xml:space="preserve">elations </w:t>
      </w:r>
      <w:r w:rsidRPr="006029A0">
        <w:rPr>
          <w:rStyle w:val="StyleUnderline"/>
          <w:highlight w:val="yellow"/>
        </w:rPr>
        <w:t>and politics</w:t>
      </w:r>
      <w:r w:rsidRPr="004E4CBD">
        <w:rPr>
          <w:rStyle w:val="StyleUnderline"/>
        </w:rPr>
        <w:t xml:space="preserve">. They are all going through severe economic and political distress. </w:t>
      </w:r>
      <w:r w:rsidRPr="006029A0">
        <w:rPr>
          <w:rStyle w:val="StyleUnderline"/>
          <w:highlight w:val="yellow"/>
        </w:rPr>
        <w:t>Each</w:t>
      </w:r>
      <w:r w:rsidRPr="004E4CBD">
        <w:rPr>
          <w:rStyle w:val="StyleUnderline"/>
        </w:rPr>
        <w:t xml:space="preserve"> of them </w:t>
      </w:r>
      <w:r w:rsidRPr="006029A0">
        <w:rPr>
          <w:rStyle w:val="StyleUnderline"/>
          <w:highlight w:val="yellow"/>
        </w:rPr>
        <w:t xml:space="preserve">is </w:t>
      </w:r>
      <w:r w:rsidRPr="006029A0">
        <w:rPr>
          <w:rStyle w:val="StyleUnderline"/>
          <w:highlight w:val="yellow"/>
        </w:rPr>
        <w:lastRenderedPageBreak/>
        <w:t>convinced</w:t>
      </w:r>
      <w:r w:rsidRPr="004E4CBD">
        <w:rPr>
          <w:rStyle w:val="StyleUnderline"/>
        </w:rPr>
        <w:t xml:space="preserve"> </w:t>
      </w:r>
      <w:r w:rsidRPr="006029A0">
        <w:rPr>
          <w:rStyle w:val="StyleUnderline"/>
          <w:highlight w:val="yellow"/>
        </w:rPr>
        <w:t xml:space="preserve">that their rivals are trying to </w:t>
      </w:r>
      <w:r w:rsidRPr="006029A0">
        <w:rPr>
          <w:rStyle w:val="Emphasis"/>
          <w:highlight w:val="yellow"/>
        </w:rPr>
        <w:t xml:space="preserve">exploit the pandemic </w:t>
      </w:r>
      <w:r w:rsidRPr="00FD1672">
        <w:rPr>
          <w:rStyle w:val="Emphasis"/>
        </w:rPr>
        <w:t>crisis</w:t>
      </w:r>
      <w:r w:rsidRPr="00E355D3">
        <w:rPr>
          <w:rStyle w:val="Emphasis"/>
        </w:rPr>
        <w:t>,</w:t>
      </w:r>
      <w:r w:rsidRPr="006029A0">
        <w:rPr>
          <w:rStyle w:val="Emphasis"/>
        </w:rPr>
        <w:t xml:space="preserve"> and not one of them is dealing from a position of strength and confidenc</w:t>
      </w:r>
      <w:r w:rsidRPr="00FD1672">
        <w:rPr>
          <w:rStyle w:val="Emphasis"/>
        </w:rPr>
        <w:t>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4507074B" w14:textId="77777777" w:rsidR="0041633B" w:rsidRDefault="0041633B" w:rsidP="0041633B">
      <w:pPr>
        <w:pStyle w:val="Heading4"/>
      </w:pPr>
      <w:r>
        <w:t>2. Risk of U.S.-China nuclear escalation to total war is high – Chinese planners don’t believe nuclear weapons are usable and US decisionmakers are too confident in limited nuclear war.</w:t>
      </w:r>
    </w:p>
    <w:p w14:paraId="39AFB232" w14:textId="77777777" w:rsidR="0041633B" w:rsidRPr="00F03D24" w:rsidRDefault="0041633B" w:rsidP="0041633B">
      <w:pPr>
        <w:rPr>
          <w:sz w:val="16"/>
        </w:rPr>
      </w:pPr>
      <w:r w:rsidRPr="00F03D24">
        <w:rPr>
          <w:sz w:val="16"/>
        </w:rPr>
        <w:t xml:space="preserve">Fiona </w:t>
      </w:r>
      <w:r w:rsidRPr="006029A0">
        <w:rPr>
          <w:b/>
          <w:bCs/>
          <w:highlight w:val="yellow"/>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6029A0">
        <w:rPr>
          <w:b/>
          <w:bCs/>
          <w:highlight w:val="yellow"/>
          <w:u w:val="single"/>
        </w:rPr>
        <w:t>AND</w:t>
      </w:r>
      <w:r w:rsidRPr="00F03D24">
        <w:rPr>
          <w:sz w:val="16"/>
        </w:rPr>
        <w:t xml:space="preserve"> Taylor </w:t>
      </w:r>
      <w:r w:rsidRPr="006029A0">
        <w:rPr>
          <w:b/>
          <w:bCs/>
          <w:highlight w:val="yellow"/>
          <w:u w:val="single"/>
        </w:rPr>
        <w:t>FRAVEL</w:t>
      </w:r>
      <w:r w:rsidRPr="00F03D24">
        <w:rPr>
          <w:sz w:val="16"/>
        </w:rPr>
        <w:t xml:space="preserve"> Arthur and Ruth Sloan Professor of Political Science and Director of the Security Studies Program at the Massachusetts Institute of Technology </w:t>
      </w:r>
      <w:r w:rsidRPr="006029A0">
        <w:rPr>
          <w:b/>
          <w:bCs/>
          <w:highlight w:val="yellow"/>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2453FBDC" w14:textId="4DB3FCDE" w:rsidR="0041633B" w:rsidRDefault="0041633B" w:rsidP="0041633B">
      <w:pPr>
        <w:rPr>
          <w:sz w:val="16"/>
        </w:rPr>
      </w:pPr>
      <w:r w:rsidRPr="007E50A8">
        <w:rPr>
          <w:rStyle w:val="StyleUnderline"/>
        </w:rPr>
        <w:t>Chinese views</w:t>
      </w:r>
      <w:r w:rsidRPr="00A87DCB">
        <w:rPr>
          <w:rStyle w:val="StyleUnderline"/>
        </w:rPr>
        <w:t xml:space="preserve">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w:t>
      </w:r>
      <w:r w:rsidRPr="004E0BD5">
        <w:rPr>
          <w:rStyle w:val="StyleUnderline"/>
        </w:rPr>
        <w:t>original Chinese-language sources and interviews with members of China's strategic community suggest that China is skeptical that nuclear escalation could be controlled once nuclear weapons are used and, thus, leaders would be restrained from pursuing even limited use</w:t>
      </w:r>
      <w:r w:rsidRPr="004E0BD5">
        <w:rPr>
          <w:sz w:val="16"/>
        </w:rPr>
        <w:t xml:space="preserve">. </w:t>
      </w:r>
      <w:r w:rsidRPr="004E0BD5">
        <w:rPr>
          <w:rStyle w:val="StyleUnderline"/>
        </w:rPr>
        <w:t>These views are reflected in China's nuclear operational doctrine</w:t>
      </w:r>
      <w:r w:rsidRPr="004E0BD5">
        <w:rPr>
          <w:sz w:val="16"/>
        </w:rPr>
        <w:t xml:space="preserve"> (which outlines plans for retaliatory strikes only and lacks any clear plans for limited nuclear use) and its force structure (which lacks tactical nuclear weapons). The long-standing decoupling of Chinese</w:t>
      </w:r>
      <w:r w:rsidRPr="00F03D24">
        <w:rPr>
          <w:sz w:val="16"/>
        </w:rPr>
        <w:t xml:space="preserve"> nuclear and conventional strategy, organizational biases within China's strategic community, and the availability of space, cyber, and conventional missile weapons as alternative sources of strategic leverage best explain Chinese views toward nuclear escalation. </w:t>
      </w:r>
      <w:r w:rsidRPr="007E50A8">
        <w:rPr>
          <w:rStyle w:val="StyleUnderline"/>
          <w:highlight w:val="yellow"/>
        </w:rPr>
        <w:t>China's confidence that a U.S.-China conflict would not escalate</w:t>
      </w:r>
      <w:r w:rsidRPr="00A87DCB">
        <w:rPr>
          <w:rStyle w:val="StyleUnderline"/>
        </w:rPr>
        <w:t xml:space="preserve"> to the use of nuclear weapons </w:t>
      </w:r>
      <w:r w:rsidRPr="007E50A8">
        <w:rPr>
          <w:rStyle w:val="StyleUnderline"/>
          <w:highlight w:val="yellow"/>
        </w:rPr>
        <w:t xml:space="preserve">may hamper its ability to identify nuclear escalation risks </w:t>
      </w:r>
      <w:r w:rsidRPr="004E0BD5">
        <w:rPr>
          <w:rStyle w:val="StyleUnderline"/>
        </w:rPr>
        <w:t>in such a scenario.</w:t>
      </w:r>
      <w:r w:rsidRPr="004E0BD5">
        <w:rPr>
          <w:sz w:val="16"/>
        </w:rPr>
        <w:t xml:space="preserve"> Meanwhile</w:t>
      </w:r>
      <w:r w:rsidRPr="00F03D24">
        <w:rPr>
          <w:sz w:val="16"/>
        </w:rPr>
        <w:t xml:space="preserve">, </w:t>
      </w:r>
      <w:r w:rsidRPr="00A87DCB">
        <w:rPr>
          <w:rStyle w:val="StyleUnderline"/>
        </w:rPr>
        <w:t>U.S. scholars and policymakers</w:t>
      </w:r>
      <w:r w:rsidRPr="00F03D24">
        <w:rPr>
          <w:sz w:val="16"/>
        </w:rPr>
        <w:t xml:space="preserve"> emphasize the risk of inadvertent escalation in a conflict with China, but they </w:t>
      </w:r>
      <w:r w:rsidRPr="00A87DCB">
        <w:rPr>
          <w:rStyle w:val="StyleUnderline"/>
        </w:rPr>
        <w:t xml:space="preserve">are more confident than their Chinese counterparts that the use of nuclear weapons could remain limited. When combined, these </w:t>
      </w:r>
      <w:r w:rsidRPr="007E50A8">
        <w:rPr>
          <w:rStyle w:val="StyleUnderline"/>
          <w:highlight w:val="yellow"/>
        </w:rPr>
        <w:t xml:space="preserve">contrasting views could create pressure for a U.S.-China conflict to escalate rapidly into an </w:t>
      </w:r>
      <w:r w:rsidRPr="007E50A8">
        <w:rPr>
          <w:rStyle w:val="StyleUnderline"/>
          <w:bCs/>
          <w:highlight w:val="yellow"/>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F03D24">
        <w:rPr>
          <w:sz w:val="16"/>
        </w:rPr>
        <w:t>crisis.[</w:t>
      </w:r>
      <w:proofErr w:type="gramEnd"/>
      <w:r w:rsidRPr="00F03D24">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w:t>
      </w:r>
      <w:proofErr w:type="gramStart"/>
      <w:r w:rsidRPr="00F03D24">
        <w:rPr>
          <w:sz w:val="16"/>
        </w:rPr>
        <w:t>so.[</w:t>
      </w:r>
      <w:proofErr w:type="gramEnd"/>
      <w:r w:rsidRPr="00F03D24">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 xml:space="preserve">no previous work has comprehensively examined Chinese views of nuclear </w:t>
      </w:r>
      <w:r w:rsidRPr="00A87DCB">
        <w:rPr>
          <w:rStyle w:val="StyleUnderline"/>
        </w:rPr>
        <w:lastRenderedPageBreak/>
        <w:t>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0CF8A6D2" w14:textId="51D0A86A" w:rsidR="00DE0F2C" w:rsidRDefault="00DE0F2C" w:rsidP="0041633B">
      <w:r>
        <w:rPr>
          <w:sz w:val="16"/>
        </w:rPr>
        <w:t>:53</w:t>
      </w:r>
    </w:p>
    <w:p w14:paraId="44F1FCA4" w14:textId="77777777" w:rsidR="0041633B" w:rsidRDefault="0041633B" w:rsidP="0041633B"/>
    <w:p w14:paraId="63877DAD" w14:textId="10D43A7B" w:rsidR="0041633B" w:rsidRPr="00C04493" w:rsidRDefault="0041633B" w:rsidP="0041633B">
      <w:pPr>
        <w:pStyle w:val="Heading3"/>
      </w:pPr>
      <w:r>
        <w:lastRenderedPageBreak/>
        <w:t>3 – W</w:t>
      </w:r>
      <w:r w:rsidR="00DE0F2C">
        <w:t xml:space="preserve">orld </w:t>
      </w:r>
      <w:r>
        <w:t>T</w:t>
      </w:r>
      <w:r w:rsidR="00DE0F2C">
        <w:t xml:space="preserve">rade </w:t>
      </w:r>
      <w:r>
        <w:t>O</w:t>
      </w:r>
      <w:r w:rsidR="00DE0F2C">
        <w:t>rganization</w:t>
      </w:r>
    </w:p>
    <w:p w14:paraId="5FED42CB" w14:textId="77777777" w:rsidR="0041633B" w:rsidRPr="00CB7830" w:rsidRDefault="0041633B" w:rsidP="0041633B">
      <w:pPr>
        <w:pStyle w:val="Heading4"/>
      </w:pPr>
      <w:r>
        <w:t xml:space="preserve">1. COVID vaccine debate will kill the WTO- there are no alternate causes and solvency is reverse causal </w:t>
      </w:r>
    </w:p>
    <w:p w14:paraId="2C2843A2" w14:textId="77777777" w:rsidR="0041633B" w:rsidRPr="00CB7830" w:rsidRDefault="0041633B" w:rsidP="0041633B">
      <w:pPr>
        <w:rPr>
          <w:rStyle w:val="Style13ptBold"/>
        </w:rPr>
      </w:pPr>
      <w:r w:rsidRPr="00443879">
        <w:rPr>
          <w:rStyle w:val="Style13ptBold"/>
          <w:highlight w:val="yellow"/>
        </w:rPr>
        <w:t>Meyer 6-18-</w:t>
      </w:r>
      <w:r w:rsidRPr="00443879">
        <w:rPr>
          <w:rStyle w:val="Style13ptBold"/>
        </w:rPr>
        <w:t>21</w:t>
      </w:r>
    </w:p>
    <w:p w14:paraId="1FB7682F" w14:textId="77777777" w:rsidR="0041633B" w:rsidRPr="00CB7830" w:rsidRDefault="0041633B" w:rsidP="0041633B">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5A248DBE" w14:textId="77777777" w:rsidR="0041633B" w:rsidRPr="007A6DCA" w:rsidRDefault="0041633B" w:rsidP="0041633B">
      <w:pPr>
        <w:rPr>
          <w:sz w:val="16"/>
        </w:rPr>
      </w:pPr>
      <w:r w:rsidRPr="00E376CD">
        <w:rPr>
          <w:rStyle w:val="StyleUnderline"/>
          <w:highlight w:val="yellow"/>
        </w:rPr>
        <w:t>The W</w:t>
      </w:r>
      <w:r w:rsidRPr="00E376CD">
        <w:rPr>
          <w:sz w:val="16"/>
        </w:rPr>
        <w:t>orld</w:t>
      </w:r>
      <w:r w:rsidRPr="00CB7830">
        <w:rPr>
          <w:sz w:val="16"/>
        </w:rPr>
        <w:t xml:space="preserve"> </w:t>
      </w:r>
      <w:r w:rsidRPr="00E376CD">
        <w:rPr>
          <w:rStyle w:val="StyleUnderline"/>
          <w:highlight w:val="yellow"/>
        </w:rPr>
        <w:t>T</w:t>
      </w:r>
      <w:r w:rsidRPr="00CB7830">
        <w:rPr>
          <w:sz w:val="16"/>
        </w:rPr>
        <w:t xml:space="preserve">rade </w:t>
      </w:r>
      <w:r w:rsidRPr="00E376CD">
        <w:rPr>
          <w:rStyle w:val="StyleUnderline"/>
          <w:highlight w:val="yellow"/>
        </w:rPr>
        <w:t>O</w:t>
      </w:r>
      <w:r w:rsidRPr="00CB7830">
        <w:rPr>
          <w:sz w:val="16"/>
        </w:rPr>
        <w:t xml:space="preserve">rganization </w:t>
      </w:r>
      <w:r w:rsidRPr="00E376CD">
        <w:rPr>
          <w:rStyle w:val="Emphasis"/>
          <w:highlight w:val="yellow"/>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E376CD">
        <w:rPr>
          <w:rStyle w:val="StyleUnderline"/>
          <w:highlight w:val="yellow"/>
        </w:rPr>
        <w:t xml:space="preserve">there is widespread dissatisfaction over the </w:t>
      </w:r>
      <w:r w:rsidRPr="00E376CD">
        <w:rPr>
          <w:rStyle w:val="Emphasis"/>
          <w:highlight w:val="yellow"/>
        </w:rPr>
        <w:t>fairness of the global trade rulebook</w:t>
      </w:r>
      <w:r w:rsidRPr="00E376CD">
        <w:rPr>
          <w:sz w:val="16"/>
          <w:highlight w:val="yellow"/>
        </w:rPr>
        <w:t>.</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E376CD">
        <w:rPr>
          <w:rStyle w:val="Emphasis"/>
          <w:highlight w:val="yellow"/>
        </w:rPr>
        <w:t>one crisis is more pressing than the others</w:t>
      </w:r>
      <w:r w:rsidRPr="00E376CD">
        <w:rPr>
          <w:sz w:val="16"/>
          <w:highlight w:val="yellow"/>
        </w:rPr>
        <w:t xml:space="preserve">: </w:t>
      </w:r>
      <w:r w:rsidRPr="00E376CD">
        <w:rPr>
          <w:rStyle w:val="Emphasis"/>
          <w:highlight w:val="yellow"/>
        </w:rPr>
        <w:t>the battle over COVID-</w:t>
      </w:r>
      <w:r w:rsidRPr="00443879">
        <w:rPr>
          <w:rStyle w:val="Emphasis"/>
        </w:rPr>
        <w:t xml:space="preserve">19 </w:t>
      </w:r>
      <w:r w:rsidRPr="00E376CD">
        <w:rPr>
          <w:rStyle w:val="Emphasis"/>
          <w:highlight w:val="yellow"/>
        </w:rPr>
        <w:t>vaccines</w:t>
      </w:r>
      <w:r w:rsidRPr="00E376CD">
        <w:rPr>
          <w:sz w:val="16"/>
          <w:highlight w:val="yellow"/>
        </w:rPr>
        <w:t xml:space="preserve">, </w:t>
      </w:r>
      <w:r w:rsidRPr="00E376CD">
        <w:rPr>
          <w:rStyle w:val="StyleUnderline"/>
          <w:highlight w:val="yellow"/>
        </w:rPr>
        <w:t>and whether</w:t>
      </w:r>
      <w:r w:rsidRPr="00526BD9">
        <w:rPr>
          <w:sz w:val="16"/>
        </w:rPr>
        <w:t xml:space="preserve"> the protection of their </w:t>
      </w:r>
      <w:r w:rsidRPr="00E376CD">
        <w:rPr>
          <w:rStyle w:val="StyleUnderline"/>
          <w:highlight w:val="yellow"/>
        </w:rPr>
        <w:t>patents</w:t>
      </w:r>
      <w:r w:rsidRPr="00526BD9">
        <w:rPr>
          <w:sz w:val="16"/>
        </w:rPr>
        <w:t xml:space="preserve"> and other intellectual property </w:t>
      </w:r>
      <w:r w:rsidRPr="00E376CD">
        <w:rPr>
          <w:rStyle w:val="StyleUnderline"/>
          <w:highlight w:val="yellow"/>
        </w:rPr>
        <w:t>should be temporarily lifted</w:t>
      </w:r>
      <w:r w:rsidRPr="00E376CD">
        <w:rPr>
          <w:sz w:val="16"/>
          <w:highlight w:val="yellow"/>
        </w:rPr>
        <w:t xml:space="preserve"> </w:t>
      </w:r>
      <w:r w:rsidRPr="00E376CD">
        <w:rPr>
          <w:rStyle w:val="StyleUnderline"/>
          <w:highlight w:val="yellow"/>
        </w:rPr>
        <w:t>to</w:t>
      </w:r>
      <w:r w:rsidRPr="00526BD9">
        <w:rPr>
          <w:rStyle w:val="StyleUnderline"/>
        </w:rPr>
        <w:t xml:space="preserve"> boost production and </w:t>
      </w:r>
      <w:r w:rsidRPr="00E376CD">
        <w:rPr>
          <w:rStyle w:val="StyleUnderline"/>
          <w:highlight w:val="yellow"/>
        </w:rPr>
        <w:t>end the pandemic</w:t>
      </w:r>
      <w:r w:rsidRPr="00526BD9">
        <w:rPr>
          <w:rStyle w:val="StyleUnderline"/>
        </w:rPr>
        <w:t xml:space="preserve">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E376CD">
        <w:rPr>
          <w:rStyle w:val="Emphasis"/>
          <w:sz w:val="32"/>
          <w:szCs w:val="32"/>
          <w:highlight w:val="yellow"/>
        </w:rPr>
        <w:t>the 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526BD9">
        <w:rPr>
          <w:rStyle w:val="StyleUnderline"/>
        </w:rPr>
        <w:t>credibility of the WTO will depend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E376CD">
        <w:rPr>
          <w:rStyle w:val="StyleUnderline"/>
          <w:highlight w:val="yellow"/>
        </w:rPr>
        <w:t xml:space="preserve">The </w:t>
      </w:r>
      <w:r w:rsidRPr="00DE0F2C">
        <w:rPr>
          <w:rStyle w:val="StyleUnderline"/>
        </w:rPr>
        <w:t xml:space="preserve">WTO's </w:t>
      </w:r>
      <w:r w:rsidRPr="00E376CD">
        <w:rPr>
          <w:rStyle w:val="StyleUnderline"/>
          <w:highlight w:val="yellow"/>
        </w:rPr>
        <w:t xml:space="preserve">founding agreement allows for rules to be waived in exceptional circumstances, and </w:t>
      </w:r>
      <w:r w:rsidRPr="00DE0F2C">
        <w:rPr>
          <w:rStyle w:val="StyleUnderline"/>
        </w:rPr>
        <w:t xml:space="preserve">indeed this </w:t>
      </w:r>
      <w:r w:rsidRPr="00E376CD">
        <w:rPr>
          <w:rStyle w:val="StyleUnderline"/>
          <w:highlight w:val="yellow"/>
        </w:rPr>
        <w:t>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w:t>
      </w:r>
      <w:r w:rsidRPr="001B5A8F">
        <w:rPr>
          <w:sz w:val="16"/>
        </w:rPr>
        <w:t xml:space="preserve">permanent in 2017.) Consensus is the key here. </w:t>
      </w:r>
      <w:r w:rsidRPr="001B5A8F">
        <w:rPr>
          <w:rStyle w:val="StyleUnderline"/>
        </w:rPr>
        <w:t>Although the failure to reach consensus on a waiver could be overcome</w:t>
      </w:r>
      <w:r w:rsidRPr="001B5A8F">
        <w:rPr>
          <w:sz w:val="16"/>
        </w:rPr>
        <w:t xml:space="preserve"> with a 75% supermajority vote by the WTO's membership, </w:t>
      </w:r>
      <w:r w:rsidRPr="001B5A8F">
        <w:rPr>
          <w:rStyle w:val="StyleUnderline"/>
        </w:rPr>
        <w:t xml:space="preserve">this would be an </w:t>
      </w:r>
      <w:r w:rsidRPr="001B5A8F">
        <w:rPr>
          <w:rStyle w:val="Emphasis"/>
        </w:rPr>
        <w:t>unprecedented and seismic event</w:t>
      </w:r>
      <w:r w:rsidRPr="001B5A8F">
        <w:rPr>
          <w:sz w:val="16"/>
        </w:rPr>
        <w:t>. In the</w:t>
      </w:r>
      <w:r w:rsidRPr="00526BD9">
        <w:rPr>
          <w:sz w:val="16"/>
        </w:rPr>
        <w:t xml:space="preserv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3D745E">
        <w:rPr>
          <w:rStyle w:val="StyleUnderline"/>
          <w:highlight w:val="yellow"/>
        </w:rPr>
        <w:t>If</w:t>
      </w:r>
      <w:r w:rsidRPr="00526BD9">
        <w:rPr>
          <w:rStyle w:val="StyleUnderline"/>
        </w:rPr>
        <w:t xml:space="preserve">, in the face of one of humanity's greatest challenges in a century, </w:t>
      </w:r>
      <w:r w:rsidRPr="003D745E">
        <w:rPr>
          <w:rStyle w:val="StyleUnderline"/>
          <w:highlight w:val="yellow"/>
        </w:rPr>
        <w:t>the WTO</w:t>
      </w:r>
      <w:r w:rsidRPr="00526BD9">
        <w:rPr>
          <w:rStyle w:val="StyleUnderline"/>
        </w:rPr>
        <w:t xml:space="preserve"> </w:t>
      </w:r>
      <w:r w:rsidRPr="001B5A8F">
        <w:rPr>
          <w:rStyle w:val="StyleUnderline"/>
        </w:rPr>
        <w:t xml:space="preserve">functionally </w:t>
      </w:r>
      <w:r w:rsidRPr="003D745E">
        <w:rPr>
          <w:rStyle w:val="StyleUnderline"/>
          <w:highlight w:val="yellow"/>
        </w:rPr>
        <w:t>becomes an obstacle</w:t>
      </w:r>
      <w:r w:rsidRPr="00526BD9">
        <w:rPr>
          <w:rStyle w:val="StyleUnderline"/>
        </w:rPr>
        <w:t xml:space="preserve"> as in contrast to part of the solution, I think </w:t>
      </w:r>
      <w:r w:rsidRPr="003D745E">
        <w:rPr>
          <w:rStyle w:val="Emphasis"/>
          <w:highlight w:val="yellow"/>
        </w:rPr>
        <w:t xml:space="preserve">it could be the </w:t>
      </w:r>
      <w:r w:rsidRPr="003D745E">
        <w:rPr>
          <w:rStyle w:val="Emphasis"/>
          <w:sz w:val="28"/>
          <w:szCs w:val="28"/>
          <w:highlight w:val="yellow"/>
        </w:rPr>
        <w:t>final nail in the coffin</w:t>
      </w:r>
      <w:r w:rsidRPr="003D745E">
        <w:rPr>
          <w:rStyle w:val="StyleUnderline"/>
        </w:rPr>
        <w:t>"</w:t>
      </w:r>
      <w:r w:rsidRPr="00526BD9">
        <w:rPr>
          <w:rStyle w:val="StyleUnderline"/>
        </w:rPr>
        <w:t xml:space="preserve">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3D745E">
        <w:rPr>
          <w:rStyle w:val="StyleUnderline"/>
          <w:highlight w:val="yellow"/>
        </w:rPr>
        <w:t>If the</w:t>
      </w:r>
      <w:r w:rsidRPr="00526BD9">
        <w:rPr>
          <w:sz w:val="16"/>
        </w:rPr>
        <w:t xml:space="preserve"> TRIPS </w:t>
      </w:r>
      <w:r w:rsidRPr="003D745E">
        <w:rPr>
          <w:rStyle w:val="StyleUnderline"/>
          <w:highlight w:val="yellow"/>
        </w:rPr>
        <w:t>waiver is successful</w:t>
      </w:r>
      <w:r w:rsidRPr="003D745E">
        <w:rPr>
          <w:sz w:val="16"/>
          <w:highlight w:val="yellow"/>
        </w:rPr>
        <w:t xml:space="preserve">, </w:t>
      </w:r>
      <w:r w:rsidRPr="001B5A8F">
        <w:rPr>
          <w:rStyle w:val="StyleUnderline"/>
        </w:rPr>
        <w:t xml:space="preserve">and </w:t>
      </w:r>
      <w:r w:rsidRPr="003D745E">
        <w:rPr>
          <w:rStyle w:val="StyleUnderline"/>
          <w:highlight w:val="yellow"/>
        </w:rPr>
        <w:t xml:space="preserve">people see the WTO as being </w:t>
      </w:r>
      <w:r w:rsidRPr="003D745E">
        <w:rPr>
          <w:rStyle w:val="Emphasis"/>
          <w:highlight w:val="yellow"/>
        </w:rPr>
        <w:t>part of the solution</w:t>
      </w:r>
      <w:r w:rsidRPr="00526BD9">
        <w:rPr>
          <w:sz w:val="16"/>
        </w:rPr>
        <w:t>—saving lives and livelihoods—</w:t>
      </w:r>
      <w:r w:rsidRPr="003D745E">
        <w:rPr>
          <w:rStyle w:val="StyleUnderline"/>
          <w:highlight w:val="yellow"/>
        </w:rPr>
        <w:t xml:space="preserve">it could </w:t>
      </w:r>
      <w:r w:rsidRPr="003D745E">
        <w:rPr>
          <w:rStyle w:val="Emphasis"/>
          <w:highlight w:val="yellow"/>
        </w:rPr>
        <w:t>create</w:t>
      </w:r>
      <w:r w:rsidRPr="003D745E">
        <w:rPr>
          <w:rStyle w:val="StyleUnderline"/>
          <w:highlight w:val="yellow"/>
        </w:rPr>
        <w:t xml:space="preserve"> </w:t>
      </w:r>
      <w:r w:rsidRPr="00DE0F2C">
        <w:rPr>
          <w:rStyle w:val="Emphasis"/>
        </w:rPr>
        <w:t>goodwill and</w:t>
      </w:r>
      <w:r w:rsidRPr="003D745E">
        <w:rPr>
          <w:rStyle w:val="Emphasis"/>
          <w:highlight w:val="yellow"/>
        </w:rPr>
        <w:t xml:space="preserve"> momentum to address </w:t>
      </w:r>
      <w:r w:rsidRPr="00DE0F2C">
        <w:rPr>
          <w:rStyle w:val="Emphasis"/>
        </w:rPr>
        <w:t xml:space="preserve">what are still daunting </w:t>
      </w:r>
      <w:r w:rsidRPr="003D745E">
        <w:rPr>
          <w:rStyle w:val="Emphasis"/>
          <w:highlight w:val="yellow"/>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w:t>
      </w:r>
      <w:r w:rsidRPr="00526BD9">
        <w:rPr>
          <w:sz w:val="16"/>
        </w:rPr>
        <w:lastRenderedPageBreak/>
        <w:t xml:space="preserve">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 xml:space="preserve">these problems won't go away if the WTO manages to </w:t>
      </w:r>
      <w:r w:rsidRPr="00DE0F2C">
        <w:rPr>
          <w:rStyle w:val="StyleUnderline"/>
        </w:rPr>
        <w:t>come up with a TRIPS waiver for COVID</w:t>
      </w:r>
      <w:r w:rsidRPr="00DE0F2C">
        <w:rPr>
          <w:sz w:val="16"/>
        </w:rPr>
        <w:t>-19 vaccines and medical supplies, Wallach concedes. "</w:t>
      </w:r>
      <w:r w:rsidRPr="00DE0F2C">
        <w:rPr>
          <w:rStyle w:val="StyleUnderline"/>
        </w:rPr>
        <w:t>But," she adds, "</w:t>
      </w:r>
      <w:r w:rsidRPr="00DE0F2C">
        <w:rPr>
          <w:rStyle w:val="Emphasis"/>
        </w:rPr>
        <w:t>the will and the good faith</w:t>
      </w:r>
      <w:r w:rsidRPr="00DE0F2C">
        <w:rPr>
          <w:rStyle w:val="StyleUnderline"/>
        </w:rPr>
        <w:t xml:space="preserve"> to tackle these challenges is </w:t>
      </w:r>
      <w:r w:rsidRPr="00DE0F2C">
        <w:rPr>
          <w:rStyle w:val="Emphasis"/>
        </w:rPr>
        <w:t>increased enormously</w:t>
      </w:r>
      <w:r w:rsidRPr="00DE0F2C">
        <w:rPr>
          <w:rStyle w:val="StyleUnderline"/>
        </w:rPr>
        <w:t xml:space="preserve"> if the WTO has the </w:t>
      </w:r>
      <w:r w:rsidRPr="00DE0F2C">
        <w:rPr>
          <w:rStyle w:val="Emphasis"/>
        </w:rPr>
        <w:t>experience of being part of the solution, not just an obstacle."</w:t>
      </w:r>
      <w:r w:rsidRPr="00DE0F2C">
        <w:rPr>
          <w:sz w:val="16"/>
        </w:rPr>
        <w:t xml:space="preserve"> </w:t>
      </w:r>
      <w:r w:rsidRPr="00DE0F2C">
        <w:rPr>
          <w:rStyle w:val="StyleUnderline"/>
        </w:rPr>
        <w:t>Wallach points to a statement released</w:t>
      </w:r>
      <w:r w:rsidRPr="00DE0F2C">
        <w:rPr>
          <w:sz w:val="16"/>
        </w:rPr>
        <w:t xml:space="preserve"> earlier this month </w:t>
      </w:r>
      <w:r w:rsidRPr="00DE0F2C">
        <w:rPr>
          <w:rStyle w:val="StyleUnderline"/>
        </w:rPr>
        <w:t xml:space="preserve">by </w:t>
      </w:r>
      <w:r w:rsidRPr="00DE0F2C">
        <w:rPr>
          <w:sz w:val="16"/>
        </w:rPr>
        <w:t>Asia Pacific Economic</w:t>
      </w:r>
      <w:r w:rsidRPr="00526BD9">
        <w:rPr>
          <w:sz w:val="16"/>
        </w:rPr>
        <w:t xml:space="preserve"> Cooperation (</w:t>
      </w:r>
      <w:r w:rsidRPr="00526BD9">
        <w:rPr>
          <w:rStyle w:val="StyleUnderline"/>
        </w:rPr>
        <w:t>APEC) trade ministers</w:t>
      </w:r>
      <w:r w:rsidRPr="00526BD9">
        <w:rPr>
          <w:sz w:val="16"/>
        </w:rPr>
        <w:t>, which called for urgent discussions on the waiver. "</w:t>
      </w:r>
      <w:r w:rsidRPr="003D745E">
        <w:rPr>
          <w:rStyle w:val="StyleUnderline"/>
          <w:highlight w:val="yellow"/>
        </w:rPr>
        <w:t xml:space="preserve">The WTO must </w:t>
      </w:r>
      <w:r w:rsidRPr="003D745E">
        <w:rPr>
          <w:rStyle w:val="Emphasis"/>
          <w:highlight w:val="yellow"/>
        </w:rPr>
        <w:t xml:space="preserve">demonstrate that global trade rules can help address </w:t>
      </w:r>
      <w:r w:rsidRPr="003D745E">
        <w:rPr>
          <w:rStyle w:val="Emphasis"/>
        </w:rPr>
        <w:t>the human catastrophe</w:t>
      </w:r>
      <w:r w:rsidRPr="00526BD9">
        <w:rPr>
          <w:rStyle w:val="StyleUnderline"/>
        </w:rPr>
        <w:t xml:space="preserve"> of </w:t>
      </w:r>
      <w:r w:rsidRPr="003D745E">
        <w:rPr>
          <w:rStyle w:val="StyleUnderline"/>
          <w:highlight w:val="yellow"/>
        </w:rPr>
        <w:t>the</w:t>
      </w:r>
      <w:r w:rsidRPr="00526BD9">
        <w:rPr>
          <w:rStyle w:val="StyleUnderline"/>
        </w:rPr>
        <w:t xml:space="preserve"> COVID-19 </w:t>
      </w:r>
      <w:r w:rsidRPr="003D745E">
        <w:rPr>
          <w:rStyle w:val="StyleUnderline"/>
          <w:highlight w:val="yellow"/>
        </w:rPr>
        <w:t>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0B2B2890" w14:textId="3AB28128" w:rsidR="0041633B" w:rsidRDefault="0041633B" w:rsidP="0041633B">
      <w:pPr>
        <w:pStyle w:val="Heading4"/>
      </w:pPr>
      <w:r>
        <w:t>2. The WTO reduces war through peace dividends, interdependence, and rule of law</w:t>
      </w:r>
    </w:p>
    <w:p w14:paraId="11BFCAD9" w14:textId="77777777" w:rsidR="0041633B" w:rsidRPr="00B51DB2" w:rsidRDefault="0041633B" w:rsidP="0041633B">
      <w:pPr>
        <w:rPr>
          <w:rStyle w:val="Style13ptBold"/>
        </w:rPr>
      </w:pPr>
      <w:r w:rsidRPr="00777422">
        <w:rPr>
          <w:rStyle w:val="Style13ptBold"/>
          <w:highlight w:val="yellow"/>
        </w:rPr>
        <w:t>Baldwin</w:t>
      </w:r>
      <w:r w:rsidRPr="00B51DB2">
        <w:rPr>
          <w:rStyle w:val="Style13ptBold"/>
        </w:rPr>
        <w:t xml:space="preserve">, PhD, and </w:t>
      </w:r>
      <w:proofErr w:type="spellStart"/>
      <w:r w:rsidRPr="00B51DB2">
        <w:rPr>
          <w:rStyle w:val="Style13ptBold"/>
        </w:rPr>
        <w:t>Nakotomi</w:t>
      </w:r>
      <w:proofErr w:type="spellEnd"/>
      <w:r w:rsidRPr="00B51DB2">
        <w:rPr>
          <w:rStyle w:val="Style13ptBold"/>
        </w:rPr>
        <w:t xml:space="preserve"> </w:t>
      </w:r>
      <w:r w:rsidRPr="00777422">
        <w:rPr>
          <w:rStyle w:val="Style13ptBold"/>
          <w:highlight w:val="yellow"/>
        </w:rPr>
        <w:t>15</w:t>
      </w:r>
    </w:p>
    <w:p w14:paraId="05D59298" w14:textId="77777777" w:rsidR="0041633B" w:rsidRPr="00B51DB2" w:rsidRDefault="0041633B" w:rsidP="0041633B">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1" w:history="1">
        <w:r w:rsidRPr="00B51DB2">
          <w:rPr>
            <w:rStyle w:val="Hyperlink"/>
            <w:sz w:val="16"/>
          </w:rPr>
          <w:t>https://cepr.org/sites/default/files/policy_insights/PolicyInsight84.pdf</w:t>
        </w:r>
      </w:hyperlink>
      <w:r w:rsidRPr="00B51DB2">
        <w:rPr>
          <w:sz w:val="16"/>
        </w:rPr>
        <w:t>, July)</w:t>
      </w:r>
    </w:p>
    <w:p w14:paraId="6D6587B0" w14:textId="77777777" w:rsidR="0041633B" w:rsidRPr="007A6DCA" w:rsidRDefault="0041633B" w:rsidP="0041633B">
      <w:pPr>
        <w:rPr>
          <w:u w:val="single"/>
        </w:rPr>
      </w:pPr>
      <w:r w:rsidRPr="00777422">
        <w:rPr>
          <w:rStyle w:val="StyleUnderline"/>
          <w:highlight w:val="yellow"/>
        </w:rPr>
        <w:t>The WTO</w:t>
      </w:r>
      <w:r w:rsidRPr="00B51DB2">
        <w:rPr>
          <w:sz w:val="16"/>
        </w:rPr>
        <w:t>, and t</w:t>
      </w:r>
      <w:r w:rsidRPr="000429EF">
        <w:rPr>
          <w:sz w:val="16"/>
        </w:rPr>
        <w:t xml:space="preserve">he GATT before it, </w:t>
      </w:r>
      <w:r w:rsidRPr="000429EF">
        <w:rPr>
          <w:rStyle w:val="StyleUnderline"/>
        </w:rPr>
        <w:t xml:space="preserve">has been one the planet’s </w:t>
      </w:r>
      <w:r w:rsidRPr="000429EF">
        <w:rPr>
          <w:rStyle w:val="Emphasis"/>
        </w:rPr>
        <w:t>precious public goods.</w:t>
      </w:r>
      <w:r w:rsidRPr="00B51DB2">
        <w:rPr>
          <w:sz w:val="16"/>
        </w:rPr>
        <w:t xml:space="preserve"> </w:t>
      </w:r>
      <w:r w:rsidRPr="00957338">
        <w:rPr>
          <w:rStyle w:val="StyleUnderline"/>
        </w:rPr>
        <w:t>The multilateral</w:t>
      </w:r>
      <w:r>
        <w:rPr>
          <w:rStyle w:val="StyleUnderline"/>
        </w:rPr>
        <w:t xml:space="preserve"> </w:t>
      </w:r>
      <w:r w:rsidRPr="00777422">
        <w:rPr>
          <w:rStyle w:val="StyleUnderline"/>
          <w:highlight w:val="yellow"/>
        </w:rPr>
        <w:t>cooperation supports</w:t>
      </w:r>
      <w:r w:rsidRPr="00957338">
        <w:rPr>
          <w:rStyle w:val="StyleUnderline"/>
        </w:rPr>
        <w:t xml:space="preserve"> and encourages </w:t>
      </w:r>
      <w:r w:rsidRPr="00777422">
        <w:rPr>
          <w:rStyle w:val="StyleUnderline"/>
          <w:highlight w:val="yellow"/>
        </w:rPr>
        <w:t>trade</w:t>
      </w:r>
      <w:r w:rsidRPr="00957338">
        <w:rPr>
          <w:rStyle w:val="StyleUnderline"/>
        </w:rPr>
        <w:t>, which,</w:t>
      </w:r>
      <w:r>
        <w:rPr>
          <w:rStyle w:val="StyleUnderline"/>
        </w:rPr>
        <w:t xml:space="preserve"> </w:t>
      </w:r>
      <w:r w:rsidRPr="00957338">
        <w:rPr>
          <w:rStyle w:val="StyleUnderline"/>
        </w:rPr>
        <w:t xml:space="preserve">in turn, </w:t>
      </w:r>
      <w:r w:rsidRPr="00777422">
        <w:rPr>
          <w:rStyle w:val="StyleUnderline"/>
          <w:highlight w:val="yellow"/>
        </w:rPr>
        <w:t xml:space="preserve">fosters </w:t>
      </w:r>
      <w:r w:rsidRPr="00777422">
        <w:rPr>
          <w:rStyle w:val="Emphasis"/>
          <w:highlight w:val="yellow"/>
        </w:rPr>
        <w:t>peace and rising living standards</w:t>
      </w:r>
      <w:r w:rsidRPr="00777422">
        <w:rPr>
          <w:rStyle w:val="StyleUnderline"/>
          <w:highlight w:val="yellow"/>
        </w:rPr>
        <w:t xml:space="preserve"> worldwide</w:t>
      </w:r>
      <w:r w:rsidRPr="00957338">
        <w:rPr>
          <w:rStyle w:val="StyleUnderline"/>
        </w:rPr>
        <w:t>.</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957338">
        <w:rPr>
          <w:rStyle w:val="StyleUnderline"/>
        </w:rPr>
        <w:t xml:space="preserve">sellers have </w:t>
      </w:r>
      <w:r w:rsidRPr="00957338">
        <w:rPr>
          <w:rStyle w:val="StyleUnderline"/>
        </w:rPr>
        <w:lastRenderedPageBreak/>
        <w:t>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777422">
        <w:rPr>
          <w:rStyle w:val="StyleUnderline"/>
          <w:highlight w:val="yellow"/>
        </w:rPr>
        <w:t>International commerce makes</w:t>
      </w:r>
      <w:r w:rsidRPr="00957338">
        <w:rPr>
          <w:rStyle w:val="StyleUnderline"/>
        </w:rPr>
        <w:t xml:space="preserve"> Franco-German </w:t>
      </w:r>
      <w:r w:rsidRPr="00777422">
        <w:rPr>
          <w:rStyle w:val="StyleUnderline"/>
          <w:highlight w:val="yellow"/>
        </w:rPr>
        <w:t>war into a ‘mutually assured destruction’ situation</w:t>
      </w:r>
      <w:r w:rsidRPr="00957338">
        <w:rPr>
          <w:rStyle w:val="StyleUnderline"/>
        </w:rPr>
        <w:t>.</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 xml:space="preserve">Trade allows the market’s </w:t>
      </w:r>
      <w:proofErr w:type="spellStart"/>
      <w:r w:rsidRPr="00957338">
        <w:rPr>
          <w:rStyle w:val="StyleUnderline"/>
        </w:rPr>
        <w:t>efficiencyenhancing</w:t>
      </w:r>
      <w:proofErr w:type="spellEnd"/>
      <w:r w:rsidRPr="00957338">
        <w:rPr>
          <w:rStyle w:val="StyleUnderline"/>
        </w:rPr>
        <w:t xml:space="preserve">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This enables countries to</w:t>
      </w:r>
      <w:r>
        <w:rPr>
          <w:rStyle w:val="StyleUnderline"/>
        </w:rPr>
        <w:t xml:space="preserve"> </w:t>
      </w:r>
      <w:r w:rsidRPr="00957338">
        <w:rPr>
          <w:rStyle w:val="StyleUnderline"/>
        </w:rPr>
        <w:t>achieve greater scale and agglomeration economies</w:t>
      </w:r>
      <w:r>
        <w:rPr>
          <w:rStyle w:val="StyleUnderline"/>
        </w:rPr>
        <w:t xml:space="preserve"> </w:t>
      </w:r>
      <w:r w:rsidRPr="00957338">
        <w:rPr>
          <w:rStyle w:val="StyleUnderline"/>
        </w:rPr>
        <w:t>that are, in turn, pro-innovation,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0C6DC6">
        <w:rPr>
          <w:rStyle w:val="StyleUnderline"/>
          <w:highlight w:val="yellow"/>
        </w:rPr>
        <w:t>Trade</w:t>
      </w:r>
      <w:r w:rsidRPr="00957338">
        <w:rPr>
          <w:sz w:val="16"/>
        </w:rPr>
        <w:t xml:space="preserve">, in other words, </w:t>
      </w:r>
      <w:r w:rsidRPr="000C6DC6">
        <w:rPr>
          <w:rStyle w:val="Emphasis"/>
          <w:highlight w:val="yellow"/>
        </w:rPr>
        <w:t>is</w:t>
      </w:r>
      <w:r w:rsidRPr="00957338">
        <w:rPr>
          <w:rStyle w:val="Emphasis"/>
        </w:rPr>
        <w:t xml:space="preserve"> a classic example of </w:t>
      </w:r>
      <w:proofErr w:type="spellStart"/>
      <w:r w:rsidRPr="000C6DC6">
        <w:rPr>
          <w:rStyle w:val="Emphasis"/>
          <w:highlight w:val="yellow"/>
        </w:rPr>
        <w:t>winwin</w:t>
      </w:r>
      <w:proofErr w:type="spellEnd"/>
      <w:r w:rsidRPr="000C6DC6">
        <w:rPr>
          <w:rStyle w:val="Emphasis"/>
          <w:highlight w:val="yellow"/>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0C6DC6">
        <w:rPr>
          <w:rStyle w:val="StyleUnderline"/>
          <w:highlight w:val="yellow"/>
        </w:rPr>
        <w:t>The</w:t>
      </w:r>
      <w:r w:rsidRPr="00957338">
        <w:rPr>
          <w:rStyle w:val="StyleUnderline"/>
        </w:rPr>
        <w:t xml:space="preserve"> </w:t>
      </w:r>
      <w:r w:rsidRPr="00957338">
        <w:rPr>
          <w:sz w:val="16"/>
        </w:rPr>
        <w:t>result is what could be called the GATT/</w:t>
      </w:r>
      <w:r w:rsidRPr="000C6DC6">
        <w:rPr>
          <w:rStyle w:val="StyleUnderline"/>
          <w:highlight w:val="yellow"/>
        </w:rPr>
        <w:t>WTO ‘code of good conduct’</w:t>
      </w:r>
      <w:r w:rsidRPr="00957338">
        <w:rPr>
          <w:rStyle w:val="StyleUnderline"/>
        </w:rPr>
        <w:t>.</w:t>
      </w:r>
      <w:r w:rsidRPr="00957338">
        <w:rPr>
          <w:sz w:val="16"/>
        </w:rPr>
        <w:t xml:space="preserve"> The code </w:t>
      </w:r>
      <w:r w:rsidRPr="00443879">
        <w:rPr>
          <w:rStyle w:val="StyleUnderline"/>
          <w:highlight w:val="yellow"/>
        </w:rPr>
        <w:t>fost</w:t>
      </w:r>
      <w:r w:rsidRPr="000C6DC6">
        <w:rPr>
          <w:rStyle w:val="StyleUnderline"/>
          <w:highlight w:val="yellow"/>
        </w:rPr>
        <w:t>ered a pattern of cooperation which fostered economic success</w:t>
      </w:r>
      <w:r w:rsidRPr="000C6DC6">
        <w:rPr>
          <w:sz w:val="16"/>
        </w:rPr>
        <w:t xml:space="preserve"> (</w:t>
      </w:r>
      <w:r w:rsidRPr="00957338">
        <w:rPr>
          <w:sz w:val="16"/>
        </w:rPr>
        <w:t xml:space="preserve">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0C6DC6">
        <w:rPr>
          <w:rStyle w:val="StyleUnderline"/>
          <w:highlight w:val="yellow"/>
        </w:rPr>
        <w:t>This</w:t>
      </w:r>
      <w:r w:rsidRPr="00957338">
        <w:rPr>
          <w:rStyle w:val="StyleUnderline"/>
        </w:rPr>
        <w:t xml:space="preserve"> success </w:t>
      </w:r>
      <w:r w:rsidRPr="000C6DC6">
        <w:rPr>
          <w:rStyle w:val="StyleUnderline"/>
          <w:highlight w:val="yellow"/>
        </w:rPr>
        <w:t xml:space="preserve">produced a </w:t>
      </w:r>
      <w:r w:rsidRPr="000C6DC6">
        <w:rPr>
          <w:rStyle w:val="Emphasis"/>
          <w:highlight w:val="yellow"/>
        </w:rPr>
        <w:t xml:space="preserve">historic shift in the mindset of global political, business, and </w:t>
      </w:r>
      <w:proofErr w:type="spellStart"/>
      <w:r w:rsidRPr="000C6DC6">
        <w:rPr>
          <w:rStyle w:val="Emphasis"/>
          <w:highlight w:val="yellow"/>
        </w:rPr>
        <w:t>labour</w:t>
      </w:r>
      <w:proofErr w:type="spellEnd"/>
      <w:r w:rsidRPr="000C6DC6">
        <w:rPr>
          <w:rStyle w:val="Emphasis"/>
          <w:highlight w:val="yellow"/>
        </w:rPr>
        <w:t xml:space="preserve"> 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w:t>
      </w:r>
      <w:r w:rsidRPr="000C6DC6">
        <w:rPr>
          <w:rStyle w:val="StyleUnderline"/>
          <w:highlight w:val="yellow"/>
        </w:rPr>
        <w:t xml:space="preserve">. As nations and interest groups came to expect that the rules would be respected, they adopted </w:t>
      </w:r>
      <w:proofErr w:type="spellStart"/>
      <w:r w:rsidRPr="000C6DC6">
        <w:rPr>
          <w:rStyle w:val="StyleUnderline"/>
          <w:highlight w:val="yellow"/>
        </w:rPr>
        <w:t>behaviours</w:t>
      </w:r>
      <w:proofErr w:type="spellEnd"/>
      <w:r w:rsidRPr="000C6DC6">
        <w:rPr>
          <w:rStyle w:val="StyleUnderline"/>
          <w:highlight w:val="yellow"/>
        </w:rPr>
        <w:t xml:space="preserve"> that conformed to the rules</w:t>
      </w:r>
      <w:r w:rsidRPr="00957338">
        <w:rPr>
          <w:rStyle w:val="StyleUnderline"/>
        </w:rPr>
        <w:t xml:space="preserve"> –</w:t>
      </w:r>
      <w:r>
        <w:rPr>
          <w:rStyle w:val="StyleUnderline"/>
        </w:rPr>
        <w:t xml:space="preserve"> </w:t>
      </w:r>
      <w:r w:rsidRPr="00957338">
        <w:rPr>
          <w:rStyle w:val="StyleUnderline"/>
        </w:rPr>
        <w:t xml:space="preserve">thus </w:t>
      </w:r>
      <w:r w:rsidRPr="000C6DC6">
        <w:rPr>
          <w:rStyle w:val="Emphasis"/>
          <w:highlight w:val="yellow"/>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957338">
        <w:rPr>
          <w:rStyle w:val="Emphasis"/>
        </w:rPr>
        <w:t>It is a precious ‘public</w:t>
      </w:r>
      <w:r>
        <w:rPr>
          <w:rStyle w:val="Emphasis"/>
        </w:rPr>
        <w:t xml:space="preserve"> </w:t>
      </w:r>
      <w:r w:rsidRPr="00957338">
        <w:rPr>
          <w:rStyle w:val="Emphasis"/>
        </w:rPr>
        <w:t>good’ for world trade and, more generally, for</w:t>
      </w:r>
      <w:r>
        <w:rPr>
          <w:rStyle w:val="Emphasis"/>
        </w:rPr>
        <w:t xml:space="preserve"> </w:t>
      </w:r>
      <w:r w:rsidRPr="00957338">
        <w:rPr>
          <w:rStyle w:val="Emphasis"/>
        </w:rPr>
        <w:t xml:space="preserve">world peace; </w:t>
      </w:r>
      <w:r w:rsidRPr="000C6DC6">
        <w:rPr>
          <w:rStyle w:val="Emphasis"/>
          <w:highlight w:val="yellow"/>
        </w:rPr>
        <w:t>multilateral cooperation on anything is a rare commodity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0C6DC6">
        <w:rPr>
          <w:rStyle w:val="StyleUnderline"/>
          <w:highlight w:val="yellow"/>
        </w:rPr>
        <w:t>The</w:t>
      </w:r>
      <w:r w:rsidRPr="00957338">
        <w:rPr>
          <w:rStyle w:val="StyleUnderline"/>
        </w:rPr>
        <w:t xml:space="preserve"> GATT/</w:t>
      </w:r>
      <w:r w:rsidRPr="000C6DC6">
        <w:rPr>
          <w:rStyle w:val="StyleUnderline"/>
          <w:highlight w:val="yellow"/>
        </w:rPr>
        <w:t>WTO is the leading</w:t>
      </w:r>
      <w:r w:rsidRPr="00957338">
        <w:rPr>
          <w:sz w:val="16"/>
        </w:rPr>
        <w:t xml:space="preserve"> – and probably the only – </w:t>
      </w:r>
      <w:r w:rsidRPr="000C6DC6">
        <w:rPr>
          <w:rStyle w:val="StyleUnderline"/>
          <w:highlight w:val="yellow"/>
        </w:rPr>
        <w:t>example of a multilateral and near</w:t>
      </w:r>
      <w:r>
        <w:rPr>
          <w:rStyle w:val="StyleUnderline"/>
          <w:highlight w:val="yellow"/>
        </w:rPr>
        <w:t xml:space="preserve"> </w:t>
      </w:r>
      <w:r w:rsidRPr="000C6DC6">
        <w:rPr>
          <w:rStyle w:val="StyleUnderline"/>
          <w:highlight w:val="yellow"/>
        </w:rPr>
        <w:t>universal framework of rules and law.</w:t>
      </w:r>
    </w:p>
    <w:p w14:paraId="6B136D29" w14:textId="586E1174" w:rsidR="0041633B" w:rsidRDefault="0041633B" w:rsidP="0041633B">
      <w:pPr>
        <w:pStyle w:val="Heading4"/>
      </w:pPr>
      <w:r>
        <w:lastRenderedPageBreak/>
        <w:t xml:space="preserve">3. The WTO is crucial to make global trade equitable and reduce poverty </w:t>
      </w:r>
    </w:p>
    <w:p w14:paraId="634FB268" w14:textId="77777777" w:rsidR="0041633B" w:rsidRPr="003C32C7" w:rsidRDefault="0041633B" w:rsidP="0041633B">
      <w:pPr>
        <w:rPr>
          <w:rStyle w:val="Style13ptBold"/>
        </w:rPr>
      </w:pPr>
      <w:proofErr w:type="spellStart"/>
      <w:r w:rsidRPr="000C6DC6">
        <w:rPr>
          <w:rStyle w:val="Style13ptBold"/>
          <w:highlight w:val="yellow"/>
        </w:rPr>
        <w:t>Narlikar</w:t>
      </w:r>
      <w:proofErr w:type="spellEnd"/>
      <w:r w:rsidRPr="003C32C7">
        <w:rPr>
          <w:rStyle w:val="Style13ptBold"/>
        </w:rPr>
        <w:t xml:space="preserve">, PhD, </w:t>
      </w:r>
      <w:r w:rsidRPr="000C6DC6">
        <w:rPr>
          <w:rStyle w:val="Style13ptBold"/>
          <w:highlight w:val="yellow"/>
        </w:rPr>
        <w:t>18</w:t>
      </w:r>
      <w:r w:rsidRPr="003C32C7">
        <w:rPr>
          <w:rStyle w:val="Style13ptBold"/>
        </w:rPr>
        <w:t xml:space="preserve"> </w:t>
      </w:r>
    </w:p>
    <w:p w14:paraId="037C2B02" w14:textId="77777777" w:rsidR="0041633B" w:rsidRPr="003C32C7" w:rsidRDefault="0041633B" w:rsidP="0041633B">
      <w:pPr>
        <w:rPr>
          <w:sz w:val="16"/>
        </w:rPr>
      </w:pPr>
      <w:r w:rsidRPr="003C32C7">
        <w:rPr>
          <w:sz w:val="16"/>
        </w:rPr>
        <w:t xml:space="preserve">(AMRITA NARLIKAR is President of the GIGA German Institute of Global and Area Studies and a professor at the University of Hamburg. </w:t>
      </w:r>
      <w:hyperlink r:id="rId12" w:history="1">
        <w:r w:rsidRPr="003C32C7">
          <w:rPr>
            <w:rStyle w:val="Hyperlink"/>
            <w:sz w:val="16"/>
          </w:rPr>
          <w:t>https://www.foreignaffairs.com/articles/2018-03-05/trade-war-poor</w:t>
        </w:r>
      </w:hyperlink>
      <w:r w:rsidRPr="003C32C7">
        <w:rPr>
          <w:sz w:val="16"/>
        </w:rPr>
        <w:t>, 3-5)</w:t>
      </w:r>
    </w:p>
    <w:p w14:paraId="4D8A9C6E" w14:textId="77777777" w:rsidR="0041633B" w:rsidRDefault="0041633B" w:rsidP="0041633B">
      <w:pPr>
        <w:rPr>
          <w:rStyle w:val="StyleUnderline"/>
        </w:rPr>
      </w:pPr>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636FA9">
        <w:rPr>
          <w:rStyle w:val="StyleUnderline"/>
        </w:rPr>
        <w:t>The WTO seems to be whimpering its way to an inglorious end</w:t>
      </w:r>
      <w:r w:rsidRPr="003C32C7">
        <w:rPr>
          <w:sz w:val="16"/>
        </w:rPr>
        <w:t xml:space="preserve">. And if the global trading mechanism does indeed collapse, </w:t>
      </w:r>
      <w:r w:rsidRPr="00443879">
        <w:rPr>
          <w:rStyle w:val="Emphasis"/>
          <w:highlight w:val="yellow"/>
        </w:rPr>
        <w:t>th</w:t>
      </w:r>
      <w:r w:rsidRPr="000C6DC6">
        <w:rPr>
          <w:rStyle w:val="Emphasis"/>
          <w:highlight w:val="yellow"/>
        </w:rPr>
        <w:t>e consequences will be adverse for all parties, but especially so for the poorest of the world</w:t>
      </w:r>
      <w:r w:rsidRPr="003C32C7">
        <w:rPr>
          <w:sz w:val="16"/>
        </w:rPr>
        <w:t xml:space="preserve">. PUNISHING DEVELOPING COUNTRIES AND THE POOREST PEOPLE In 2010, </w:t>
      </w:r>
      <w:r w:rsidRPr="003C32C7">
        <w:rPr>
          <w:rStyle w:val="StyleUnderline"/>
        </w:rPr>
        <w:t>the Millennium Development Goals reached one of its targets</w:t>
      </w:r>
      <w:r w:rsidRPr="003C32C7">
        <w:rPr>
          <w:sz w:val="16"/>
        </w:rPr>
        <w:t xml:space="preserve">, of </w:t>
      </w:r>
      <w:r w:rsidRPr="003C32C7">
        <w:rPr>
          <w:rStyle w:val="StyleUnderline"/>
        </w:rPr>
        <w:t>cutting extreme poverty by half.</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157F6">
        <w:rPr>
          <w:rStyle w:val="StyleUnderline"/>
        </w:rPr>
        <w:t>was economic growth</w:t>
      </w:r>
      <w:r w:rsidRPr="003C32C7">
        <w:rPr>
          <w:sz w:val="16"/>
        </w:rPr>
        <w:t xml:space="preserve"> in many developing countries, especially China and India. Although such growth was fueled by several factors, </w:t>
      </w:r>
      <w:r w:rsidRPr="000C6DC6">
        <w:rPr>
          <w:rStyle w:val="Emphasis"/>
          <w:highlight w:val="yellow"/>
        </w:rPr>
        <w:t>one critical driver was international trade</w:t>
      </w:r>
      <w:r w:rsidRPr="000C6DC6">
        <w:rPr>
          <w:sz w:val="16"/>
          <w:highlight w:val="yellow"/>
        </w:rPr>
        <w:t xml:space="preserve">. </w:t>
      </w:r>
      <w:r w:rsidRPr="000C6DC6">
        <w:rPr>
          <w:rStyle w:val="Emphasis"/>
          <w:highlight w:val="yellow"/>
        </w:rPr>
        <w:t>Extensive research</w:t>
      </w:r>
      <w:r w:rsidRPr="000C6DC6">
        <w:rPr>
          <w:sz w:val="16"/>
          <w:highlight w:val="yellow"/>
        </w:rPr>
        <w:t xml:space="preserve"> </w:t>
      </w:r>
      <w:r w:rsidRPr="000C6DC6">
        <w:rPr>
          <w:rStyle w:val="StyleUnderline"/>
          <w:highlight w:val="yellow"/>
        </w:rPr>
        <w:t>shows</w:t>
      </w:r>
      <w:r w:rsidRPr="003C32C7">
        <w:rPr>
          <w:sz w:val="16"/>
        </w:rPr>
        <w:t xml:space="preserve"> that the </w:t>
      </w:r>
      <w:r w:rsidRPr="000C6DC6">
        <w:rPr>
          <w:rStyle w:val="StyleUnderline"/>
          <w:highlight w:val="yellow"/>
        </w:rPr>
        <w:t xml:space="preserve">countries and regions that harnessed the opportunities afforded by low tariffs and open markets did </w:t>
      </w:r>
      <w:r w:rsidRPr="000C6DC6">
        <w:rPr>
          <w:rStyle w:val="StyleUnderline"/>
        </w:rPr>
        <w:t xml:space="preserve">particularly </w:t>
      </w:r>
      <w:r w:rsidRPr="000C6DC6">
        <w:rPr>
          <w:rStyle w:val="StyleUnderline"/>
          <w:highlight w:val="yellow"/>
        </w:rPr>
        <w:t>well</w:t>
      </w:r>
      <w:r w:rsidRPr="003C32C7">
        <w:rPr>
          <w:sz w:val="16"/>
        </w:rPr>
        <w:t xml:space="preserve">, </w:t>
      </w:r>
      <w:r w:rsidRPr="000C6DC6">
        <w:rPr>
          <w:rStyle w:val="StyleUnderline"/>
          <w:highlight w:val="yellow"/>
        </w:rPr>
        <w:t>aided</w:t>
      </w:r>
      <w:r w:rsidRPr="003C32C7">
        <w:rPr>
          <w:rStyle w:val="StyleUnderline"/>
        </w:rPr>
        <w:t xml:space="preserve"> </w:t>
      </w:r>
      <w:r w:rsidRPr="003C32C7">
        <w:rPr>
          <w:sz w:val="16"/>
        </w:rPr>
        <w:t xml:space="preserve">as they were </w:t>
      </w:r>
      <w:r w:rsidRPr="000C6DC6">
        <w:rPr>
          <w:rStyle w:val="StyleUnderline"/>
          <w:highlight w:val="yellow"/>
        </w:rPr>
        <w:t>by</w:t>
      </w:r>
      <w:r w:rsidRPr="003C32C7">
        <w:rPr>
          <w:rStyle w:val="StyleUnderline"/>
        </w:rPr>
        <w:t xml:space="preserve"> </w:t>
      </w:r>
      <w:r w:rsidRPr="003C32C7">
        <w:rPr>
          <w:sz w:val="16"/>
        </w:rPr>
        <w:t xml:space="preserve">a reliable system of enforceable trade rules—all negotiated, monitored, and implemented under the auspices of </w:t>
      </w:r>
      <w:r w:rsidRPr="000C6DC6">
        <w:rPr>
          <w:rStyle w:val="Emphasis"/>
          <w:highlight w:val="yellow"/>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w:t>
      </w:r>
      <w:proofErr w:type="gramStart"/>
      <w:r w:rsidRPr="003C32C7">
        <w:rPr>
          <w:sz w:val="16"/>
        </w:rPr>
        <w:t>lower-income</w:t>
      </w:r>
      <w:proofErr w:type="gramEnd"/>
      <w:r w:rsidRPr="003C32C7">
        <w:rPr>
          <w:sz w:val="16"/>
        </w:rPr>
        <w:t xml:space="preserve"> developing countries. For instance, 4.5 percent of Brazilians live below the extreme poverty line, six percent do in India, and 34 and 42 percent do in Afghanistan and Nigeria. </w:t>
      </w:r>
      <w:r w:rsidRPr="003C32C7">
        <w:rPr>
          <w:rStyle w:val="StyleUnderline"/>
        </w:rPr>
        <w:t xml:space="preserve">Much work still </w:t>
      </w:r>
      <w:proofErr w:type="gramStart"/>
      <w:r w:rsidRPr="003C32C7">
        <w:rPr>
          <w:rStyle w:val="StyleUnderline"/>
        </w:rPr>
        <w:t>has to</w:t>
      </w:r>
      <w:proofErr w:type="gramEnd"/>
      <w:r w:rsidRPr="003C32C7">
        <w:rPr>
          <w:rStyle w:val="StyleUnderline"/>
        </w:rPr>
        <w:t xml:space="preserve"> be done to address the concerns of the poor worldwide, and a minimal step toward this would be to ensure continued market access for developing countries and to maintain the predictability of tariff and non-tariff barriers.</w:t>
      </w:r>
      <w:r w:rsidRPr="003C32C7">
        <w:rPr>
          <w:sz w:val="16"/>
        </w:rPr>
        <w:t xml:space="preserve"> </w:t>
      </w:r>
      <w:r w:rsidRPr="000C6DC6">
        <w:rPr>
          <w:rStyle w:val="Emphasis"/>
          <w:highlight w:val="yellow"/>
        </w:rPr>
        <w:t>If the WTO collapses</w:t>
      </w:r>
      <w:r w:rsidRPr="000C6DC6">
        <w:rPr>
          <w:sz w:val="16"/>
          <w:highlight w:val="yellow"/>
        </w:rPr>
        <w:t xml:space="preserve">, </w:t>
      </w:r>
      <w:r w:rsidRPr="000C6DC6">
        <w:rPr>
          <w:rStyle w:val="StyleUnderline"/>
          <w:highlight w:val="yellow"/>
        </w:rPr>
        <w:t>rich countries would easily be able to crank up tariffs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level playing field for negotiating with more powerful countries. Outside the WTO</w:t>
      </w:r>
      <w:r w:rsidRPr="003C32C7">
        <w:rPr>
          <w:sz w:val="16"/>
        </w:rPr>
        <w:t>, in bilateral and regional settings</w:t>
      </w:r>
      <w:r w:rsidRPr="003C32C7">
        <w:rPr>
          <w:rStyle w:val="Emphasis"/>
        </w:rPr>
        <w:t>, 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w:t>
      </w:r>
      <w:r w:rsidRPr="000C6DC6">
        <w:rPr>
          <w:rStyle w:val="StyleUnderline"/>
          <w:highlight w:val="yellow"/>
        </w:rPr>
        <w:t xml:space="preserve">the institutional setting </w:t>
      </w:r>
      <w:r w:rsidRPr="0081615A">
        <w:rPr>
          <w:rStyle w:val="StyleUnderline"/>
        </w:rPr>
        <w:t xml:space="preserve">of the WTO </w:t>
      </w:r>
      <w:r w:rsidRPr="000C6DC6">
        <w:rPr>
          <w:rStyle w:val="StyleUnderline"/>
          <w:highlight w:val="yellow"/>
        </w:rPr>
        <w:t xml:space="preserve">offers developing countries some </w:t>
      </w:r>
      <w:r w:rsidRPr="000C6DC6">
        <w:rPr>
          <w:rStyle w:val="Emphasis"/>
          <w:highlight w:val="yellow"/>
        </w:rPr>
        <w:t>indispensable advantages</w:t>
      </w:r>
      <w:r w:rsidRPr="003C32C7">
        <w:rPr>
          <w:sz w:val="16"/>
        </w:rPr>
        <w:t xml:space="preserve">. Formally, </w:t>
      </w:r>
      <w:r w:rsidRPr="003C32C7">
        <w:rPr>
          <w:rStyle w:val="StyleUnderline"/>
        </w:rPr>
        <w:t xml:space="preserve">all </w:t>
      </w:r>
      <w:r w:rsidRPr="000C6DC6">
        <w:rPr>
          <w:rStyle w:val="StyleUnderline"/>
          <w:highlight w:val="yellow"/>
        </w:rPr>
        <w:t>members</w:t>
      </w:r>
      <w:r w:rsidRPr="003C32C7">
        <w:rPr>
          <w:sz w:val="16"/>
        </w:rPr>
        <w:t xml:space="preserve"> in the WTO </w:t>
      </w:r>
      <w:r w:rsidRPr="000C6DC6">
        <w:rPr>
          <w:rStyle w:val="StyleUnderline"/>
          <w:highlight w:val="yellow"/>
        </w:rPr>
        <w:t>have one</w:t>
      </w:r>
      <w:r w:rsidRPr="003C32C7">
        <w:rPr>
          <w:rStyle w:val="StyleUnderline"/>
        </w:rPr>
        <w:t xml:space="preserve"> </w:t>
      </w:r>
      <w:r w:rsidRPr="000C6DC6">
        <w:rPr>
          <w:rStyle w:val="StyleUnderline"/>
          <w:highlight w:val="yellow"/>
        </w:rPr>
        <w:t>vote</w:t>
      </w:r>
      <w:r w:rsidRPr="003C32C7">
        <w:rPr>
          <w:sz w:val="16"/>
        </w:rPr>
        <w:t xml:space="preserve"> each (very different from voting procedures at the UN Security Council and the International Monetary Fund). This is </w:t>
      </w:r>
      <w:r w:rsidRPr="000C6DC6">
        <w:rPr>
          <w:rStyle w:val="Emphasis"/>
          <w:highlight w:val="yellow"/>
        </w:rPr>
        <w:t>a powerful equalization tool</w:t>
      </w:r>
      <w:r w:rsidRPr="000C6DC6">
        <w:rPr>
          <w:sz w:val="16"/>
          <w:highlight w:val="yellow"/>
        </w:rPr>
        <w:t>,</w:t>
      </w:r>
      <w:r w:rsidRPr="003C32C7">
        <w:rPr>
          <w:sz w:val="16"/>
        </w:rPr>
        <w:t xml:space="preserve"> which is rendered </w:t>
      </w:r>
      <w:proofErr w:type="gramStart"/>
      <w:r w:rsidRPr="003C32C7">
        <w:rPr>
          <w:sz w:val="16"/>
        </w:rPr>
        <w:t>all the more</w:t>
      </w:r>
      <w:proofErr w:type="gramEnd"/>
      <w:r w:rsidRPr="003C32C7">
        <w:rPr>
          <w:sz w:val="16"/>
        </w:rPr>
        <w:t xml:space="preserve"> potent by the fact that </w:t>
      </w:r>
      <w:r w:rsidRPr="000C6DC6">
        <w:rPr>
          <w:rStyle w:val="StyleUnderline"/>
          <w:highlight w:val="yellow"/>
        </w:rPr>
        <w:t>consensus-based decision-making allows</w:t>
      </w:r>
      <w:r w:rsidRPr="003C32C7">
        <w:rPr>
          <w:rStyle w:val="StyleUnderline"/>
        </w:rPr>
        <w:t xml:space="preserve">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w:t>
      </w:r>
      <w:r w:rsidRPr="000C6DC6">
        <w:rPr>
          <w:rStyle w:val="StyleUnderline"/>
          <w:highlight w:val="yellow"/>
        </w:rPr>
        <w:t xml:space="preserve">poor countries to </w:t>
      </w:r>
      <w:r w:rsidRPr="000C6DC6">
        <w:rPr>
          <w:rStyle w:val="Emphasis"/>
          <w:highlight w:val="yellow"/>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C32C7">
        <w:rPr>
          <w:rStyle w:val="StyleUnderline"/>
        </w:rPr>
        <w:t xml:space="preserve">Without the WTO, developing countries would have neither the institutional rules to protect them nor the support of coalitions to enhance their </w:t>
      </w:r>
      <w:r w:rsidRPr="003C32C7">
        <w:rPr>
          <w:rStyle w:val="Emphasis"/>
        </w:rPr>
        <w:t>bargaining power.</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w:t>
      </w:r>
      <w:r w:rsidRPr="003C32C7">
        <w:rPr>
          <w:sz w:val="16"/>
        </w:rPr>
        <w:lastRenderedPageBreak/>
        <w:t xml:space="preserve">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3C32C7">
        <w:rPr>
          <w:rStyle w:val="StyleUnderline"/>
        </w:rPr>
        <w:t xml:space="preserve">Allow </w:t>
      </w:r>
      <w:r w:rsidRPr="000C6DC6">
        <w:rPr>
          <w:rStyle w:val="StyleUnderline"/>
          <w:highlight w:val="yellow"/>
        </w:rPr>
        <w:t>the WTO</w:t>
      </w:r>
      <w:r w:rsidRPr="003C32C7">
        <w:rPr>
          <w:rStyle w:val="StyleUnderline"/>
        </w:rPr>
        <w:t xml:space="preserve"> to wither away </w:t>
      </w:r>
      <w:r w:rsidRPr="000C6DC6">
        <w:rPr>
          <w:rStyle w:val="StyleUnderline"/>
          <w:highlight w:val="yellow"/>
        </w:rPr>
        <w:t>and</w:t>
      </w:r>
      <w:r w:rsidRPr="003C32C7">
        <w:rPr>
          <w:rStyle w:val="StyleUnderline"/>
        </w:rPr>
        <w:t xml:space="preserve"> the </w:t>
      </w:r>
      <w:r w:rsidRPr="000C6DC6">
        <w:rPr>
          <w:rStyle w:val="Emphasis"/>
          <w:highlight w:val="yellow"/>
        </w:rPr>
        <w:t>world returns to a system of unchecked power politics</w:t>
      </w:r>
      <w:r w:rsidRPr="000C6DC6">
        <w:rPr>
          <w:rStyle w:val="StyleUnderline"/>
          <w:highlight w:val="yellow"/>
        </w:rPr>
        <w:t>.</w:t>
      </w:r>
      <w:r w:rsidRPr="003C32C7">
        <w:rPr>
          <w:rStyle w:val="StyleUnderline"/>
        </w:rPr>
        <w:t xml:space="preserve">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w:t>
      </w:r>
      <w:proofErr w:type="gramStart"/>
      <w:r w:rsidRPr="003C32C7">
        <w:rPr>
          <w:sz w:val="16"/>
        </w:rPr>
        <w:t>particular industry</w:t>
      </w:r>
      <w:proofErr w:type="gramEnd"/>
      <w:r w:rsidRPr="003C32C7">
        <w:rPr>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59A00459" w14:textId="77777777" w:rsidR="0041633B" w:rsidRDefault="0041633B" w:rsidP="0041633B">
      <w:pPr>
        <w:pStyle w:val="Heading3"/>
      </w:pPr>
      <w:r>
        <w:lastRenderedPageBreak/>
        <w:t>4 – Free Trade</w:t>
      </w:r>
    </w:p>
    <w:p w14:paraId="6AD3A2BF" w14:textId="77777777" w:rsidR="0041633B" w:rsidRPr="00553308" w:rsidRDefault="0041633B" w:rsidP="0041633B">
      <w:pPr>
        <w:pStyle w:val="Heading4"/>
      </w:pPr>
      <w:r>
        <w:t xml:space="preserve">1. </w:t>
      </w:r>
      <w:r w:rsidRPr="00553308">
        <w:t>Independently, wide access to vaccines is key to economic recovery and free trade</w:t>
      </w:r>
    </w:p>
    <w:p w14:paraId="5417601D" w14:textId="77777777" w:rsidR="0041633B" w:rsidRPr="00504B00" w:rsidRDefault="0041633B" w:rsidP="0041633B">
      <w:pPr>
        <w:rPr>
          <w:rStyle w:val="StyleUnderline"/>
          <w:sz w:val="16"/>
          <w:u w:val="none"/>
        </w:rPr>
      </w:pPr>
      <w:r w:rsidRPr="000C6DC6">
        <w:rPr>
          <w:rStyle w:val="Style13ptBold"/>
          <w:highlight w:val="yellow"/>
        </w:rPr>
        <w:t>Business Standard 7-29</w:t>
      </w:r>
      <w:r>
        <w:rPr>
          <w:rStyle w:val="StyleUnderline"/>
          <w:u w:val="none"/>
        </w:rPr>
        <w:t xml:space="preserve">-21 </w:t>
      </w:r>
      <w:r w:rsidRPr="00504B00">
        <w:rPr>
          <w:rStyle w:val="StyleUnderline"/>
          <w:sz w:val="16"/>
          <w:u w:val="none"/>
        </w:rPr>
        <w:t>https://www.business-standard.com/article/international/not-ensuring-access-to-covid-vaccines-could-undermine-eco-recovery-wto-121072901663_1.html</w:t>
      </w:r>
    </w:p>
    <w:p w14:paraId="1FCF1393" w14:textId="77777777" w:rsidR="0041633B" w:rsidRDefault="0041633B" w:rsidP="0041633B">
      <w:r w:rsidRPr="000C6DC6">
        <w:rPr>
          <w:rStyle w:val="StyleUnderline"/>
          <w:highlight w:val="yellow"/>
        </w:rPr>
        <w:t>Failing to ensure wider access</w:t>
      </w:r>
      <w:r w:rsidRPr="00504B00">
        <w:rPr>
          <w:rStyle w:val="StyleUnderline"/>
        </w:rPr>
        <w:t xml:space="preserve"> to COVID-19 vaccines </w:t>
      </w:r>
      <w:r w:rsidRPr="000C6DC6">
        <w:rPr>
          <w:rStyle w:val="StyleUnderline"/>
          <w:highlight w:val="yellow"/>
        </w:rPr>
        <w:t xml:space="preserve">could </w:t>
      </w:r>
      <w:r w:rsidRPr="000C6DC6">
        <w:rPr>
          <w:rStyle w:val="Emphasis"/>
          <w:highlight w:val="yellow"/>
        </w:rPr>
        <w:t>undermine the global economic and trade recovery</w:t>
      </w:r>
      <w:r w:rsidRPr="00504B00">
        <w:rPr>
          <w:rStyle w:val="Emphasis"/>
        </w:rPr>
        <w:t>,</w:t>
      </w:r>
      <w:r w:rsidRPr="00504B00">
        <w:rPr>
          <w:rStyle w:val="StyleUnderline"/>
        </w:rPr>
        <w:t xml:space="preserve"> a report of the</w:t>
      </w:r>
      <w:r w:rsidRPr="00504B00">
        <w:rPr>
          <w:sz w:val="16"/>
        </w:rPr>
        <w:t xml:space="preserve"> World Trade Organization (</w:t>
      </w:r>
      <w:r w:rsidRPr="00504B00">
        <w:rPr>
          <w:rStyle w:val="StyleUnderline"/>
        </w:rPr>
        <w:t>WTO) warned</w:t>
      </w:r>
      <w:r w:rsidRPr="00504B00">
        <w:rPr>
          <w:sz w:val="16"/>
        </w:rPr>
        <w:t xml:space="preserve"> on Thursday. </w:t>
      </w:r>
      <w:r w:rsidRPr="000C6DC6">
        <w:rPr>
          <w:rStyle w:val="StyleUnderline"/>
          <w:highlight w:val="yellow"/>
        </w:rPr>
        <w:t>The</w:t>
      </w:r>
      <w:r w:rsidRPr="00504B00">
        <w:rPr>
          <w:sz w:val="16"/>
        </w:rPr>
        <w:t xml:space="preserve"> Director-General's mid-year </w:t>
      </w:r>
      <w:r w:rsidRPr="000C6DC6">
        <w:rPr>
          <w:rStyle w:val="StyleUnderline"/>
          <w:highlight w:val="yellow"/>
        </w:rPr>
        <w:t>report</w:t>
      </w:r>
      <w:r w:rsidRPr="00504B00">
        <w:rPr>
          <w:sz w:val="16"/>
        </w:rPr>
        <w:t xml:space="preserve"> on trade-related developments presented to members on Thursday </w:t>
      </w:r>
      <w:r w:rsidRPr="00D55256">
        <w:rPr>
          <w:rStyle w:val="StyleUnderline"/>
          <w:highlight w:val="yellow"/>
        </w:rPr>
        <w:t>calls on WTO member</w:t>
      </w:r>
      <w:r w:rsidRPr="00504B00">
        <w:rPr>
          <w:rStyle w:val="StyleUnderline"/>
        </w:rPr>
        <w:t xml:space="preserve"> countrie</w:t>
      </w:r>
      <w:r w:rsidRPr="00D55256">
        <w:rPr>
          <w:rStyle w:val="StyleUnderline"/>
          <w:highlight w:val="yellow"/>
        </w:rPr>
        <w:t>s</w:t>
      </w:r>
      <w:r w:rsidRPr="00504B00">
        <w:rPr>
          <w:rStyle w:val="StyleUnderline"/>
        </w:rPr>
        <w:t xml:space="preserve"> </w:t>
      </w:r>
      <w:r w:rsidRPr="00D55256">
        <w:rPr>
          <w:rStyle w:val="StyleUnderline"/>
          <w:highlight w:val="yellow"/>
        </w:rPr>
        <w:t>to ensure that markets remain open and predictable.</w:t>
      </w:r>
      <w:r>
        <w:rPr>
          <w:rStyle w:val="StyleUnderline"/>
        </w:rPr>
        <w:t xml:space="preserve"> </w:t>
      </w:r>
      <w:r w:rsidRPr="00504B00">
        <w:rPr>
          <w:sz w:val="16"/>
        </w:rPr>
        <w:t xml:space="preserve">WTO Director-General Ngozi </w:t>
      </w:r>
      <w:proofErr w:type="spellStart"/>
      <w:r w:rsidRPr="00504B00">
        <w:rPr>
          <w:sz w:val="16"/>
        </w:rPr>
        <w:t>Okonjo</w:t>
      </w:r>
      <w:proofErr w:type="spellEnd"/>
      <w:r w:rsidRPr="00504B00">
        <w:rPr>
          <w:sz w:val="16"/>
        </w:rPr>
        <w:t xml:space="preserve">-Iweala said this report clearly suggests that trade </w:t>
      </w:r>
      <w:r w:rsidRPr="00504B00">
        <w:rPr>
          <w:rStyle w:val="StyleUnderline"/>
        </w:rPr>
        <w:t>policy restraint by member countries has helped limit harm to the world economy</w:t>
      </w:r>
      <w:r w:rsidRPr="00504B00">
        <w:rPr>
          <w:sz w:val="16"/>
        </w:rPr>
        <w:t xml:space="preserve">. </w:t>
      </w:r>
      <w:r w:rsidRPr="00504B00">
        <w:rPr>
          <w:rStyle w:val="StyleUnderline"/>
        </w:rPr>
        <w:t>However, some pandemic-related trade restrictions do remain in place</w:t>
      </w:r>
      <w:r w:rsidRPr="00504B00">
        <w:rPr>
          <w:sz w:val="16"/>
        </w:rPr>
        <w:t xml:space="preserve"> and the challenge is to ensure that they are indeed transparent and temporary, she said.</w:t>
      </w:r>
    </w:p>
    <w:p w14:paraId="662EBC7A" w14:textId="77777777" w:rsidR="0041633B" w:rsidRPr="00C04493" w:rsidRDefault="0041633B" w:rsidP="0041633B">
      <w:pPr>
        <w:pStyle w:val="Heading4"/>
        <w:rPr>
          <w:rFonts w:asciiTheme="majorHAnsi" w:hAnsiTheme="majorHAnsi" w:cstheme="majorHAnsi"/>
        </w:rPr>
      </w:pPr>
      <w:r w:rsidRPr="00C04493">
        <w:rPr>
          <w:rFonts w:asciiTheme="majorHAnsi" w:hAnsiTheme="majorHAnsi" w:cstheme="majorHAnsi"/>
        </w:rPr>
        <w:t xml:space="preserve">2. Growth and free trade reduce the likelihood of war </w:t>
      </w:r>
    </w:p>
    <w:p w14:paraId="2A017880" w14:textId="77777777" w:rsidR="0041633B" w:rsidRPr="00C04493" w:rsidRDefault="0041633B" w:rsidP="0041633B">
      <w:pPr>
        <w:rPr>
          <w:rFonts w:asciiTheme="majorHAnsi" w:hAnsiTheme="majorHAnsi" w:cstheme="majorHAnsi"/>
        </w:rPr>
      </w:pPr>
      <w:proofErr w:type="spellStart"/>
      <w:r w:rsidRPr="00C04493">
        <w:rPr>
          <w:rStyle w:val="Style13ptBold"/>
          <w:rFonts w:asciiTheme="majorHAnsi" w:hAnsiTheme="majorHAnsi" w:cstheme="majorHAnsi"/>
          <w:highlight w:val="yellow"/>
        </w:rPr>
        <w:t>Tønnesson</w:t>
      </w:r>
      <w:proofErr w:type="spellEnd"/>
      <w:r w:rsidRPr="00C04493">
        <w:rPr>
          <w:rStyle w:val="Style13ptBold"/>
          <w:rFonts w:asciiTheme="majorHAnsi" w:hAnsiTheme="majorHAnsi" w:cstheme="majorHAnsi"/>
          <w:highlight w:val="yellow"/>
        </w:rPr>
        <w:t xml:space="preserve"> ’15</w:t>
      </w:r>
      <w:r w:rsidRPr="00C04493">
        <w:rPr>
          <w:rFonts w:asciiTheme="majorHAnsi" w:hAnsiTheme="majorHAnsi" w:cstheme="majorHAnsi"/>
        </w:rPr>
        <w:t xml:space="preserve"> </w:t>
      </w:r>
      <w:r w:rsidRPr="00C04493">
        <w:rPr>
          <w:rFonts w:asciiTheme="majorHAnsi" w:hAnsiTheme="majorHAnsi" w:cstheme="majorHAnsi"/>
          <w:sz w:val="16"/>
          <w:szCs w:val="16"/>
        </w:rPr>
        <w:t xml:space="preserve">- Stein </w:t>
      </w:r>
      <w:proofErr w:type="spellStart"/>
      <w:r w:rsidRPr="00C04493">
        <w:rPr>
          <w:rFonts w:asciiTheme="majorHAnsi" w:hAnsiTheme="majorHAnsi" w:cstheme="majorHAnsi"/>
          <w:sz w:val="16"/>
          <w:szCs w:val="16"/>
        </w:rPr>
        <w:t>Tønnesson</w:t>
      </w:r>
      <w:proofErr w:type="spellEnd"/>
      <w:r w:rsidRPr="00C04493">
        <w:rPr>
          <w:rFonts w:asciiTheme="majorHAnsi" w:hAnsiTheme="majorHAnsi" w:cstheme="majorHAnsi"/>
          <w:sz w:val="16"/>
          <w:szCs w:val="16"/>
        </w:rPr>
        <w:t xml:space="preserve"> 15, Research Professor, Peace Research Institute Oslo; Leader of East Asia Peace program, Uppsala University, 2015, “Deterrence, interdependence and Sino–US peace,” International Area Studies Review, Vol. 18, No. 3, p. 297-311</w:t>
      </w:r>
    </w:p>
    <w:p w14:paraId="15789AB9" w14:textId="77777777" w:rsidR="0041633B" w:rsidRPr="00C04493" w:rsidRDefault="0041633B" w:rsidP="0041633B">
      <w:pPr>
        <w:rPr>
          <w:rFonts w:asciiTheme="majorHAnsi" w:hAnsiTheme="majorHAnsi" w:cstheme="majorHAnsi"/>
          <w:sz w:val="16"/>
        </w:rPr>
      </w:pPr>
      <w:r w:rsidRPr="00C04493">
        <w:rPr>
          <w:rFonts w:asciiTheme="majorHAnsi" w:hAnsiTheme="majorHAnsi" w:cstheme="majorHAnsi"/>
          <w:sz w:val="16"/>
        </w:rPr>
        <w:t xml:space="preserve">Several recent </w:t>
      </w:r>
      <w:r w:rsidRPr="00C04493">
        <w:rPr>
          <w:rStyle w:val="StyleUnderline"/>
          <w:rFonts w:asciiTheme="majorHAnsi" w:hAnsiTheme="majorHAnsi" w:cstheme="majorHAnsi"/>
        </w:rPr>
        <w:t>works on China and Sino–US relations</w:t>
      </w:r>
      <w:r w:rsidRPr="00C04493">
        <w:rPr>
          <w:rFonts w:asciiTheme="majorHAnsi" w:hAnsiTheme="majorHAnsi" w:cstheme="majorHAnsi"/>
          <w:sz w:val="16"/>
        </w:rPr>
        <w:t xml:space="preserve"> have </w:t>
      </w:r>
      <w:r w:rsidRPr="00C04493">
        <w:rPr>
          <w:rStyle w:val="StyleUnderline"/>
          <w:rFonts w:asciiTheme="majorHAnsi" w:hAnsiTheme="majorHAnsi" w:cstheme="majorHAnsi"/>
        </w:rPr>
        <w:t>made substantial contributions to</w:t>
      </w:r>
      <w:r w:rsidRPr="00C04493">
        <w:rPr>
          <w:rFonts w:asciiTheme="majorHAnsi" w:hAnsiTheme="majorHAnsi" w:cstheme="majorHAnsi"/>
          <w:sz w:val="16"/>
        </w:rPr>
        <w:t xml:space="preserve"> the current understanding of how and </w:t>
      </w:r>
      <w:r w:rsidRPr="00C04493">
        <w:rPr>
          <w:rStyle w:val="StyleUnderline"/>
          <w:rFonts w:asciiTheme="majorHAnsi" w:hAnsiTheme="majorHAnsi" w:cstheme="majorHAnsi"/>
        </w:rPr>
        <w:t xml:space="preserve">under what circumstances a combination </w:t>
      </w:r>
      <w:r w:rsidRPr="00C04493">
        <w:rPr>
          <w:rFonts w:asciiTheme="majorHAnsi" w:hAnsiTheme="majorHAnsi" w:cstheme="majorHAnsi"/>
          <w:sz w:val="16"/>
        </w:rPr>
        <w:t xml:space="preserve">of nuclear deterrence and </w:t>
      </w:r>
      <w:r w:rsidRPr="00C04493">
        <w:rPr>
          <w:rStyle w:val="StyleUnderline"/>
          <w:rFonts w:asciiTheme="majorHAnsi" w:hAnsiTheme="majorHAnsi" w:cstheme="majorHAnsi"/>
          <w:highlight w:val="yellow"/>
        </w:rPr>
        <w:t>economic interdependence may reduce the risk of war between major powers</w:t>
      </w:r>
      <w:r w:rsidRPr="00C04493">
        <w:rPr>
          <w:rFonts w:asciiTheme="majorHAnsi" w:hAnsiTheme="majorHAnsi" w:cstheme="majorHAnsi"/>
          <w:sz w:val="16"/>
        </w:rPr>
        <w:t xml:space="preserve">. At least four conclusions can be drawn from the review above: first, those who say that interdependence may both inhibit and drive conflict are right. </w:t>
      </w:r>
      <w:r w:rsidRPr="00C04493">
        <w:rPr>
          <w:rStyle w:val="StyleUnderline"/>
          <w:rFonts w:asciiTheme="majorHAnsi" w:hAnsiTheme="majorHAnsi" w:cstheme="majorHAnsi"/>
          <w:highlight w:val="yellow"/>
        </w:rPr>
        <w:t>Interdependence raises the cost of conflict</w:t>
      </w:r>
      <w:r w:rsidRPr="00C04493">
        <w:rPr>
          <w:rStyle w:val="StyleUnderline"/>
          <w:rFonts w:asciiTheme="majorHAnsi" w:hAnsiTheme="majorHAnsi" w:cstheme="majorHAnsi"/>
        </w:rPr>
        <w:t xml:space="preserve"> for all </w:t>
      </w:r>
      <w:proofErr w:type="gramStart"/>
      <w:r w:rsidRPr="00C04493">
        <w:rPr>
          <w:rStyle w:val="StyleUnderline"/>
          <w:rFonts w:asciiTheme="majorHAnsi" w:hAnsiTheme="majorHAnsi" w:cstheme="majorHAnsi"/>
        </w:rPr>
        <w:t>sides</w:t>
      </w:r>
      <w:proofErr w:type="gramEnd"/>
      <w:r w:rsidRPr="00C04493">
        <w:rPr>
          <w:rStyle w:val="StyleUnderline"/>
          <w:rFonts w:asciiTheme="majorHAnsi" w:hAnsiTheme="majorHAnsi" w:cstheme="majorHAnsi"/>
        </w:rPr>
        <w:t xml:space="preserve"> </w:t>
      </w:r>
      <w:r w:rsidRPr="00C04493">
        <w:rPr>
          <w:rStyle w:val="StyleUnderline"/>
          <w:rFonts w:asciiTheme="majorHAnsi" w:hAnsiTheme="majorHAnsi" w:cstheme="majorHAnsi"/>
          <w:highlight w:val="yellow"/>
        </w:rPr>
        <w:t xml:space="preserve">but asymmetrical or unbalanced dependencies and </w:t>
      </w:r>
      <w:r w:rsidRPr="00C04493">
        <w:rPr>
          <w:rStyle w:val="Emphasis"/>
          <w:rFonts w:asciiTheme="majorHAnsi" w:hAnsiTheme="majorHAnsi" w:cstheme="majorHAnsi"/>
          <w:highlight w:val="yellow"/>
        </w:rPr>
        <w:t>negative trade expectations</w:t>
      </w:r>
      <w:r w:rsidRPr="00C04493">
        <w:rPr>
          <w:rStyle w:val="StyleUnderline"/>
          <w:rFonts w:asciiTheme="majorHAnsi" w:hAnsiTheme="majorHAnsi" w:cstheme="majorHAnsi"/>
          <w:highlight w:val="yellow"/>
        </w:rPr>
        <w:t xml:space="preserve"> may </w:t>
      </w:r>
      <w:r w:rsidRPr="00C04493">
        <w:rPr>
          <w:rStyle w:val="Emphasis"/>
          <w:rFonts w:asciiTheme="majorHAnsi" w:hAnsiTheme="majorHAnsi" w:cstheme="majorHAnsi"/>
          <w:highlight w:val="yellow"/>
        </w:rPr>
        <w:t>generate tensions</w:t>
      </w:r>
      <w:r w:rsidRPr="00C04493">
        <w:rPr>
          <w:rStyle w:val="StyleUnderline"/>
          <w:rFonts w:asciiTheme="majorHAnsi" w:hAnsiTheme="majorHAnsi" w:cstheme="majorHAnsi"/>
          <w:highlight w:val="yellow"/>
        </w:rPr>
        <w:t xml:space="preserve"> leading to trade wars among inter-dependent states that </w:t>
      </w:r>
      <w:r w:rsidRPr="00C04493">
        <w:rPr>
          <w:rStyle w:val="StyleUnderline"/>
          <w:rFonts w:asciiTheme="majorHAnsi" w:hAnsiTheme="majorHAnsi" w:cstheme="majorHAnsi"/>
        </w:rPr>
        <w:t xml:space="preserve">in turn </w:t>
      </w:r>
      <w:r w:rsidRPr="00C04493">
        <w:rPr>
          <w:rStyle w:val="StyleUnderline"/>
          <w:rFonts w:asciiTheme="majorHAnsi" w:hAnsiTheme="majorHAnsi" w:cstheme="majorHAnsi"/>
          <w:highlight w:val="yellow"/>
        </w:rPr>
        <w:t>increase the risk of military conflict</w:t>
      </w:r>
      <w:r w:rsidRPr="00C04493">
        <w:rPr>
          <w:rFonts w:asciiTheme="majorHAnsi" w:hAnsiTheme="majorHAnsi" w:cstheme="majorHAnsi"/>
          <w:sz w:val="16"/>
        </w:rPr>
        <w:t xml:space="preserve"> (Copeland, 2015: 1, 14, 437; Roach, 2014). The risk may increase if one of the interdependent countries is governed by an inward-looking socio-economic coalition (Solingen, 2015); second, </w:t>
      </w:r>
      <w:r w:rsidRPr="00C04493">
        <w:rPr>
          <w:rStyle w:val="StyleUnderline"/>
          <w:rFonts w:asciiTheme="majorHAnsi" w:hAnsiTheme="majorHAnsi" w:cstheme="majorHAnsi"/>
        </w:rPr>
        <w:t xml:space="preserve">the risk of war between China and the US should not just be </w:t>
      </w:r>
      <w:proofErr w:type="spellStart"/>
      <w:r w:rsidRPr="00C04493">
        <w:rPr>
          <w:rStyle w:val="StyleUnderline"/>
          <w:rFonts w:asciiTheme="majorHAnsi" w:hAnsiTheme="majorHAnsi" w:cstheme="majorHAnsi"/>
        </w:rPr>
        <w:t>analysed</w:t>
      </w:r>
      <w:proofErr w:type="spellEnd"/>
      <w:r w:rsidRPr="00C04493">
        <w:rPr>
          <w:rStyle w:val="StyleUnderline"/>
          <w:rFonts w:asciiTheme="majorHAnsi" w:hAnsiTheme="majorHAnsi" w:cstheme="majorHAnsi"/>
        </w:rPr>
        <w:t xml:space="preserve"> bilaterally but include their allies and partners. Third party countries could drag China or the US into confrontation</w:t>
      </w:r>
      <w:r w:rsidRPr="00C04493">
        <w:rPr>
          <w:rFonts w:asciiTheme="majorHAnsi" w:hAnsiTheme="majorHAnsi" w:cstheme="majorHAnsi"/>
          <w:sz w:val="16"/>
        </w:rPr>
        <w:t>; third, in this context it is of some comfort that th</w:t>
      </w:r>
      <w:r w:rsidRPr="00C04493">
        <w:rPr>
          <w:rStyle w:val="StyleUnderline"/>
          <w:rFonts w:asciiTheme="majorHAnsi" w:hAnsiTheme="majorHAnsi" w:cstheme="majorHAnsi"/>
        </w:rPr>
        <w:t>e three main economic powers in Northeast Asia (</w:t>
      </w:r>
      <w:r w:rsidRPr="00C04493">
        <w:rPr>
          <w:rFonts w:asciiTheme="majorHAnsi" w:hAnsiTheme="majorHAnsi" w:cstheme="majorHAnsi"/>
          <w:sz w:val="16"/>
        </w:rPr>
        <w:t xml:space="preserve">China, Japan and South Korea) </w:t>
      </w:r>
      <w:r w:rsidRPr="00C04493">
        <w:rPr>
          <w:rStyle w:val="StyleUnderline"/>
          <w:rFonts w:asciiTheme="majorHAnsi" w:hAnsiTheme="majorHAnsi" w:cstheme="majorHAnsi"/>
        </w:rPr>
        <w:t>are all deeply integrated economically through production networks within a global system of trade and finance</w:t>
      </w:r>
      <w:r w:rsidRPr="00C04493">
        <w:rPr>
          <w:rFonts w:asciiTheme="majorHAnsi" w:hAnsiTheme="majorHAnsi" w:cstheme="majorHAnsi"/>
          <w:sz w:val="16"/>
        </w:rPr>
        <w:t xml:space="preserve"> (Ravenhill, 2014; Yoshimatsu, 2014: 576); and fourth, </w:t>
      </w:r>
      <w:r w:rsidRPr="00C04493">
        <w:rPr>
          <w:rStyle w:val="StyleUnderline"/>
          <w:rFonts w:asciiTheme="majorHAnsi" w:hAnsiTheme="majorHAnsi" w:cstheme="majorHAnsi"/>
        </w:rPr>
        <w:t>decisions for war and peace are taken by very few people, who act on the basis of their future expectations</w:t>
      </w:r>
      <w:r w:rsidRPr="00C04493">
        <w:rPr>
          <w:rFonts w:asciiTheme="majorHAnsi" w:hAnsiTheme="majorHAnsi" w:cstheme="majorHAnsi"/>
          <w:sz w:val="16"/>
        </w:rPr>
        <w:t xml:space="preserve">. International relations theory must be supplemented by foreign policy analysis </w:t>
      </w:r>
      <w:proofErr w:type="gramStart"/>
      <w:r w:rsidRPr="00C04493">
        <w:rPr>
          <w:rFonts w:asciiTheme="majorHAnsi" w:hAnsiTheme="majorHAnsi" w:cstheme="majorHAnsi"/>
          <w:sz w:val="16"/>
        </w:rPr>
        <w:t>in order to</w:t>
      </w:r>
      <w:proofErr w:type="gramEnd"/>
      <w:r w:rsidRPr="00C04493">
        <w:rPr>
          <w:rFonts w:asciiTheme="majorHAnsi" w:hAnsiTheme="majorHAnsi" w:cstheme="majorHAnsi"/>
          <w:sz w:val="16"/>
        </w:rPr>
        <w:t xml:space="preserve"> assess the value attributed by national decision-makers to economic development and their assessments of risks and opportunities. </w:t>
      </w:r>
      <w:r w:rsidRPr="00C04493">
        <w:rPr>
          <w:rStyle w:val="StyleUnderline"/>
          <w:rFonts w:asciiTheme="majorHAnsi" w:hAnsiTheme="majorHAnsi" w:cstheme="majorHAnsi"/>
          <w:highlight w:val="yellow"/>
        </w:rPr>
        <w:t xml:space="preserve">If leaders on either side </w:t>
      </w:r>
      <w:r w:rsidRPr="00C04493">
        <w:rPr>
          <w:rStyle w:val="StyleUnderline"/>
          <w:rFonts w:asciiTheme="majorHAnsi" w:hAnsiTheme="majorHAnsi" w:cstheme="majorHAnsi"/>
        </w:rPr>
        <w:t>of the Atlantic</w:t>
      </w:r>
      <w:r w:rsidRPr="00C04493">
        <w:rPr>
          <w:rStyle w:val="StyleUnderline"/>
          <w:rFonts w:asciiTheme="majorHAnsi" w:hAnsiTheme="majorHAnsi" w:cstheme="majorHAnsi"/>
          <w:highlight w:val="yellow"/>
        </w:rPr>
        <w:t xml:space="preserve"> begin to seriously fear </w:t>
      </w:r>
      <w:r w:rsidRPr="003D7728">
        <w:rPr>
          <w:rStyle w:val="StyleUnderline"/>
          <w:rFonts w:asciiTheme="majorHAnsi" w:hAnsiTheme="majorHAnsi" w:cstheme="majorHAnsi"/>
        </w:rPr>
        <w:t xml:space="preserve">or anticipate </w:t>
      </w:r>
      <w:r w:rsidRPr="00C04493">
        <w:rPr>
          <w:rStyle w:val="StyleUnderline"/>
          <w:rFonts w:asciiTheme="majorHAnsi" w:hAnsiTheme="majorHAnsi" w:cstheme="majorHAnsi"/>
          <w:highlight w:val="yellow"/>
        </w:rPr>
        <w:t xml:space="preserve">their </w:t>
      </w:r>
      <w:r w:rsidRPr="003D7728">
        <w:rPr>
          <w:rStyle w:val="StyleUnderline"/>
          <w:rFonts w:asciiTheme="majorHAnsi" w:hAnsiTheme="majorHAnsi" w:cstheme="majorHAnsi"/>
        </w:rPr>
        <w:t xml:space="preserve">own </w:t>
      </w:r>
      <w:r w:rsidRPr="00C04493">
        <w:rPr>
          <w:rStyle w:val="StyleUnderline"/>
          <w:rFonts w:asciiTheme="majorHAnsi" w:hAnsiTheme="majorHAnsi" w:cstheme="majorHAnsi"/>
          <w:highlight w:val="yellow"/>
        </w:rPr>
        <w:t xml:space="preserve">nation’s decline </w:t>
      </w:r>
      <w:r w:rsidRPr="003D7728">
        <w:rPr>
          <w:rStyle w:val="StyleUnderline"/>
          <w:rFonts w:asciiTheme="majorHAnsi" w:hAnsiTheme="majorHAnsi" w:cstheme="majorHAnsi"/>
        </w:rPr>
        <w:t xml:space="preserve">then </w:t>
      </w:r>
      <w:r w:rsidRPr="00C04493">
        <w:rPr>
          <w:rStyle w:val="StyleUnderline"/>
          <w:rFonts w:asciiTheme="majorHAnsi" w:hAnsiTheme="majorHAnsi" w:cstheme="majorHAnsi"/>
          <w:highlight w:val="yellow"/>
        </w:rPr>
        <w:t xml:space="preserve">they may </w:t>
      </w:r>
      <w:r w:rsidRPr="003D7728">
        <w:rPr>
          <w:rStyle w:val="StyleUnderline"/>
          <w:rFonts w:asciiTheme="majorHAnsi" w:hAnsiTheme="majorHAnsi" w:cstheme="majorHAnsi"/>
        </w:rPr>
        <w:t xml:space="preserve">blame this on </w:t>
      </w:r>
      <w:r w:rsidRPr="003D7728">
        <w:rPr>
          <w:rStyle w:val="Emphasis"/>
          <w:rFonts w:asciiTheme="majorHAnsi" w:hAnsiTheme="majorHAnsi" w:cstheme="majorHAnsi"/>
        </w:rPr>
        <w:t>external dependence</w:t>
      </w:r>
      <w:r w:rsidRPr="003D7728">
        <w:rPr>
          <w:rStyle w:val="StyleUnderline"/>
          <w:rFonts w:asciiTheme="majorHAnsi" w:hAnsiTheme="majorHAnsi" w:cstheme="majorHAnsi"/>
        </w:rPr>
        <w:t xml:space="preserve">, </w:t>
      </w:r>
      <w:r w:rsidRPr="003D7728">
        <w:rPr>
          <w:rStyle w:val="Emphasis"/>
          <w:rFonts w:asciiTheme="majorHAnsi" w:hAnsiTheme="majorHAnsi" w:cstheme="majorHAnsi"/>
        </w:rPr>
        <w:t>appeal to anti-foreign sentiments</w:t>
      </w:r>
      <w:r w:rsidRPr="003D7728">
        <w:rPr>
          <w:rStyle w:val="StyleUnderline"/>
          <w:rFonts w:asciiTheme="majorHAnsi" w:hAnsiTheme="majorHAnsi" w:cstheme="majorHAnsi"/>
        </w:rPr>
        <w:t xml:space="preserve">, </w:t>
      </w:r>
      <w:r w:rsidRPr="00C04493">
        <w:rPr>
          <w:rStyle w:val="Emphasis"/>
          <w:rFonts w:asciiTheme="majorHAnsi" w:hAnsiTheme="majorHAnsi" w:cstheme="majorHAnsi"/>
          <w:highlight w:val="yellow"/>
        </w:rPr>
        <w:t xml:space="preserve">contemplate the use of force to gain </w:t>
      </w:r>
      <w:r w:rsidRPr="003D7728">
        <w:rPr>
          <w:rStyle w:val="Emphasis"/>
          <w:rFonts w:asciiTheme="majorHAnsi" w:hAnsiTheme="majorHAnsi" w:cstheme="majorHAnsi"/>
        </w:rPr>
        <w:t>r</w:t>
      </w:r>
      <w:r w:rsidRPr="00C04493">
        <w:rPr>
          <w:rStyle w:val="Emphasis"/>
          <w:rFonts w:asciiTheme="majorHAnsi" w:hAnsiTheme="majorHAnsi" w:cstheme="majorHAnsi"/>
        </w:rPr>
        <w:t xml:space="preserve">espect or </w:t>
      </w:r>
      <w:r w:rsidRPr="00C04493">
        <w:rPr>
          <w:rStyle w:val="Emphasis"/>
          <w:rFonts w:asciiTheme="majorHAnsi" w:hAnsiTheme="majorHAnsi" w:cstheme="majorHAnsi"/>
          <w:highlight w:val="yellow"/>
        </w:rPr>
        <w:t>credibility</w:t>
      </w:r>
      <w:r w:rsidRPr="00C04493">
        <w:rPr>
          <w:rStyle w:val="StyleUnderline"/>
          <w:rFonts w:asciiTheme="majorHAnsi" w:hAnsiTheme="majorHAnsi" w:cstheme="majorHAnsi"/>
          <w:highlight w:val="yellow"/>
        </w:rPr>
        <w:t xml:space="preserve">, </w:t>
      </w:r>
      <w:r w:rsidRPr="00C04493">
        <w:rPr>
          <w:rStyle w:val="Emphasis"/>
          <w:rFonts w:asciiTheme="majorHAnsi" w:hAnsiTheme="majorHAnsi" w:cstheme="majorHAnsi"/>
          <w:highlight w:val="yellow"/>
        </w:rPr>
        <w:t>adopt protectionist policies</w:t>
      </w:r>
      <w:r w:rsidRPr="00C04493">
        <w:rPr>
          <w:rStyle w:val="StyleUnderline"/>
          <w:rFonts w:asciiTheme="majorHAnsi" w:hAnsiTheme="majorHAnsi" w:cstheme="majorHAnsi"/>
          <w:highlight w:val="yellow"/>
        </w:rPr>
        <w:t>, and</w:t>
      </w:r>
      <w:r w:rsidRPr="00C04493">
        <w:rPr>
          <w:rStyle w:val="StyleUnderline"/>
          <w:rFonts w:asciiTheme="majorHAnsi" w:hAnsiTheme="majorHAnsi" w:cstheme="majorHAnsi"/>
        </w:rPr>
        <w:t xml:space="preserve"> </w:t>
      </w:r>
      <w:r w:rsidRPr="003D7728">
        <w:rPr>
          <w:rStyle w:val="StyleUnderline"/>
          <w:rFonts w:asciiTheme="majorHAnsi" w:hAnsiTheme="majorHAnsi" w:cstheme="majorHAnsi"/>
        </w:rPr>
        <w:t xml:space="preserve">ultimately </w:t>
      </w:r>
      <w:r w:rsidRPr="00C04493">
        <w:rPr>
          <w:rStyle w:val="Emphasis"/>
          <w:rFonts w:asciiTheme="majorHAnsi" w:hAnsiTheme="majorHAnsi" w:cstheme="majorHAnsi"/>
          <w:highlight w:val="yellow"/>
        </w:rPr>
        <w:t>refuse to be deterred</w:t>
      </w:r>
      <w:r w:rsidRPr="00C04493">
        <w:rPr>
          <w:rStyle w:val="StyleUnderline"/>
          <w:rFonts w:asciiTheme="majorHAnsi" w:hAnsiTheme="majorHAnsi" w:cstheme="majorHAnsi"/>
          <w:highlight w:val="yellow"/>
        </w:rPr>
        <w:t xml:space="preserve"> </w:t>
      </w:r>
      <w:r w:rsidRPr="00C04493">
        <w:rPr>
          <w:rStyle w:val="StyleUnderline"/>
          <w:rFonts w:asciiTheme="majorHAnsi" w:hAnsiTheme="majorHAnsi" w:cstheme="majorHAnsi"/>
        </w:rPr>
        <w:t>by either nuclear arms or prospects of socioeconomic calamities</w:t>
      </w:r>
      <w:r w:rsidRPr="00C04493">
        <w:rPr>
          <w:rFonts w:asciiTheme="majorHAnsi" w:hAnsiTheme="majorHAnsi" w:cstheme="majorHAnsi"/>
          <w:sz w:val="16"/>
        </w:rPr>
        <w:t xml:space="preserve">. Such a dangerous shift could happen abruptly, </w:t>
      </w:r>
      <w:proofErr w:type="gramStart"/>
      <w:r w:rsidRPr="00C04493">
        <w:rPr>
          <w:rFonts w:asciiTheme="majorHAnsi" w:hAnsiTheme="majorHAnsi" w:cstheme="majorHAnsi"/>
          <w:sz w:val="16"/>
        </w:rPr>
        <w:t>i.e.</w:t>
      </w:r>
      <w:proofErr w:type="gramEnd"/>
      <w:r w:rsidRPr="00C04493">
        <w:rPr>
          <w:rFonts w:asciiTheme="majorHAnsi" w:hAnsiTheme="majorHAnsi" w:cstheme="majorHAnsi"/>
          <w:sz w:val="16"/>
        </w:rPr>
        <w:t xml:space="preserve"> under the instigation of actions by a third party – or against a third party. Yet </w:t>
      </w:r>
      <w:proofErr w:type="gramStart"/>
      <w:r w:rsidRPr="00C04493">
        <w:rPr>
          <w:rStyle w:val="StyleUnderline"/>
          <w:rFonts w:asciiTheme="majorHAnsi" w:hAnsiTheme="majorHAnsi" w:cstheme="majorHAnsi"/>
          <w:highlight w:val="yellow"/>
        </w:rPr>
        <w:t>as long as</w:t>
      </w:r>
      <w:proofErr w:type="gramEnd"/>
      <w:r w:rsidRPr="00C04493">
        <w:rPr>
          <w:rStyle w:val="StyleUnderline"/>
          <w:rFonts w:asciiTheme="majorHAnsi" w:hAnsiTheme="majorHAnsi" w:cstheme="majorHAnsi"/>
          <w:highlight w:val="yellow"/>
        </w:rPr>
        <w:t xml:space="preserve"> there is</w:t>
      </w:r>
      <w:r w:rsidRPr="00C04493">
        <w:rPr>
          <w:rFonts w:asciiTheme="majorHAnsi" w:hAnsiTheme="majorHAnsi" w:cstheme="majorHAnsi"/>
          <w:sz w:val="16"/>
        </w:rPr>
        <w:t xml:space="preserve"> both nuclear deterrence and </w:t>
      </w:r>
      <w:r w:rsidRPr="00C04493">
        <w:rPr>
          <w:rStyle w:val="StyleUnderline"/>
          <w:rFonts w:asciiTheme="majorHAnsi" w:hAnsiTheme="majorHAnsi" w:cstheme="majorHAnsi"/>
          <w:highlight w:val="yellow"/>
        </w:rPr>
        <w:t>interdependence</w:t>
      </w:r>
      <w:r w:rsidRPr="00C04493">
        <w:rPr>
          <w:rFonts w:asciiTheme="majorHAnsi" w:hAnsiTheme="majorHAnsi" w:cstheme="majorHAnsi"/>
          <w:sz w:val="16"/>
        </w:rPr>
        <w:t xml:space="preserve">, the </w:t>
      </w:r>
      <w:r w:rsidRPr="00C04493">
        <w:rPr>
          <w:rStyle w:val="StyleUnderline"/>
          <w:rFonts w:asciiTheme="majorHAnsi" w:hAnsiTheme="majorHAnsi" w:cstheme="majorHAnsi"/>
          <w:highlight w:val="yellow"/>
        </w:rPr>
        <w:t>tensions</w:t>
      </w:r>
      <w:r w:rsidRPr="00C04493">
        <w:rPr>
          <w:rFonts w:asciiTheme="majorHAnsi" w:hAnsiTheme="majorHAnsi" w:cstheme="majorHAnsi"/>
          <w:sz w:val="16"/>
        </w:rPr>
        <w:t xml:space="preserve"> in East Asia </w:t>
      </w:r>
      <w:r w:rsidRPr="00C04493">
        <w:rPr>
          <w:rStyle w:val="StyleUnderline"/>
          <w:rFonts w:asciiTheme="majorHAnsi" w:hAnsiTheme="majorHAnsi" w:cstheme="majorHAnsi"/>
          <w:highlight w:val="yellow"/>
        </w:rPr>
        <w:t>are unlikely to escalate to war</w:t>
      </w:r>
      <w:r w:rsidRPr="00C04493">
        <w:rPr>
          <w:rFonts w:asciiTheme="majorHAnsi" w:hAnsiTheme="majorHAnsi" w:cstheme="majorHAnsi"/>
          <w:sz w:val="16"/>
        </w:rPr>
        <w:t xml:space="preserve">. As Chan (2013) says, all states in the region are aware that they cannot count on support from either China or the US if they make provocative moves. </w:t>
      </w:r>
      <w:r w:rsidRPr="00C04493">
        <w:rPr>
          <w:rStyle w:val="StyleUnderline"/>
          <w:rFonts w:asciiTheme="majorHAnsi" w:hAnsiTheme="majorHAnsi" w:cstheme="majorHAnsi"/>
        </w:rPr>
        <w:t xml:space="preserve">The greatest risk is not that a territorial dispute leads to war under present circumstances but that </w:t>
      </w:r>
      <w:r w:rsidRPr="00C04493">
        <w:rPr>
          <w:rStyle w:val="Emphasis"/>
          <w:rFonts w:asciiTheme="majorHAnsi" w:hAnsiTheme="majorHAnsi" w:cstheme="majorHAnsi"/>
          <w:highlight w:val="yellow"/>
        </w:rPr>
        <w:t>changes in the world economy alter those circumstances</w:t>
      </w:r>
      <w:r w:rsidRPr="00C04493">
        <w:rPr>
          <w:rStyle w:val="StyleUnderline"/>
          <w:rFonts w:asciiTheme="majorHAnsi" w:hAnsiTheme="majorHAnsi" w:cstheme="majorHAnsi"/>
          <w:highlight w:val="yellow"/>
        </w:rPr>
        <w:t xml:space="preserve"> in ways that render inter-state peace more precarious</w:t>
      </w:r>
      <w:r w:rsidRPr="00C04493">
        <w:rPr>
          <w:rFonts w:asciiTheme="majorHAnsi" w:hAnsiTheme="majorHAnsi" w:cstheme="majorHAnsi"/>
          <w:sz w:val="16"/>
          <w:highlight w:val="yellow"/>
        </w:rPr>
        <w:t xml:space="preserve">. </w:t>
      </w:r>
      <w:r w:rsidRPr="000429EF">
        <w:rPr>
          <w:rStyle w:val="StyleUnderline"/>
          <w:rFonts w:asciiTheme="majorHAnsi" w:hAnsiTheme="majorHAnsi" w:cstheme="majorHAnsi"/>
        </w:rPr>
        <w:t>If China and the US fail to rebalance their financial and trading relations</w:t>
      </w:r>
      <w:r w:rsidRPr="000429EF">
        <w:rPr>
          <w:rFonts w:asciiTheme="majorHAnsi" w:hAnsiTheme="majorHAnsi" w:cstheme="majorHAnsi"/>
          <w:sz w:val="16"/>
        </w:rPr>
        <w:t xml:space="preserve"> (Roach,</w:t>
      </w:r>
      <w:r w:rsidRPr="00C04493">
        <w:rPr>
          <w:rFonts w:asciiTheme="majorHAnsi" w:hAnsiTheme="majorHAnsi" w:cstheme="majorHAnsi"/>
          <w:sz w:val="16"/>
        </w:rPr>
        <w:t xml:space="preserve"> 2014) then </w:t>
      </w:r>
      <w:r w:rsidRPr="00C04493">
        <w:rPr>
          <w:rStyle w:val="Emphasis"/>
          <w:rFonts w:asciiTheme="majorHAnsi" w:hAnsiTheme="majorHAnsi" w:cstheme="majorHAnsi"/>
          <w:highlight w:val="yellow"/>
        </w:rPr>
        <w:t>a trade war could result</w:t>
      </w:r>
      <w:r w:rsidRPr="00C04493">
        <w:rPr>
          <w:rStyle w:val="StyleUnderline"/>
          <w:rFonts w:asciiTheme="majorHAnsi" w:hAnsiTheme="majorHAnsi" w:cstheme="majorHAnsi"/>
        </w:rPr>
        <w:t xml:space="preserve">, </w:t>
      </w:r>
      <w:r w:rsidRPr="00C04493">
        <w:rPr>
          <w:rStyle w:val="StyleUnderline"/>
          <w:rFonts w:asciiTheme="majorHAnsi" w:hAnsiTheme="majorHAnsi" w:cstheme="majorHAnsi"/>
        </w:rPr>
        <w:lastRenderedPageBreak/>
        <w:t>interrupting transnational production networks, provoking social distress, and exacerbating nationalist emotions</w:t>
      </w:r>
      <w:r w:rsidRPr="00C04493">
        <w:rPr>
          <w:rFonts w:asciiTheme="majorHAnsi" w:hAnsiTheme="majorHAnsi" w:cstheme="majorHAnsi"/>
          <w:sz w:val="16"/>
        </w:rPr>
        <w:t xml:space="preserve">. This could have unforeseen consequences in the field of security, with nuclear deterrence remaining the only factor to protect the world from Armageddon, and unreliably so. </w:t>
      </w:r>
      <w:r w:rsidRPr="00C04493">
        <w:rPr>
          <w:rStyle w:val="Emphasis"/>
          <w:rFonts w:asciiTheme="majorHAnsi" w:hAnsiTheme="majorHAnsi" w:cstheme="majorHAnsi"/>
          <w:highlight w:val="yellow"/>
        </w:rPr>
        <w:t>Deterrence could lose its credibility</w:t>
      </w:r>
      <w:r w:rsidRPr="00C04493">
        <w:rPr>
          <w:rStyle w:val="StyleUnderline"/>
          <w:rFonts w:asciiTheme="majorHAnsi" w:hAnsiTheme="majorHAnsi" w:cstheme="majorHAnsi"/>
        </w:rPr>
        <w:t xml:space="preserve">: one of the two great powers might gamble that the other yield in a cyber-war or conventional limited war, or </w:t>
      </w:r>
      <w:proofErr w:type="gramStart"/>
      <w:r w:rsidRPr="00C04493">
        <w:rPr>
          <w:rStyle w:val="StyleUnderline"/>
          <w:rFonts w:asciiTheme="majorHAnsi" w:hAnsiTheme="majorHAnsi" w:cstheme="majorHAnsi"/>
        </w:rPr>
        <w:t>third party</w:t>
      </w:r>
      <w:proofErr w:type="gramEnd"/>
      <w:r w:rsidRPr="00C04493">
        <w:rPr>
          <w:rStyle w:val="StyleUnderline"/>
          <w:rFonts w:asciiTheme="majorHAnsi" w:hAnsiTheme="majorHAnsi" w:cstheme="majorHAnsi"/>
        </w:rPr>
        <w:t xml:space="preserve"> countries might engage in conflict with each other, with a view to obliging Washington or Beijing to intervene</w:t>
      </w:r>
      <w:r w:rsidRPr="00C04493">
        <w:rPr>
          <w:rFonts w:asciiTheme="majorHAnsi" w:hAnsiTheme="majorHAnsi" w:cstheme="majorHAnsi"/>
          <w:sz w:val="16"/>
        </w:rPr>
        <w:t>.</w:t>
      </w:r>
    </w:p>
    <w:p w14:paraId="4ED464FA" w14:textId="77777777" w:rsidR="0041633B" w:rsidRDefault="0041633B" w:rsidP="0041633B"/>
    <w:p w14:paraId="4532A662" w14:textId="77777777" w:rsidR="0041633B" w:rsidRDefault="0041633B" w:rsidP="0041633B"/>
    <w:p w14:paraId="4325D618" w14:textId="77777777" w:rsidR="0041633B" w:rsidRDefault="0041633B" w:rsidP="0041633B">
      <w:pPr>
        <w:pStyle w:val="Heading4"/>
      </w:pPr>
      <w:r>
        <w:t xml:space="preserve">Plan: Member nations of the World Trade Organization ought to reduce intellectual property protections for medicines for COVID-19 </w:t>
      </w:r>
    </w:p>
    <w:p w14:paraId="1D931E0E" w14:textId="77777777" w:rsidR="0041633B" w:rsidRDefault="0041633B" w:rsidP="0041633B"/>
    <w:p w14:paraId="2FF4AF91" w14:textId="77777777" w:rsidR="0041633B" w:rsidRDefault="0041633B" w:rsidP="0041633B">
      <w:pPr>
        <w:pStyle w:val="Heading4"/>
      </w:pPr>
      <w:r>
        <w:t xml:space="preserve">Communication from India and South Africa to the </w:t>
      </w:r>
      <w:r w:rsidRPr="00D55256">
        <w:rPr>
          <w:highlight w:val="yellow"/>
        </w:rPr>
        <w:t>WTO 20</w:t>
      </w:r>
    </w:p>
    <w:p w14:paraId="59001528" w14:textId="77777777" w:rsidR="0041633B" w:rsidRPr="00154714" w:rsidRDefault="0041633B" w:rsidP="0041633B">
      <w:pPr>
        <w:rPr>
          <w:sz w:val="16"/>
        </w:rPr>
      </w:pPr>
      <w:r w:rsidRPr="00154714">
        <w:rPr>
          <w:sz w:val="16"/>
        </w:rPr>
        <w:t>(WAIVER FROM CERTAIN PROVISIONS OF THE TRIPS AGREEMENT FOR THE PREVENTION,</w:t>
      </w:r>
    </w:p>
    <w:p w14:paraId="7338844F" w14:textId="77777777" w:rsidR="0041633B" w:rsidRPr="00154714" w:rsidRDefault="0041633B" w:rsidP="0041633B">
      <w:pPr>
        <w:rPr>
          <w:sz w:val="16"/>
        </w:rPr>
      </w:pPr>
      <w:r w:rsidRPr="00154714">
        <w:rPr>
          <w:sz w:val="16"/>
        </w:rPr>
        <w:t xml:space="preserve">CONTAINMENT AND TREATMENT OF COVID-19 </w:t>
      </w:r>
      <w:hyperlink r:id="rId13" w:history="1">
        <w:r w:rsidRPr="00154714">
          <w:rPr>
            <w:rStyle w:val="Hyperlink"/>
            <w:sz w:val="16"/>
          </w:rPr>
          <w:t>https://docs.wto.org/dol2fe/Pages/SS/directdoc.aspx?filename=q:/IP/C/W669.pdf&amp;Open=True</w:t>
        </w:r>
      </w:hyperlink>
      <w:r w:rsidRPr="00154714">
        <w:rPr>
          <w:sz w:val="16"/>
        </w:rPr>
        <w:t xml:space="preserve">, 10-2) </w:t>
      </w:r>
    </w:p>
    <w:p w14:paraId="5A38B04D" w14:textId="77777777" w:rsidR="0041633B" w:rsidRPr="00154714" w:rsidRDefault="0041633B" w:rsidP="0041633B">
      <w:pPr>
        <w:rPr>
          <w:rStyle w:val="StyleUnderline"/>
        </w:rPr>
      </w:pPr>
      <w:r w:rsidRPr="00154714">
        <w:rPr>
          <w:sz w:val="14"/>
        </w:rPr>
        <w:t xml:space="preserve">5. </w:t>
      </w:r>
      <w:r w:rsidRPr="00D55256">
        <w:rPr>
          <w:rStyle w:val="StyleUnderline"/>
          <w:highlight w:val="yellow"/>
        </w:rPr>
        <w:t>An effective response</w:t>
      </w:r>
      <w:r w:rsidRPr="00154714">
        <w:rPr>
          <w:rStyle w:val="StyleUnderline"/>
        </w:rPr>
        <w:t xml:space="preserve"> to COVID</w:t>
      </w:r>
      <w:r w:rsidRPr="00154714">
        <w:rPr>
          <w:sz w:val="14"/>
        </w:rPr>
        <w:t xml:space="preserve">-19 pandemic </w:t>
      </w:r>
      <w:r w:rsidRPr="00D55256">
        <w:rPr>
          <w:rStyle w:val="StyleUnderline"/>
          <w:highlight w:val="yellow"/>
        </w:rPr>
        <w:t>requires rapid access to affordable</w:t>
      </w:r>
      <w:r w:rsidRPr="00154714">
        <w:rPr>
          <w:rStyle w:val="StyleUnderline"/>
        </w:rPr>
        <w:t xml:space="preserve"> medical products</w:t>
      </w:r>
    </w:p>
    <w:p w14:paraId="4BD05F80" w14:textId="77777777" w:rsidR="0041633B" w:rsidRPr="00154714" w:rsidRDefault="0041633B" w:rsidP="0041633B">
      <w:pPr>
        <w:rPr>
          <w:rStyle w:val="StyleUnderline"/>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as</w:t>
      </w:r>
    </w:p>
    <w:p w14:paraId="13EC9010" w14:textId="77777777" w:rsidR="0041633B" w:rsidRPr="00154714" w:rsidRDefault="0041633B" w:rsidP="0041633B">
      <w:pPr>
        <w:rPr>
          <w:sz w:val="14"/>
        </w:rPr>
      </w:pPr>
      <w:r w:rsidRPr="00154714">
        <w:rPr>
          <w:rStyle w:val="StyleUnderline"/>
        </w:rPr>
        <w:t xml:space="preserve">well as </w:t>
      </w:r>
      <w:r w:rsidRPr="00D55256">
        <w:rPr>
          <w:rStyle w:val="StyleUnderline"/>
          <w:highlight w:val="yellow"/>
        </w:rPr>
        <w:t>vaccines</w:t>
      </w:r>
      <w:r w:rsidRPr="00154714">
        <w:rPr>
          <w:rStyle w:val="StyleUnderline"/>
        </w:rPr>
        <w:t xml:space="preserve"> and medicines </w:t>
      </w:r>
      <w:r w:rsidRPr="00D55256">
        <w:rPr>
          <w:rStyle w:val="StyleUnderline"/>
          <w:highlight w:val="yellow"/>
        </w:rPr>
        <w:t>for</w:t>
      </w:r>
      <w:r w:rsidRPr="00154714">
        <w:rPr>
          <w:rStyle w:val="StyleUnderline"/>
        </w:rPr>
        <w:t xml:space="preserve"> the prevention and </w:t>
      </w:r>
      <w:r w:rsidRPr="00D55256">
        <w:rPr>
          <w:rStyle w:val="StyleUnderline"/>
          <w:highlight w:val="yellow"/>
        </w:rPr>
        <w:t>treatment</w:t>
      </w:r>
      <w:r w:rsidRPr="00154714">
        <w:rPr>
          <w:rStyle w:val="StyleUnderline"/>
        </w:rPr>
        <w:t xml:space="preserve"> of patients in dire need</w:t>
      </w:r>
      <w:r w:rsidRPr="00154714">
        <w:rPr>
          <w:sz w:val="14"/>
        </w:rPr>
        <w:t>.</w:t>
      </w:r>
    </w:p>
    <w:p w14:paraId="755F7220" w14:textId="77777777" w:rsidR="0041633B" w:rsidRPr="00154714" w:rsidRDefault="0041633B" w:rsidP="0041633B">
      <w:pPr>
        <w:rPr>
          <w:sz w:val="14"/>
        </w:rPr>
      </w:pPr>
      <w:r w:rsidRPr="00154714">
        <w:rPr>
          <w:sz w:val="14"/>
        </w:rPr>
        <w:t>6. The outbreak has led to a swift increase in global demand with many countries facing acute</w:t>
      </w:r>
    </w:p>
    <w:p w14:paraId="69AA3E4B" w14:textId="77777777" w:rsidR="0041633B" w:rsidRPr="00154714" w:rsidRDefault="0041633B" w:rsidP="0041633B">
      <w:pPr>
        <w:rPr>
          <w:sz w:val="14"/>
        </w:rPr>
      </w:pPr>
      <w:r w:rsidRPr="00154714">
        <w:rPr>
          <w:sz w:val="14"/>
        </w:rPr>
        <w:t>shortages, constraining the ability to effectively respond to the outbreak. Shortages of these</w:t>
      </w:r>
    </w:p>
    <w:p w14:paraId="4324A913" w14:textId="77777777" w:rsidR="0041633B" w:rsidRPr="00154714" w:rsidRDefault="0041633B" w:rsidP="0041633B">
      <w:pPr>
        <w:rPr>
          <w:sz w:val="14"/>
        </w:rPr>
      </w:pPr>
      <w:r w:rsidRPr="00154714">
        <w:rPr>
          <w:sz w:val="14"/>
        </w:rPr>
        <w:t xml:space="preserve">products </w:t>
      </w:r>
      <w:proofErr w:type="gramStart"/>
      <w:r w:rsidRPr="00154714">
        <w:rPr>
          <w:sz w:val="14"/>
        </w:rPr>
        <w:t>has</w:t>
      </w:r>
      <w:proofErr w:type="gramEnd"/>
      <w:r w:rsidRPr="00154714">
        <w:rPr>
          <w:sz w:val="14"/>
        </w:rPr>
        <w:t xml:space="preserve"> put the lives of health and other essential workers at risk and led to many avoidable</w:t>
      </w:r>
    </w:p>
    <w:p w14:paraId="707711F8" w14:textId="77777777" w:rsidR="0041633B" w:rsidRPr="00154714" w:rsidRDefault="0041633B" w:rsidP="0041633B">
      <w:pPr>
        <w:rPr>
          <w:sz w:val="14"/>
        </w:rPr>
      </w:pPr>
      <w:r w:rsidRPr="00154714">
        <w:rPr>
          <w:sz w:val="14"/>
        </w:rPr>
        <w:t>deaths. It is also threatening to prolong the COVID-19 pandemic. The longer the current global crisis</w:t>
      </w:r>
    </w:p>
    <w:p w14:paraId="22F94FA8" w14:textId="77777777" w:rsidR="0041633B" w:rsidRPr="00154714" w:rsidRDefault="0041633B" w:rsidP="0041633B">
      <w:pPr>
        <w:rPr>
          <w:sz w:val="14"/>
        </w:rPr>
      </w:pPr>
      <w:r w:rsidRPr="00154714">
        <w:rPr>
          <w:sz w:val="14"/>
        </w:rPr>
        <w:t>persist, the greater the socio-economic fallout, making it imperative and urgent to collaborate</w:t>
      </w:r>
    </w:p>
    <w:p w14:paraId="51719D8C" w14:textId="77777777" w:rsidR="0041633B" w:rsidRPr="00154714" w:rsidRDefault="0041633B" w:rsidP="0041633B">
      <w:pPr>
        <w:rPr>
          <w:sz w:val="14"/>
        </w:rPr>
      </w:pPr>
      <w:r w:rsidRPr="00154714">
        <w:rPr>
          <w:sz w:val="14"/>
        </w:rPr>
        <w:t>internationally to rapidly contain the outbreak.</w:t>
      </w:r>
    </w:p>
    <w:p w14:paraId="0EB5E292" w14:textId="77777777" w:rsidR="0041633B" w:rsidRPr="00154714" w:rsidRDefault="0041633B" w:rsidP="0041633B">
      <w:pPr>
        <w:rPr>
          <w:sz w:val="14"/>
        </w:rPr>
      </w:pPr>
      <w:r w:rsidRPr="00154714">
        <w:rPr>
          <w:sz w:val="14"/>
        </w:rPr>
        <w:t>7. As new diagnostics, therapeutics and vaccines for COVID-19 are developed, there are significant</w:t>
      </w:r>
    </w:p>
    <w:p w14:paraId="72C1C54A" w14:textId="77777777" w:rsidR="0041633B" w:rsidRPr="00154714" w:rsidRDefault="0041633B" w:rsidP="0041633B">
      <w:pPr>
        <w:rPr>
          <w:sz w:val="14"/>
        </w:rPr>
      </w:pPr>
      <w:r w:rsidRPr="00154714">
        <w:rPr>
          <w:sz w:val="14"/>
        </w:rPr>
        <w:t>concerns, how these will be made available promptly, in sufficient quantities and at affordable price</w:t>
      </w:r>
    </w:p>
    <w:p w14:paraId="0EBAA850" w14:textId="77777777" w:rsidR="0041633B" w:rsidRPr="00154714" w:rsidRDefault="0041633B" w:rsidP="0041633B">
      <w:pPr>
        <w:rPr>
          <w:sz w:val="14"/>
        </w:rPr>
      </w:pPr>
      <w:r w:rsidRPr="00154714">
        <w:rPr>
          <w:sz w:val="14"/>
        </w:rPr>
        <w:t>to meet global demand. Critical shortages in medical products have also put at grave risk patients</w:t>
      </w:r>
    </w:p>
    <w:p w14:paraId="29D7C56D" w14:textId="77777777" w:rsidR="0041633B" w:rsidRPr="00154714" w:rsidRDefault="0041633B" w:rsidP="0041633B">
      <w:pPr>
        <w:rPr>
          <w:sz w:val="14"/>
        </w:rPr>
      </w:pPr>
      <w:r w:rsidRPr="00154714">
        <w:rPr>
          <w:sz w:val="14"/>
        </w:rPr>
        <w:t>suffering from other communicable and non-communicable diseases.</w:t>
      </w:r>
    </w:p>
    <w:p w14:paraId="55BDC18F" w14:textId="77777777" w:rsidR="0041633B" w:rsidRPr="00154714" w:rsidRDefault="0041633B" w:rsidP="0041633B">
      <w:pPr>
        <w:rPr>
          <w:sz w:val="14"/>
        </w:rPr>
      </w:pPr>
      <w:r w:rsidRPr="00154714">
        <w:rPr>
          <w:sz w:val="14"/>
        </w:rPr>
        <w:t>8. To meet the growing supply-demand gap, several countries have initiated domestic production</w:t>
      </w:r>
    </w:p>
    <w:p w14:paraId="6BB7786B" w14:textId="77777777" w:rsidR="0041633B" w:rsidRPr="00154714" w:rsidRDefault="0041633B" w:rsidP="0041633B">
      <w:pPr>
        <w:rPr>
          <w:sz w:val="14"/>
        </w:rPr>
      </w:pPr>
      <w:r w:rsidRPr="00154714">
        <w:rPr>
          <w:sz w:val="14"/>
        </w:rPr>
        <w:t>of medical products and/or are modifying existing medical products for the treatment of COVID-19</w:t>
      </w:r>
    </w:p>
    <w:p w14:paraId="7893892B" w14:textId="77777777" w:rsidR="0041633B" w:rsidRPr="00154714" w:rsidRDefault="0041633B" w:rsidP="0041633B">
      <w:pPr>
        <w:rPr>
          <w:sz w:val="14"/>
        </w:rPr>
      </w:pPr>
      <w:r w:rsidRPr="00154714">
        <w:rPr>
          <w:sz w:val="14"/>
        </w:rPr>
        <w:t>patients. The rapid scaling up of manufacturing globally is an obvious crucial solution to address the</w:t>
      </w:r>
    </w:p>
    <w:p w14:paraId="4F0230D4" w14:textId="77777777" w:rsidR="0041633B" w:rsidRPr="00154714" w:rsidRDefault="0041633B" w:rsidP="0041633B">
      <w:pPr>
        <w:rPr>
          <w:sz w:val="14"/>
        </w:rPr>
      </w:pPr>
      <w:r w:rsidRPr="00154714">
        <w:rPr>
          <w:sz w:val="14"/>
        </w:rPr>
        <w:t>timely availability and affordability of medical products to all countries in need.</w:t>
      </w:r>
    </w:p>
    <w:p w14:paraId="221818BF" w14:textId="77777777" w:rsidR="0041633B" w:rsidRPr="00154714" w:rsidRDefault="0041633B" w:rsidP="0041633B">
      <w:pPr>
        <w:rPr>
          <w:sz w:val="14"/>
        </w:rPr>
      </w:pPr>
      <w:r w:rsidRPr="00154714">
        <w:rPr>
          <w:sz w:val="14"/>
        </w:rPr>
        <w:t>9. There are several reports about intellectual property rights hindering or potentially hindering</w:t>
      </w:r>
    </w:p>
    <w:p w14:paraId="117A282A" w14:textId="77777777" w:rsidR="0041633B" w:rsidRPr="00154714" w:rsidRDefault="0041633B" w:rsidP="0041633B">
      <w:pPr>
        <w:rPr>
          <w:sz w:val="14"/>
        </w:rPr>
      </w:pPr>
      <w:r w:rsidRPr="00154714">
        <w:rPr>
          <w:sz w:val="14"/>
        </w:rPr>
        <w:t>timely provisioning of affordable medical products to the patients.3</w:t>
      </w:r>
    </w:p>
    <w:p w14:paraId="16637F65" w14:textId="77777777" w:rsidR="0041633B" w:rsidRPr="00154714" w:rsidRDefault="0041633B" w:rsidP="0041633B">
      <w:pPr>
        <w:rPr>
          <w:sz w:val="14"/>
        </w:rPr>
      </w:pPr>
      <w:r w:rsidRPr="00154714">
        <w:rPr>
          <w:sz w:val="14"/>
        </w:rPr>
        <w:t>It is also reported that some</w:t>
      </w:r>
    </w:p>
    <w:p w14:paraId="021AF8A6" w14:textId="77777777" w:rsidR="0041633B" w:rsidRPr="00154714" w:rsidRDefault="0041633B" w:rsidP="0041633B">
      <w:pPr>
        <w:rPr>
          <w:sz w:val="14"/>
        </w:rPr>
      </w:pPr>
      <w:r w:rsidRPr="00154714">
        <w:rPr>
          <w:sz w:val="14"/>
        </w:rPr>
        <w:t>WTO Members have carried out urgent legal amendments to their national patent laws to expedite</w:t>
      </w:r>
    </w:p>
    <w:p w14:paraId="5FC19932" w14:textId="77777777" w:rsidR="0041633B" w:rsidRPr="00154714" w:rsidRDefault="0041633B" w:rsidP="0041633B">
      <w:pPr>
        <w:rPr>
          <w:sz w:val="14"/>
        </w:rPr>
      </w:pPr>
      <w:r w:rsidRPr="00154714">
        <w:rPr>
          <w:sz w:val="14"/>
        </w:rPr>
        <w:lastRenderedPageBreak/>
        <w:t>the process of issuing compulsory/government use licenses.</w:t>
      </w:r>
    </w:p>
    <w:p w14:paraId="211F0968" w14:textId="77777777" w:rsidR="0041633B" w:rsidRPr="00154714" w:rsidRDefault="0041633B" w:rsidP="0041633B">
      <w:pPr>
        <w:rPr>
          <w:rStyle w:val="StyleUnderline"/>
        </w:rPr>
      </w:pPr>
      <w:r w:rsidRPr="00154714">
        <w:rPr>
          <w:sz w:val="14"/>
        </w:rPr>
        <w:t xml:space="preserve">10. </w:t>
      </w:r>
      <w:r w:rsidRPr="00154714">
        <w:rPr>
          <w:rStyle w:val="StyleUnderline"/>
        </w:rPr>
        <w:t xml:space="preserve">Beyond patents, other </w:t>
      </w:r>
      <w:r w:rsidRPr="00D55256">
        <w:rPr>
          <w:rStyle w:val="StyleUnderline"/>
          <w:highlight w:val="yellow"/>
        </w:rPr>
        <w:t>i</w:t>
      </w:r>
      <w:r w:rsidRPr="00154714">
        <w:rPr>
          <w:rStyle w:val="StyleUnderline"/>
        </w:rPr>
        <w:t xml:space="preserve">ntellectual </w:t>
      </w:r>
      <w:r w:rsidRPr="00D55256">
        <w:rPr>
          <w:rStyle w:val="StyleUnderline"/>
          <w:highlight w:val="yellow"/>
        </w:rPr>
        <w:t>p</w:t>
      </w:r>
      <w:r w:rsidRPr="00154714">
        <w:rPr>
          <w:rStyle w:val="StyleUnderline"/>
        </w:rPr>
        <w:t xml:space="preserve">roperty </w:t>
      </w:r>
      <w:r w:rsidRPr="00D55256">
        <w:rPr>
          <w:rStyle w:val="StyleUnderline"/>
          <w:highlight w:val="yellow"/>
        </w:rPr>
        <w:t>r</w:t>
      </w:r>
      <w:r w:rsidRPr="00154714">
        <w:rPr>
          <w:rStyle w:val="StyleUnderline"/>
        </w:rPr>
        <w:t xml:space="preserve">ights may also </w:t>
      </w:r>
      <w:r w:rsidRPr="00D55256">
        <w:rPr>
          <w:rStyle w:val="StyleUnderline"/>
          <w:highlight w:val="yellow"/>
        </w:rPr>
        <w:t>pose a barrier</w:t>
      </w:r>
      <w:r w:rsidRPr="00154714">
        <w:rPr>
          <w:rStyle w:val="StyleUnderline"/>
        </w:rPr>
        <w:t>, with limited options</w:t>
      </w:r>
    </w:p>
    <w:p w14:paraId="3EB89706" w14:textId="77777777" w:rsidR="0041633B" w:rsidRPr="00154714" w:rsidRDefault="0041633B" w:rsidP="0041633B">
      <w:pPr>
        <w:rPr>
          <w:sz w:val="14"/>
        </w:rPr>
      </w:pPr>
      <w:r w:rsidRPr="00154714">
        <w:rPr>
          <w:rStyle w:val="StyleUnderline"/>
        </w:rPr>
        <w:t>to overcome those barriers</w:t>
      </w:r>
      <w:r w:rsidRPr="00154714">
        <w:rPr>
          <w:sz w:val="14"/>
        </w:rPr>
        <w:t>. In addition, many countries especially developing countries may face</w:t>
      </w:r>
    </w:p>
    <w:p w14:paraId="4A869C84" w14:textId="77777777" w:rsidR="0041633B" w:rsidRPr="00154714" w:rsidRDefault="0041633B" w:rsidP="0041633B">
      <w:pPr>
        <w:rPr>
          <w:sz w:val="14"/>
        </w:rPr>
      </w:pPr>
      <w:r w:rsidRPr="00154714">
        <w:rPr>
          <w:sz w:val="14"/>
        </w:rPr>
        <w:t>institutional and legal difficulties when using flexibilities available in the Agreement on Trade-Related</w:t>
      </w:r>
    </w:p>
    <w:p w14:paraId="292F5DE7" w14:textId="77777777" w:rsidR="0041633B" w:rsidRPr="00154714" w:rsidRDefault="0041633B" w:rsidP="0041633B">
      <w:pPr>
        <w:rPr>
          <w:sz w:val="14"/>
        </w:rPr>
      </w:pPr>
      <w:r w:rsidRPr="00154714">
        <w:rPr>
          <w:sz w:val="14"/>
        </w:rPr>
        <w:t>Aspects of Intellectual Property Rights (TRIPS Agreement). A particular concern for countries with</w:t>
      </w:r>
    </w:p>
    <w:p w14:paraId="19323A9E" w14:textId="77777777" w:rsidR="0041633B" w:rsidRPr="00154714" w:rsidRDefault="0041633B" w:rsidP="0041633B">
      <w:pPr>
        <w:rPr>
          <w:sz w:val="14"/>
        </w:rPr>
      </w:pPr>
      <w:r w:rsidRPr="00154714">
        <w:rPr>
          <w:sz w:val="14"/>
        </w:rPr>
        <w:t>insufficient or no manufacturing capacity are the requirements of Article 31bis and consequently the</w:t>
      </w:r>
    </w:p>
    <w:p w14:paraId="36FF6EC1" w14:textId="77777777" w:rsidR="0041633B" w:rsidRPr="00154714" w:rsidRDefault="0041633B" w:rsidP="0041633B">
      <w:pPr>
        <w:rPr>
          <w:sz w:val="14"/>
        </w:rPr>
      </w:pPr>
      <w:r w:rsidRPr="00154714">
        <w:rPr>
          <w:sz w:val="14"/>
        </w:rPr>
        <w:t>cumbersome and lengthy process for the import and export of pharmaceutical products.</w:t>
      </w:r>
    </w:p>
    <w:p w14:paraId="0048B42A" w14:textId="77777777" w:rsidR="0041633B" w:rsidRPr="00154714" w:rsidRDefault="0041633B" w:rsidP="0041633B">
      <w:pPr>
        <w:rPr>
          <w:sz w:val="14"/>
        </w:rPr>
      </w:pPr>
      <w:r w:rsidRPr="00154714">
        <w:rPr>
          <w:sz w:val="14"/>
        </w:rPr>
        <w:t>11. Internationally, there is an urgent call for global solidarity, and the unhindered global sharing</w:t>
      </w:r>
    </w:p>
    <w:p w14:paraId="00345EC4" w14:textId="77777777" w:rsidR="0041633B" w:rsidRPr="00154714" w:rsidRDefault="0041633B" w:rsidP="0041633B">
      <w:pPr>
        <w:rPr>
          <w:sz w:val="14"/>
        </w:rPr>
      </w:pPr>
      <w:r w:rsidRPr="00154714">
        <w:rPr>
          <w:sz w:val="14"/>
        </w:rPr>
        <w:t>of technology and know-how in order that rapid responses for the handling of COVID-19 can be put</w:t>
      </w:r>
    </w:p>
    <w:p w14:paraId="74243ED2" w14:textId="77777777" w:rsidR="0041633B" w:rsidRPr="00154714" w:rsidRDefault="0041633B" w:rsidP="0041633B">
      <w:pPr>
        <w:rPr>
          <w:sz w:val="14"/>
        </w:rPr>
      </w:pPr>
      <w:r w:rsidRPr="00154714">
        <w:rPr>
          <w:sz w:val="14"/>
        </w:rPr>
        <w:t>in place on a real time basis.</w:t>
      </w:r>
    </w:p>
    <w:p w14:paraId="2D8B00A7" w14:textId="77777777" w:rsidR="0041633B" w:rsidRPr="00154714" w:rsidRDefault="0041633B" w:rsidP="0041633B">
      <w:pPr>
        <w:rPr>
          <w:sz w:val="14"/>
        </w:rPr>
      </w:pPr>
      <w:r w:rsidRPr="00154714">
        <w:rPr>
          <w:sz w:val="14"/>
        </w:rPr>
        <w:t xml:space="preserve">12. </w:t>
      </w:r>
      <w:r w:rsidRPr="00154714">
        <w:rPr>
          <w:rStyle w:val="StyleUnderline"/>
        </w:rPr>
        <w:t>In these exceptional circumstances, we request that the Council for TRIPS recommends</w:t>
      </w:r>
      <w:r w:rsidRPr="00154714">
        <w:rPr>
          <w:sz w:val="14"/>
        </w:rPr>
        <w:t>, as</w:t>
      </w:r>
    </w:p>
    <w:p w14:paraId="48A4DD0F" w14:textId="77777777" w:rsidR="0041633B" w:rsidRPr="00154714" w:rsidRDefault="0041633B" w:rsidP="0041633B">
      <w:pPr>
        <w:rPr>
          <w:rStyle w:val="StyleUnderline"/>
        </w:rPr>
      </w:pPr>
      <w:r w:rsidRPr="00154714">
        <w:rPr>
          <w:sz w:val="14"/>
        </w:rPr>
        <w:t xml:space="preserve">early as possible, </w:t>
      </w:r>
      <w:r w:rsidRPr="00154714">
        <w:rPr>
          <w:rStyle w:val="StyleUnderline"/>
        </w:rPr>
        <w:t>to the General Council a waiver from the implementation, application and</w:t>
      </w:r>
    </w:p>
    <w:p w14:paraId="77C172D8" w14:textId="77777777" w:rsidR="0041633B" w:rsidRPr="00154714" w:rsidRDefault="0041633B" w:rsidP="0041633B">
      <w:pPr>
        <w:rPr>
          <w:rStyle w:val="StyleUnderline"/>
        </w:rPr>
      </w:pPr>
      <w:r w:rsidRPr="00154714">
        <w:rPr>
          <w:rStyle w:val="StyleUnderline"/>
        </w:rPr>
        <w:t>enforcement of Sections 1, 4, 5, and 7 of Part II of the TRIPS Agreement in relation to prevention,</w:t>
      </w:r>
    </w:p>
    <w:p w14:paraId="535FC5F9" w14:textId="77777777" w:rsidR="0041633B" w:rsidRPr="00154714" w:rsidRDefault="0041633B" w:rsidP="0041633B">
      <w:pPr>
        <w:rPr>
          <w:rStyle w:val="StyleUnderline"/>
        </w:rPr>
      </w:pPr>
      <w:r w:rsidRPr="00154714">
        <w:rPr>
          <w:rStyle w:val="StyleUnderline"/>
        </w:rPr>
        <w:t>containment or treatment of COVID-19.</w:t>
      </w:r>
    </w:p>
    <w:p w14:paraId="1C3AC4E4" w14:textId="77777777" w:rsidR="0041633B" w:rsidRPr="00154714" w:rsidRDefault="0041633B" w:rsidP="0041633B">
      <w:pPr>
        <w:rPr>
          <w:rStyle w:val="StyleUnderline"/>
        </w:rPr>
      </w:pPr>
      <w:r w:rsidRPr="00154714">
        <w:rPr>
          <w:sz w:val="14"/>
        </w:rPr>
        <w:t xml:space="preserve">13. </w:t>
      </w:r>
      <w:r w:rsidRPr="00154714">
        <w:rPr>
          <w:rStyle w:val="StyleUnderline"/>
        </w:rPr>
        <w:t>The waiver should continue until widespread vaccination is in place globally, and the majority</w:t>
      </w:r>
    </w:p>
    <w:p w14:paraId="15A013BB" w14:textId="77777777" w:rsidR="0041633B" w:rsidRPr="00154714" w:rsidRDefault="0041633B" w:rsidP="0041633B">
      <w:pPr>
        <w:rPr>
          <w:sz w:val="14"/>
        </w:rPr>
      </w:pPr>
      <w:r w:rsidRPr="00154714">
        <w:rPr>
          <w:rStyle w:val="StyleUnderline"/>
        </w:rPr>
        <w:t>of the world's population has developed immunity</w:t>
      </w:r>
      <w:r w:rsidRPr="00154714">
        <w:rPr>
          <w:sz w:val="14"/>
        </w:rPr>
        <w:t xml:space="preserve"> hence we propose an initial duration of [x] years</w:t>
      </w:r>
    </w:p>
    <w:p w14:paraId="3921A98D" w14:textId="77777777" w:rsidR="0041633B" w:rsidRPr="00154714" w:rsidRDefault="0041633B" w:rsidP="0041633B">
      <w:pPr>
        <w:rPr>
          <w:sz w:val="14"/>
        </w:rPr>
      </w:pPr>
      <w:r w:rsidRPr="00154714">
        <w:rPr>
          <w:sz w:val="14"/>
        </w:rPr>
        <w:t>from the date of the adoption of the waiver.</w:t>
      </w:r>
    </w:p>
    <w:p w14:paraId="5B725E0A" w14:textId="77777777" w:rsidR="0041633B" w:rsidRPr="00154714" w:rsidRDefault="0041633B" w:rsidP="0041633B">
      <w:pPr>
        <w:rPr>
          <w:sz w:val="14"/>
        </w:rPr>
      </w:pPr>
      <w:r w:rsidRPr="00154714">
        <w:rPr>
          <w:sz w:val="14"/>
        </w:rPr>
        <w:t>14. We request that the Council for TRIPS urgently recommends to the General Council adoption of</w:t>
      </w:r>
    </w:p>
    <w:p w14:paraId="4D8E7AFA" w14:textId="77777777" w:rsidR="0041633B" w:rsidRPr="00154714" w:rsidRDefault="0041633B" w:rsidP="0041633B">
      <w:pPr>
        <w:rPr>
          <w:sz w:val="14"/>
        </w:rPr>
      </w:pPr>
      <w:r w:rsidRPr="00154714">
        <w:rPr>
          <w:sz w:val="14"/>
        </w:rPr>
        <w:t xml:space="preserve">the annexed decision </w:t>
      </w:r>
      <w:proofErr w:type="gramStart"/>
      <w:r w:rsidRPr="00154714">
        <w:rPr>
          <w:sz w:val="14"/>
        </w:rPr>
        <w:t>text</w:t>
      </w:r>
      <w:proofErr w:type="gramEnd"/>
      <w:r w:rsidRPr="00154714">
        <w:rPr>
          <w:sz w:val="14"/>
        </w:rPr>
        <w:t xml:space="preserve">. </w:t>
      </w:r>
    </w:p>
    <w:p w14:paraId="6E109E63" w14:textId="77777777" w:rsidR="0041633B" w:rsidRDefault="0041633B" w:rsidP="0041633B"/>
    <w:p w14:paraId="0E992671" w14:textId="77777777" w:rsidR="0041633B" w:rsidRDefault="0041633B" w:rsidP="0041633B"/>
    <w:p w14:paraId="246474E0" w14:textId="77777777" w:rsidR="0041633B" w:rsidRDefault="0041633B" w:rsidP="0041633B">
      <w:pPr>
        <w:pStyle w:val="Heading3"/>
      </w:pPr>
      <w:r>
        <w:lastRenderedPageBreak/>
        <w:t xml:space="preserve">Solvency </w:t>
      </w:r>
    </w:p>
    <w:p w14:paraId="3CE47537" w14:textId="77777777" w:rsidR="0041633B" w:rsidRDefault="0041633B" w:rsidP="0041633B"/>
    <w:p w14:paraId="23718F88" w14:textId="77777777" w:rsidR="0041633B" w:rsidRDefault="0041633B" w:rsidP="0041633B">
      <w:pPr>
        <w:pStyle w:val="Heading4"/>
      </w:pPr>
      <w:r>
        <w:t>1.</w:t>
      </w:r>
      <w:r w:rsidRPr="00134F7F">
        <w:t xml:space="preserve"> </w:t>
      </w:r>
      <w:r>
        <w:t>The plan creates a new goldilocks patent law that exempts pandemics</w:t>
      </w:r>
    </w:p>
    <w:p w14:paraId="569C11FF" w14:textId="77777777" w:rsidR="0041633B" w:rsidRPr="00D15B9E" w:rsidRDefault="0041633B" w:rsidP="0041633B">
      <w:pPr>
        <w:rPr>
          <w:rStyle w:val="Style13ptBold"/>
        </w:rPr>
      </w:pPr>
      <w:r w:rsidRPr="00D55256">
        <w:rPr>
          <w:rStyle w:val="Style13ptBold"/>
          <w:highlight w:val="yellow"/>
        </w:rPr>
        <w:t>Lindsey</w:t>
      </w:r>
      <w:r w:rsidRPr="00D15B9E">
        <w:rPr>
          <w:rStyle w:val="Style13ptBold"/>
        </w:rPr>
        <w:t xml:space="preserve">, JD Harvard, </w:t>
      </w:r>
      <w:r w:rsidRPr="00D55256">
        <w:rPr>
          <w:rStyle w:val="Style13ptBold"/>
          <w:highlight w:val="yellow"/>
        </w:rPr>
        <w:t>21</w:t>
      </w:r>
    </w:p>
    <w:p w14:paraId="3C6B4951" w14:textId="77777777" w:rsidR="0041633B" w:rsidRPr="00D15B9E" w:rsidRDefault="0041633B" w:rsidP="0041633B">
      <w:pPr>
        <w:rPr>
          <w:sz w:val="16"/>
        </w:rPr>
      </w:pPr>
      <w:r w:rsidRPr="00D15B9E">
        <w:rPr>
          <w:sz w:val="16"/>
        </w:rPr>
        <w:t xml:space="preserve">(Brink, </w:t>
      </w:r>
      <w:hyperlink r:id="rId14" w:history="1">
        <w:r w:rsidRPr="00D15B9E">
          <w:rPr>
            <w:rStyle w:val="Hyperlink"/>
            <w:sz w:val="16"/>
          </w:rPr>
          <w:t>https://www.brookings.edu/blog/up-front/2021/06/03/why-intellectual-property-and-pandemics-dont-mix/</w:t>
        </w:r>
      </w:hyperlink>
      <w:r w:rsidRPr="00D15B9E">
        <w:rPr>
          <w:sz w:val="16"/>
        </w:rPr>
        <w:t>, 6-3)</w:t>
      </w:r>
    </w:p>
    <w:p w14:paraId="7AE86E8E" w14:textId="454F70E5" w:rsidR="0041633B" w:rsidRPr="007F37B9" w:rsidRDefault="0041633B" w:rsidP="0041633B">
      <w:pPr>
        <w:rPr>
          <w:sz w:val="16"/>
        </w:rPr>
      </w:pPr>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2E4F4E">
        <w:rPr>
          <w:rStyle w:val="StyleUnderline"/>
          <w:highlight w:val="yellow"/>
        </w:rPr>
        <w:t xml:space="preserve">the </w:t>
      </w:r>
      <w:r w:rsidRPr="00E13228">
        <w:rPr>
          <w:rStyle w:val="StyleUnderline"/>
        </w:rPr>
        <w:t xml:space="preserve">COVID-19 </w:t>
      </w:r>
      <w:r w:rsidRPr="002E4F4E">
        <w:rPr>
          <w:rStyle w:val="StyleUnderline"/>
          <w:highlight w:val="yellow"/>
        </w:rPr>
        <w:t>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2E4F4E">
        <w:rPr>
          <w:rStyle w:val="StyleUnderline"/>
          <w:highlight w:val="yellow"/>
        </w:rPr>
        <w:t>Criticisms of the</w:t>
      </w:r>
      <w:r w:rsidRPr="00D15B9E">
        <w:rPr>
          <w:sz w:val="16"/>
        </w:rPr>
        <w:t xml:space="preserve"> TRIPS </w:t>
      </w:r>
      <w:r w:rsidRPr="002E4F4E">
        <w:rPr>
          <w:rStyle w:val="StyleUnderline"/>
          <w:highlight w:val="yellow"/>
        </w:rPr>
        <w:t xml:space="preserve">waiver </w:t>
      </w:r>
      <w:r w:rsidRPr="002E4F4E">
        <w:rPr>
          <w:rStyle w:val="StyleUnderline"/>
        </w:rPr>
        <w:t>that focus only on</w:t>
      </w:r>
      <w:r w:rsidRPr="00D15B9E">
        <w:rPr>
          <w:rStyle w:val="StyleUnderline"/>
        </w:rPr>
        <w:t xml:space="preserve"> the next few months </w:t>
      </w:r>
      <w:r w:rsidRPr="002E4F4E">
        <w:rPr>
          <w:rStyle w:val="StyleUnderline"/>
          <w:highlight w:val="yellow"/>
        </w:rPr>
        <w:t>are</w:t>
      </w:r>
      <w:r w:rsidRPr="00D15B9E">
        <w:rPr>
          <w:rStyle w:val="StyleUnderline"/>
        </w:rPr>
        <w:t xml:space="preserve"> </w:t>
      </w:r>
      <w:r w:rsidRPr="002E4F4E">
        <w:rPr>
          <w:rStyle w:val="StyleUnderline"/>
        </w:rPr>
        <w:t>therefore</w:t>
      </w:r>
      <w:r w:rsidRPr="00D15B9E">
        <w:rPr>
          <w:rStyle w:val="StyleUnderline"/>
        </w:rPr>
        <w:t xml:space="preserve"> </w:t>
      </w:r>
      <w:r w:rsidRPr="002E4F4E">
        <w:rPr>
          <w:rStyle w:val="StyleUnderline"/>
          <w:highlight w:val="yellow"/>
        </w:rPr>
        <w:t xml:space="preserve">short-sighted: this pandemic could </w:t>
      </w:r>
      <w:r w:rsidRPr="001B5A8F">
        <w:rPr>
          <w:rStyle w:val="StyleUnderline"/>
        </w:rPr>
        <w:t xml:space="preserve">well </w:t>
      </w:r>
      <w:r w:rsidRPr="002E4F4E">
        <w:rPr>
          <w:rStyle w:val="StyleUnderline"/>
          <w:highlight w:val="yellow"/>
        </w:rPr>
        <w:t xml:space="preserve">drag on long enough for elimination of patent restrictions </w:t>
      </w:r>
      <w:r w:rsidRPr="002E4F4E">
        <w:rPr>
          <w:rStyle w:val="Emphasis"/>
          <w:highlight w:val="yellow"/>
        </w:rPr>
        <w:t>to enable new vaccine producers to 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D15B9E">
        <w:rPr>
          <w:rStyle w:val="StyleUnderline"/>
        </w:rPr>
        <w:t xml:space="preserve">Everything we do and learn in the </w:t>
      </w:r>
      <w:r w:rsidRPr="002E4F4E">
        <w:rPr>
          <w:rStyle w:val="StyleUnderline"/>
          <w:highlight w:val="yellow"/>
        </w:rPr>
        <w:t xml:space="preserve">current crisis should be viewed from the perspective of getting </w:t>
      </w:r>
      <w:r w:rsidRPr="002E4F4E">
        <w:rPr>
          <w:rStyle w:val="Emphasis"/>
          <w:highlight w:val="yellow"/>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w:t>
      </w:r>
      <w:r w:rsidRPr="002E4F4E">
        <w:rPr>
          <w:rStyle w:val="StyleUnderline"/>
        </w:rPr>
        <w:t>the</w:t>
      </w:r>
      <w:r w:rsidRPr="00D15B9E">
        <w:rPr>
          <w:rStyle w:val="StyleUnderline"/>
        </w:rPr>
        <w:t xml:space="preserve"> longer view</w:t>
      </w:r>
      <w:r w:rsidRPr="002E4F4E">
        <w:rPr>
          <w:rStyle w:val="StyleUnderline"/>
        </w:rPr>
        <w:t xml:space="preserve">, </w:t>
      </w:r>
      <w:r w:rsidRPr="002E4F4E">
        <w:rPr>
          <w:rStyle w:val="StyleUnderline"/>
          <w:highlight w:val="yellow"/>
        </w:rPr>
        <w:t xml:space="preserve">we can see a </w:t>
      </w:r>
      <w:r w:rsidRPr="002E4F4E">
        <w:rPr>
          <w:rStyle w:val="StyleUnderline"/>
        </w:rPr>
        <w:t xml:space="preserve">fundamental </w:t>
      </w:r>
      <w:r w:rsidRPr="002E4F4E">
        <w:rPr>
          <w:rStyle w:val="StyleUnderline"/>
          <w:highlight w:val="yellow"/>
        </w:rPr>
        <w:t>mismatch between the policy design of i</w:t>
      </w:r>
      <w:r w:rsidRPr="00D15B9E">
        <w:rPr>
          <w:rStyle w:val="StyleUnderline"/>
        </w:rPr>
        <w:t xml:space="preserve">ntellectual </w:t>
      </w:r>
      <w:r w:rsidRPr="002E4F4E">
        <w:rPr>
          <w:rStyle w:val="StyleUnderline"/>
          <w:highlight w:val="yellow"/>
        </w:rPr>
        <w:t>p</w:t>
      </w:r>
      <w:r w:rsidRPr="00D15B9E">
        <w:rPr>
          <w:rStyle w:val="StyleUnderline"/>
        </w:rPr>
        <w:t xml:space="preserve">roperty </w:t>
      </w:r>
      <w:r w:rsidRPr="002E4F4E">
        <w:rPr>
          <w:rStyle w:val="StyleUnderline"/>
          <w:highlight w:val="yellow"/>
        </w:rPr>
        <w:t xml:space="preserve">protection and the policy requirements of </w:t>
      </w:r>
      <w:r w:rsidRPr="002E4F4E">
        <w:rPr>
          <w:rStyle w:val="Emphasis"/>
          <w:highlight w:val="yellow"/>
        </w:rPr>
        <w:t>effective pandemic response</w:t>
      </w:r>
      <w:r w:rsidRPr="00D15B9E">
        <w:rPr>
          <w:rStyle w:val="Emphasis"/>
        </w:rPr>
        <w:t>.</w:t>
      </w:r>
      <w:r w:rsidRPr="00D15B9E">
        <w:rPr>
          <w:sz w:val="16"/>
        </w:rPr>
        <w:t xml:space="preserve"> </w:t>
      </w:r>
      <w:r w:rsidR="007F37B9">
        <w:rPr>
          <w:sz w:val="16"/>
        </w:rPr>
        <w:t xml:space="preserve"> </w:t>
      </w:r>
      <w:r w:rsidRPr="00D15B9E">
        <w:rPr>
          <w:sz w:val="16"/>
        </w:rPr>
        <w:t xml:space="preserve">Although </w:t>
      </w:r>
      <w:r w:rsidRPr="00D15B9E">
        <w:rPr>
          <w:rStyle w:val="StyleUnderline"/>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D15B9E">
        <w:rPr>
          <w:rStyle w:val="Emphasis"/>
        </w:rPr>
        <w:t>singularly ill-suited</w:t>
      </w:r>
      <w:r w:rsidRPr="00D15B9E">
        <w:rPr>
          <w:rStyle w:val="StyleUnderline"/>
        </w:rPr>
        <w:t xml:space="preserve"> to the emergency conditions of a pandemic or other public health crisis. </w:t>
      </w:r>
      <w:r w:rsidRPr="002E4F4E">
        <w:rPr>
          <w:rStyle w:val="StyleUnderline"/>
          <w:highlight w:val="yellow"/>
        </w:rPr>
        <w:t>Securing a TRIPS waiver</w:t>
      </w:r>
      <w:r w:rsidRPr="00D15B9E">
        <w:rPr>
          <w:sz w:val="16"/>
        </w:rPr>
        <w:t xml:space="preserve"> for COVID-19 vaccines and treatments </w:t>
      </w:r>
      <w:r w:rsidRPr="002E4F4E">
        <w:rPr>
          <w:rStyle w:val="StyleUnderline"/>
          <w:highlight w:val="yellow"/>
        </w:rPr>
        <w:t>would</w:t>
      </w:r>
      <w:r w:rsidRPr="00D15B9E">
        <w:rPr>
          <w:sz w:val="16"/>
        </w:rPr>
        <w:t xml:space="preserve"> thus </w:t>
      </w:r>
      <w:r w:rsidRPr="002E4F4E">
        <w:rPr>
          <w:rStyle w:val="Emphasis"/>
          <w:highlight w:val="yellow"/>
        </w:rPr>
        <w:t>establish a salutary precedent</w:t>
      </w:r>
      <w:r w:rsidRPr="00D15B9E">
        <w:rPr>
          <w:sz w:val="16"/>
        </w:rPr>
        <w:t xml:space="preserve"> </w:t>
      </w:r>
      <w:r w:rsidRPr="00D15B9E">
        <w:rPr>
          <w:rStyle w:val="StyleUnderline"/>
        </w:rPr>
        <w:t>that,</w:t>
      </w:r>
      <w:r w:rsidRPr="00D15B9E">
        <w:rPr>
          <w:sz w:val="16"/>
        </w:rPr>
        <w:t xml:space="preserve"> </w:t>
      </w:r>
      <w:r w:rsidRPr="00D15B9E">
        <w:rPr>
          <w:rStyle w:val="StyleUnderline"/>
        </w:rPr>
        <w:t xml:space="preserve">in emergencies of this kind, governments should employ other, </w:t>
      </w:r>
      <w:r w:rsidRPr="00D15B9E">
        <w:rPr>
          <w:rStyle w:val="Emphasis"/>
        </w:rPr>
        <w:t>more direct means to incentivize</w:t>
      </w:r>
      <w:r w:rsidRPr="00D15B9E">
        <w:rPr>
          <w:rStyle w:val="StyleUnderline"/>
        </w:rPr>
        <w:t xml:space="preserve"> the development of new drugs.</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 xml:space="preserve">slow the diffusion of </w:t>
      </w:r>
      <w:proofErr w:type="gramStart"/>
      <w:r w:rsidRPr="00D15B9E">
        <w:rPr>
          <w:rStyle w:val="StyleUnderline"/>
        </w:rPr>
        <w:t>a new invention</w:t>
      </w:r>
      <w:proofErr w:type="gramEnd"/>
      <w:r w:rsidRPr="00D15B9E">
        <w:rPr>
          <w:rStyle w:val="StyleUnderline"/>
        </w:rPr>
        <w:t xml:space="preserve">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w:t>
      </w:r>
      <w:r w:rsidRPr="00981A47">
        <w:rPr>
          <w:rStyle w:val="StyleUnderline"/>
          <w:highlight w:val="yellow"/>
        </w:rPr>
        <w:t xml:space="preserve">the U.S. patent system at </w:t>
      </w:r>
      <w:r w:rsidRPr="00981A47">
        <w:rPr>
          <w:rStyle w:val="Emphasis"/>
          <w:highlight w:val="yellow"/>
        </w:rPr>
        <w:t>present is out of balance</w:t>
      </w:r>
      <w:r w:rsidRPr="00D15B9E">
        <w:rPr>
          <w:rStyle w:val="Emphasis"/>
        </w:rPr>
        <w:t>.</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w:t>
      </w:r>
      <w:r w:rsidRPr="00D15B9E">
        <w:rPr>
          <w:sz w:val="16"/>
        </w:rPr>
        <w:lastRenderedPageBreak/>
        <w:t xml:space="preserve">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981A47">
        <w:rPr>
          <w:rStyle w:val="Emphasis"/>
          <w:highlight w:val="yellow"/>
        </w:rPr>
        <w:t>patents’ mix of costs and benefits is misaligned with what is needed for an effective policy re</w:t>
      </w:r>
      <w:r w:rsidRPr="003157F6">
        <w:rPr>
          <w:rStyle w:val="Emphasis"/>
          <w:highlight w:val="yellow"/>
        </w:rPr>
        <w:t>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41E63E63" w14:textId="77777777" w:rsidR="0041633B" w:rsidRDefault="0041633B" w:rsidP="0041633B">
      <w:pPr>
        <w:pStyle w:val="Heading4"/>
      </w:pPr>
      <w:r>
        <w:t>2. Critics of the IP waiver are wrong- it’s the most effective way to combat covid inequality, alternatives fail</w:t>
      </w:r>
    </w:p>
    <w:p w14:paraId="38F43F19" w14:textId="77777777" w:rsidR="0041633B" w:rsidRPr="001E1AF1" w:rsidRDefault="0041633B" w:rsidP="0041633B">
      <w:pPr>
        <w:rPr>
          <w:rStyle w:val="Style13ptBold"/>
        </w:rPr>
      </w:pPr>
      <w:proofErr w:type="spellStart"/>
      <w:r w:rsidRPr="00981A47">
        <w:rPr>
          <w:rStyle w:val="Style13ptBold"/>
          <w:highlight w:val="yellow"/>
        </w:rPr>
        <w:t>Erfani</w:t>
      </w:r>
      <w:proofErr w:type="spellEnd"/>
      <w:r w:rsidRPr="001E1AF1">
        <w:rPr>
          <w:rStyle w:val="Style13ptBold"/>
        </w:rPr>
        <w:t xml:space="preserve"> et al, </w:t>
      </w:r>
      <w:r w:rsidRPr="00981A47">
        <w:rPr>
          <w:rStyle w:val="Style13ptBold"/>
          <w:highlight w:val="yellow"/>
        </w:rPr>
        <w:t>21</w:t>
      </w:r>
    </w:p>
    <w:p w14:paraId="0D25617A" w14:textId="656D75E5" w:rsidR="0041633B" w:rsidRPr="00CE3C11" w:rsidRDefault="0041633B" w:rsidP="0041633B">
      <w:pPr>
        <w:rPr>
          <w:u w:val="single"/>
        </w:rPr>
      </w:pPr>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981A47">
        <w:rPr>
          <w:rStyle w:val="StyleUnderline"/>
          <w:highlight w:val="yellow"/>
        </w:rPr>
        <w:t>The barrier to</w:t>
      </w:r>
      <w:r w:rsidRPr="001E1AF1">
        <w:rPr>
          <w:sz w:val="16"/>
        </w:rPr>
        <w:t xml:space="preserve"> adequate </w:t>
      </w:r>
      <w:r w:rsidRPr="00981A47">
        <w:rPr>
          <w:rStyle w:val="StyleUnderline"/>
          <w:highlight w:val="yellow"/>
        </w:rPr>
        <w:t>vaccine supply</w:t>
      </w:r>
      <w:r w:rsidRPr="008B3DFB">
        <w:rPr>
          <w:rStyle w:val="StyleUnderline"/>
        </w:rPr>
        <w:t xml:space="preserve"> </w:t>
      </w:r>
      <w:r w:rsidRPr="001E1AF1">
        <w:rPr>
          <w:sz w:val="16"/>
        </w:rPr>
        <w:t xml:space="preserve">today </w:t>
      </w:r>
      <w:r w:rsidRPr="00981A47">
        <w:rPr>
          <w:rStyle w:val="StyleUnderline"/>
          <w:highlight w:val="yellow"/>
        </w:rPr>
        <w:t>is</w:t>
      </w:r>
      <w:r w:rsidRPr="008B3DFB">
        <w:rPr>
          <w:rStyle w:val="StyleUnderline"/>
        </w:rPr>
        <w:t xml:space="preserve">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the problem is</w:t>
      </w:r>
      <w:r w:rsidRPr="001E1AF1">
        <w:rPr>
          <w:sz w:val="16"/>
        </w:rPr>
        <w:t xml:space="preserve"> the intellectual property (</w:t>
      </w:r>
      <w:r w:rsidRPr="00981A47">
        <w:rPr>
          <w:rStyle w:val="Emphasis"/>
          <w:highlight w:val="yellow"/>
        </w:rPr>
        <w:t>IP) protection</w:t>
      </w:r>
      <w:r w:rsidRPr="001E1AF1">
        <w:rPr>
          <w:sz w:val="16"/>
        </w:rPr>
        <w:t xml:space="preserve"> governing production and access to vaccines—and ultimately, the political and moral will to waive these protections in a time of global crisis. Without such liberty, </w:t>
      </w:r>
      <w:r w:rsidRPr="00981A47">
        <w:rPr>
          <w:rStyle w:val="StyleUnderline"/>
          <w:highlight w:val="yellow"/>
        </w:rPr>
        <w:t>there will not be enough vaccine fast enough to prevent the spread of variants</w:t>
      </w:r>
      <w:r w:rsidRPr="008B3DFB">
        <w:rPr>
          <w:rStyle w:val="StyleUnderline"/>
        </w:rPr>
        <w:t>,</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981A47">
        <w:rPr>
          <w:rStyle w:val="StyleUnderline"/>
          <w:highlight w:val="yellow"/>
        </w:rPr>
        <w:t xml:space="preserve">LMICs are </w:t>
      </w:r>
      <w:r w:rsidRPr="00981A47">
        <w:rPr>
          <w:rStyle w:val="Emphasis"/>
          <w:highlight w:val="yellow"/>
        </w:rPr>
        <w:t xml:space="preserve">wary about participating </w:t>
      </w:r>
      <w:r w:rsidRPr="00981A47">
        <w:rPr>
          <w:rStyle w:val="StyleUnderline"/>
          <w:highlight w:val="yellow"/>
        </w:rPr>
        <w:t xml:space="preserve">in </w:t>
      </w:r>
      <w:proofErr w:type="spellStart"/>
      <w:r w:rsidRPr="00981A47">
        <w:rPr>
          <w:rStyle w:val="StyleUnderline"/>
          <w:highlight w:val="yellow"/>
        </w:rPr>
        <w:t>well worn</w:t>
      </w:r>
      <w:proofErr w:type="spellEnd"/>
      <w:r w:rsidRPr="00981A47">
        <w:rPr>
          <w:rStyle w:val="StyleUnderline"/>
          <w:highlight w:val="yellow"/>
        </w:rPr>
        <w:t xml:space="preserve"> dynamics of </w:t>
      </w:r>
      <w:r w:rsidRPr="00981A47">
        <w:rPr>
          <w:rStyle w:val="Emphasis"/>
          <w:highlight w:val="yellow"/>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 xml:space="preserve">these rules provide strong IP protection for vaccine technologies and affect the quantity and location of vaccine </w:t>
      </w:r>
      <w:r w:rsidRPr="008B3DFB">
        <w:rPr>
          <w:rStyle w:val="StyleUnderline"/>
        </w:rPr>
        <w:lastRenderedPageBreak/>
        <w:t>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8B3DFB">
        <w:rPr>
          <w:rStyle w:val="StyleUnderline"/>
        </w:rPr>
        <w:t>The waiver would prevent companies that hold the IP for covid-19 vaccines from blocking vaccine production elsewhere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981A47">
        <w:rPr>
          <w:rStyle w:val="Emphasis"/>
          <w:highlight w:val="yellow"/>
        </w:rPr>
        <w:t>global health analyses suggest that it will be vital to equitable and effective action against covid</w:t>
      </w:r>
      <w:r w:rsidRPr="003157F6">
        <w:rPr>
          <w:rStyle w:val="Emphasis"/>
        </w:rPr>
        <w:t>-19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981A47">
        <w:rPr>
          <w:rStyle w:val="StyleUnderline"/>
          <w:highlight w:val="yellow"/>
        </w:rPr>
        <w:t>Removing IP barriers</w:t>
      </w:r>
      <w:r w:rsidRPr="001E1AF1">
        <w:rPr>
          <w:sz w:val="16"/>
        </w:rPr>
        <w:t xml:space="preserve"> through the waiver </w:t>
      </w:r>
      <w:r w:rsidRPr="00981A47">
        <w:rPr>
          <w:rStyle w:val="Emphasis"/>
          <w:highlight w:val="yellow"/>
        </w:rPr>
        <w:t>will facilitate these efforts, more rapidly enable future hubs, engage a greater number of manufacturers, and ultimately 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981A47">
        <w:rPr>
          <w:rStyle w:val="StyleUnderline"/>
          <w:highlight w:val="yellow"/>
        </w:rPr>
        <w:t>the waiver</w:t>
      </w:r>
      <w:r w:rsidRPr="001E1AF1">
        <w:rPr>
          <w:sz w:val="16"/>
        </w:rPr>
        <w:t xml:space="preserve">—which encompasses the IP of all covid-19 vaccine-related technology— </w:t>
      </w:r>
      <w:r w:rsidRPr="00981A47">
        <w:rPr>
          <w:rStyle w:val="Emphasis"/>
          <w:highlight w:val="yellow"/>
        </w:rPr>
        <w:t>can offer a path to overcome bottlenecks and expand production of necessary vaccine 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vaccines often have other types of IP, including trade secrets, that are integral for </w:t>
      </w:r>
      <w:r w:rsidRPr="001E1AF1">
        <w:rPr>
          <w:rStyle w:val="StyleUnderline"/>
        </w:rPr>
        <w:lastRenderedPageBreak/>
        <w:t>production</w:t>
      </w:r>
      <w:r w:rsidRPr="001E1AF1">
        <w:rPr>
          <w:sz w:val="16"/>
        </w:rPr>
        <w:t>.</w:t>
      </w:r>
      <w:r w:rsidRPr="001E1AF1">
        <w:rPr>
          <w:rStyle w:val="StyleUnderline"/>
        </w:rPr>
        <w:t xml:space="preserve">19 </w:t>
      </w:r>
      <w:r w:rsidRPr="00981A47">
        <w:rPr>
          <w:rStyle w:val="StyleUnderline"/>
          <w:highlight w:val="yellow"/>
        </w:rPr>
        <w:t xml:space="preserve">The </w:t>
      </w:r>
      <w:r w:rsidRPr="00412C7A">
        <w:rPr>
          <w:rStyle w:val="StyleUnderline"/>
        </w:rPr>
        <w:t xml:space="preserve">emergency TRIPS </w:t>
      </w:r>
      <w:r w:rsidRPr="00981A47">
        <w:rPr>
          <w:rStyle w:val="StyleUnderline"/>
          <w:highlight w:val="yellow"/>
        </w:rPr>
        <w:t xml:space="preserve">waiver </w:t>
      </w:r>
      <w:r w:rsidRPr="00981A47">
        <w:rPr>
          <w:rStyle w:val="Emphasis"/>
          <w:highlight w:val="yellow"/>
        </w:rPr>
        <w:t>removes all IP</w:t>
      </w:r>
      <w:r w:rsidRPr="00981A47">
        <w:rPr>
          <w:rStyle w:val="StyleUnderline"/>
          <w:highlight w:val="yellow"/>
        </w:rPr>
        <w:t xml:space="preserve"> as a barrier to starting production</w:t>
      </w:r>
      <w:r w:rsidRPr="001E1AF1">
        <w:rPr>
          <w:sz w:val="16"/>
        </w:rPr>
        <w:t xml:space="preserve"> (not just patents) </w:t>
      </w:r>
      <w:r w:rsidRPr="00981A47">
        <w:rPr>
          <w:rStyle w:val="StyleUnderline"/>
          <w:highlight w:val="yellow"/>
        </w:rPr>
        <w:t>and</w:t>
      </w:r>
      <w:r w:rsidRPr="001E1AF1">
        <w:rPr>
          <w:rStyle w:val="StyleUnderline"/>
        </w:rPr>
        <w:t xml:space="preserve"> negates the prolonged time, inconsistency, frequent failure, and political pressure that accompany voluntary licensing and compulsory licensing efforts. It also </w:t>
      </w:r>
      <w:r w:rsidRPr="00981A47">
        <w:rPr>
          <w:rStyle w:val="StyleUnderline"/>
          <w:highlight w:val="yellow"/>
        </w:rPr>
        <w:t>provides a</w:t>
      </w:r>
      <w:r w:rsidRPr="001B5A8F">
        <w:rPr>
          <w:rStyle w:val="StyleUnderline"/>
        </w:rPr>
        <w:t>n expeditious</w:t>
      </w:r>
      <w:r w:rsidRPr="00981A47">
        <w:rPr>
          <w:rStyle w:val="StyleUnderline"/>
          <w:highlight w:val="yellow"/>
        </w:rPr>
        <w:t xml:space="preserve"> path for new suppliers to import and export vaccines to countries in need without </w:t>
      </w:r>
      <w:r w:rsidRPr="001B5A8F">
        <w:rPr>
          <w:rStyle w:val="StyleUnderline"/>
        </w:rPr>
        <w:t xml:space="preserve">bureaucratic </w:t>
      </w:r>
      <w:r w:rsidRPr="00981A47">
        <w:rPr>
          <w:rStyle w:val="StyleUnderline"/>
          <w:highlight w:val="yellow"/>
        </w:rPr>
        <w:t>limitations</w:t>
      </w:r>
      <w:r w:rsidRPr="001E1AF1">
        <w:rPr>
          <w:rStyle w:val="StyleUnderline"/>
        </w:rPr>
        <w:t>.</w:t>
      </w:r>
      <w:r>
        <w:rPr>
          <w:rStyle w:val="StyleUnderline"/>
        </w:rPr>
        <w:t xml:space="preserve"> </w:t>
      </w:r>
      <w:r w:rsidRPr="001E1AF1">
        <w:rPr>
          <w:sz w:val="16"/>
        </w:rPr>
        <w:t xml:space="preserve">Finally, </w:t>
      </w:r>
      <w:r w:rsidRPr="00981A47">
        <w:rPr>
          <w:rStyle w:val="StyleUnderline"/>
          <w:highlight w:val="yellow"/>
        </w:rPr>
        <w:t>there is no</w:t>
      </w:r>
      <w:r w:rsidRPr="001E1AF1">
        <w:rPr>
          <w:rStyle w:val="StyleUnderline"/>
        </w:rPr>
        <w:t xml:space="preserve"> </w:t>
      </w:r>
      <w:r w:rsidRPr="00981A47">
        <w:rPr>
          <w:rStyle w:val="StyleUnderline"/>
        </w:rPr>
        <w:t>compelling</w:t>
      </w:r>
      <w:r w:rsidRPr="001E1AF1">
        <w:rPr>
          <w:rStyle w:val="StyleUnderline"/>
        </w:rPr>
        <w:t xml:space="preserve"> </w:t>
      </w:r>
      <w:r w:rsidRPr="00981A47">
        <w:rPr>
          <w:rStyle w:val="StyleUnderline"/>
          <w:highlight w:val="yellow"/>
        </w:rPr>
        <w:t>evidence</w:t>
      </w:r>
      <w:r w:rsidRPr="001E1AF1">
        <w:rPr>
          <w:sz w:val="16"/>
        </w:rPr>
        <w:t xml:space="preserve"> that </w:t>
      </w:r>
      <w:r w:rsidRPr="00981A47">
        <w:rPr>
          <w:rStyle w:val="Emphasis"/>
          <w:highlight w:val="yellow"/>
        </w:rPr>
        <w:t xml:space="preserve">the </w:t>
      </w:r>
      <w:r w:rsidRPr="00412C7A">
        <w:rPr>
          <w:rStyle w:val="Emphasis"/>
        </w:rPr>
        <w:t xml:space="preserve">proposed </w:t>
      </w:r>
      <w:r w:rsidRPr="00981A47">
        <w:rPr>
          <w:rStyle w:val="Emphasis"/>
          <w:highlight w:val="yellow"/>
        </w:rPr>
        <w:t xml:space="preserve">TRIPS waiver would dismantle the IP system </w:t>
      </w:r>
      <w:r w:rsidRPr="000429EF">
        <w:rPr>
          <w:rStyle w:val="Emphasis"/>
        </w:rPr>
        <w:t>and its innovation incentives</w:t>
      </w:r>
      <w:r w:rsidRPr="00412C7A">
        <w:rPr>
          <w:sz w:val="16"/>
        </w:rPr>
        <w:t xml:space="preserve">. </w:t>
      </w:r>
      <w:r w:rsidRPr="00981A47">
        <w:rPr>
          <w:rStyle w:val="StyleUnderline"/>
          <w:highlight w:val="yellow"/>
        </w:rPr>
        <w:t>The waiver is restricted to covid</w:t>
      </w:r>
      <w:r w:rsidRPr="001E1AF1">
        <w:rPr>
          <w:sz w:val="16"/>
        </w:rPr>
        <w:t xml:space="preserve">-19 related goods </w:t>
      </w:r>
      <w:r w:rsidRPr="00981A47">
        <w:rPr>
          <w:rStyle w:val="Emphasis"/>
          <w:highlight w:val="yellow"/>
        </w:rPr>
        <w:t>and is time limited</w:t>
      </w:r>
      <w:r w:rsidRPr="00981A47">
        <w:rPr>
          <w:sz w:val="16"/>
          <w:highlight w:val="yellow"/>
        </w:rPr>
        <w:t xml:space="preserve">, </w:t>
      </w:r>
      <w:r w:rsidRPr="00981A47">
        <w:rPr>
          <w:rStyle w:val="StyleUnderline"/>
          <w:highlight w:val="yellow"/>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981A47">
        <w:rPr>
          <w:rStyle w:val="Emphasis"/>
          <w:highlight w:val="yellow"/>
        </w:rPr>
        <w:t>companies have already recouped their research and development costs for covid</w:t>
      </w:r>
      <w:r w:rsidRPr="001E1AF1">
        <w:rPr>
          <w:sz w:val="16"/>
        </w:rPr>
        <w:t xml:space="preserve">-19 vaccines.20 However, </w:t>
      </w:r>
      <w:r w:rsidRPr="001E1AF1">
        <w:rPr>
          <w:rStyle w:val="StyleUnderline"/>
        </w:rPr>
        <w:t xml:space="preserve">they have not been the sole investors in vaccine development, and they should not be the only ones to profit. </w:t>
      </w:r>
      <w:r w:rsidRPr="00981A47">
        <w:rPr>
          <w:rStyle w:val="StyleUnderline"/>
          <w:highlight w:val="yellow"/>
        </w:rPr>
        <w:t>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981A47">
        <w:rPr>
          <w:rStyle w:val="StyleUnderline"/>
          <w:highlight w:val="yellow"/>
        </w:rPr>
        <w:t>A</w:t>
      </w:r>
      <w:r w:rsidRPr="001E1AF1">
        <w:rPr>
          <w:rStyle w:val="StyleUnderline"/>
        </w:rPr>
        <w:t xml:space="preserve">n IP </w:t>
      </w:r>
      <w:r w:rsidRPr="00981A47">
        <w:rPr>
          <w:rStyle w:val="StyleUnderline"/>
          <w:highlight w:val="yellow"/>
        </w:rPr>
        <w:t>waiver</w:t>
      </w:r>
      <w:r w:rsidRPr="001E1AF1">
        <w:rPr>
          <w:sz w:val="16"/>
        </w:rPr>
        <w:t xml:space="preserve"> for covid-19 vaccines </w:t>
      </w:r>
      <w:r w:rsidRPr="00981A47">
        <w:rPr>
          <w:rStyle w:val="Emphasis"/>
          <w:highlight w:val="yellow"/>
        </w:rPr>
        <w:t>is integral to boosting vaccine supply</w:t>
      </w:r>
      <w:r w:rsidRPr="00981A47">
        <w:rPr>
          <w:sz w:val="16"/>
          <w:highlight w:val="yellow"/>
        </w:rPr>
        <w:t xml:space="preserve">, </w:t>
      </w:r>
      <w:r w:rsidRPr="00981A47">
        <w:rPr>
          <w:rStyle w:val="StyleUnderline"/>
          <w:highlight w:val="yellow"/>
        </w:rPr>
        <w:t>breaking vaccine monopolies, and making vaccines more affordable in LMICs</w:t>
      </w:r>
      <w:r w:rsidRPr="001E1AF1">
        <w:rPr>
          <w:rStyle w:val="StyleUnderline"/>
        </w:rPr>
        <w:t>.</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23757EC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63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9EF"/>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5A8F"/>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7F6"/>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C7A"/>
    <w:rsid w:val="0041633B"/>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87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7B9"/>
    <w:rsid w:val="00803A12"/>
    <w:rsid w:val="00805417"/>
    <w:rsid w:val="0081615A"/>
    <w:rsid w:val="008266F9"/>
    <w:rsid w:val="008267E2"/>
    <w:rsid w:val="00826A9B"/>
    <w:rsid w:val="00834842"/>
    <w:rsid w:val="00840E14"/>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3C1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F2C"/>
    <w:rsid w:val="00DE1CE2"/>
    <w:rsid w:val="00DF1210"/>
    <w:rsid w:val="00DF31E9"/>
    <w:rsid w:val="00DF400D"/>
    <w:rsid w:val="00DF5C23"/>
    <w:rsid w:val="00E01DAD"/>
    <w:rsid w:val="00E021DC"/>
    <w:rsid w:val="00E03F91"/>
    <w:rsid w:val="00E064EF"/>
    <w:rsid w:val="00E064F2"/>
    <w:rsid w:val="00E0717B"/>
    <w:rsid w:val="00E10064"/>
    <w:rsid w:val="00E13228"/>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1BAE25"/>
  <w14:defaultImageDpi w14:val="300"/>
  <w15:docId w15:val="{134735B7-C9AA-1C4E-9271-A0564CEF3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615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161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61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61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8161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61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615A"/>
  </w:style>
  <w:style w:type="character" w:customStyle="1" w:styleId="Heading1Char">
    <w:name w:val="Heading 1 Char"/>
    <w:aliases w:val="Pocket Char"/>
    <w:basedOn w:val="DefaultParagraphFont"/>
    <w:link w:val="Heading1"/>
    <w:uiPriority w:val="9"/>
    <w:rsid w:val="008161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615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615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81615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1615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81615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81615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1615A"/>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81615A"/>
    <w:rPr>
      <w:color w:val="auto"/>
      <w:u w:val="none"/>
    </w:rPr>
  </w:style>
  <w:style w:type="paragraph" w:styleId="DocumentMap">
    <w:name w:val="Document Map"/>
    <w:basedOn w:val="Normal"/>
    <w:link w:val="DocumentMapChar"/>
    <w:uiPriority w:val="99"/>
    <w:semiHidden/>
    <w:unhideWhenUsed/>
    <w:rsid w:val="008161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615A"/>
    <w:rPr>
      <w:rFonts w:ascii="Lucida Grande" w:hAnsi="Lucida Grande" w:cs="Lucida Grande"/>
    </w:rPr>
  </w:style>
  <w:style w:type="paragraph" w:customStyle="1" w:styleId="textbold">
    <w:name w:val="text bold"/>
    <w:basedOn w:val="Normal"/>
    <w:link w:val="Emphasis"/>
    <w:uiPriority w:val="20"/>
    <w:qFormat/>
    <w:rsid w:val="0041633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41633B"/>
    <w:rPr>
      <w:color w:val="605E5C"/>
      <w:shd w:val="clear" w:color="auto" w:fill="E1DFDD"/>
    </w:rPr>
  </w:style>
  <w:style w:type="paragraph" w:customStyle="1" w:styleId="Body">
    <w:name w:val="Body"/>
    <w:rsid w:val="0041633B"/>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41633B"/>
    <w:rPr>
      <w:rFonts w:ascii="Georgia" w:hAnsi="Georgia"/>
      <w:b/>
    </w:rPr>
  </w:style>
  <w:style w:type="paragraph" w:customStyle="1" w:styleId="Debate-CardTagandCite-F6">
    <w:name w:val="Debate- Card Tag and Cite- F6"/>
    <w:basedOn w:val="Normal"/>
    <w:link w:val="Debate-CardTagandCite-F6Char"/>
    <w:qFormat/>
    <w:rsid w:val="0041633B"/>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41633B"/>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41633B"/>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41633B"/>
    <w:rPr>
      <w:rFonts w:ascii="Arial Narrow" w:hAnsi="Arial Narrow"/>
      <w:b/>
      <w:sz w:val="18"/>
      <w:u w:val="single"/>
    </w:rPr>
  </w:style>
  <w:style w:type="paragraph" w:customStyle="1" w:styleId="Debate-EmphasizedText-F5">
    <w:name w:val="Debate- Emphasized Text- F5"/>
    <w:basedOn w:val="Normal"/>
    <w:link w:val="Debate-EmphasizedText-F5Char"/>
    <w:qFormat/>
    <w:rsid w:val="0041633B"/>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41633B"/>
    <w:rPr>
      <w:rFonts w:ascii="Georgia" w:hAnsi="Georgia"/>
      <w:sz w:val="16"/>
    </w:rPr>
  </w:style>
  <w:style w:type="paragraph" w:customStyle="1" w:styleId="card">
    <w:name w:val="card"/>
    <w:basedOn w:val="Normal"/>
    <w:next w:val="Normal"/>
    <w:link w:val="cardChar"/>
    <w:rsid w:val="0041633B"/>
    <w:rPr>
      <w:rFonts w:ascii="Georgia" w:hAnsi="Georgia"/>
      <w:sz w:val="16"/>
    </w:rPr>
  </w:style>
  <w:style w:type="character" w:customStyle="1" w:styleId="Debate-CardTextUnderlined-F3Char">
    <w:name w:val="Debate- Card Text Underlined- F3 Char"/>
    <w:basedOn w:val="DefaultParagraphFont"/>
    <w:link w:val="Debate-CardTextUnderlined-F3"/>
    <w:locked/>
    <w:rsid w:val="0041633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1633B"/>
    <w:pPr>
      <w:spacing w:after="200"/>
      <w:contextualSpacing/>
    </w:pPr>
    <w:rPr>
      <w:rFonts w:ascii="Arial Narrow" w:hAnsi="Arial Narrow"/>
      <w:sz w:val="18"/>
      <w:u w:val="single"/>
    </w:rPr>
  </w:style>
  <w:style w:type="paragraph" w:styleId="NoSpacing">
    <w:name w:val="No Spacing"/>
    <w:uiPriority w:val="99"/>
    <w:unhideWhenUsed/>
    <w:qFormat/>
    <w:rsid w:val="0041633B"/>
    <w:rPr>
      <w:rFonts w:ascii="Georgia" w:eastAsiaTheme="minorHAnsi" w:hAnsi="Georgia"/>
      <w:sz w:val="22"/>
      <w:szCs w:val="22"/>
    </w:rPr>
  </w:style>
  <w:style w:type="paragraph" w:customStyle="1" w:styleId="Emphasize">
    <w:name w:val="Emphasize"/>
    <w:basedOn w:val="Normal"/>
    <w:uiPriority w:val="7"/>
    <w:qFormat/>
    <w:rsid w:val="0041633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41633B"/>
    <w:rPr>
      <w:u w:val="single"/>
    </w:rPr>
  </w:style>
  <w:style w:type="character" w:customStyle="1" w:styleId="verdana">
    <w:name w:val="verdana"/>
    <w:basedOn w:val="DefaultParagraphFont"/>
    <w:rsid w:val="0041633B"/>
  </w:style>
  <w:style w:type="character" w:customStyle="1" w:styleId="ssl0">
    <w:name w:val="ss_l0"/>
    <w:basedOn w:val="DefaultParagraphFont"/>
    <w:rsid w:val="0041633B"/>
  </w:style>
  <w:style w:type="character" w:styleId="Strong">
    <w:name w:val="Strong"/>
    <w:basedOn w:val="DefaultParagraphFont"/>
    <w:uiPriority w:val="22"/>
    <w:qFormat/>
    <w:rsid w:val="0041633B"/>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1633B"/>
    <w:rPr>
      <w:rFonts w:eastAsiaTheme="minorHAnsi"/>
      <w:sz w:val="22"/>
      <w:szCs w:val="22"/>
      <w:u w:val="single"/>
    </w:rPr>
  </w:style>
  <w:style w:type="paragraph" w:customStyle="1" w:styleId="Emphasis1">
    <w:name w:val="Emphasis1"/>
    <w:basedOn w:val="Normal"/>
    <w:uiPriority w:val="7"/>
    <w:qFormat/>
    <w:rsid w:val="0041633B"/>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2018-03-05/trade-war-poo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pr.org/sites/default/files/policy_insights/PolicyInsight84.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95</TotalTime>
  <Pages>23</Pages>
  <Words>14673</Words>
  <Characters>83641</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98118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6</cp:revision>
  <dcterms:created xsi:type="dcterms:W3CDTF">2021-09-08T22:49:00Z</dcterms:created>
  <dcterms:modified xsi:type="dcterms:W3CDTF">2021-09-18T21:30:00Z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