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2D432" w14:textId="77777777" w:rsidR="001C2C5E" w:rsidRDefault="001C2C5E" w:rsidP="001C2C5E">
      <w:pPr>
        <w:pStyle w:val="Heading1"/>
      </w:pPr>
      <w:r>
        <w:t>1AC</w:t>
      </w:r>
    </w:p>
    <w:p w14:paraId="6BE33E54" w14:textId="77777777" w:rsidR="001C2C5E" w:rsidRPr="00F909D0" w:rsidRDefault="001C2C5E" w:rsidP="001C2C5E">
      <w:pPr>
        <w:pStyle w:val="Heading3"/>
      </w:pPr>
      <w:r>
        <w:t>Adv</w:t>
      </w:r>
    </w:p>
    <w:p w14:paraId="07DB1740" w14:textId="77777777" w:rsidR="001C2C5E" w:rsidRDefault="001C2C5E" w:rsidP="001C2C5E">
      <w:pPr>
        <w:pStyle w:val="Heading4"/>
      </w:pPr>
      <w:r>
        <w:t xml:space="preserve">The billionaire space race is shaped by societal conceptions of gender- we can’t understand space policy without understanding gender inequity </w:t>
      </w:r>
    </w:p>
    <w:p w14:paraId="7B17BA1A" w14:textId="77777777" w:rsidR="001C2C5E" w:rsidRPr="004D256B" w:rsidRDefault="001C2C5E" w:rsidP="001C2C5E">
      <w:pPr>
        <w:rPr>
          <w:rStyle w:val="Style13ptBold"/>
        </w:rPr>
      </w:pPr>
      <w:r w:rsidRPr="004D256B">
        <w:rPr>
          <w:rStyle w:val="Style13ptBold"/>
        </w:rPr>
        <w:t>Willsky 21</w:t>
      </w:r>
    </w:p>
    <w:p w14:paraId="584B7F10" w14:textId="77777777" w:rsidR="001C2C5E" w:rsidRPr="008B57BA" w:rsidRDefault="001C2C5E" w:rsidP="001C2C5E">
      <w:pPr>
        <w:rPr>
          <w:sz w:val="16"/>
        </w:rPr>
      </w:pPr>
      <w:r w:rsidRPr="008B57BA">
        <w:rPr>
          <w:sz w:val="16"/>
        </w:rPr>
        <w:t xml:space="preserve">(Kate, </w:t>
      </w:r>
      <w:hyperlink r:id="rId9" w:history="1">
        <w:r w:rsidRPr="008B57BA">
          <w:rPr>
            <w:rStyle w:val="Hyperlink"/>
            <w:sz w:val="16"/>
          </w:rPr>
          <w:t>https://www.inverse.com/science/billionaire-space-cowboys</w:t>
        </w:r>
      </w:hyperlink>
      <w:r w:rsidRPr="008B57BA">
        <w:rPr>
          <w:sz w:val="16"/>
        </w:rPr>
        <w:t xml:space="preserve">, 12-5) </w:t>
      </w:r>
    </w:p>
    <w:p w14:paraId="63568052" w14:textId="77777777" w:rsidR="001C2C5E" w:rsidRPr="004D256B" w:rsidRDefault="001C2C5E" w:rsidP="001C2C5E">
      <w:pPr>
        <w:rPr>
          <w:rStyle w:val="Emphasis"/>
        </w:rPr>
      </w:pPr>
      <w:r w:rsidRPr="004D256B">
        <w:rPr>
          <w:sz w:val="16"/>
        </w:rPr>
        <w:t xml:space="preserve">In the late 1970s, </w:t>
      </w:r>
      <w:r w:rsidRPr="004D256B">
        <w:rPr>
          <w:rStyle w:val="StyleUnderline"/>
        </w:rPr>
        <w:t xml:space="preserve">when Sally </w:t>
      </w:r>
      <w:r w:rsidRPr="002C206B">
        <w:rPr>
          <w:rStyle w:val="StyleUnderline"/>
          <w:highlight w:val="green"/>
        </w:rPr>
        <w:t>Ride</w:t>
      </w:r>
      <w:r w:rsidRPr="004D256B">
        <w:rPr>
          <w:rStyle w:val="StyleUnderline"/>
        </w:rPr>
        <w:t xml:space="preserve"> was </w:t>
      </w:r>
      <w:r w:rsidRPr="002C206B">
        <w:rPr>
          <w:rStyle w:val="StyleUnderline"/>
          <w:highlight w:val="green"/>
        </w:rPr>
        <w:t>preparing</w:t>
      </w:r>
      <w:r w:rsidRPr="004D256B">
        <w:rPr>
          <w:rStyle w:val="StyleUnderline"/>
        </w:rPr>
        <w:t xml:space="preserve"> to become the </w:t>
      </w:r>
      <w:r w:rsidRPr="002C206B">
        <w:rPr>
          <w:rStyle w:val="StyleUnderline"/>
          <w:highlight w:val="green"/>
        </w:rPr>
        <w:t>first American woman in space</w:t>
      </w:r>
      <w:r w:rsidRPr="004D256B">
        <w:rPr>
          <w:sz w:val="16"/>
        </w:rPr>
        <w:t xml:space="preserve">, </w:t>
      </w:r>
      <w:r w:rsidRPr="004D256B">
        <w:rPr>
          <w:rStyle w:val="StyleUnderline"/>
        </w:rPr>
        <w:t>that was the number NASA engineers estimated for something that was</w:t>
      </w:r>
      <w:r w:rsidRPr="004D256B">
        <w:rPr>
          <w:sz w:val="16"/>
        </w:rPr>
        <w:t xml:space="preserve">, apparently, </w:t>
      </w:r>
      <w:r w:rsidRPr="002C206B">
        <w:rPr>
          <w:rStyle w:val="Emphasis"/>
          <w:highlight w:val="green"/>
        </w:rPr>
        <w:t>more complex than rocket science</w:t>
      </w:r>
      <w:r w:rsidRPr="002C206B">
        <w:rPr>
          <w:sz w:val="16"/>
        </w:rPr>
        <w:t>:</w:t>
      </w:r>
      <w:r w:rsidRPr="004D256B">
        <w:rPr>
          <w:sz w:val="16"/>
        </w:rPr>
        <w:t xml:space="preserve"> </w:t>
      </w:r>
      <w:r w:rsidRPr="004D256B">
        <w:rPr>
          <w:rStyle w:val="StyleUnderline"/>
        </w:rPr>
        <w:t xml:space="preserve">when </w:t>
      </w:r>
      <w:r w:rsidRPr="002C206B">
        <w:rPr>
          <w:rStyle w:val="StyleUnderline"/>
          <w:highlight w:val="green"/>
        </w:rPr>
        <w:t>sending a woman</w:t>
      </w:r>
      <w:r w:rsidRPr="004D256B">
        <w:rPr>
          <w:rStyle w:val="StyleUnderline"/>
        </w:rPr>
        <w:t xml:space="preserve"> in</w:t>
      </w:r>
      <w:r w:rsidRPr="002C206B">
        <w:rPr>
          <w:rStyle w:val="StyleUnderline"/>
          <w:highlight w:val="green"/>
        </w:rPr>
        <w:t>to</w:t>
      </w:r>
      <w:r w:rsidRPr="004D256B">
        <w:rPr>
          <w:rStyle w:val="StyleUnderline"/>
        </w:rPr>
        <w:t xml:space="preserve"> outer </w:t>
      </w:r>
      <w:r w:rsidRPr="002C206B">
        <w:rPr>
          <w:rStyle w:val="StyleUnderline"/>
          <w:highlight w:val="green"/>
        </w:rPr>
        <w:t>space</w:t>
      </w:r>
      <w:r w:rsidRPr="004D256B">
        <w:rPr>
          <w:rStyle w:val="StyleUnderline"/>
        </w:rPr>
        <w:t>, how many tampons did she require? The number they settled on was 100 for a one-week flight.</w:t>
      </w:r>
      <w:r>
        <w:rPr>
          <w:rStyle w:val="StyleUnderline"/>
        </w:rPr>
        <w:t xml:space="preserve"> </w:t>
      </w:r>
      <w:r w:rsidRPr="004D256B">
        <w:rPr>
          <w:sz w:val="16"/>
        </w:rPr>
        <w:t xml:space="preserve">The incident has retroactively gone somewhat viral (including inspiring a TikTok I can’t stop watching and continues to blow minds many decades later. It has such staying power, in part, because it’s hilariously absurd. But it’s also </w:t>
      </w:r>
      <w:r w:rsidRPr="004D256B">
        <w:rPr>
          <w:rStyle w:val="StyleUnderline"/>
        </w:rPr>
        <w:t xml:space="preserve">a particularly </w:t>
      </w:r>
      <w:r w:rsidRPr="002C206B">
        <w:rPr>
          <w:rStyle w:val="StyleUnderline"/>
          <w:highlight w:val="green"/>
        </w:rPr>
        <w:t>striking</w:t>
      </w:r>
      <w:r w:rsidRPr="004D256B">
        <w:rPr>
          <w:rStyle w:val="StyleUnderline"/>
        </w:rPr>
        <w:t xml:space="preserve"> example of the </w:t>
      </w:r>
      <w:r w:rsidRPr="002C206B">
        <w:rPr>
          <w:rStyle w:val="StyleUnderline"/>
          <w:highlight w:val="green"/>
        </w:rPr>
        <w:t>institutional sexism</w:t>
      </w:r>
      <w:r w:rsidRPr="004D256B">
        <w:rPr>
          <w:rStyle w:val="StyleUnderline"/>
        </w:rPr>
        <w:t xml:space="preserve"> women have long experienced in the space industry — </w:t>
      </w:r>
      <w:r w:rsidRPr="004D256B">
        <w:rPr>
          <w:rStyle w:val="Emphasis"/>
        </w:rPr>
        <w:t xml:space="preserve">a </w:t>
      </w:r>
      <w:r w:rsidRPr="002C206B">
        <w:rPr>
          <w:rStyle w:val="Emphasis"/>
          <w:highlight w:val="green"/>
        </w:rPr>
        <w:t>long history of alienation</w:t>
      </w:r>
      <w:r w:rsidRPr="004D256B">
        <w:rPr>
          <w:rStyle w:val="StyleUnderline"/>
        </w:rPr>
        <w:t xml:space="preserve">, the repercussions of which are </w:t>
      </w:r>
      <w:r w:rsidRPr="002C206B">
        <w:rPr>
          <w:rStyle w:val="StyleUnderline"/>
          <w:highlight w:val="green"/>
        </w:rPr>
        <w:t>still</w:t>
      </w:r>
      <w:r w:rsidRPr="004D256B">
        <w:rPr>
          <w:rStyle w:val="StyleUnderline"/>
        </w:rPr>
        <w:t xml:space="preserve"> being </w:t>
      </w:r>
      <w:r w:rsidRPr="002C206B">
        <w:rPr>
          <w:rStyle w:val="StyleUnderline"/>
          <w:highlight w:val="green"/>
        </w:rPr>
        <w:t>felt</w:t>
      </w:r>
      <w:r w:rsidRPr="004D256B">
        <w:rPr>
          <w:rStyle w:val="StyleUnderline"/>
        </w:rPr>
        <w:t>.</w:t>
      </w:r>
      <w:r>
        <w:rPr>
          <w:rStyle w:val="StyleUnderline"/>
        </w:rPr>
        <w:t xml:space="preserve"> </w:t>
      </w:r>
      <w:r w:rsidRPr="004D256B">
        <w:rPr>
          <w:rStyle w:val="StyleUnderline"/>
        </w:rPr>
        <w:t xml:space="preserve">The </w:t>
      </w:r>
      <w:r w:rsidRPr="002C206B">
        <w:rPr>
          <w:rStyle w:val="StyleUnderline"/>
          <w:highlight w:val="green"/>
        </w:rPr>
        <w:t>feelings</w:t>
      </w:r>
      <w:r w:rsidRPr="004D256B">
        <w:rPr>
          <w:rStyle w:val="StyleUnderline"/>
        </w:rPr>
        <w:t xml:space="preserve"> women today have toward space</w:t>
      </w:r>
      <w:r w:rsidRPr="004D256B">
        <w:rPr>
          <w:sz w:val="16"/>
        </w:rPr>
        <w:t xml:space="preserve"> travel </w:t>
      </w:r>
      <w:r w:rsidRPr="004D256B">
        <w:rPr>
          <w:rStyle w:val="StyleUnderline"/>
        </w:rPr>
        <w:t>are,</w:t>
      </w:r>
      <w:r w:rsidRPr="004D256B">
        <w:rPr>
          <w:sz w:val="16"/>
        </w:rPr>
        <w:t xml:space="preserve"> of course, </w:t>
      </w:r>
      <w:r w:rsidRPr="002C206B">
        <w:rPr>
          <w:rStyle w:val="Emphasis"/>
          <w:highlight w:val="green"/>
        </w:rPr>
        <w:t>diverse and nuanced</w:t>
      </w:r>
      <w:r w:rsidRPr="004D256B">
        <w:rPr>
          <w:sz w:val="16"/>
        </w:rPr>
        <w:t xml:space="preserve">, </w:t>
      </w:r>
      <w:r w:rsidRPr="004D256B">
        <w:rPr>
          <w:rStyle w:val="StyleUnderline"/>
        </w:rPr>
        <w:t>but out of the people in my orbit, it’s my male friends who seemed to have the most interest in the latest space travel news.</w:t>
      </w:r>
      <w:r>
        <w:rPr>
          <w:rStyle w:val="StyleUnderline"/>
        </w:rPr>
        <w:t xml:space="preserve"> </w:t>
      </w:r>
      <w:r w:rsidRPr="004D256B">
        <w:rPr>
          <w:sz w:val="16"/>
        </w:rPr>
        <w:t xml:space="preserve">And </w:t>
      </w:r>
      <w:r w:rsidRPr="004D256B">
        <w:rPr>
          <w:rStyle w:val="StyleUnderline"/>
        </w:rPr>
        <w:t xml:space="preserve">it was </w:t>
      </w:r>
      <w:r w:rsidRPr="008C778E">
        <w:rPr>
          <w:rStyle w:val="StyleUnderline"/>
        </w:rPr>
        <w:t>male-helmed</w:t>
      </w:r>
      <w:r w:rsidRPr="004D256B">
        <w:rPr>
          <w:rStyle w:val="StyleUnderline"/>
        </w:rPr>
        <w:t xml:space="preserve"> mega-companies that spurred this surge in </w:t>
      </w:r>
      <w:r w:rsidRPr="008C778E">
        <w:rPr>
          <w:rStyle w:val="StyleUnderline"/>
        </w:rPr>
        <w:t>space</w:t>
      </w:r>
      <w:r w:rsidRPr="004D256B">
        <w:rPr>
          <w:rStyle w:val="StyleUnderline"/>
        </w:rPr>
        <w:t xml:space="preserve"> travel</w:t>
      </w:r>
      <w:r w:rsidRPr="004D256B">
        <w:rPr>
          <w:sz w:val="16"/>
        </w:rPr>
        <w:t xml:space="preserve">. In July, Richard Branson launched himself into suborbital flight on a Virgin Galactic spacecraft. A week later, Jeff Bezos followed suit on a Blue Origin rocket. Elon Musk’s SpaceX launched the first all-civilian space flight in mid-September. Then, Bezos brought sci-fi to life by sending Captain Kirk himself, William Shatner, on a suborbital flight in October. </w:t>
      </w:r>
      <w:r w:rsidRPr="004D256B">
        <w:rPr>
          <w:rStyle w:val="StyleUnderline"/>
        </w:rPr>
        <w:t xml:space="preserve">While </w:t>
      </w:r>
      <w:r w:rsidRPr="002C206B">
        <w:rPr>
          <w:rStyle w:val="StyleUnderline"/>
          <w:highlight w:val="green"/>
        </w:rPr>
        <w:t>women made</w:t>
      </w:r>
      <w:r w:rsidRPr="004D256B">
        <w:rPr>
          <w:rStyle w:val="StyleUnderline"/>
        </w:rPr>
        <w:t xml:space="preserve"> their own </w:t>
      </w:r>
      <w:r w:rsidRPr="002C206B">
        <w:rPr>
          <w:rStyle w:val="StyleUnderline"/>
          <w:highlight w:val="green"/>
        </w:rPr>
        <w:t>history</w:t>
      </w:r>
      <w:r w:rsidRPr="004D256B">
        <w:rPr>
          <w:sz w:val="16"/>
        </w:rPr>
        <w:t xml:space="preserve"> — as members of the first all-civilian space flight in September, and when Wang Yaping became the first Chinese woman astronaut to do a spacewalk on November 8 — </w:t>
      </w:r>
      <w:r w:rsidRPr="002C206B">
        <w:rPr>
          <w:rStyle w:val="Emphasis"/>
          <w:highlight w:val="green"/>
        </w:rPr>
        <w:t>men</w:t>
      </w:r>
      <w:r w:rsidRPr="004D256B">
        <w:rPr>
          <w:rStyle w:val="Emphasis"/>
        </w:rPr>
        <w:t xml:space="preserve"> seemingly remain </w:t>
      </w:r>
      <w:r w:rsidRPr="002C206B">
        <w:rPr>
          <w:rStyle w:val="Emphasis"/>
          <w:highlight w:val="green"/>
        </w:rPr>
        <w:t>light years ahead in</w:t>
      </w:r>
      <w:r w:rsidRPr="004D256B">
        <w:rPr>
          <w:rStyle w:val="Emphasis"/>
        </w:rPr>
        <w:t xml:space="preserve"> the </w:t>
      </w:r>
      <w:r w:rsidRPr="002C206B">
        <w:rPr>
          <w:rStyle w:val="Emphasis"/>
          <w:highlight w:val="green"/>
        </w:rPr>
        <w:t>gender space race</w:t>
      </w:r>
      <w:r w:rsidRPr="002C206B">
        <w:rPr>
          <w:sz w:val="16"/>
          <w:highlight w:val="green"/>
        </w:rPr>
        <w:t xml:space="preserve">. </w:t>
      </w:r>
      <w:r w:rsidRPr="002C206B">
        <w:rPr>
          <w:rStyle w:val="StyleUnderline"/>
          <w:highlight w:val="green"/>
        </w:rPr>
        <w:t>Space</w:t>
      </w:r>
      <w:r w:rsidRPr="004D256B">
        <w:rPr>
          <w:rStyle w:val="StyleUnderline"/>
        </w:rPr>
        <w:t xml:space="preserve">, inherently, </w:t>
      </w:r>
      <w:r w:rsidRPr="002C206B">
        <w:rPr>
          <w:rStyle w:val="StyleUnderline"/>
          <w:highlight w:val="green"/>
        </w:rPr>
        <w:t xml:space="preserve">should </w:t>
      </w:r>
      <w:r w:rsidRPr="00D658A6">
        <w:rPr>
          <w:rStyle w:val="StyleUnderline"/>
          <w:highlight w:val="green"/>
        </w:rPr>
        <w:t xml:space="preserve">interest all </w:t>
      </w:r>
      <w:r w:rsidRPr="00D658A6">
        <w:rPr>
          <w:rStyle w:val="StyleUnderline"/>
        </w:rPr>
        <w:t>of us</w:t>
      </w:r>
      <w:r w:rsidRPr="004D256B">
        <w:rPr>
          <w:rStyle w:val="StyleUnderline"/>
        </w:rPr>
        <w:t>.</w:t>
      </w:r>
      <w:r w:rsidRPr="004D256B">
        <w:rPr>
          <w:sz w:val="16"/>
        </w:rPr>
        <w:t xml:space="preserve"> </w:t>
      </w:r>
      <w:r w:rsidRPr="004D256B">
        <w:rPr>
          <w:rStyle w:val="Emphasis"/>
        </w:rPr>
        <w:t>We are literally made of stardust</w:t>
      </w:r>
      <w:r w:rsidRPr="004D256B">
        <w:rPr>
          <w:sz w:val="16"/>
        </w:rPr>
        <w:t xml:space="preserve">. </w:t>
      </w:r>
      <w:r w:rsidRPr="004D256B">
        <w:rPr>
          <w:rStyle w:val="StyleUnderline"/>
        </w:rPr>
        <w:t xml:space="preserve">There is, very likely, intelligent life elsewhere in the universe. Yet, while </w:t>
      </w:r>
      <w:r w:rsidRPr="002C206B">
        <w:rPr>
          <w:rStyle w:val="StyleUnderline"/>
          <w:highlight w:val="green"/>
        </w:rPr>
        <w:t>space</w:t>
      </w:r>
      <w:r w:rsidRPr="004D256B">
        <w:rPr>
          <w:rStyle w:val="StyleUnderline"/>
        </w:rPr>
        <w:t xml:space="preserve"> feels deeply </w:t>
      </w:r>
      <w:r w:rsidRPr="00D658A6">
        <w:rPr>
          <w:rStyle w:val="StyleUnderline"/>
        </w:rPr>
        <w:t>compelling to some</w:t>
      </w:r>
      <w:r w:rsidRPr="004D256B">
        <w:rPr>
          <w:rStyle w:val="StyleUnderline"/>
        </w:rPr>
        <w:t xml:space="preserve">, for many </w:t>
      </w:r>
      <w:r w:rsidRPr="00D658A6">
        <w:rPr>
          <w:rStyle w:val="StyleUnderline"/>
        </w:rPr>
        <w:t>others</w:t>
      </w:r>
      <w:r w:rsidRPr="004D256B">
        <w:rPr>
          <w:rStyle w:val="StyleUnderline"/>
        </w:rPr>
        <w:t xml:space="preserve"> it </w:t>
      </w:r>
      <w:r w:rsidRPr="00D658A6">
        <w:rPr>
          <w:rStyle w:val="StyleUnderline"/>
          <w:highlight w:val="green"/>
        </w:rPr>
        <w:t xml:space="preserve">is </w:t>
      </w:r>
      <w:r w:rsidRPr="00D658A6">
        <w:rPr>
          <w:rStyle w:val="Emphasis"/>
          <w:highlight w:val="green"/>
        </w:rPr>
        <w:t>unrelatable</w:t>
      </w:r>
      <w:r w:rsidRPr="002C206B">
        <w:rPr>
          <w:rStyle w:val="Emphasis"/>
          <w:highlight w:val="green"/>
        </w:rPr>
        <w:t>, inaccessible, and irrelevant</w:t>
      </w:r>
      <w:r w:rsidRPr="004D256B">
        <w:rPr>
          <w:rStyle w:val="Emphasis"/>
        </w:rPr>
        <w:t>.</w:t>
      </w:r>
    </w:p>
    <w:p w14:paraId="0885BF21" w14:textId="77777777" w:rsidR="001C2C5E" w:rsidRDefault="001C2C5E" w:rsidP="001C2C5E"/>
    <w:p w14:paraId="0E0219B3" w14:textId="77777777" w:rsidR="001C2C5E" w:rsidRDefault="001C2C5E" w:rsidP="001C2C5E">
      <w:pPr>
        <w:pStyle w:val="Heading4"/>
      </w:pPr>
      <w:r>
        <w:t>Billionaire space race papers over dramatic gender inequality – space policy has ripple effects throughout society</w:t>
      </w:r>
    </w:p>
    <w:p w14:paraId="01A0B129" w14:textId="77777777" w:rsidR="001C2C5E" w:rsidRPr="00C267BD" w:rsidRDefault="001C2C5E" w:rsidP="001C2C5E">
      <w:pPr>
        <w:rPr>
          <w:rStyle w:val="Style13ptBold"/>
        </w:rPr>
      </w:pPr>
      <w:r w:rsidRPr="00C267BD">
        <w:rPr>
          <w:rStyle w:val="Style13ptBold"/>
        </w:rPr>
        <w:t xml:space="preserve">Carter 21 </w:t>
      </w:r>
    </w:p>
    <w:p w14:paraId="0CB9302A" w14:textId="77777777" w:rsidR="001C2C5E" w:rsidRPr="00C267BD" w:rsidRDefault="001C2C5E" w:rsidP="001C2C5E">
      <w:pPr>
        <w:rPr>
          <w:sz w:val="16"/>
        </w:rPr>
      </w:pPr>
      <w:r w:rsidRPr="00C267BD">
        <w:rPr>
          <w:sz w:val="16"/>
        </w:rPr>
        <w:t xml:space="preserve">(Tom, </w:t>
      </w:r>
      <w:hyperlink r:id="rId10" w:history="1">
        <w:r w:rsidRPr="00C267BD">
          <w:rPr>
            <w:rStyle w:val="Hyperlink"/>
            <w:sz w:val="16"/>
          </w:rPr>
          <w:t>https://www.indiependent.co.uk/we-need-more-women-in-space-not-billionaires/</w:t>
        </w:r>
      </w:hyperlink>
      <w:r w:rsidRPr="00C267BD">
        <w:rPr>
          <w:sz w:val="16"/>
        </w:rPr>
        <w:t xml:space="preserve">, 7-20) </w:t>
      </w:r>
    </w:p>
    <w:p w14:paraId="37796C90" w14:textId="77777777" w:rsidR="001C2C5E" w:rsidRDefault="001C2C5E" w:rsidP="001C2C5E">
      <w:r w:rsidRPr="00C267BD">
        <w:rPr>
          <w:sz w:val="16"/>
        </w:rPr>
        <w:t xml:space="preserve">As excitement goes, </w:t>
      </w:r>
      <w:r w:rsidRPr="009413DF">
        <w:rPr>
          <w:rStyle w:val="StyleUnderline"/>
        </w:rPr>
        <w:t>there are few things more thrilling than a space race</w:t>
      </w:r>
      <w:r w:rsidRPr="00C267BD">
        <w:rPr>
          <w:sz w:val="16"/>
        </w:rPr>
        <w:t xml:space="preserve">. In fact </w:t>
      </w:r>
      <w:r w:rsidRPr="009413DF">
        <w:rPr>
          <w:rStyle w:val="StyleUnderline"/>
        </w:rPr>
        <w:t>the very idea of competing to conquer galaxies unknown is literally out of this world</w:t>
      </w:r>
      <w:r w:rsidRPr="00C267BD">
        <w:rPr>
          <w:sz w:val="16"/>
        </w:rPr>
        <w:t xml:space="preserve">. Shuttle test flights, televised launches, never-before-seen technology — it’s a sci-fi movie unfolding before our eyes. And </w:t>
      </w:r>
      <w:r w:rsidRPr="009413DF">
        <w:rPr>
          <w:rStyle w:val="StyleUnderline"/>
        </w:rPr>
        <w:t xml:space="preserve">now, </w:t>
      </w:r>
      <w:r w:rsidRPr="00C267BD">
        <w:rPr>
          <w:sz w:val="16"/>
        </w:rPr>
        <w:t xml:space="preserve">52 years after man first set foot on the Moon, </w:t>
      </w:r>
      <w:r w:rsidRPr="009413DF">
        <w:rPr>
          <w:rStyle w:val="StyleUnderline"/>
        </w:rPr>
        <w:t xml:space="preserve">a </w:t>
      </w:r>
      <w:r w:rsidRPr="002C206B">
        <w:rPr>
          <w:rStyle w:val="StyleUnderline"/>
          <w:highlight w:val="green"/>
        </w:rPr>
        <w:t>new chapter</w:t>
      </w:r>
      <w:r w:rsidRPr="009413DF">
        <w:rPr>
          <w:rStyle w:val="StyleUnderline"/>
        </w:rPr>
        <w:t xml:space="preserve"> is </w:t>
      </w:r>
      <w:r w:rsidRPr="002C206B">
        <w:rPr>
          <w:rStyle w:val="StyleUnderline"/>
          <w:highlight w:val="green"/>
        </w:rPr>
        <w:t>to be written into</w:t>
      </w:r>
      <w:r w:rsidRPr="009413DF">
        <w:rPr>
          <w:rStyle w:val="StyleUnderline"/>
        </w:rPr>
        <w:t xml:space="preserve"> the history book of </w:t>
      </w:r>
      <w:r w:rsidRPr="002C206B">
        <w:rPr>
          <w:rStyle w:val="StyleUnderline"/>
          <w:highlight w:val="green"/>
        </w:rPr>
        <w:t>space</w:t>
      </w:r>
      <w:r w:rsidRPr="009413DF">
        <w:rPr>
          <w:rStyle w:val="StyleUnderline"/>
        </w:rPr>
        <w:t xml:space="preserve"> travel</w:t>
      </w:r>
      <w:r w:rsidRPr="00C267BD">
        <w:rPr>
          <w:sz w:val="16"/>
        </w:rPr>
        <w:t xml:space="preserve">. On Tuesday 20 July 2021, Amazon founder Jeff Bezos (along with his brother and two other crew members) will be launching into space aboard his company’s debut shuttle New Shepard, and in doing so staking his claim as one of space tourism’s major players. The maiden flight comes eight days after Sir Richard Branson and his brainchild Virgin Galactic had a voyage of their own, providing more competition to what has become known as the ‘billionaire space race’. Historically, the challenge of exploring beyond our atmosphere has been a state-run operation, with significant amounts of government (and taxpayer’s) money going to space organisations, and scientific motives at the forefront of priority. This new space race, however, is an entirely different affair. For the likes of Jeff Bezos, Sir Branson and Elon Musk (the third contender in the mix), the goal is purely commercial. Society has come a long way from the days of the USA and Soviet Union battling it out for space supremacy, with three billionaires (and titans of industry in their own right) now competing to convert outer-Earth travel into a tourist attraction. According to Branson, Virgin Galactic has already seen nearly 600 pre-order tickets for ‘trips to space’, with each ticket priced at $250,000 and celebrities such as Justin Bieber and Leonardo Di Caprio reportedly signed up to launch. However, </w:t>
      </w:r>
      <w:r w:rsidRPr="00C267BD">
        <w:rPr>
          <w:rStyle w:val="StyleUnderline"/>
        </w:rPr>
        <w:t xml:space="preserve">while the idea of space </w:t>
      </w:r>
      <w:r w:rsidRPr="002C206B">
        <w:rPr>
          <w:rStyle w:val="StyleUnderline"/>
          <w:highlight w:val="green"/>
        </w:rPr>
        <w:t>tourism and</w:t>
      </w:r>
      <w:r w:rsidRPr="00C267BD">
        <w:rPr>
          <w:rStyle w:val="StyleUnderline"/>
        </w:rPr>
        <w:t xml:space="preserve"> some of the world’s </w:t>
      </w:r>
      <w:r w:rsidRPr="002C206B">
        <w:rPr>
          <w:rStyle w:val="StyleUnderline"/>
          <w:highlight w:val="green"/>
        </w:rPr>
        <w:t>richest people</w:t>
      </w:r>
      <w:r w:rsidRPr="00C267BD">
        <w:rPr>
          <w:rStyle w:val="StyleUnderline"/>
        </w:rPr>
        <w:t xml:space="preserve"> fighting to pioneer it is an undoubtedly exciting prospect, a fundamental </w:t>
      </w:r>
      <w:r w:rsidRPr="002C206B">
        <w:rPr>
          <w:rStyle w:val="StyleUnderline"/>
          <w:highlight w:val="green"/>
        </w:rPr>
        <w:t>problem</w:t>
      </w:r>
      <w:r w:rsidRPr="00C267BD">
        <w:rPr>
          <w:rStyle w:val="StyleUnderline"/>
        </w:rPr>
        <w:t xml:space="preserve"> has been </w:t>
      </w:r>
      <w:r w:rsidRPr="002C206B">
        <w:rPr>
          <w:rStyle w:val="StyleUnderline"/>
          <w:highlight w:val="green"/>
        </w:rPr>
        <w:t>overlooked</w:t>
      </w:r>
      <w:r w:rsidRPr="00C267BD">
        <w:rPr>
          <w:rStyle w:val="StyleUnderline"/>
        </w:rPr>
        <w:t xml:space="preserve"> in the whirl of anticipation — </w:t>
      </w:r>
      <w:r w:rsidRPr="002C206B">
        <w:rPr>
          <w:rStyle w:val="Emphasis"/>
          <w:highlight w:val="green"/>
        </w:rPr>
        <w:t>gender inequality</w:t>
      </w:r>
      <w:r w:rsidRPr="00C267BD">
        <w:rPr>
          <w:rStyle w:val="Emphasis"/>
        </w:rPr>
        <w:t>.</w:t>
      </w:r>
      <w:r>
        <w:rPr>
          <w:rStyle w:val="StyleUnderline"/>
        </w:rPr>
        <w:t xml:space="preserve"> </w:t>
      </w:r>
      <w:r w:rsidRPr="00C267BD">
        <w:rPr>
          <w:rStyle w:val="StyleUnderline"/>
        </w:rPr>
        <w:t xml:space="preserve">Of the </w:t>
      </w:r>
      <w:r w:rsidRPr="002C206B">
        <w:rPr>
          <w:rStyle w:val="StyleUnderline"/>
          <w:highlight w:val="green"/>
        </w:rPr>
        <w:t>566</w:t>
      </w:r>
      <w:r w:rsidRPr="00C267BD">
        <w:rPr>
          <w:rStyle w:val="StyleUnderline"/>
        </w:rPr>
        <w:t xml:space="preserve"> people that have gone to space, </w:t>
      </w:r>
      <w:r w:rsidRPr="002C206B">
        <w:rPr>
          <w:rStyle w:val="StyleUnderline"/>
          <w:highlight w:val="green"/>
        </w:rPr>
        <w:t>only 65</w:t>
      </w:r>
      <w:r w:rsidRPr="00C267BD">
        <w:rPr>
          <w:rStyle w:val="StyleUnderline"/>
        </w:rPr>
        <w:t xml:space="preserve"> of them</w:t>
      </w:r>
      <w:r w:rsidRPr="00C267BD">
        <w:rPr>
          <w:sz w:val="16"/>
        </w:rPr>
        <w:t xml:space="preserve"> (around 11.5%) </w:t>
      </w:r>
      <w:r w:rsidRPr="00C267BD">
        <w:rPr>
          <w:rStyle w:val="StyleUnderline"/>
        </w:rPr>
        <w:t xml:space="preserve">have been </w:t>
      </w:r>
      <w:r w:rsidRPr="002C206B">
        <w:rPr>
          <w:rStyle w:val="StyleUnderline"/>
          <w:highlight w:val="green"/>
        </w:rPr>
        <w:t>women</w:t>
      </w:r>
      <w:r w:rsidRPr="00C267BD">
        <w:rPr>
          <w:sz w:val="16"/>
        </w:rPr>
        <w:t xml:space="preserve">, and this is </w:t>
      </w:r>
      <w:r w:rsidRPr="00C267BD">
        <w:rPr>
          <w:rStyle w:val="StyleUnderline"/>
        </w:rPr>
        <w:t>a major issue not just for the current industry and modern society, but for future generations.</w:t>
      </w:r>
      <w:r>
        <w:rPr>
          <w:rStyle w:val="StyleUnderline"/>
        </w:rPr>
        <w:t xml:space="preserve"> </w:t>
      </w:r>
      <w:r w:rsidRPr="00C267BD">
        <w:rPr>
          <w:sz w:val="16"/>
        </w:rPr>
        <w:t xml:space="preserve">A reason for this inequality is largely down to the fact women were unable to become astronauts during the initial prevalence of space flight, with NASA not having a female crew member aboard any spacecraft/mission until June 1983. Fast forward almost 40 years, and there has been nowhere near enough of a significant difference in the matter of gender disparity. Even in the case of Bezos’ Blue Origin launch, 82-year-old female American aviator Wally Funk being part of the crew is hard not to see as a tokenistic publicity stunt. </w:t>
      </w:r>
      <w:r w:rsidRPr="00C267BD">
        <w:rPr>
          <w:rStyle w:val="StyleUnderline"/>
        </w:rPr>
        <w:t xml:space="preserve">While </w:t>
      </w:r>
      <w:r w:rsidRPr="002C206B">
        <w:rPr>
          <w:rStyle w:val="StyleUnderline"/>
          <w:highlight w:val="green"/>
        </w:rPr>
        <w:t>some progress</w:t>
      </w:r>
      <w:r w:rsidRPr="00C267BD">
        <w:rPr>
          <w:rStyle w:val="StyleUnderline"/>
        </w:rPr>
        <w:t xml:space="preserve"> has of course been </w:t>
      </w:r>
      <w:r w:rsidRPr="002C206B">
        <w:rPr>
          <w:rStyle w:val="StyleUnderline"/>
          <w:highlight w:val="green"/>
        </w:rPr>
        <w:t>made</w:t>
      </w:r>
      <w:r w:rsidRPr="00C267BD">
        <w:rPr>
          <w:rStyle w:val="StyleUnderline"/>
        </w:rPr>
        <w:t xml:space="preserve"> in tackling issues regarding diversity</w:t>
      </w:r>
      <w:r w:rsidRPr="00C267BD">
        <w:rPr>
          <w:sz w:val="16"/>
        </w:rPr>
        <w:t xml:space="preserve"> (the amount of female astronauts is on a gradual increase), </w:t>
      </w:r>
      <w:r w:rsidRPr="002C206B">
        <w:rPr>
          <w:rStyle w:val="Emphasis"/>
          <w:highlight w:val="green"/>
        </w:rPr>
        <w:t>the need to solve</w:t>
      </w:r>
      <w:r w:rsidRPr="00C267BD">
        <w:rPr>
          <w:rStyle w:val="Emphasis"/>
        </w:rPr>
        <w:t xml:space="preserve"> the problem </w:t>
      </w:r>
      <w:r w:rsidRPr="002C206B">
        <w:rPr>
          <w:rStyle w:val="Emphasis"/>
          <w:highlight w:val="green"/>
        </w:rPr>
        <w:t>is</w:t>
      </w:r>
      <w:r w:rsidRPr="00C267BD">
        <w:rPr>
          <w:rStyle w:val="Emphasis"/>
        </w:rPr>
        <w:t xml:space="preserve"> as </w:t>
      </w:r>
      <w:r w:rsidRPr="002C206B">
        <w:rPr>
          <w:rStyle w:val="Emphasis"/>
          <w:highlight w:val="green"/>
        </w:rPr>
        <w:t>important</w:t>
      </w:r>
      <w:r w:rsidRPr="00C267BD">
        <w:rPr>
          <w:rStyle w:val="Emphasis"/>
        </w:rPr>
        <w:t xml:space="preserve"> as ever.</w:t>
      </w:r>
      <w:r>
        <w:rPr>
          <w:rStyle w:val="Emphasis"/>
        </w:rPr>
        <w:t xml:space="preserve"> </w:t>
      </w:r>
      <w:r w:rsidRPr="00C267BD">
        <w:rPr>
          <w:rStyle w:val="StyleUnderline"/>
        </w:rPr>
        <w:t xml:space="preserve">As has </w:t>
      </w:r>
      <w:r w:rsidRPr="002C206B">
        <w:rPr>
          <w:rStyle w:val="StyleUnderline"/>
          <w:highlight w:val="green"/>
        </w:rPr>
        <w:t>been the case since</w:t>
      </w:r>
      <w:r w:rsidRPr="00C267BD">
        <w:rPr>
          <w:rStyle w:val="StyleUnderline"/>
        </w:rPr>
        <w:t xml:space="preserve"> the inception of space </w:t>
      </w:r>
      <w:r w:rsidRPr="002C206B">
        <w:rPr>
          <w:rStyle w:val="StyleUnderline"/>
          <w:highlight w:val="green"/>
        </w:rPr>
        <w:t>exploration</w:t>
      </w:r>
      <w:r w:rsidRPr="00C267BD">
        <w:rPr>
          <w:rStyle w:val="StyleUnderline"/>
        </w:rPr>
        <w:t xml:space="preserve">, astronauts and those </w:t>
      </w:r>
      <w:r w:rsidRPr="002C206B">
        <w:rPr>
          <w:rStyle w:val="StyleUnderline"/>
          <w:highlight w:val="green"/>
        </w:rPr>
        <w:t>involved</w:t>
      </w:r>
      <w:r w:rsidRPr="00C267BD">
        <w:rPr>
          <w:rStyle w:val="StyleUnderline"/>
        </w:rPr>
        <w:t xml:space="preserve"> with the operations </w:t>
      </w:r>
      <w:r w:rsidRPr="002C206B">
        <w:rPr>
          <w:rStyle w:val="StyleUnderline"/>
          <w:highlight w:val="green"/>
        </w:rPr>
        <w:t xml:space="preserve">have been </w:t>
      </w:r>
      <w:r w:rsidRPr="002C206B">
        <w:rPr>
          <w:rStyle w:val="Emphasis"/>
          <w:highlight w:val="green"/>
        </w:rPr>
        <w:t>role models</w:t>
      </w:r>
      <w:r w:rsidRPr="00C267BD">
        <w:rPr>
          <w:rStyle w:val="Emphasis"/>
        </w:rPr>
        <w:t xml:space="preserve"> in the society</w:t>
      </w:r>
      <w:r w:rsidRPr="00C267BD">
        <w:rPr>
          <w:rStyle w:val="StyleUnderline"/>
        </w:rPr>
        <w:t xml:space="preserve">, on both a domestic and global level. Therefore this </w:t>
      </w:r>
      <w:r w:rsidRPr="002C206B">
        <w:rPr>
          <w:rStyle w:val="StyleUnderline"/>
          <w:highlight w:val="green"/>
        </w:rPr>
        <w:t>platform must</w:t>
      </w:r>
      <w:r w:rsidRPr="00C267BD">
        <w:rPr>
          <w:rStyle w:val="StyleUnderline"/>
        </w:rPr>
        <w:t xml:space="preserve"> be used to </w:t>
      </w:r>
      <w:r w:rsidRPr="002C206B">
        <w:rPr>
          <w:rStyle w:val="StyleUnderline"/>
          <w:highlight w:val="green"/>
        </w:rPr>
        <w:t>inspire</w:t>
      </w:r>
      <w:r w:rsidRPr="00C267BD">
        <w:rPr>
          <w:rStyle w:val="StyleUnderline"/>
        </w:rPr>
        <w:t xml:space="preserve"> the </w:t>
      </w:r>
      <w:r w:rsidRPr="002C206B">
        <w:rPr>
          <w:rStyle w:val="StyleUnderline"/>
          <w:highlight w:val="green"/>
        </w:rPr>
        <w:t>next gen</w:t>
      </w:r>
      <w:r w:rsidRPr="00C267BD">
        <w:rPr>
          <w:rStyle w:val="StyleUnderline"/>
        </w:rPr>
        <w:t>eration of explorers, scientists and other jobs alike.</w:t>
      </w:r>
      <w:r>
        <w:rPr>
          <w:rStyle w:val="StyleUnderline"/>
        </w:rPr>
        <w:t xml:space="preserve"> </w:t>
      </w:r>
      <w:r w:rsidRPr="00C267BD">
        <w:rPr>
          <w:sz w:val="16"/>
        </w:rPr>
        <w:t xml:space="preserve">The </w:t>
      </w:r>
      <w:r w:rsidRPr="002C206B">
        <w:rPr>
          <w:rStyle w:val="StyleUnderline"/>
          <w:highlight w:val="green"/>
        </w:rPr>
        <w:t>lack of female</w:t>
      </w:r>
      <w:r w:rsidRPr="00C267BD">
        <w:rPr>
          <w:rStyle w:val="StyleUnderline"/>
        </w:rPr>
        <w:t xml:space="preserve"> astronaut</w:t>
      </w:r>
      <w:r w:rsidRPr="002C206B">
        <w:rPr>
          <w:rStyle w:val="StyleUnderline"/>
          <w:highlight w:val="green"/>
        </w:rPr>
        <w:t>s</w:t>
      </w:r>
      <w:r w:rsidRPr="00C267BD">
        <w:rPr>
          <w:sz w:val="16"/>
        </w:rPr>
        <w:t xml:space="preserve"> (and consequently role models) </w:t>
      </w:r>
      <w:r w:rsidRPr="00C267BD">
        <w:rPr>
          <w:rStyle w:val="StyleUnderline"/>
        </w:rPr>
        <w:t xml:space="preserve">means </w:t>
      </w:r>
      <w:r w:rsidRPr="002C206B">
        <w:rPr>
          <w:rStyle w:val="StyleUnderline"/>
          <w:highlight w:val="green"/>
        </w:rPr>
        <w:t>less</w:t>
      </w:r>
      <w:r w:rsidRPr="00C267BD">
        <w:rPr>
          <w:rStyle w:val="StyleUnderline"/>
        </w:rPr>
        <w:t xml:space="preserve"> young girls are </w:t>
      </w:r>
      <w:r w:rsidRPr="002C206B">
        <w:rPr>
          <w:rStyle w:val="StyleUnderline"/>
          <w:highlight w:val="green"/>
        </w:rPr>
        <w:t>wanting to pursue a career</w:t>
      </w:r>
      <w:r w:rsidRPr="00C267BD">
        <w:rPr>
          <w:rStyle w:val="StyleUnderline"/>
        </w:rPr>
        <w:t xml:space="preserve"> in the STEM field, thus weakening our society as a whole.</w:t>
      </w:r>
      <w:r>
        <w:rPr>
          <w:rStyle w:val="StyleUnderline"/>
        </w:rPr>
        <w:t xml:space="preserve"> </w:t>
      </w:r>
      <w:r w:rsidRPr="00C267BD">
        <w:rPr>
          <w:sz w:val="16"/>
        </w:rPr>
        <w:t xml:space="preserve">Space4Women, a program part of the United Nations Office of Outer Space Affairs, says that the reason for the gender gap in the sciences is because girls have “limited exposure to the creativity and contributions” of female workers in the industry, “making it difficult to picture themselves in STEM roles”. As mentioned, </w:t>
      </w:r>
      <w:r w:rsidRPr="00C267BD">
        <w:rPr>
          <w:rStyle w:val="StyleUnderline"/>
        </w:rPr>
        <w:t xml:space="preserve">the </w:t>
      </w:r>
      <w:r w:rsidRPr="002C206B">
        <w:rPr>
          <w:rStyle w:val="StyleUnderline"/>
          <w:highlight w:val="green"/>
        </w:rPr>
        <w:t>ripple</w:t>
      </w:r>
      <w:r w:rsidRPr="00C267BD">
        <w:rPr>
          <w:rStyle w:val="StyleUnderline"/>
        </w:rPr>
        <w:t xml:space="preserve"> </w:t>
      </w:r>
      <w:r w:rsidRPr="002C206B">
        <w:rPr>
          <w:rStyle w:val="StyleUnderline"/>
          <w:highlight w:val="green"/>
        </w:rPr>
        <w:t>effect</w:t>
      </w:r>
      <w:r w:rsidRPr="00C267BD">
        <w:rPr>
          <w:rStyle w:val="StyleUnderline"/>
        </w:rPr>
        <w:t xml:space="preserve"> on the wider community could see </w:t>
      </w:r>
      <w:r w:rsidRPr="002C206B">
        <w:rPr>
          <w:rStyle w:val="StyleUnderline"/>
          <w:highlight w:val="green"/>
        </w:rPr>
        <w:t>devastating</w:t>
      </w:r>
      <w:r w:rsidRPr="00C267BD">
        <w:rPr>
          <w:rStyle w:val="StyleUnderline"/>
        </w:rPr>
        <w:t xml:space="preserve"> consequences, such as young people having less confidence in finding careers and one of the most valuable industries in the world being plagued by a lack of inclusivity.</w:t>
      </w:r>
      <w:r>
        <w:rPr>
          <w:rStyle w:val="StyleUnderline"/>
        </w:rPr>
        <w:t xml:space="preserve"> </w:t>
      </w:r>
      <w:r w:rsidRPr="00C267BD">
        <w:rPr>
          <w:sz w:val="16"/>
        </w:rPr>
        <w:t xml:space="preserve">Additionally, microgravity and weightlessness environments means there are no physical barriers between the two genders, so there is no viable reason that further equality shouldn’t be achieved. With that said, </w:t>
      </w:r>
      <w:r w:rsidRPr="00C267BD">
        <w:rPr>
          <w:rStyle w:val="StyleUnderline"/>
        </w:rPr>
        <w:t xml:space="preserve">let’s take the opportunity while we can and get more women into space. Let’s create a new generation of Sharmans, Jemisons and Tereshkovas, </w:t>
      </w:r>
      <w:r w:rsidRPr="002C206B">
        <w:rPr>
          <w:rStyle w:val="StyleUnderline"/>
          <w:highlight w:val="green"/>
        </w:rPr>
        <w:t>defy</w:t>
      </w:r>
      <w:r w:rsidRPr="00C267BD">
        <w:rPr>
          <w:rStyle w:val="StyleUnderline"/>
        </w:rPr>
        <w:t xml:space="preserve">ing </w:t>
      </w:r>
      <w:r w:rsidRPr="002C206B">
        <w:rPr>
          <w:rStyle w:val="StyleUnderline"/>
          <w:highlight w:val="green"/>
        </w:rPr>
        <w:t>gender stereotypes</w:t>
      </w:r>
      <w:r w:rsidRPr="00C267BD">
        <w:rPr>
          <w:rStyle w:val="StyleUnderline"/>
        </w:rPr>
        <w:t xml:space="preserve"> in the industry. And crucially, let’s make the </w:t>
      </w:r>
      <w:r w:rsidRPr="002C206B">
        <w:rPr>
          <w:rStyle w:val="StyleUnderline"/>
          <w:highlight w:val="green"/>
        </w:rPr>
        <w:t>exploration</w:t>
      </w:r>
      <w:r w:rsidRPr="00C267BD">
        <w:rPr>
          <w:rStyle w:val="StyleUnderline"/>
        </w:rPr>
        <w:t xml:space="preserve"> of space about the </w:t>
      </w:r>
      <w:r w:rsidRPr="002C206B">
        <w:rPr>
          <w:rStyle w:val="StyleUnderline"/>
          <w:highlight w:val="green"/>
        </w:rPr>
        <w:t xml:space="preserve">size of </w:t>
      </w:r>
      <w:r w:rsidRPr="002C206B">
        <w:rPr>
          <w:rStyle w:val="StyleUnderline"/>
        </w:rPr>
        <w:t xml:space="preserve">one’s </w:t>
      </w:r>
      <w:r w:rsidRPr="002C206B">
        <w:rPr>
          <w:rStyle w:val="StyleUnderline"/>
          <w:highlight w:val="green"/>
        </w:rPr>
        <w:t>spirit, as opposed to their wallet</w:t>
      </w:r>
      <w:r w:rsidRPr="00C267BD">
        <w:rPr>
          <w:sz w:val="16"/>
        </w:rPr>
        <w:t>.</w:t>
      </w:r>
    </w:p>
    <w:p w14:paraId="4846A338" w14:textId="77777777" w:rsidR="001C2C5E" w:rsidRDefault="001C2C5E" w:rsidP="001C2C5E"/>
    <w:p w14:paraId="58F087D7" w14:textId="77777777" w:rsidR="001C2C5E" w:rsidRDefault="001C2C5E" w:rsidP="001C2C5E">
      <w:pPr>
        <w:rPr>
          <w:rStyle w:val="StyleUnderline"/>
        </w:rPr>
      </w:pPr>
    </w:p>
    <w:p w14:paraId="1E981D8C" w14:textId="77777777" w:rsidR="001C2C5E" w:rsidRPr="005F2DF2" w:rsidRDefault="001C2C5E" w:rsidP="001C2C5E">
      <w:pPr>
        <w:pStyle w:val="Heading4"/>
      </w:pPr>
      <w:r>
        <w:t xml:space="preserve">Private space race is only possible because of gendered economics – the structure of patriarchy picks “mad male geniuses” to invest in </w:t>
      </w:r>
    </w:p>
    <w:p w14:paraId="4CB2408D" w14:textId="77777777" w:rsidR="001C2C5E" w:rsidRPr="006C3CE9" w:rsidRDefault="001C2C5E" w:rsidP="001C2C5E">
      <w:pPr>
        <w:rPr>
          <w:rStyle w:val="Style13ptBold"/>
        </w:rPr>
      </w:pPr>
      <w:r w:rsidRPr="006C3CE9">
        <w:rPr>
          <w:rStyle w:val="Style13ptBold"/>
        </w:rPr>
        <w:t>Marçal 21</w:t>
      </w:r>
    </w:p>
    <w:p w14:paraId="6D634001" w14:textId="77777777" w:rsidR="001C2C5E" w:rsidRPr="006C3CE9" w:rsidRDefault="001C2C5E" w:rsidP="001C2C5E">
      <w:pPr>
        <w:rPr>
          <w:sz w:val="16"/>
        </w:rPr>
      </w:pPr>
      <w:r w:rsidRPr="006C3CE9">
        <w:rPr>
          <w:sz w:val="16"/>
        </w:rPr>
        <w:t xml:space="preserve">(Katrine, Katrine works for the Swedish newspaper Dagens Nyheter. She has given keynotes at institutions such as Oxford University Business and Economics Programme, London School of Economics and The Royal School of Technology in Stockholm. In her role as a financial journalist she has interviewed many of the world's leading economic thinkers. Some of her interviews have been viewed more than a million times on YouTube. </w:t>
      </w:r>
      <w:hyperlink r:id="rId11" w:history="1">
        <w:r w:rsidRPr="006C3CE9">
          <w:rPr>
            <w:rStyle w:val="Hyperlink"/>
            <w:sz w:val="16"/>
          </w:rPr>
          <w:t>https://www.katrinemarcal.com/blog/male-billionaires-go-to-space-women-are-left-on-the-ground</w:t>
        </w:r>
      </w:hyperlink>
      <w:r w:rsidRPr="006C3CE9">
        <w:rPr>
          <w:sz w:val="16"/>
        </w:rPr>
        <w:t xml:space="preserve">, 6-9) </w:t>
      </w:r>
      <w:r w:rsidRPr="006C3CE9">
        <w:rPr>
          <w:sz w:val="16"/>
        </w:rPr>
        <w:tab/>
      </w:r>
    </w:p>
    <w:p w14:paraId="139B5DF4" w14:textId="77777777" w:rsidR="001C2C5E" w:rsidRDefault="001C2C5E" w:rsidP="001C2C5E">
      <w:pPr>
        <w:rPr>
          <w:sz w:val="16"/>
        </w:rPr>
      </w:pPr>
      <w:r w:rsidRPr="008325D3">
        <w:rPr>
          <w:rStyle w:val="StyleUnderline"/>
        </w:rPr>
        <w:t>The other day</w:t>
      </w:r>
      <w:r w:rsidRPr="006C3CE9">
        <w:rPr>
          <w:sz w:val="16"/>
        </w:rPr>
        <w:t xml:space="preserve">, over dinner, </w:t>
      </w:r>
      <w:r w:rsidRPr="008325D3">
        <w:rPr>
          <w:rStyle w:val="StyleUnderline"/>
        </w:rPr>
        <w:t>my friend told me a very familiar story</w:t>
      </w:r>
      <w:r w:rsidRPr="006C3CE9">
        <w:rPr>
          <w:sz w:val="16"/>
        </w:rPr>
        <w:t xml:space="preserve">. </w:t>
      </w:r>
      <w:r w:rsidRPr="008325D3">
        <w:rPr>
          <w:rStyle w:val="StyleUnderline"/>
        </w:rPr>
        <w:t>About how she needs to start thinking seriously about the prospect of her business failing next year.</w:t>
      </w:r>
      <w:r>
        <w:rPr>
          <w:rStyle w:val="StyleUnderline"/>
        </w:rPr>
        <w:t xml:space="preserve"> </w:t>
      </w:r>
      <w:r w:rsidRPr="008325D3">
        <w:rPr>
          <w:rStyle w:val="StyleUnderline"/>
        </w:rPr>
        <w:t>Not because she’s not selling a lot of products to a lot of customers.</w:t>
      </w:r>
      <w:r>
        <w:rPr>
          <w:rStyle w:val="StyleUnderline"/>
        </w:rPr>
        <w:t xml:space="preserve"> </w:t>
      </w:r>
      <w:r w:rsidRPr="008325D3">
        <w:rPr>
          <w:rStyle w:val="StyleUnderline"/>
        </w:rPr>
        <w:t>But because she has trouble securing funding</w:t>
      </w:r>
      <w:r w:rsidRPr="006C3CE9">
        <w:rPr>
          <w:sz w:val="16"/>
        </w:rPr>
        <w:t xml:space="preserve">. - If women can’t get capital in a capitalist society, we are kind of screwed, she sighed pretending to be cool about it. And I let her. Then we ate A LOT of cheese. </w:t>
      </w:r>
      <w:r w:rsidRPr="008325D3">
        <w:rPr>
          <w:rStyle w:val="StyleUnderline"/>
        </w:rPr>
        <w:t xml:space="preserve">When it comes to </w:t>
      </w:r>
      <w:r w:rsidRPr="008C0BAA">
        <w:rPr>
          <w:rStyle w:val="StyleUnderline"/>
          <w:highlight w:val="green"/>
        </w:rPr>
        <w:t>funding and women</w:t>
      </w:r>
      <w:r w:rsidRPr="008325D3">
        <w:rPr>
          <w:rStyle w:val="StyleUnderline"/>
        </w:rPr>
        <w:t xml:space="preserve"> the facts are indeed BRUTAL:</w:t>
      </w:r>
      <w:r>
        <w:rPr>
          <w:rStyle w:val="StyleUnderline"/>
        </w:rPr>
        <w:t xml:space="preserve"> </w:t>
      </w:r>
      <w:r w:rsidRPr="008C0BAA">
        <w:rPr>
          <w:rStyle w:val="StyleUnderline"/>
          <w:highlight w:val="green"/>
        </w:rPr>
        <w:t>Less than 1 per cent of venture-capital funds</w:t>
      </w:r>
      <w:r w:rsidRPr="006C3CE9">
        <w:rPr>
          <w:sz w:val="16"/>
        </w:rPr>
        <w:t xml:space="preserve"> in the UK </w:t>
      </w:r>
      <w:r w:rsidRPr="008C0BAA">
        <w:rPr>
          <w:rStyle w:val="StyleUnderline"/>
          <w:highlight w:val="green"/>
        </w:rPr>
        <w:t>go to start-ups founded by women</w:t>
      </w:r>
      <w:r w:rsidRPr="006C3CE9">
        <w:rPr>
          <w:sz w:val="16"/>
        </w:rPr>
        <w:t xml:space="preserve">. For every pound of venture-capital investment, all-female founder teams get less than 1 pence. </w:t>
      </w:r>
      <w:r w:rsidRPr="008325D3">
        <w:rPr>
          <w:rStyle w:val="StyleUnderline"/>
        </w:rPr>
        <w:t xml:space="preserve">The picture is </w:t>
      </w:r>
      <w:r w:rsidRPr="008C0BAA">
        <w:rPr>
          <w:rStyle w:val="StyleUnderline"/>
          <w:highlight w:val="green"/>
        </w:rPr>
        <w:t>starkest for Black female entrepreneurs</w:t>
      </w:r>
      <w:r w:rsidRPr="008325D3">
        <w:rPr>
          <w:rStyle w:val="StyleUnderline"/>
        </w:rPr>
        <w:t>, they receive 0.02% of the total amount invested</w:t>
      </w:r>
      <w:r w:rsidRPr="006C3CE9">
        <w:rPr>
          <w:sz w:val="16"/>
        </w:rPr>
        <w:t xml:space="preserve">. That’s the playing field. Women hardly even have a foot on it. (Maybe a very small toe.) Now, </w:t>
      </w:r>
      <w:r w:rsidRPr="008325D3">
        <w:rPr>
          <w:rStyle w:val="StyleUnderline"/>
        </w:rPr>
        <w:t>why does this matter</w:t>
      </w:r>
      <w:r w:rsidRPr="006C3CE9">
        <w:rPr>
          <w:sz w:val="16"/>
        </w:rPr>
        <w:t xml:space="preserve">? Isn’t this just an issue for a small group of relatively privileged female entrepreneurs? Like, why should I cry about you not getting funding for your organic turmeric latte startup? That’s a fair question. Let me put it like this: </w:t>
      </w:r>
      <w:r w:rsidRPr="008C0BAA">
        <w:rPr>
          <w:rStyle w:val="Emphasis"/>
          <w:highlight w:val="green"/>
        </w:rPr>
        <w:t>You should care because</w:t>
      </w:r>
      <w:r w:rsidRPr="008325D3">
        <w:rPr>
          <w:rStyle w:val="Emphasis"/>
        </w:rPr>
        <w:t xml:space="preserve"> in the end </w:t>
      </w:r>
      <w:r w:rsidRPr="008C0BAA">
        <w:rPr>
          <w:rStyle w:val="Emphasis"/>
          <w:highlight w:val="green"/>
        </w:rPr>
        <w:t>these</w:t>
      </w:r>
      <w:r w:rsidRPr="008325D3">
        <w:rPr>
          <w:rStyle w:val="Emphasis"/>
        </w:rPr>
        <w:t xml:space="preserve"> things end up </w:t>
      </w:r>
      <w:r w:rsidRPr="008C0BAA">
        <w:rPr>
          <w:rStyle w:val="Emphasis"/>
          <w:highlight w:val="green"/>
        </w:rPr>
        <w:t>determi</w:t>
      </w:r>
      <w:r w:rsidRPr="008325D3">
        <w:rPr>
          <w:rStyle w:val="Emphasis"/>
        </w:rPr>
        <w:t xml:space="preserve">ning </w:t>
      </w:r>
      <w:r w:rsidRPr="008C0BAA">
        <w:rPr>
          <w:rStyle w:val="Emphasis"/>
          <w:highlight w:val="green"/>
        </w:rPr>
        <w:t>who OWNS SPACE</w:t>
      </w:r>
      <w:r w:rsidRPr="008C0BAA">
        <w:rPr>
          <w:sz w:val="16"/>
          <w:highlight w:val="green"/>
        </w:rPr>
        <w:t>.</w:t>
      </w:r>
      <w:r w:rsidRPr="006C3CE9">
        <w:rPr>
          <w:sz w:val="16"/>
        </w:rPr>
        <w:t xml:space="preserve"> Yes, THE INFINITE DARKNESS OF THE UNIVERSE. You have probably noticed that </w:t>
      </w:r>
      <w:r w:rsidRPr="008325D3">
        <w:rPr>
          <w:rStyle w:val="StyleUnderline"/>
        </w:rPr>
        <w:t xml:space="preserve">there’s a </w:t>
      </w:r>
      <w:r w:rsidRPr="008C0BAA">
        <w:rPr>
          <w:rStyle w:val="StyleUnderline"/>
          <w:highlight w:val="green"/>
        </w:rPr>
        <w:t>male billionaire space race</w:t>
      </w:r>
      <w:r w:rsidRPr="008325D3">
        <w:rPr>
          <w:rStyle w:val="StyleUnderline"/>
        </w:rPr>
        <w:t xml:space="preserve"> going on</w:t>
      </w:r>
      <w:r w:rsidRPr="006C3CE9">
        <w:rPr>
          <w:sz w:val="16"/>
        </w:rPr>
        <w:t xml:space="preserve">. </w:t>
      </w:r>
      <w:r w:rsidRPr="008325D3">
        <w:rPr>
          <w:rStyle w:val="StyleUnderline"/>
        </w:rPr>
        <w:t>Amazon CEO</w:t>
      </w:r>
      <w:r w:rsidRPr="006C3CE9">
        <w:rPr>
          <w:sz w:val="16"/>
        </w:rPr>
        <w:t xml:space="preserve"> Jeff </w:t>
      </w:r>
      <w:r w:rsidRPr="008325D3">
        <w:rPr>
          <w:rStyle w:val="StyleUnderline"/>
        </w:rPr>
        <w:t>Bezos has revealed he will launch</w:t>
      </w:r>
      <w:r w:rsidRPr="006C3CE9">
        <w:rPr>
          <w:sz w:val="16"/>
        </w:rPr>
        <w:t xml:space="preserve"> to space on July 20 on the first human spaceflight for his company Blue Origin. This has then sparked reports that Richard Branson might try to beat Bezos to it and obviously Elon Musk has plans to move to Mars. </w:t>
      </w:r>
      <w:r w:rsidRPr="006C3CE9">
        <w:rPr>
          <w:rStyle w:val="StyleUnderline"/>
        </w:rPr>
        <w:t xml:space="preserve">The </w:t>
      </w:r>
      <w:r w:rsidRPr="008C0BAA">
        <w:rPr>
          <w:rStyle w:val="StyleUnderline"/>
          <w:highlight w:val="green"/>
        </w:rPr>
        <w:t>first space race was a competition between</w:t>
      </w:r>
      <w:r w:rsidRPr="006C3CE9">
        <w:rPr>
          <w:rStyle w:val="StyleUnderline"/>
        </w:rPr>
        <w:t xml:space="preserve"> The </w:t>
      </w:r>
      <w:r w:rsidRPr="008C0BAA">
        <w:rPr>
          <w:rStyle w:val="StyleUnderline"/>
          <w:highlight w:val="green"/>
        </w:rPr>
        <w:t>US</w:t>
      </w:r>
      <w:r w:rsidRPr="006C3CE9">
        <w:rPr>
          <w:rStyle w:val="StyleUnderline"/>
        </w:rPr>
        <w:t xml:space="preserve"> </w:t>
      </w:r>
      <w:r w:rsidRPr="008C0BAA">
        <w:rPr>
          <w:rStyle w:val="StyleUnderline"/>
          <w:highlight w:val="green"/>
        </w:rPr>
        <w:t>and</w:t>
      </w:r>
      <w:r w:rsidRPr="006C3CE9">
        <w:rPr>
          <w:rStyle w:val="StyleUnderline"/>
        </w:rPr>
        <w:t xml:space="preserve"> the </w:t>
      </w:r>
      <w:r w:rsidRPr="008C0BAA">
        <w:rPr>
          <w:rStyle w:val="StyleUnderline"/>
          <w:highlight w:val="green"/>
        </w:rPr>
        <w:t>Soviet</w:t>
      </w:r>
      <w:r w:rsidRPr="006C3CE9">
        <w:rPr>
          <w:rStyle w:val="StyleUnderline"/>
        </w:rPr>
        <w:t xml:space="preserve"> Union. We pitted capitalism and communism head to head,</w:t>
      </w:r>
      <w:r w:rsidRPr="006C3CE9">
        <w:rPr>
          <w:sz w:val="16"/>
        </w:rPr>
        <w:t xml:space="preserve"> whoever reached the moon first would have proven their ideology superior. </w:t>
      </w:r>
      <w:r w:rsidRPr="008C0BAA">
        <w:rPr>
          <w:rStyle w:val="StyleUnderline"/>
          <w:highlight w:val="green"/>
        </w:rPr>
        <w:t>Space Race 2.0</w:t>
      </w:r>
      <w:r w:rsidRPr="006C3CE9">
        <w:rPr>
          <w:rStyle w:val="StyleUnderline"/>
        </w:rPr>
        <w:t xml:space="preserve"> on the other hand is a </w:t>
      </w:r>
      <w:r w:rsidRPr="008C0BAA">
        <w:rPr>
          <w:rStyle w:val="StyleUnderline"/>
          <w:highlight w:val="green"/>
        </w:rPr>
        <w:t>male missile measuring competition between a handful of billionaires</w:t>
      </w:r>
      <w:r w:rsidRPr="006C3CE9">
        <w:rPr>
          <w:rStyle w:val="StyleUnderline"/>
        </w:rPr>
        <w:t>.</w:t>
      </w:r>
      <w:r>
        <w:rPr>
          <w:rStyle w:val="StyleUnderline"/>
        </w:rPr>
        <w:t xml:space="preserve"> </w:t>
      </w:r>
      <w:r w:rsidRPr="006C3CE9">
        <w:rPr>
          <w:sz w:val="16"/>
        </w:rPr>
        <w:t xml:space="preserve">(please pause and REFLECT on what this says about our time) Elon Musk wants to colonise Mars. Jeff Bezos does NOT want to go to Mars (probably because he wants to stay as far away from Elon Musk as possible) instead he wants to move manufacturing into space and haul cargo to the moon. Richard Branson basically just thinks space is cool. Which is why if I had to vote I’m inclined to vote for Branson. </w:t>
      </w:r>
      <w:r w:rsidRPr="006C3CE9">
        <w:rPr>
          <w:rStyle w:val="Emphasis"/>
        </w:rPr>
        <w:t xml:space="preserve">We tend to think of these </w:t>
      </w:r>
      <w:r w:rsidRPr="008C0BAA">
        <w:rPr>
          <w:rStyle w:val="Emphasis"/>
          <w:highlight w:val="green"/>
        </w:rPr>
        <w:t>men</w:t>
      </w:r>
      <w:r w:rsidRPr="006C3CE9">
        <w:rPr>
          <w:rStyle w:val="Emphasis"/>
        </w:rPr>
        <w:t xml:space="preserve"> as </w:t>
      </w:r>
      <w:r w:rsidRPr="008C0BAA">
        <w:rPr>
          <w:rStyle w:val="Emphasis"/>
          <w:highlight w:val="green"/>
        </w:rPr>
        <w:t>mad geniuses</w:t>
      </w:r>
      <w:r w:rsidRPr="006C3CE9">
        <w:rPr>
          <w:rStyle w:val="Emphasis"/>
        </w:rPr>
        <w:t>.</w:t>
      </w:r>
      <w:r w:rsidRPr="006C3CE9">
        <w:rPr>
          <w:sz w:val="16"/>
        </w:rPr>
        <w:t xml:space="preserve"> </w:t>
      </w:r>
      <w:r w:rsidRPr="006C3CE9">
        <w:rPr>
          <w:rStyle w:val="StyleUnderline"/>
        </w:rPr>
        <w:t>Larger than life characters destined for greatness. But they all started with much more mundane things.</w:t>
      </w:r>
      <w:r w:rsidRPr="006C3CE9">
        <w:rPr>
          <w:sz w:val="16"/>
        </w:rPr>
        <w:t xml:space="preserve"> Okay it wasn’t exactly organic turmeric latte but </w:t>
      </w:r>
      <w:r w:rsidRPr="006C3CE9">
        <w:rPr>
          <w:rStyle w:val="StyleUnderline"/>
        </w:rPr>
        <w:t>Bezos sold books, Branson sold records</w:t>
      </w:r>
      <w:r w:rsidRPr="006C3CE9">
        <w:rPr>
          <w:sz w:val="16"/>
        </w:rPr>
        <w:t xml:space="preserve"> and Musk created a local app. </w:t>
      </w:r>
      <w:r w:rsidRPr="006C3CE9">
        <w:rPr>
          <w:rStyle w:val="Emphasis"/>
        </w:rPr>
        <w:t xml:space="preserve">Now </w:t>
      </w:r>
      <w:r w:rsidRPr="008C0BAA">
        <w:rPr>
          <w:rStyle w:val="Emphasis"/>
          <w:highlight w:val="green"/>
        </w:rPr>
        <w:t>they are colonising space</w:t>
      </w:r>
      <w:r w:rsidRPr="008C0BAA">
        <w:rPr>
          <w:sz w:val="16"/>
          <w:highlight w:val="green"/>
        </w:rPr>
        <w:t xml:space="preserve">. </w:t>
      </w:r>
      <w:r w:rsidRPr="008C0BAA">
        <w:rPr>
          <w:rStyle w:val="StyleUnderline"/>
          <w:highlight w:val="green"/>
        </w:rPr>
        <w:t>Investors</w:t>
      </w:r>
      <w:r w:rsidRPr="006C3CE9">
        <w:rPr>
          <w:rStyle w:val="StyleUnderline"/>
        </w:rPr>
        <w:t xml:space="preserve"> often </w:t>
      </w:r>
      <w:r w:rsidRPr="008C0BAA">
        <w:rPr>
          <w:rStyle w:val="StyleUnderline"/>
          <w:highlight w:val="green"/>
        </w:rPr>
        <w:t xml:space="preserve">say women’s </w:t>
      </w:r>
      <w:r w:rsidRPr="008C0BAA">
        <w:rPr>
          <w:rStyle w:val="Emphasis"/>
          <w:highlight w:val="green"/>
        </w:rPr>
        <w:t>ideas are “too small”.</w:t>
      </w:r>
      <w:r w:rsidRPr="006C3CE9">
        <w:rPr>
          <w:sz w:val="16"/>
        </w:rPr>
        <w:t xml:space="preserve"> And fine, go ahead and mock organic turmeric lattes and girlbosses as much as you like. </w:t>
      </w:r>
      <w:r w:rsidRPr="006C3CE9">
        <w:rPr>
          <w:rStyle w:val="StyleUnderline"/>
        </w:rPr>
        <w:t xml:space="preserve">But that </w:t>
      </w:r>
      <w:r w:rsidRPr="008C0BAA">
        <w:rPr>
          <w:rStyle w:val="StyleUnderline"/>
          <w:highlight w:val="green"/>
        </w:rPr>
        <w:t>nail salon or</w:t>
      </w:r>
      <w:r w:rsidRPr="006C3CE9">
        <w:rPr>
          <w:rStyle w:val="StyleUnderline"/>
        </w:rPr>
        <w:t xml:space="preserve"> that new </w:t>
      </w:r>
      <w:r w:rsidRPr="008C0BAA">
        <w:rPr>
          <w:rStyle w:val="StyleUnderline"/>
          <w:highlight w:val="green"/>
        </w:rPr>
        <w:t>bike seat invention</w:t>
      </w:r>
      <w:r w:rsidRPr="006C3CE9">
        <w:rPr>
          <w:rStyle w:val="StyleUnderline"/>
        </w:rPr>
        <w:t xml:space="preserve"> for children </w:t>
      </w:r>
      <w:r w:rsidRPr="008C0BAA">
        <w:rPr>
          <w:rStyle w:val="StyleUnderline"/>
          <w:highlight w:val="green"/>
        </w:rPr>
        <w:t>could</w:t>
      </w:r>
      <w:r w:rsidRPr="006C3CE9">
        <w:rPr>
          <w:rStyle w:val="StyleUnderline"/>
        </w:rPr>
        <w:t xml:space="preserve"> have been the </w:t>
      </w:r>
      <w:r w:rsidRPr="008C0BAA">
        <w:rPr>
          <w:rStyle w:val="StyleUnderline"/>
          <w:highlight w:val="green"/>
        </w:rPr>
        <w:t>start</w:t>
      </w:r>
      <w:r w:rsidRPr="006C3CE9">
        <w:rPr>
          <w:rStyle w:val="StyleUnderline"/>
        </w:rPr>
        <w:t xml:space="preserve"> of </w:t>
      </w:r>
      <w:r w:rsidRPr="008C0BAA">
        <w:rPr>
          <w:rStyle w:val="StyleUnderline"/>
          <w:highlight w:val="green"/>
        </w:rPr>
        <w:t>other businesses</w:t>
      </w:r>
      <w:r w:rsidRPr="006C3CE9">
        <w:rPr>
          <w:rStyle w:val="StyleUnderline"/>
        </w:rPr>
        <w:t xml:space="preserve">. The </w:t>
      </w:r>
      <w:r w:rsidRPr="008C0BAA">
        <w:rPr>
          <w:rStyle w:val="StyleUnderline"/>
          <w:highlight w:val="green"/>
        </w:rPr>
        <w:t>sale</w:t>
      </w:r>
      <w:r w:rsidRPr="006C3CE9">
        <w:rPr>
          <w:rStyle w:val="StyleUnderline"/>
        </w:rPr>
        <w:t xml:space="preserve"> of them </w:t>
      </w:r>
      <w:r w:rsidRPr="008C0BAA">
        <w:rPr>
          <w:rStyle w:val="StyleUnderline"/>
          <w:highlight w:val="green"/>
        </w:rPr>
        <w:t>could</w:t>
      </w:r>
      <w:r w:rsidRPr="006C3CE9">
        <w:rPr>
          <w:rStyle w:val="StyleUnderline"/>
        </w:rPr>
        <w:t xml:space="preserve"> have </w:t>
      </w:r>
      <w:r w:rsidRPr="008C0BAA">
        <w:rPr>
          <w:rStyle w:val="StyleUnderline"/>
          <w:highlight w:val="green"/>
        </w:rPr>
        <w:t>generate</w:t>
      </w:r>
      <w:r w:rsidRPr="006C3CE9">
        <w:rPr>
          <w:rStyle w:val="StyleUnderline"/>
        </w:rPr>
        <w:t xml:space="preserve">d </w:t>
      </w:r>
      <w:r w:rsidRPr="008C0BAA">
        <w:rPr>
          <w:rStyle w:val="StyleUnderline"/>
          <w:highlight w:val="green"/>
        </w:rPr>
        <w:t>capital</w:t>
      </w:r>
      <w:r w:rsidRPr="006C3CE9">
        <w:rPr>
          <w:rStyle w:val="StyleUnderline"/>
        </w:rPr>
        <w:t xml:space="preserve"> that could have been </w:t>
      </w:r>
      <w:r w:rsidRPr="008C0BAA">
        <w:rPr>
          <w:rStyle w:val="StyleUnderline"/>
          <w:highlight w:val="green"/>
        </w:rPr>
        <w:t>invested</w:t>
      </w:r>
      <w:r w:rsidRPr="006C3CE9">
        <w:rPr>
          <w:rStyle w:val="StyleUnderline"/>
        </w:rPr>
        <w:t xml:space="preserve"> in </w:t>
      </w:r>
      <w:r w:rsidRPr="008C0BAA">
        <w:rPr>
          <w:rStyle w:val="StyleUnderline"/>
          <w:highlight w:val="green"/>
        </w:rPr>
        <w:t>other</w:t>
      </w:r>
      <w:r w:rsidRPr="006C3CE9">
        <w:rPr>
          <w:rStyle w:val="StyleUnderline"/>
        </w:rPr>
        <w:t xml:space="preserve"> ventures. Now </w:t>
      </w:r>
      <w:r w:rsidRPr="008C0BAA">
        <w:rPr>
          <w:rStyle w:val="StyleUnderline"/>
          <w:highlight w:val="green"/>
        </w:rPr>
        <w:t>they die because 80 percent of female-owned</w:t>
      </w:r>
      <w:r w:rsidRPr="006C3CE9">
        <w:rPr>
          <w:rStyle w:val="StyleUnderline"/>
        </w:rPr>
        <w:t xml:space="preserve"> businesses </w:t>
      </w:r>
      <w:r w:rsidRPr="008C0BAA">
        <w:rPr>
          <w:rStyle w:val="StyleUnderline"/>
          <w:highlight w:val="green"/>
        </w:rPr>
        <w:t>that need capital are</w:t>
      </w:r>
      <w:r w:rsidRPr="006C3CE9">
        <w:rPr>
          <w:rStyle w:val="StyleUnderline"/>
        </w:rPr>
        <w:t xml:space="preserve"> thought to be </w:t>
      </w:r>
      <w:r w:rsidRPr="008C0BAA">
        <w:rPr>
          <w:rStyle w:val="StyleUnderline"/>
          <w:highlight w:val="green"/>
        </w:rPr>
        <w:t>underserved</w:t>
      </w:r>
      <w:r w:rsidRPr="006C3CE9">
        <w:rPr>
          <w:rStyle w:val="StyleUnderline"/>
        </w:rPr>
        <w:t xml:space="preserve"> in the global econom</w:t>
      </w:r>
      <w:r w:rsidRPr="006C3CE9">
        <w:rPr>
          <w:sz w:val="16"/>
        </w:rPr>
        <w:t xml:space="preserve">y. </w:t>
      </w:r>
      <w:r w:rsidRPr="008C0BAA">
        <w:rPr>
          <w:rStyle w:val="StyleUnderline"/>
          <w:highlight w:val="green"/>
        </w:rPr>
        <w:t xml:space="preserve">Who gets </w:t>
      </w:r>
      <w:r w:rsidRPr="008C0BAA">
        <w:rPr>
          <w:rStyle w:val="StyleUnderline"/>
        </w:rPr>
        <w:t>the</w:t>
      </w:r>
      <w:r w:rsidRPr="006C3CE9">
        <w:rPr>
          <w:rStyle w:val="StyleUnderline"/>
        </w:rPr>
        <w:t xml:space="preserve"> </w:t>
      </w:r>
      <w:r w:rsidRPr="008C0BAA">
        <w:rPr>
          <w:rStyle w:val="StyleUnderline"/>
          <w:highlight w:val="green"/>
        </w:rPr>
        <w:t>money</w:t>
      </w:r>
      <w:r w:rsidRPr="006C3CE9">
        <w:rPr>
          <w:rStyle w:val="StyleUnderline"/>
        </w:rPr>
        <w:t xml:space="preserve"> today </w:t>
      </w:r>
      <w:r w:rsidRPr="008C0BAA">
        <w:rPr>
          <w:rStyle w:val="StyleUnderline"/>
          <w:highlight w:val="green"/>
        </w:rPr>
        <w:t>determines</w:t>
      </w:r>
      <w:r w:rsidRPr="006C3CE9">
        <w:rPr>
          <w:rStyle w:val="StyleUnderline"/>
        </w:rPr>
        <w:t xml:space="preserve"> what cars we will get to drive, what groundbreaking medical treatments we will receive, and </w:t>
      </w:r>
      <w:r w:rsidRPr="008C0BAA">
        <w:rPr>
          <w:rStyle w:val="StyleUnderline"/>
          <w:highlight w:val="green"/>
        </w:rPr>
        <w:t>what logic</w:t>
      </w:r>
      <w:r w:rsidRPr="006C3CE9">
        <w:rPr>
          <w:rStyle w:val="StyleUnderline"/>
        </w:rPr>
        <w:t xml:space="preserve"> will </w:t>
      </w:r>
      <w:r w:rsidRPr="008C0BAA">
        <w:rPr>
          <w:rStyle w:val="StyleUnderline"/>
          <w:highlight w:val="green"/>
        </w:rPr>
        <w:t>guide</w:t>
      </w:r>
      <w:r w:rsidRPr="006C3CE9">
        <w:rPr>
          <w:rStyle w:val="StyleUnderline"/>
        </w:rPr>
        <w:t xml:space="preserve"> the </w:t>
      </w:r>
      <w:r w:rsidRPr="008C0BAA">
        <w:rPr>
          <w:rStyle w:val="StyleUnderline"/>
          <w:highlight w:val="green"/>
        </w:rPr>
        <w:t>robots</w:t>
      </w:r>
      <w:r w:rsidRPr="006C3CE9">
        <w:rPr>
          <w:rStyle w:val="StyleUnderline"/>
        </w:rPr>
        <w:t xml:space="preserve"> to whom we are </w:t>
      </w:r>
      <w:r w:rsidRPr="008C0BAA">
        <w:rPr>
          <w:rStyle w:val="StyleUnderline"/>
          <w:highlight w:val="green"/>
        </w:rPr>
        <w:t>yielding increasing power</w:t>
      </w:r>
      <w:r w:rsidRPr="006C3CE9">
        <w:rPr>
          <w:rStyle w:val="StyleUnderline"/>
        </w:rPr>
        <w:t>. And that’s capitalism</w:t>
      </w:r>
      <w:r w:rsidRPr="006C3CE9">
        <w:rPr>
          <w:sz w:val="16"/>
        </w:rPr>
        <w:t>, baby!</w:t>
      </w:r>
    </w:p>
    <w:p w14:paraId="4A700938" w14:textId="77777777" w:rsidR="001C2C5E" w:rsidRDefault="001C2C5E" w:rsidP="001C2C5E"/>
    <w:p w14:paraId="471E904C" w14:textId="77777777" w:rsidR="001C2C5E" w:rsidRDefault="001C2C5E" w:rsidP="001C2C5E">
      <w:pPr>
        <w:pStyle w:val="Heading4"/>
      </w:pPr>
      <w:r>
        <w:t xml:space="preserve">Space colonization relies on </w:t>
      </w:r>
      <w:r w:rsidRPr="00B92470">
        <w:rPr>
          <w:u w:val="single"/>
        </w:rPr>
        <w:t>patriarchal values</w:t>
      </w:r>
      <w:r>
        <w:t xml:space="preserve"> of domination. While Bezos and Musk fight over their rockets in space, feminized groups will be fighting for their lives on Earth. </w:t>
      </w:r>
    </w:p>
    <w:p w14:paraId="7A927D1C" w14:textId="77777777" w:rsidR="001C2C5E" w:rsidRPr="0031071D" w:rsidRDefault="001C2C5E" w:rsidP="001C2C5E">
      <w:pPr>
        <w:rPr>
          <w:rStyle w:val="Style13ptBold"/>
        </w:rPr>
      </w:pPr>
      <w:r w:rsidRPr="0031071D">
        <w:rPr>
          <w:rStyle w:val="Style13ptBold"/>
        </w:rPr>
        <w:t xml:space="preserve">Bianco, PhD, 18 </w:t>
      </w:r>
    </w:p>
    <w:p w14:paraId="60D6A2A4" w14:textId="77777777" w:rsidR="001C2C5E" w:rsidRPr="0031071D" w:rsidRDefault="001C2C5E" w:rsidP="001C2C5E">
      <w:pPr>
        <w:rPr>
          <w:sz w:val="16"/>
        </w:rPr>
      </w:pPr>
      <w:r w:rsidRPr="0031071D">
        <w:rPr>
          <w:sz w:val="16"/>
        </w:rPr>
        <w:t xml:space="preserve">(Marcie Bianco is a writer and the Editorial and Communications Manager of the Clayman Institute for Gender Research at Stanford University. </w:t>
      </w:r>
      <w:hyperlink r:id="rId12" w:history="1">
        <w:r w:rsidRPr="0031071D">
          <w:rPr>
            <w:rStyle w:val="Hyperlink"/>
            <w:sz w:val="16"/>
          </w:rPr>
          <w:t>https://www.nbcnews.com/think/opinion/patriarchal-race-colonize-mars-just-another-example-male-entitlement-ncna849681</w:t>
        </w:r>
      </w:hyperlink>
      <w:r w:rsidRPr="0031071D">
        <w:rPr>
          <w:sz w:val="16"/>
        </w:rPr>
        <w:t xml:space="preserve">, 2-21) </w:t>
      </w:r>
    </w:p>
    <w:p w14:paraId="252A5701" w14:textId="77777777" w:rsidR="001C2C5E" w:rsidRPr="00B81CF1" w:rsidRDefault="001C2C5E" w:rsidP="001C2C5E">
      <w:pPr>
        <w:rPr>
          <w:rStyle w:val="Emphasis"/>
        </w:rPr>
      </w:pPr>
      <w:r w:rsidRPr="003063E3">
        <w:rPr>
          <w:rStyle w:val="StyleUnderline"/>
        </w:rPr>
        <w:t>What does a midlife crisis look like in the 21st century</w:t>
      </w:r>
      <w:r w:rsidRPr="0031071D">
        <w:rPr>
          <w:sz w:val="16"/>
        </w:rPr>
        <w:t xml:space="preserve">? </w:t>
      </w:r>
      <w:r w:rsidRPr="003063E3">
        <w:rPr>
          <w:rStyle w:val="StyleUnderline"/>
        </w:rPr>
        <w:t>Frittering away your life savings on a red sports car is so last century</w:t>
      </w:r>
      <w:r w:rsidRPr="0031071D">
        <w:rPr>
          <w:sz w:val="16"/>
        </w:rPr>
        <w:t xml:space="preserve">. Instead, </w:t>
      </w:r>
      <w:r w:rsidRPr="003063E3">
        <w:rPr>
          <w:rStyle w:val="StyleUnderline"/>
        </w:rPr>
        <w:t>today’s man</w:t>
      </w:r>
      <w:r w:rsidRPr="0031071D">
        <w:rPr>
          <w:sz w:val="16"/>
        </w:rPr>
        <w:t xml:space="preserve"> who is grappling with the limitations of his mortality </w:t>
      </w:r>
      <w:r w:rsidRPr="003063E3">
        <w:rPr>
          <w:rStyle w:val="StyleUnderline"/>
        </w:rPr>
        <w:t>spends $90 million on a rocket to launch a $100,000 electric car, helmed by a robot by the name of “Starman,” into space</w:t>
      </w:r>
      <w:r w:rsidRPr="0031071D">
        <w:rPr>
          <w:sz w:val="16"/>
        </w:rPr>
        <w:t xml:space="preserve">. “We want a new space race,” SpaceX founder Elon Musk said </w:t>
      </w:r>
      <w:r w:rsidRPr="00B81CF1">
        <w:rPr>
          <w:sz w:val="16"/>
        </w:rPr>
        <w:t xml:space="preserve">in a press conference shortly after the launch of his company’s Falcon Heavy rocket — and his Tesla Roadster — into space earlier in February. Like a child, he gleefully continued, “Space races are exciting.” And Musk isn’t the only billionaire looking to enter the space race. Amazon’s Jeff Bezos has his private aerospace company, Blue Origin, while Virgin’s Richard Branson, a prominent adventurer, created Virgin Galactic back in 2004. </w:t>
      </w:r>
      <w:r w:rsidRPr="008C778E">
        <w:rPr>
          <w:rStyle w:val="StyleUnderline"/>
        </w:rPr>
        <w:t xml:space="preserve">These </w:t>
      </w:r>
      <w:r w:rsidRPr="008C778E">
        <w:rPr>
          <w:rStyle w:val="StyleUnderline"/>
          <w:highlight w:val="green"/>
        </w:rPr>
        <w:t>men</w:t>
      </w:r>
      <w:r w:rsidRPr="00B81CF1">
        <w:rPr>
          <w:sz w:val="16"/>
        </w:rPr>
        <w:t xml:space="preserve">, particularly Musk, </w:t>
      </w:r>
      <w:r w:rsidRPr="008C0BAA">
        <w:rPr>
          <w:rStyle w:val="StyleUnderline"/>
          <w:highlight w:val="green"/>
        </w:rPr>
        <w:t>are</w:t>
      </w:r>
      <w:r w:rsidRPr="00B81CF1">
        <w:rPr>
          <w:rStyle w:val="StyleUnderline"/>
        </w:rPr>
        <w:t xml:space="preserve"> not only heavily </w:t>
      </w:r>
      <w:r w:rsidRPr="008C0BAA">
        <w:rPr>
          <w:rStyle w:val="StyleUnderline"/>
          <w:highlight w:val="green"/>
        </w:rPr>
        <w:t>invested in</w:t>
      </w:r>
      <w:r w:rsidRPr="00B81CF1">
        <w:rPr>
          <w:rStyle w:val="StyleUnderline"/>
        </w:rPr>
        <w:t xml:space="preserve"> who can get their rocket into space first, but in </w:t>
      </w:r>
      <w:r w:rsidRPr="008C0BAA">
        <w:rPr>
          <w:rStyle w:val="StyleUnderline"/>
          <w:highlight w:val="green"/>
        </w:rPr>
        <w:t>colonizing Mars</w:t>
      </w:r>
      <w:r w:rsidRPr="00B81CF1">
        <w:rPr>
          <w:rStyle w:val="StyleUnderline"/>
        </w:rPr>
        <w:t xml:space="preserve">. </w:t>
      </w:r>
      <w:r w:rsidRPr="00B81CF1">
        <w:rPr>
          <w:rStyle w:val="Emphasis"/>
        </w:rPr>
        <w:t xml:space="preserve">The </w:t>
      </w:r>
      <w:r w:rsidRPr="008C0BAA">
        <w:rPr>
          <w:rStyle w:val="Emphasis"/>
          <w:highlight w:val="green"/>
        </w:rPr>
        <w:t>desire to colonize</w:t>
      </w:r>
      <w:r w:rsidRPr="00B81CF1">
        <w:rPr>
          <w:sz w:val="16"/>
        </w:rPr>
        <w:t xml:space="preserve"> — </w:t>
      </w:r>
      <w:r w:rsidRPr="00B81CF1">
        <w:rPr>
          <w:rStyle w:val="StyleUnderline"/>
        </w:rPr>
        <w:t xml:space="preserve">to have </w:t>
      </w:r>
      <w:r w:rsidRPr="008C0BAA">
        <w:rPr>
          <w:rStyle w:val="StyleUnderline"/>
          <w:highlight w:val="green"/>
        </w:rPr>
        <w:t>unquestioned</w:t>
      </w:r>
      <w:r w:rsidRPr="00B81CF1">
        <w:rPr>
          <w:rStyle w:val="StyleUnderline"/>
        </w:rPr>
        <w:t xml:space="preserve">, </w:t>
      </w:r>
      <w:r w:rsidRPr="008C0BAA">
        <w:rPr>
          <w:rStyle w:val="StyleUnderline"/>
          <w:highlight w:val="green"/>
        </w:rPr>
        <w:t>unchallenged</w:t>
      </w:r>
      <w:r w:rsidRPr="00B81CF1">
        <w:rPr>
          <w:rStyle w:val="StyleUnderline"/>
        </w:rPr>
        <w:t xml:space="preserve"> and </w:t>
      </w:r>
      <w:r w:rsidRPr="008C0BAA">
        <w:rPr>
          <w:rStyle w:val="StyleUnderline"/>
          <w:highlight w:val="green"/>
        </w:rPr>
        <w:t xml:space="preserve">automatic access </w:t>
      </w:r>
      <w:r w:rsidRPr="008C0BAA">
        <w:rPr>
          <w:rStyle w:val="StyleUnderline"/>
        </w:rPr>
        <w:t>to something</w:t>
      </w:r>
      <w:r w:rsidRPr="00B81CF1">
        <w:rPr>
          <w:rStyle w:val="StyleUnderline"/>
        </w:rPr>
        <w:t xml:space="preserve">, </w:t>
      </w:r>
      <w:r w:rsidRPr="008C0BAA">
        <w:rPr>
          <w:rStyle w:val="StyleUnderline"/>
          <w:highlight w:val="green"/>
        </w:rPr>
        <w:t>to any type of body</w:t>
      </w:r>
      <w:r w:rsidRPr="00B81CF1">
        <w:rPr>
          <w:rStyle w:val="StyleUnderline"/>
        </w:rPr>
        <w:t xml:space="preserve">, and to </w:t>
      </w:r>
      <w:r w:rsidRPr="008C0BAA">
        <w:rPr>
          <w:rStyle w:val="StyleUnderline"/>
          <w:highlight w:val="green"/>
        </w:rPr>
        <w:t>use it at will</w:t>
      </w:r>
      <w:r w:rsidRPr="00B81CF1">
        <w:rPr>
          <w:sz w:val="16"/>
        </w:rPr>
        <w:t xml:space="preserve"> — </w:t>
      </w:r>
      <w:r w:rsidRPr="008C0BAA">
        <w:rPr>
          <w:rStyle w:val="Emphasis"/>
          <w:highlight w:val="green"/>
        </w:rPr>
        <w:t xml:space="preserve">is </w:t>
      </w:r>
      <w:r w:rsidRPr="00683240">
        <w:rPr>
          <w:rStyle w:val="Emphasis"/>
        </w:rPr>
        <w:t xml:space="preserve">a </w:t>
      </w:r>
      <w:r w:rsidRPr="008C0BAA">
        <w:rPr>
          <w:rStyle w:val="Emphasis"/>
          <w:highlight w:val="green"/>
        </w:rPr>
        <w:t xml:space="preserve">patriarchal </w:t>
      </w:r>
      <w:r w:rsidRPr="00683240">
        <w:rPr>
          <w:rStyle w:val="Emphasis"/>
        </w:rPr>
        <w:t>one</w:t>
      </w:r>
      <w:r w:rsidRPr="00B81CF1">
        <w:rPr>
          <w:rStyle w:val="Emphasis"/>
        </w:rPr>
        <w:t>.</w:t>
      </w:r>
      <w:r w:rsidRPr="00B81CF1">
        <w:rPr>
          <w:sz w:val="16"/>
        </w:rPr>
        <w:t xml:space="preserve"> Indeed, </w:t>
      </w:r>
      <w:r w:rsidRPr="008C0BAA">
        <w:rPr>
          <w:rStyle w:val="Emphasis"/>
          <w:highlight w:val="green"/>
        </w:rPr>
        <w:t xml:space="preserve">there is no ethical consideration among these </w:t>
      </w:r>
      <w:r w:rsidRPr="008C778E">
        <w:rPr>
          <w:rStyle w:val="Emphasis"/>
          <w:highlight w:val="green"/>
        </w:rPr>
        <w:t>billionaires</w:t>
      </w:r>
      <w:r w:rsidRPr="008C778E">
        <w:rPr>
          <w:sz w:val="16"/>
          <w:highlight w:val="green"/>
        </w:rPr>
        <w:t xml:space="preserve"> </w:t>
      </w:r>
      <w:r w:rsidRPr="008C778E">
        <w:rPr>
          <w:rStyle w:val="StyleUnderline"/>
          <w:highlight w:val="green"/>
        </w:rPr>
        <w:t>about whether this should be done; ra</w:t>
      </w:r>
      <w:r w:rsidRPr="008C0BAA">
        <w:rPr>
          <w:rStyle w:val="StyleUnderline"/>
          <w:highlight w:val="green"/>
        </w:rPr>
        <w:t>ther</w:t>
      </w:r>
      <w:r w:rsidRPr="00B81CF1">
        <w:rPr>
          <w:rStyle w:val="StyleUnderline"/>
        </w:rPr>
        <w:t xml:space="preserve">, the </w:t>
      </w:r>
      <w:r w:rsidRPr="00B81CF1">
        <w:rPr>
          <w:rStyle w:val="Emphasis"/>
        </w:rPr>
        <w:t xml:space="preserve">conversation is </w:t>
      </w:r>
      <w:r w:rsidRPr="008C778E">
        <w:rPr>
          <w:rStyle w:val="Emphasis"/>
          <w:highlight w:val="green"/>
        </w:rPr>
        <w:t>when it will be done</w:t>
      </w:r>
      <w:r w:rsidRPr="00B81CF1">
        <w:rPr>
          <w:rStyle w:val="Emphasis"/>
        </w:rPr>
        <w:t>.</w:t>
      </w:r>
      <w:r w:rsidRPr="00B81CF1">
        <w:rPr>
          <w:sz w:val="16"/>
        </w:rPr>
        <w:t xml:space="preserve"> Because, </w:t>
      </w:r>
      <w:r w:rsidRPr="00B81CF1">
        <w:rPr>
          <w:rStyle w:val="StyleUnderline"/>
        </w:rPr>
        <w:t xml:space="preserve">in the eyes of these intrepid explorers, </w:t>
      </w:r>
      <w:r w:rsidRPr="008C0BAA">
        <w:rPr>
          <w:rStyle w:val="StyleUnderline"/>
          <w:highlight w:val="green"/>
        </w:rPr>
        <w:t xml:space="preserve">this is the </w:t>
      </w:r>
      <w:r w:rsidRPr="008C0BAA">
        <w:rPr>
          <w:rStyle w:val="Emphasis"/>
          <w:highlight w:val="green"/>
        </w:rPr>
        <w:t>only way to save humanity</w:t>
      </w:r>
      <w:r w:rsidRPr="00B81CF1">
        <w:rPr>
          <w:rStyle w:val="Emphasis"/>
        </w:rPr>
        <w:t>.</w:t>
      </w:r>
      <w:r>
        <w:rPr>
          <w:rStyle w:val="StyleUnderline"/>
        </w:rPr>
        <w:t xml:space="preserve"> </w:t>
      </w:r>
      <w:r w:rsidRPr="00B81CF1">
        <w:rPr>
          <w:rStyle w:val="StyleUnderline"/>
        </w:rPr>
        <w:t xml:space="preserve">It is the same </w:t>
      </w:r>
      <w:r w:rsidRPr="008C0BAA">
        <w:rPr>
          <w:rStyle w:val="StyleUnderline"/>
          <w:highlight w:val="green"/>
        </w:rPr>
        <w:t>instinctual</w:t>
      </w:r>
      <w:r w:rsidRPr="00B81CF1">
        <w:rPr>
          <w:rStyle w:val="StyleUnderline"/>
        </w:rPr>
        <w:t xml:space="preserve"> and cultural </w:t>
      </w:r>
      <w:r w:rsidRPr="008C0BAA">
        <w:rPr>
          <w:rStyle w:val="StyleUnderline"/>
          <w:highlight w:val="green"/>
        </w:rPr>
        <w:t>force</w:t>
      </w:r>
      <w:r w:rsidRPr="00B81CF1">
        <w:rPr>
          <w:rStyle w:val="StyleUnderline"/>
        </w:rPr>
        <w:t xml:space="preserve"> that </w:t>
      </w:r>
      <w:r w:rsidRPr="008C0BAA">
        <w:rPr>
          <w:rStyle w:val="StyleUnderline"/>
          <w:highlight w:val="green"/>
        </w:rPr>
        <w:t>teaches men</w:t>
      </w:r>
      <w:r w:rsidRPr="00B81CF1">
        <w:rPr>
          <w:rStyle w:val="StyleUnderline"/>
        </w:rPr>
        <w:t xml:space="preserve"> that </w:t>
      </w:r>
      <w:r w:rsidRPr="008C0BAA">
        <w:rPr>
          <w:rStyle w:val="StyleUnderline"/>
          <w:highlight w:val="green"/>
        </w:rPr>
        <w:t>everything</w:t>
      </w:r>
      <w:r w:rsidRPr="00B81CF1">
        <w:rPr>
          <w:sz w:val="16"/>
        </w:rPr>
        <w:t xml:space="preserve"> — and everyone — </w:t>
      </w:r>
      <w:r w:rsidRPr="008C0BAA">
        <w:rPr>
          <w:rStyle w:val="Emphasis"/>
          <w:highlight w:val="green"/>
        </w:rPr>
        <w:t>in their line of vision is theirs for the taking</w:t>
      </w:r>
      <w:r w:rsidRPr="00B81CF1">
        <w:rPr>
          <w:sz w:val="16"/>
        </w:rPr>
        <w:t xml:space="preserve">. You know, just like walking up to a woman and grabbing her by the pussy. </w:t>
      </w:r>
      <w:r w:rsidRPr="00B81CF1">
        <w:rPr>
          <w:rStyle w:val="StyleUnderline"/>
        </w:rPr>
        <w:t xml:space="preserve">It’s there, so </w:t>
      </w:r>
      <w:r w:rsidRPr="008C0BAA">
        <w:rPr>
          <w:rStyle w:val="StyleUnderline"/>
          <w:highlight w:val="green"/>
        </w:rPr>
        <w:t>just grab it because you can</w:t>
      </w:r>
      <w:r w:rsidRPr="00B81CF1">
        <w:rPr>
          <w:sz w:val="16"/>
        </w:rPr>
        <w:t xml:space="preserve">. “I want to be clear, I think </w:t>
      </w:r>
      <w:r w:rsidRPr="00B81CF1">
        <w:rPr>
          <w:rStyle w:val="StyleUnderline"/>
        </w:rPr>
        <w:t>we should be a multi-planet species</w:t>
      </w:r>
      <w:r w:rsidRPr="00B81CF1">
        <w:rPr>
          <w:sz w:val="16"/>
        </w:rPr>
        <w:t xml:space="preserve">, not a single planet species on another planet,” </w:t>
      </w:r>
      <w:r w:rsidRPr="00B81CF1">
        <w:rPr>
          <w:rStyle w:val="StyleUnderline"/>
        </w:rPr>
        <w:t>Musk said</w:t>
      </w:r>
      <w:r w:rsidRPr="00B81CF1">
        <w:rPr>
          <w:sz w:val="16"/>
        </w:rPr>
        <w:t xml:space="preserve"> at the 2015 Vanity Fair New Establishment Summit. “What kind of future do you want to have? Do you want to have a future where we are forever confined to one planet…or…one where we are on many planets?” </w:t>
      </w:r>
      <w:r w:rsidRPr="008C0BAA">
        <w:rPr>
          <w:rStyle w:val="Emphasis"/>
          <w:highlight w:val="green"/>
        </w:rPr>
        <w:t>This Columbusing attitude</w:t>
      </w:r>
      <w:r w:rsidRPr="00B81CF1">
        <w:rPr>
          <w:sz w:val="16"/>
        </w:rPr>
        <w:t xml:space="preserve"> — </w:t>
      </w:r>
      <w:r w:rsidRPr="00B81CF1">
        <w:rPr>
          <w:rStyle w:val="StyleUnderline"/>
        </w:rPr>
        <w:t>a strident business acumen laced with an imperialist ethos</w:t>
      </w:r>
      <w:r w:rsidRPr="00B81CF1">
        <w:rPr>
          <w:sz w:val="16"/>
        </w:rPr>
        <w:t xml:space="preserve"> </w:t>
      </w:r>
      <w:r w:rsidRPr="00B81CF1">
        <w:rPr>
          <w:rStyle w:val="Emphasis"/>
        </w:rPr>
        <w:t xml:space="preserve">— </w:t>
      </w:r>
      <w:r w:rsidRPr="008C0BAA">
        <w:rPr>
          <w:rStyle w:val="Emphasis"/>
          <w:highlight w:val="green"/>
        </w:rPr>
        <w:t>comes with</w:t>
      </w:r>
      <w:r w:rsidRPr="00B81CF1">
        <w:rPr>
          <w:rStyle w:val="Emphasis"/>
        </w:rPr>
        <w:t xml:space="preserve"> an air of </w:t>
      </w:r>
      <w:r w:rsidRPr="008C0BAA">
        <w:rPr>
          <w:rStyle w:val="Emphasis"/>
          <w:highlight w:val="green"/>
        </w:rPr>
        <w:t>benevolence</w:t>
      </w:r>
      <w:r w:rsidRPr="00B81CF1">
        <w:rPr>
          <w:sz w:val="16"/>
        </w:rPr>
        <w:t xml:space="preserve">: </w:t>
      </w:r>
      <w:r w:rsidRPr="008C0BAA">
        <w:rPr>
          <w:rStyle w:val="StyleUnderline"/>
          <w:highlight w:val="green"/>
        </w:rPr>
        <w:t>Musk</w:t>
      </w:r>
      <w:r w:rsidRPr="00B81CF1">
        <w:rPr>
          <w:rStyle w:val="StyleUnderline"/>
        </w:rPr>
        <w:t xml:space="preserve"> </w:t>
      </w:r>
      <w:r w:rsidRPr="008C0BAA">
        <w:rPr>
          <w:rStyle w:val="StyleUnderline"/>
        </w:rPr>
        <w:t>doesn’t</w:t>
      </w:r>
      <w:r w:rsidRPr="00B81CF1">
        <w:rPr>
          <w:rStyle w:val="StyleUnderline"/>
        </w:rPr>
        <w:t xml:space="preserve"> just </w:t>
      </w:r>
      <w:r w:rsidRPr="008C0BAA">
        <w:rPr>
          <w:rStyle w:val="StyleUnderline"/>
        </w:rPr>
        <w:t>want</w:t>
      </w:r>
      <w:r w:rsidRPr="00B81CF1">
        <w:rPr>
          <w:rStyle w:val="StyleUnderline"/>
        </w:rPr>
        <w:t xml:space="preserve"> to colonize </w:t>
      </w:r>
      <w:r w:rsidRPr="008C0BAA">
        <w:rPr>
          <w:rStyle w:val="StyleUnderline"/>
        </w:rPr>
        <w:t>Mars</w:t>
      </w:r>
      <w:r w:rsidRPr="00B81CF1">
        <w:rPr>
          <w:rStyle w:val="StyleUnderline"/>
        </w:rPr>
        <w:t xml:space="preserve"> to satisfy his ego. No, he </w:t>
      </w:r>
      <w:r w:rsidRPr="00D658A6">
        <w:rPr>
          <w:rStyle w:val="StyleUnderline"/>
          <w:highlight w:val="green"/>
        </w:rPr>
        <w:t xml:space="preserve">wants to colonize Mars </w:t>
      </w:r>
      <w:r w:rsidRPr="008C0BAA">
        <w:rPr>
          <w:rStyle w:val="StyleUnderline"/>
          <w:highlight w:val="green"/>
        </w:rPr>
        <w:t>to help</w:t>
      </w:r>
      <w:r w:rsidRPr="00B81CF1">
        <w:rPr>
          <w:rStyle w:val="StyleUnderline"/>
        </w:rPr>
        <w:t xml:space="preserve"> his fellow </w:t>
      </w:r>
      <w:r w:rsidRPr="008C0BAA">
        <w:rPr>
          <w:rStyle w:val="StyleUnderline"/>
          <w:highlight w:val="green"/>
        </w:rPr>
        <w:t>humans</w:t>
      </w:r>
      <w:r w:rsidRPr="00B81CF1">
        <w:rPr>
          <w:sz w:val="16"/>
        </w:rPr>
        <w:t xml:space="preserve">. “I really think there are two fundamental paths [for humans]: One path is we stay on Earth forever, and some eventual extinction event wipes us out,” he said. </w:t>
      </w:r>
      <w:r w:rsidRPr="00B81CF1">
        <w:rPr>
          <w:rStyle w:val="StyleUnderline"/>
        </w:rPr>
        <w:t>In this way, colonizing Mars is a “collective life insurance policy</w:t>
      </w:r>
      <w:r w:rsidRPr="00B81CF1">
        <w:rPr>
          <w:sz w:val="16"/>
        </w:rPr>
        <w:t xml:space="preserve">.” </w:t>
      </w:r>
      <w:r w:rsidRPr="00B81CF1">
        <w:rPr>
          <w:rStyle w:val="Emphasis"/>
        </w:rPr>
        <w:t>Although considering the last 500 years of colonization on this planet alone</w:t>
      </w:r>
      <w:r w:rsidRPr="00B81CF1">
        <w:rPr>
          <w:sz w:val="16"/>
        </w:rPr>
        <w:t xml:space="preserve">, </w:t>
      </w:r>
      <w:r w:rsidRPr="00B81CF1">
        <w:rPr>
          <w:rStyle w:val="StyleUnderline"/>
        </w:rPr>
        <w:t xml:space="preserve">one could </w:t>
      </w:r>
      <w:r w:rsidRPr="008C0BAA">
        <w:rPr>
          <w:rStyle w:val="Emphasis"/>
          <w:highlight w:val="green"/>
        </w:rPr>
        <w:t>wonder whose lives</w:t>
      </w:r>
      <w:r w:rsidRPr="00B81CF1">
        <w:rPr>
          <w:rStyle w:val="StyleUnderline"/>
        </w:rPr>
        <w:t xml:space="preserve">, according to Musk and other rich white men like himself, </w:t>
      </w:r>
      <w:r w:rsidRPr="008C0BAA">
        <w:rPr>
          <w:rStyle w:val="Emphasis"/>
          <w:highlight w:val="green"/>
        </w:rPr>
        <w:t>are worth being insured</w:t>
      </w:r>
      <w:r w:rsidRPr="00B81CF1">
        <w:rPr>
          <w:sz w:val="16"/>
        </w:rPr>
        <w:t xml:space="preserve">. But again, </w:t>
      </w:r>
      <w:r w:rsidRPr="00B81CF1">
        <w:rPr>
          <w:rStyle w:val="StyleUnderline"/>
        </w:rPr>
        <w:t xml:space="preserve">this </w:t>
      </w:r>
      <w:r w:rsidRPr="008C0BAA">
        <w:rPr>
          <w:rStyle w:val="StyleUnderline"/>
          <w:highlight w:val="green"/>
        </w:rPr>
        <w:t>impulse to enter the “space race” isn’t</w:t>
      </w:r>
      <w:r w:rsidRPr="00B81CF1">
        <w:rPr>
          <w:rStyle w:val="StyleUnderline"/>
        </w:rPr>
        <w:t xml:space="preserve"> simply the </w:t>
      </w:r>
      <w:r w:rsidRPr="008C0BAA">
        <w:rPr>
          <w:rStyle w:val="StyleUnderline"/>
          <w:highlight w:val="green"/>
        </w:rPr>
        <w:t>embodiment of</w:t>
      </w:r>
      <w:r w:rsidRPr="00B81CF1">
        <w:rPr>
          <w:rStyle w:val="StyleUnderline"/>
        </w:rPr>
        <w:t xml:space="preserve"> the </w:t>
      </w:r>
      <w:r w:rsidRPr="008C0BAA">
        <w:rPr>
          <w:rStyle w:val="StyleUnderline"/>
          <w:highlight w:val="green"/>
        </w:rPr>
        <w:t>American spirit</w:t>
      </w:r>
      <w:r w:rsidRPr="00B81CF1">
        <w:rPr>
          <w:rStyle w:val="StyleUnderline"/>
        </w:rPr>
        <w:t xml:space="preserve"> of </w:t>
      </w:r>
      <w:r w:rsidRPr="008C0BAA">
        <w:rPr>
          <w:rStyle w:val="StyleUnderline"/>
          <w:highlight w:val="green"/>
        </w:rPr>
        <w:t>invention</w:t>
      </w:r>
      <w:r w:rsidRPr="00B81CF1">
        <w:rPr>
          <w:rStyle w:val="StyleUnderline"/>
        </w:rPr>
        <w:t xml:space="preserve"> or forward-thinking entrepreneurship</w:t>
      </w:r>
      <w:r w:rsidRPr="00B81CF1">
        <w:rPr>
          <w:sz w:val="16"/>
        </w:rPr>
        <w:t xml:space="preserve">. Neither is it driven by the kind of nationalist Cold War fervor that inspired the creation of America’s space program in the 1950s. </w:t>
      </w:r>
      <w:r w:rsidRPr="00B81CF1">
        <w:rPr>
          <w:rStyle w:val="StyleUnderline"/>
        </w:rPr>
        <w:t xml:space="preserve">Rather, the </w:t>
      </w:r>
      <w:r w:rsidRPr="008C0BAA">
        <w:rPr>
          <w:rStyle w:val="StyleUnderline"/>
          <w:highlight w:val="green"/>
        </w:rPr>
        <w:t>impulse to colonize</w:t>
      </w:r>
      <w:r w:rsidRPr="00B81CF1">
        <w:rPr>
          <w:sz w:val="16"/>
        </w:rPr>
        <w:t xml:space="preserve"> — to colonize lands, to colonize peoples, and, now that we may soon be technologically capable of doing so, colonizing space — </w:t>
      </w:r>
      <w:r w:rsidRPr="008C0BAA">
        <w:rPr>
          <w:rStyle w:val="Emphasis"/>
          <w:highlight w:val="green"/>
        </w:rPr>
        <w:t>has</w:t>
      </w:r>
      <w:r w:rsidRPr="00B81CF1">
        <w:rPr>
          <w:rStyle w:val="Emphasis"/>
        </w:rPr>
        <w:t xml:space="preserve"> its </w:t>
      </w:r>
      <w:r w:rsidRPr="008C0BAA">
        <w:rPr>
          <w:rStyle w:val="Emphasis"/>
          <w:highlight w:val="green"/>
        </w:rPr>
        <w:t>origins in gendered power structures</w:t>
      </w:r>
      <w:r w:rsidRPr="00B81CF1">
        <w:rPr>
          <w:rStyle w:val="Emphasis"/>
        </w:rPr>
        <w:t xml:space="preserve">. </w:t>
      </w:r>
      <w:r w:rsidRPr="008C0BAA">
        <w:rPr>
          <w:rStyle w:val="StyleUnderline"/>
          <w:highlight w:val="green"/>
        </w:rPr>
        <w:t>Entitlement</w:t>
      </w:r>
      <w:r w:rsidRPr="00B81CF1">
        <w:rPr>
          <w:rStyle w:val="StyleUnderline"/>
        </w:rPr>
        <w:t xml:space="preserve"> to power, control, domination and </w:t>
      </w:r>
      <w:r w:rsidRPr="008C0BAA">
        <w:rPr>
          <w:rStyle w:val="StyleUnderline"/>
          <w:highlight w:val="green"/>
        </w:rPr>
        <w:t>ownership</w:t>
      </w:r>
      <w:r w:rsidRPr="00B81CF1">
        <w:rPr>
          <w:sz w:val="16"/>
        </w:rPr>
        <w:t xml:space="preserve">. </w:t>
      </w:r>
      <w:r w:rsidRPr="00B81CF1">
        <w:rPr>
          <w:rStyle w:val="Emphasis"/>
        </w:rPr>
        <w:t xml:space="preserve">The presumed </w:t>
      </w:r>
      <w:r w:rsidRPr="008C0BAA">
        <w:rPr>
          <w:rStyle w:val="Emphasis"/>
          <w:highlight w:val="green"/>
        </w:rPr>
        <w:t>right to use and abuse</w:t>
      </w:r>
      <w:r w:rsidRPr="00B81CF1">
        <w:rPr>
          <w:rStyle w:val="Emphasis"/>
        </w:rPr>
        <w:t xml:space="preserve"> something and then </w:t>
      </w:r>
      <w:r w:rsidRPr="008C0BAA">
        <w:rPr>
          <w:rStyle w:val="Emphasis"/>
          <w:highlight w:val="green"/>
        </w:rPr>
        <w:t>walk away to</w:t>
      </w:r>
      <w:r w:rsidRPr="00B81CF1">
        <w:rPr>
          <w:rStyle w:val="Emphasis"/>
        </w:rPr>
        <w:t xml:space="preserve"> conquer and colonize </w:t>
      </w:r>
      <w:r w:rsidRPr="008C0BAA">
        <w:rPr>
          <w:rStyle w:val="Emphasis"/>
          <w:highlight w:val="green"/>
        </w:rPr>
        <w:t>something new</w:t>
      </w:r>
      <w:r w:rsidRPr="00B81CF1">
        <w:rPr>
          <w:rStyle w:val="Emphasis"/>
        </w:rPr>
        <w:t>.</w:t>
      </w:r>
      <w:r>
        <w:rPr>
          <w:rStyle w:val="Emphasis"/>
        </w:rPr>
        <w:t xml:space="preserve"> </w:t>
      </w:r>
      <w:r w:rsidRPr="00B81CF1">
        <w:rPr>
          <w:sz w:val="16"/>
        </w:rPr>
        <w:t xml:space="preserve">The Friday before SpaceX’s launch, legendary astronaut Buzz </w:t>
      </w:r>
      <w:r w:rsidRPr="00B81CF1">
        <w:rPr>
          <w:rStyle w:val="StyleUnderline"/>
        </w:rPr>
        <w:t xml:space="preserve">Aldrin reiterated to me over lunch that it is imperative that we talk about space exploration in terms of “migration,” rather than using </w:t>
      </w:r>
      <w:r w:rsidRPr="00B81CF1">
        <w:rPr>
          <w:rStyle w:val="Emphasis"/>
        </w:rPr>
        <w:t>words like “colonize” or “settle</w:t>
      </w:r>
      <w:r w:rsidRPr="00B81CF1">
        <w:rPr>
          <w:rStyle w:val="StyleUnderline"/>
        </w:rPr>
        <w:t>” when talking about going to Mars.</w:t>
      </w:r>
      <w:r>
        <w:rPr>
          <w:rStyle w:val="StyleUnderline"/>
        </w:rPr>
        <w:t xml:space="preserve"> </w:t>
      </w:r>
      <w:r w:rsidRPr="008C0BAA">
        <w:rPr>
          <w:rStyle w:val="Emphasis"/>
          <w:highlight w:val="green"/>
        </w:rPr>
        <w:t>Through a feminist lens</w:t>
      </w:r>
      <w:r w:rsidRPr="00B81CF1">
        <w:rPr>
          <w:sz w:val="16"/>
        </w:rPr>
        <w:t xml:space="preserve">, </w:t>
      </w:r>
      <w:r w:rsidRPr="00B81CF1">
        <w:rPr>
          <w:rStyle w:val="StyleUnderline"/>
        </w:rPr>
        <w:t xml:space="preserve">Aldrin’s deliberate </w:t>
      </w:r>
      <w:r w:rsidRPr="008C0BAA">
        <w:rPr>
          <w:rStyle w:val="StyleUnderline"/>
        </w:rPr>
        <w:t>word choice</w:t>
      </w:r>
      <w:r w:rsidRPr="00B81CF1">
        <w:rPr>
          <w:rStyle w:val="StyleUnderline"/>
        </w:rPr>
        <w:t xml:space="preserve"> revealed an important reality of the </w:t>
      </w:r>
      <w:r w:rsidRPr="008C0BAA">
        <w:rPr>
          <w:rStyle w:val="StyleUnderline"/>
          <w:highlight w:val="green"/>
        </w:rPr>
        <w:t>space race</w:t>
      </w:r>
      <w:r w:rsidRPr="00B81CF1">
        <w:rPr>
          <w:rStyle w:val="StyleUnderline"/>
        </w:rPr>
        <w:t xml:space="preserve">: This 21st century form of imperialism is the direct result of </w:t>
      </w:r>
      <w:r w:rsidRPr="008C0BAA">
        <w:rPr>
          <w:rStyle w:val="StyleUnderline"/>
          <w:highlight w:val="green"/>
        </w:rPr>
        <w:t xml:space="preserve">men </w:t>
      </w:r>
      <w:r w:rsidRPr="008C0BAA">
        <w:rPr>
          <w:rStyle w:val="Emphasis"/>
          <w:highlight w:val="green"/>
        </w:rPr>
        <w:t>giving up on</w:t>
      </w:r>
      <w:r w:rsidRPr="00B81CF1">
        <w:rPr>
          <w:rStyle w:val="Emphasis"/>
        </w:rPr>
        <w:t xml:space="preserve"> the </w:t>
      </w:r>
      <w:r w:rsidRPr="008C0BAA">
        <w:rPr>
          <w:rStyle w:val="Emphasis"/>
          <w:highlight w:val="green"/>
        </w:rPr>
        <w:t>planet they</w:t>
      </w:r>
      <w:r w:rsidRPr="00B81CF1">
        <w:rPr>
          <w:rStyle w:val="Emphasis"/>
        </w:rPr>
        <w:t xml:space="preserve"> have all but </w:t>
      </w:r>
      <w:r w:rsidRPr="008C0BAA">
        <w:rPr>
          <w:rStyle w:val="Emphasis"/>
          <w:highlight w:val="green"/>
        </w:rPr>
        <w:t>destroyed</w:t>
      </w:r>
      <w:r w:rsidRPr="00B81CF1">
        <w:rPr>
          <w:rStyle w:val="StyleUnderline"/>
        </w:rPr>
        <w:t>.</w:t>
      </w:r>
      <w:r>
        <w:rPr>
          <w:rStyle w:val="StyleUnderline"/>
        </w:rPr>
        <w:t xml:space="preserve"> </w:t>
      </w:r>
      <w:r w:rsidRPr="00B81CF1">
        <w:rPr>
          <w:rStyle w:val="StyleUnderline"/>
        </w:rPr>
        <w:t xml:space="preserve">As if history hasn’t proven that men go from one land to the next, </w:t>
      </w:r>
      <w:r w:rsidRPr="00B81CF1">
        <w:rPr>
          <w:rStyle w:val="Emphasis"/>
        </w:rPr>
        <w:t>drunk on megalomania and the privilege of indifference</w:t>
      </w:r>
      <w:r w:rsidRPr="00B81CF1">
        <w:rPr>
          <w:sz w:val="16"/>
        </w:rPr>
        <w:t xml:space="preserve">. </w:t>
      </w:r>
      <w:r w:rsidRPr="00B81CF1">
        <w:rPr>
          <w:rStyle w:val="StyleUnderline"/>
        </w:rPr>
        <w:t>The raping and pillaging of the Earth, and the environmental chaos that doing so has unleashed, are integral to the process of colonization</w:t>
      </w:r>
      <w:r w:rsidRPr="00B81CF1">
        <w:rPr>
          <w:sz w:val="16"/>
        </w:rPr>
        <w:t xml:space="preserve">. And </w:t>
      </w:r>
      <w:r w:rsidRPr="00B81CF1">
        <w:rPr>
          <w:rStyle w:val="StyleUnderline"/>
        </w:rPr>
        <w:t xml:space="preserve">the </w:t>
      </w:r>
      <w:r w:rsidRPr="008C0BAA">
        <w:rPr>
          <w:rStyle w:val="StyleUnderline"/>
          <w:highlight w:val="green"/>
        </w:rPr>
        <w:t>connection of</w:t>
      </w:r>
      <w:r w:rsidRPr="00B81CF1">
        <w:rPr>
          <w:rStyle w:val="StyleUnderline"/>
        </w:rPr>
        <w:t xml:space="preserve"> the treatment of </w:t>
      </w:r>
      <w:r w:rsidRPr="008C0BAA">
        <w:rPr>
          <w:rStyle w:val="StyleUnderline"/>
          <w:highlight w:val="green"/>
        </w:rPr>
        <w:t>Mother Earth to women is more than symbolic</w:t>
      </w:r>
      <w:r w:rsidRPr="00B81CF1">
        <w:rPr>
          <w:rStyle w:val="StyleUnderline"/>
        </w:rPr>
        <w:t>: Study after study has shown that climate change globally affects women more than men.</w:t>
      </w:r>
      <w:r w:rsidRPr="00B81CF1">
        <w:rPr>
          <w:sz w:val="16"/>
        </w:rPr>
        <w:t xml:space="preserve"> “Women in developing countries are particularly vulnerable to climate change because they are highly dependent on local natural resources for their livelihood,” a 2013 United Nations report noted. “Women charged with securing water, food and fuel for cooking and heating face the greatest challenges. Women experience unequal access to resources and decision-making processes, with limited mobility in rural areas.” This means that </w:t>
      </w:r>
      <w:r w:rsidRPr="00B81CF1">
        <w:rPr>
          <w:rStyle w:val="Emphasis"/>
        </w:rPr>
        <w:t xml:space="preserve">while </w:t>
      </w:r>
      <w:r w:rsidRPr="008C0BAA">
        <w:rPr>
          <w:rStyle w:val="Emphasis"/>
          <w:highlight w:val="green"/>
        </w:rPr>
        <w:t>men compete</w:t>
      </w:r>
      <w:r w:rsidRPr="00B81CF1">
        <w:rPr>
          <w:rStyle w:val="Emphasis"/>
        </w:rPr>
        <w:t xml:space="preserve"> with each other </w:t>
      </w:r>
      <w:r w:rsidRPr="008C0BAA">
        <w:rPr>
          <w:rStyle w:val="Emphasis"/>
          <w:highlight w:val="green"/>
        </w:rPr>
        <w:t>over whose rocket is the biggest, fastest, and best</w:t>
      </w:r>
      <w:r w:rsidRPr="00B81CF1">
        <w:rPr>
          <w:rStyle w:val="Emphasis"/>
        </w:rPr>
        <w:t xml:space="preserve">, and </w:t>
      </w:r>
      <w:r w:rsidRPr="008C0BAA">
        <w:rPr>
          <w:rStyle w:val="Emphasis"/>
          <w:highlight w:val="green"/>
        </w:rPr>
        <w:t>send playthings off to become flashy space junk, women</w:t>
      </w:r>
      <w:r w:rsidRPr="00B81CF1">
        <w:rPr>
          <w:rStyle w:val="Emphasis"/>
        </w:rPr>
        <w:t xml:space="preserve"> around the world are </w:t>
      </w:r>
      <w:r w:rsidRPr="008C0BAA">
        <w:rPr>
          <w:rStyle w:val="Emphasis"/>
          <w:highlight w:val="green"/>
        </w:rPr>
        <w:t>fighting to stay alive against violent assaults on</w:t>
      </w:r>
      <w:r w:rsidRPr="00B81CF1">
        <w:rPr>
          <w:rStyle w:val="Emphasis"/>
        </w:rPr>
        <w:t xml:space="preserve"> their personhood — and </w:t>
      </w:r>
      <w:r w:rsidRPr="008C0BAA">
        <w:rPr>
          <w:rStyle w:val="Emphasis"/>
          <w:highlight w:val="green"/>
        </w:rPr>
        <w:t>their planet</w:t>
      </w:r>
      <w:r w:rsidRPr="00B81CF1">
        <w:rPr>
          <w:sz w:val="16"/>
        </w:rPr>
        <w:t>. As reported by Marc Bain for Quartz, in seven separate studies “</w:t>
      </w:r>
      <w:r w:rsidRPr="00B81CF1">
        <w:rPr>
          <w:rStyle w:val="StyleUnderline"/>
        </w:rPr>
        <w:t xml:space="preserve">researchers found evidence that people perceive consumers who behave in </w:t>
      </w:r>
      <w:r w:rsidRPr="00683240">
        <w:rPr>
          <w:rStyle w:val="StyleUnderline"/>
        </w:rPr>
        <w:t>eco-friendly</w:t>
      </w:r>
      <w:r w:rsidRPr="00B81CF1">
        <w:rPr>
          <w:rStyle w:val="StyleUnderline"/>
        </w:rPr>
        <w:t xml:space="preserve"> ways as ‘</w:t>
      </w:r>
      <w:r w:rsidRPr="00683240">
        <w:rPr>
          <w:rStyle w:val="StyleUnderline"/>
        </w:rPr>
        <w:t>more feminine</w:t>
      </w:r>
      <w:r w:rsidRPr="00B81CF1">
        <w:rPr>
          <w:rStyle w:val="StyleUnderline"/>
        </w:rPr>
        <w:t>,’ and that those consumers “‘perceive themselves as more feminine.’</w:t>
      </w:r>
      <w:r>
        <w:rPr>
          <w:rStyle w:val="StyleUnderline"/>
        </w:rPr>
        <w:t xml:space="preserve"> </w:t>
      </w:r>
      <w:r w:rsidRPr="00B81CF1">
        <w:rPr>
          <w:rStyle w:val="StyleUnderline"/>
        </w:rPr>
        <w:t>Not only</w:t>
      </w:r>
      <w:r w:rsidRPr="00B81CF1">
        <w:rPr>
          <w:sz w:val="16"/>
        </w:rPr>
        <w:t xml:space="preserve">, according to researchers, </w:t>
      </w:r>
      <w:r w:rsidRPr="00B81CF1">
        <w:rPr>
          <w:rStyle w:val="StyleUnderline"/>
        </w:rPr>
        <w:t xml:space="preserve">do women generally have a greater environmental conscience when it comes to the planet we currently live on, but the same researchers have found a connection between men’s insecurity about their masculinity and their lack of environmental conscience. Apparently, </w:t>
      </w:r>
      <w:r w:rsidRPr="00141501">
        <w:rPr>
          <w:rStyle w:val="StyleUnderline"/>
          <w:highlight w:val="green"/>
        </w:rPr>
        <w:t xml:space="preserve">caring for the planet </w:t>
      </w:r>
      <w:r w:rsidRPr="00141501">
        <w:rPr>
          <w:rStyle w:val="Emphasis"/>
          <w:highlight w:val="green"/>
        </w:rPr>
        <w:t>is</w:t>
      </w:r>
      <w:r w:rsidRPr="00B81CF1">
        <w:rPr>
          <w:rStyle w:val="Emphasis"/>
        </w:rPr>
        <w:t xml:space="preserve"> perceived to be a “</w:t>
      </w:r>
      <w:r w:rsidRPr="00141501">
        <w:rPr>
          <w:rStyle w:val="Emphasis"/>
          <w:highlight w:val="green"/>
        </w:rPr>
        <w:t>feminine</w:t>
      </w:r>
      <w:r w:rsidRPr="00B81CF1">
        <w:rPr>
          <w:rStyle w:val="Emphasis"/>
        </w:rPr>
        <w:t>” quality</w:t>
      </w:r>
      <w:r w:rsidRPr="00B81CF1">
        <w:rPr>
          <w:rStyle w:val="StyleUnderline"/>
        </w:rPr>
        <w:t xml:space="preserve"> and concern; the psychology of </w:t>
      </w:r>
      <w:r w:rsidRPr="00141501">
        <w:rPr>
          <w:rStyle w:val="StyleUnderline"/>
          <w:highlight w:val="green"/>
        </w:rPr>
        <w:t>toxic masculinity spills over</w:t>
      </w:r>
      <w:r w:rsidRPr="00B81CF1">
        <w:rPr>
          <w:rStyle w:val="StyleUnderline"/>
        </w:rPr>
        <w:t xml:space="preserve"> into the unethical </w:t>
      </w:r>
      <w:r w:rsidRPr="00141501">
        <w:rPr>
          <w:rStyle w:val="StyleUnderline"/>
          <w:highlight w:val="green"/>
        </w:rPr>
        <w:t>disregard for the environment</w:t>
      </w:r>
      <w:r w:rsidRPr="00B81CF1">
        <w:rPr>
          <w:sz w:val="16"/>
        </w:rPr>
        <w:t xml:space="preserve">. </w:t>
      </w:r>
      <w:r w:rsidRPr="00B81CF1">
        <w:rPr>
          <w:rStyle w:val="StyleUnderline"/>
        </w:rPr>
        <w:t xml:space="preserve">This </w:t>
      </w:r>
      <w:r w:rsidRPr="00141501">
        <w:rPr>
          <w:rStyle w:val="StyleUnderline"/>
          <w:highlight w:val="green"/>
        </w:rPr>
        <w:t>masculine insecurity is everywhere</w:t>
      </w:r>
      <w:r w:rsidRPr="00B81CF1">
        <w:rPr>
          <w:rStyle w:val="StyleUnderline"/>
        </w:rPr>
        <w:t xml:space="preserve"> in American culture and, increasingly, American politics. Trump himself has spoken about making sure our nuclear bomb is “bigger and more powerful and can often be found “bragging about building a “beautiful,” “great, great wall</w:t>
      </w:r>
      <w:r w:rsidRPr="00B81CF1">
        <w:rPr>
          <w:sz w:val="16"/>
        </w:rPr>
        <w:t xml:space="preserve">.” </w:t>
      </w:r>
      <w:r w:rsidRPr="00B81CF1">
        <w:rPr>
          <w:rStyle w:val="StyleUnderline"/>
        </w:rPr>
        <w:t>Right now, there is a robot dummy propped up in the driver’s seat of a red Tesla convertible, flying through space, away from the manmade garbage fires devouring Earth.</w:t>
      </w:r>
      <w:r>
        <w:rPr>
          <w:rStyle w:val="StyleUnderline"/>
        </w:rPr>
        <w:t xml:space="preserve"> </w:t>
      </w:r>
      <w:r w:rsidRPr="00B81CF1">
        <w:rPr>
          <w:rStyle w:val="Emphasis"/>
        </w:rPr>
        <w:t xml:space="preserve">Houston, </w:t>
      </w:r>
      <w:r w:rsidRPr="00141501">
        <w:rPr>
          <w:rStyle w:val="Emphasis"/>
          <w:highlight w:val="green"/>
        </w:rPr>
        <w:t>we have a problem</w:t>
      </w:r>
      <w:r w:rsidRPr="00B81CF1">
        <w:rPr>
          <w:rStyle w:val="Emphasis"/>
        </w:rPr>
        <w:t>.</w:t>
      </w:r>
      <w:r>
        <w:rPr>
          <w:rStyle w:val="Emphasis"/>
        </w:rPr>
        <w:t xml:space="preserve"> </w:t>
      </w:r>
      <w:r w:rsidRPr="00B81CF1">
        <w:rPr>
          <w:rStyle w:val="Emphasis"/>
        </w:rPr>
        <w:t xml:space="preserve">And </w:t>
      </w:r>
      <w:r w:rsidRPr="00141501">
        <w:rPr>
          <w:rStyle w:val="Emphasis"/>
          <w:highlight w:val="green"/>
        </w:rPr>
        <w:t>it’s the patriarchy.</w:t>
      </w:r>
    </w:p>
    <w:p w14:paraId="64588AA4" w14:textId="77777777" w:rsidR="001C2C5E" w:rsidRDefault="001C2C5E" w:rsidP="001C2C5E"/>
    <w:p w14:paraId="33CBA825" w14:textId="77777777" w:rsidR="001C2C5E" w:rsidRDefault="001C2C5E" w:rsidP="001C2C5E">
      <w:pPr>
        <w:pStyle w:val="Heading4"/>
      </w:pPr>
      <w:r>
        <w:t xml:space="preserve">The desire to colonize space is not neutral. Colonization will </w:t>
      </w:r>
      <w:r w:rsidRPr="00166D15">
        <w:rPr>
          <w:u w:val="single"/>
        </w:rPr>
        <w:t xml:space="preserve">necessitate </w:t>
      </w:r>
      <w:r>
        <w:t xml:space="preserve">gendered violence. </w:t>
      </w:r>
    </w:p>
    <w:p w14:paraId="26FE62DE" w14:textId="77777777" w:rsidR="001C2C5E" w:rsidRDefault="001C2C5E" w:rsidP="001C2C5E">
      <w:pPr>
        <w:rPr>
          <w:rStyle w:val="Style13ptBold"/>
        </w:rPr>
      </w:pPr>
      <w:r>
        <w:rPr>
          <w:rStyle w:val="Style13ptBold"/>
        </w:rPr>
        <w:t>Robbins 15</w:t>
      </w:r>
    </w:p>
    <w:p w14:paraId="0823A6CF" w14:textId="77777777" w:rsidR="001C2C5E" w:rsidRPr="00EE5995" w:rsidRDefault="001C2C5E" w:rsidP="001C2C5E">
      <w:pPr>
        <w:rPr>
          <w:sz w:val="18"/>
          <w:szCs w:val="18"/>
        </w:rPr>
      </w:pPr>
      <w:r w:rsidRPr="00EE5995">
        <w:rPr>
          <w:sz w:val="18"/>
          <w:szCs w:val="18"/>
        </w:rPr>
        <w:t xml:space="preserve">(Martin Robbins, researcher and science journalist @ the Guardian; (05-06-2015) “How can our future Mars colonies be free of sexism and racism?”; </w:t>
      </w:r>
      <w:hyperlink r:id="rId13" w:history="1">
        <w:r w:rsidRPr="00D23F8A">
          <w:rPr>
            <w:rStyle w:val="Hyperlink"/>
            <w:sz w:val="18"/>
            <w:szCs w:val="18"/>
          </w:rPr>
          <w:t>https://www.theguardian.com/science/the-lay-scientist/2015/may/06/how-can-our-future-mars-colonies-be-free-of-sexism-and-racism //</w:t>
        </w:r>
      </w:hyperlink>
      <w:r>
        <w:rPr>
          <w:sz w:val="18"/>
          <w:szCs w:val="18"/>
        </w:rPr>
        <w:t xml:space="preserve"> G</w:t>
      </w:r>
      <w:r w:rsidRPr="00EE5995">
        <w:rPr>
          <w:sz w:val="18"/>
          <w:szCs w:val="18"/>
        </w:rPr>
        <w:t>irls</w:t>
      </w:r>
      <w:r>
        <w:rPr>
          <w:sz w:val="18"/>
          <w:szCs w:val="18"/>
        </w:rPr>
        <w:t>D</w:t>
      </w:r>
      <w:r w:rsidRPr="00EE5995">
        <w:rPr>
          <w:sz w:val="18"/>
          <w:szCs w:val="18"/>
        </w:rPr>
        <w:t>ebate</w:t>
      </w:r>
      <w:r>
        <w:rPr>
          <w:sz w:val="18"/>
          <w:szCs w:val="18"/>
        </w:rPr>
        <w:t>)</w:t>
      </w:r>
    </w:p>
    <w:p w14:paraId="5AC3039A" w14:textId="77777777" w:rsidR="001C2C5E" w:rsidRPr="00887E1E" w:rsidRDefault="001C2C5E" w:rsidP="001C2C5E">
      <w:r>
        <w:t>*TW: mentions of sexual violence + bracketed for offensive language</w:t>
      </w:r>
    </w:p>
    <w:p w14:paraId="066E11D3" w14:textId="77777777" w:rsidR="001C2C5E" w:rsidRDefault="001C2C5E" w:rsidP="001C2C5E">
      <w:pPr>
        <w:rPr>
          <w:sz w:val="16"/>
        </w:rPr>
      </w:pPr>
      <w:r w:rsidRPr="001408B0">
        <w:rPr>
          <w:sz w:val="16"/>
        </w:rPr>
        <w:t>To paraphrase Douglas Adams: “</w:t>
      </w:r>
      <w:r w:rsidRPr="003C557B">
        <w:rPr>
          <w:rStyle w:val="StyleUnderline"/>
          <w:highlight w:val="green"/>
        </w:rPr>
        <w:t>Space is white</w:t>
      </w:r>
      <w:r w:rsidRPr="001408B0">
        <w:rPr>
          <w:sz w:val="16"/>
        </w:rPr>
        <w:t xml:space="preserve">. You just won’t believe how vastly, hugely, mind-bogglingly white it is.” It’s also very </w:t>
      </w:r>
      <w:r w:rsidRPr="003C557B">
        <w:rPr>
          <w:rStyle w:val="StyleUnderline"/>
          <w:highlight w:val="green"/>
        </w:rPr>
        <w:t>male and European</w:t>
      </w:r>
      <w:r w:rsidRPr="001408B0">
        <w:rPr>
          <w:sz w:val="16"/>
        </w:rPr>
        <w:t xml:space="preserve">. </w:t>
      </w:r>
      <w:r>
        <w:rPr>
          <w:rStyle w:val="StyleUnderline"/>
          <w:highlight w:val="green"/>
        </w:rPr>
        <w:t>Wo</w:t>
      </w:r>
      <w:r w:rsidRPr="003C557B">
        <w:rPr>
          <w:rStyle w:val="StyleUnderline"/>
          <w:highlight w:val="green"/>
        </w:rPr>
        <w:t>men</w:t>
      </w:r>
      <w:r w:rsidRPr="00887E1E">
        <w:rPr>
          <w:rStyle w:val="StyleUnderline"/>
        </w:rPr>
        <w:t xml:space="preserve"> in space-colony fiction have generally been </w:t>
      </w:r>
      <w:r w:rsidRPr="003C557B">
        <w:rPr>
          <w:rStyle w:val="StyleUnderline"/>
          <w:highlight w:val="green"/>
        </w:rPr>
        <w:t>presented as sexy</w:t>
      </w:r>
      <w:r w:rsidRPr="001408B0">
        <w:rPr>
          <w:sz w:val="16"/>
        </w:rPr>
        <w:t xml:space="preserve"> […], </w:t>
      </w:r>
      <w:r w:rsidRPr="00887E1E">
        <w:rPr>
          <w:rStyle w:val="StyleUnderline"/>
        </w:rPr>
        <w:t xml:space="preserve">whose main </w:t>
      </w:r>
      <w:r w:rsidRPr="003C557B">
        <w:rPr>
          <w:rStyle w:val="StyleUnderline"/>
          <w:highlight w:val="green"/>
        </w:rPr>
        <w:t>purpose</w:t>
      </w:r>
      <w:r w:rsidRPr="00887E1E">
        <w:rPr>
          <w:rStyle w:val="StyleUnderline"/>
        </w:rPr>
        <w:t xml:space="preserve"> is to </w:t>
      </w:r>
      <w:r w:rsidRPr="003C557B">
        <w:rPr>
          <w:rStyle w:val="StyleUnderline"/>
          <w:highlight w:val="green"/>
        </w:rPr>
        <w:t xml:space="preserve">provide [for] </w:t>
      </w:r>
      <w:r w:rsidRPr="003C557B">
        <w:rPr>
          <w:rStyle w:val="StyleUnderline"/>
        </w:rPr>
        <w:t xml:space="preserve">the </w:t>
      </w:r>
      <w:r w:rsidRPr="003C557B">
        <w:rPr>
          <w:rStyle w:val="StyleUnderline"/>
          <w:highlight w:val="green"/>
        </w:rPr>
        <w:t>male astronauts</w:t>
      </w:r>
      <w:r w:rsidRPr="001408B0">
        <w:rPr>
          <w:sz w:val="16"/>
        </w:rPr>
        <w:t xml:space="preserve"> […]. </w:t>
      </w:r>
      <w:r w:rsidRPr="00887E1E">
        <w:rPr>
          <w:rStyle w:val="StyleUnderline"/>
        </w:rPr>
        <w:t xml:space="preserve">This being </w:t>
      </w:r>
      <w:r w:rsidRPr="003C557B">
        <w:rPr>
          <w:rStyle w:val="StyleUnderline"/>
          <w:highlight w:val="green"/>
        </w:rPr>
        <w:t>necessary</w:t>
      </w:r>
      <w:r w:rsidRPr="00887E1E">
        <w:rPr>
          <w:rStyle w:val="StyleUnderline"/>
        </w:rPr>
        <w:t xml:space="preserve"> in order </w:t>
      </w:r>
      <w:r w:rsidRPr="003C557B">
        <w:rPr>
          <w:rStyle w:val="StyleUnderline"/>
          <w:highlight w:val="green"/>
        </w:rPr>
        <w:t>to “ensure the survival of</w:t>
      </w:r>
      <w:r w:rsidRPr="00887E1E">
        <w:rPr>
          <w:rStyle w:val="StyleUnderline"/>
        </w:rPr>
        <w:t xml:space="preserve"> the </w:t>
      </w:r>
      <w:r w:rsidRPr="003C557B">
        <w:rPr>
          <w:rStyle w:val="StyleUnderline"/>
          <w:highlight w:val="green"/>
        </w:rPr>
        <w:t>species</w:t>
      </w:r>
      <w:r w:rsidRPr="00887E1E">
        <w:rPr>
          <w:rStyle w:val="StyleUnderline"/>
        </w:rPr>
        <w:t>”</w:t>
      </w:r>
      <w:r w:rsidRPr="001408B0">
        <w:rPr>
          <w:sz w:val="16"/>
        </w:rPr>
        <w:t xml:space="preserve">. If you think that attitude doesn’t exist in the real world, it’s worth </w:t>
      </w:r>
      <w:r w:rsidRPr="00887E1E">
        <w:rPr>
          <w:rStyle w:val="StyleUnderline"/>
        </w:rPr>
        <w:t>recal</w:t>
      </w:r>
      <w:r w:rsidRPr="001408B0">
        <w:rPr>
          <w:sz w:val="16"/>
        </w:rPr>
        <w:t xml:space="preserve">ling </w:t>
      </w:r>
      <w:hyperlink r:id="rId14" w:anchor=".VUep51xjJho" w:history="1">
        <w:r w:rsidRPr="001408B0">
          <w:rPr>
            <w:rStyle w:val="StyleUnderline"/>
          </w:rPr>
          <w:t>the comments</w:t>
        </w:r>
      </w:hyperlink>
      <w:r w:rsidRPr="001408B0">
        <w:rPr>
          <w:sz w:val="16"/>
        </w:rPr>
        <w:t xml:space="preserve"> of Prof Anatoly </w:t>
      </w:r>
      <w:r w:rsidRPr="003C557B">
        <w:rPr>
          <w:rStyle w:val="StyleUnderline"/>
        </w:rPr>
        <w:t>Grigoryev</w:t>
      </w:r>
      <w:r w:rsidRPr="001408B0">
        <w:rPr>
          <w:sz w:val="16"/>
        </w:rPr>
        <w:t xml:space="preserve">, a doctor and key figure </w:t>
      </w:r>
      <w:r w:rsidRPr="00887E1E">
        <w:rPr>
          <w:rStyle w:val="StyleUnderline"/>
        </w:rPr>
        <w:t>in the Russian space programme</w:t>
      </w:r>
      <w:r w:rsidRPr="001408B0">
        <w:rPr>
          <w:sz w:val="16"/>
        </w:rPr>
        <w:t xml:space="preserve">. “Women are fragile and delicate creatures; that is why </w:t>
      </w:r>
      <w:r w:rsidRPr="003C557B">
        <w:rPr>
          <w:rStyle w:val="StyleUnderline"/>
          <w:highlight w:val="green"/>
        </w:rPr>
        <w:t xml:space="preserve">men should </w:t>
      </w:r>
      <w:r w:rsidRPr="008C778E">
        <w:rPr>
          <w:rStyle w:val="StyleUnderline"/>
        </w:rPr>
        <w:t>lead</w:t>
      </w:r>
      <w:r w:rsidRPr="001408B0">
        <w:rPr>
          <w:rStyle w:val="StyleUnderline"/>
        </w:rPr>
        <w:t xml:space="preserve"> the way to distant planets and </w:t>
      </w:r>
      <w:r w:rsidRPr="003C557B">
        <w:rPr>
          <w:rStyle w:val="StyleUnderline"/>
          <w:highlight w:val="green"/>
        </w:rPr>
        <w:t>carry women</w:t>
      </w:r>
      <w:r w:rsidRPr="001408B0">
        <w:rPr>
          <w:rStyle w:val="StyleUnderline"/>
        </w:rPr>
        <w:t xml:space="preserve"> there </w:t>
      </w:r>
      <w:r w:rsidRPr="003C557B">
        <w:rPr>
          <w:rStyle w:val="StyleUnderline"/>
          <w:highlight w:val="green"/>
        </w:rPr>
        <w:t>in</w:t>
      </w:r>
      <w:r w:rsidRPr="001408B0">
        <w:rPr>
          <w:rStyle w:val="StyleUnderline"/>
        </w:rPr>
        <w:t xml:space="preserve"> their </w:t>
      </w:r>
      <w:r w:rsidRPr="003C557B">
        <w:rPr>
          <w:rStyle w:val="StyleUnderline"/>
          <w:highlight w:val="green"/>
        </w:rPr>
        <w:t>strong hands</w:t>
      </w:r>
      <w:r w:rsidRPr="001408B0">
        <w:rPr>
          <w:sz w:val="16"/>
        </w:rPr>
        <w:t xml:space="preserve">.” No wonder Lee </w:t>
      </w:r>
      <w:hyperlink r:id="rId15" w:history="1">
        <w:r w:rsidRPr="001408B0">
          <w:rPr>
            <w:rStyle w:val="Hyperlink"/>
            <w:sz w:val="16"/>
          </w:rPr>
          <w:t>says</w:t>
        </w:r>
      </w:hyperlink>
      <w:r w:rsidRPr="001408B0">
        <w:rPr>
          <w:sz w:val="16"/>
        </w:rPr>
        <w:t>, “I see only a very narrow invitation to this lifeboat.” The problem with Lee’s argument is that she’s fighting against possibly the most pernicious space myth in existence, a myth far worse than moon landing conspiracy theories. It’s a myth almost universally believed, that sits at the core of liberal technocratic thought, and has been embedded in practically every other work of speculative fiction for the last half century. You can sum it up like this: “</w:t>
      </w:r>
      <w:r w:rsidRPr="003C557B">
        <w:rPr>
          <w:rStyle w:val="Emphasis"/>
          <w:highlight w:val="green"/>
        </w:rPr>
        <w:t>When we go into space, we will all magically become nice</w:t>
      </w:r>
      <w:r w:rsidRPr="001408B0">
        <w:rPr>
          <w:sz w:val="16"/>
        </w:rPr>
        <w:t xml:space="preserve">.” We see this in coverage of the </w:t>
      </w:r>
      <w:r w:rsidRPr="003C557B">
        <w:rPr>
          <w:rStyle w:val="Emphasis"/>
          <w:highlight w:val="green"/>
        </w:rPr>
        <w:t>space programme</w:t>
      </w:r>
      <w:r w:rsidRPr="001408B0">
        <w:rPr>
          <w:sz w:val="16"/>
        </w:rPr>
        <w:t xml:space="preserve">, </w:t>
      </w:r>
      <w:r w:rsidRPr="001408B0">
        <w:rPr>
          <w:rStyle w:val="StyleUnderline"/>
        </w:rPr>
        <w:t xml:space="preserve">with </w:t>
      </w:r>
      <w:r w:rsidRPr="001408B0">
        <w:rPr>
          <w:sz w:val="16"/>
        </w:rPr>
        <w:t xml:space="preserve">its </w:t>
      </w:r>
      <w:r w:rsidRPr="003C557B">
        <w:rPr>
          <w:rStyle w:val="Emphasis"/>
          <w:highlight w:val="green"/>
        </w:rPr>
        <w:t>endless propaganda about “cooperation</w:t>
      </w:r>
      <w:r w:rsidRPr="001408B0">
        <w:rPr>
          <w:rStyle w:val="Emphasis"/>
        </w:rPr>
        <w:t xml:space="preserve">” between nations, and </w:t>
      </w:r>
      <w:r w:rsidRPr="003C557B">
        <w:rPr>
          <w:rStyle w:val="Emphasis"/>
          <w:highlight w:val="green"/>
        </w:rPr>
        <w:t>promotion of the idea</w:t>
      </w:r>
      <w:r w:rsidRPr="001408B0">
        <w:rPr>
          <w:rStyle w:val="Emphasis"/>
        </w:rPr>
        <w:t xml:space="preserve"> that clever people in tough situations </w:t>
      </w:r>
      <w:r w:rsidRPr="003C557B">
        <w:rPr>
          <w:rStyle w:val="Emphasis"/>
          <w:highlight w:val="green"/>
        </w:rPr>
        <w:t>produce</w:t>
      </w:r>
      <w:r w:rsidRPr="001408B0">
        <w:rPr>
          <w:rStyle w:val="Emphasis"/>
        </w:rPr>
        <w:t xml:space="preserve"> the </w:t>
      </w:r>
      <w:r w:rsidRPr="003C557B">
        <w:rPr>
          <w:rStyle w:val="Emphasis"/>
          <w:highlight w:val="green"/>
        </w:rPr>
        <w:t>best humanity</w:t>
      </w:r>
      <w:r w:rsidRPr="001408B0">
        <w:rPr>
          <w:rStyle w:val="Emphasis"/>
        </w:rPr>
        <w:t xml:space="preserve"> has to offer</w:t>
      </w:r>
      <w:r w:rsidRPr="001408B0">
        <w:rPr>
          <w:sz w:val="16"/>
        </w:rPr>
        <w:t xml:space="preserve">. It’s rampant in fiction, where shows like Star Trek assume that </w:t>
      </w:r>
      <w:r w:rsidRPr="001408B0">
        <w:rPr>
          <w:rStyle w:val="StyleUnderline"/>
        </w:rPr>
        <w:t>three centuries of civil rights progress will inevitably turn us all into morally-centered middle-class rationalists</w:t>
      </w:r>
      <w:r w:rsidRPr="001408B0">
        <w:rPr>
          <w:sz w:val="16"/>
        </w:rPr>
        <w:t xml:space="preserve">. And it’s there, unspoken and unchallenged, at the heart of our current aspirations for space. </w:t>
      </w:r>
      <w:r w:rsidRPr="003C557B">
        <w:rPr>
          <w:rStyle w:val="StyleUnderline"/>
          <w:highlight w:val="green"/>
        </w:rPr>
        <w:t>There’s no room for</w:t>
      </w:r>
      <w:r w:rsidRPr="001408B0">
        <w:rPr>
          <w:rStyle w:val="StyleUnderline"/>
        </w:rPr>
        <w:t xml:space="preserve"> discussion about </w:t>
      </w:r>
      <w:r w:rsidRPr="003C557B">
        <w:rPr>
          <w:rStyle w:val="StyleUnderline"/>
          <w:highlight w:val="green"/>
        </w:rPr>
        <w:t>social justice or equality when it comes to</w:t>
      </w:r>
      <w:r w:rsidRPr="001408B0">
        <w:rPr>
          <w:rStyle w:val="StyleUnderline"/>
        </w:rPr>
        <w:t xml:space="preserve"> planning </w:t>
      </w:r>
      <w:r w:rsidRPr="003C557B">
        <w:rPr>
          <w:rStyle w:val="StyleUnderline"/>
          <w:highlight w:val="green"/>
        </w:rPr>
        <w:t>our future Mars colonies</w:t>
      </w:r>
      <w:r w:rsidRPr="001408B0">
        <w:rPr>
          <w:rStyle w:val="StyleUnderline"/>
        </w:rPr>
        <w:t xml:space="preserve"> because we all just assume that decent educated scientists and engineers – the “right kind” of people – won’t have any problem with that sort of thing</w:t>
      </w:r>
      <w:r w:rsidRPr="001408B0">
        <w:rPr>
          <w:sz w:val="16"/>
        </w:rPr>
        <w:t xml:space="preserve">. Except </w:t>
      </w:r>
      <w:r w:rsidRPr="003C557B">
        <w:rPr>
          <w:rStyle w:val="Emphasis"/>
          <w:highlight w:val="green"/>
        </w:rPr>
        <w:t>every</w:t>
      </w:r>
      <w:r w:rsidRPr="001408B0">
        <w:rPr>
          <w:rStyle w:val="Emphasis"/>
        </w:rPr>
        <w:t xml:space="preserve"> available single </w:t>
      </w:r>
      <w:r w:rsidRPr="003C557B">
        <w:rPr>
          <w:rStyle w:val="Emphasis"/>
          <w:highlight w:val="green"/>
        </w:rPr>
        <w:t>scrap of historical experience tells us</w:t>
      </w:r>
      <w:r w:rsidRPr="001408B0">
        <w:rPr>
          <w:rStyle w:val="Emphasis"/>
        </w:rPr>
        <w:t xml:space="preserve"> that </w:t>
      </w:r>
      <w:r w:rsidRPr="003C557B">
        <w:rPr>
          <w:rStyle w:val="Emphasis"/>
          <w:highlight w:val="green"/>
        </w:rPr>
        <w:t>this is</w:t>
      </w:r>
      <w:r w:rsidRPr="001408B0">
        <w:rPr>
          <w:rStyle w:val="Emphasis"/>
        </w:rPr>
        <w:t xml:space="preserve"> an incredibly </w:t>
      </w:r>
      <w:r w:rsidRPr="003C557B">
        <w:rPr>
          <w:rStyle w:val="Emphasis"/>
          <w:highlight w:val="green"/>
        </w:rPr>
        <w:t>naive and</w:t>
      </w:r>
      <w:r w:rsidRPr="001408B0">
        <w:rPr>
          <w:rStyle w:val="Emphasis"/>
        </w:rPr>
        <w:t xml:space="preserve"> </w:t>
      </w:r>
      <w:r w:rsidRPr="003C557B">
        <w:rPr>
          <w:rStyle w:val="Emphasis"/>
          <w:highlight w:val="green"/>
        </w:rPr>
        <w:t>dangerous</w:t>
      </w:r>
      <w:r w:rsidRPr="001408B0">
        <w:rPr>
          <w:rStyle w:val="Emphasis"/>
        </w:rPr>
        <w:t xml:space="preserve"> assumption to make</w:t>
      </w:r>
      <w:r w:rsidRPr="001408B0">
        <w:rPr>
          <w:sz w:val="16"/>
        </w:rPr>
        <w:t xml:space="preserve">. </w:t>
      </w:r>
      <w:r w:rsidRPr="003C557B">
        <w:rPr>
          <w:rStyle w:val="StyleUnderline"/>
          <w:highlight w:val="green"/>
        </w:rPr>
        <w:t>Colonies</w:t>
      </w:r>
      <w:r w:rsidRPr="001408B0">
        <w:rPr>
          <w:sz w:val="16"/>
        </w:rPr>
        <w:t xml:space="preserve"> and outposts are portrayed as lights in the darkness; hot spots of progress, ingenuity and adventure. That may be true to some extent, but they’ve also been </w:t>
      </w:r>
      <w:r w:rsidRPr="003C557B">
        <w:rPr>
          <w:rStyle w:val="Emphasis"/>
          <w:highlight w:val="green"/>
        </w:rPr>
        <w:t>places of crime</w:t>
      </w:r>
      <w:r w:rsidRPr="001408B0">
        <w:rPr>
          <w:rStyle w:val="Emphasis"/>
        </w:rPr>
        <w:t xml:space="preserve">, vigilante justice, </w:t>
      </w:r>
      <w:r w:rsidRPr="003C557B">
        <w:rPr>
          <w:rStyle w:val="Emphasis"/>
          <w:highlight w:val="green"/>
        </w:rPr>
        <w:t>tyrants</w:t>
      </w:r>
      <w:r w:rsidRPr="001408B0">
        <w:rPr>
          <w:rStyle w:val="Emphasis"/>
        </w:rPr>
        <w:t xml:space="preserve">, rape, </w:t>
      </w:r>
      <w:r w:rsidRPr="003C557B">
        <w:rPr>
          <w:rStyle w:val="Emphasis"/>
          <w:highlight w:val="green"/>
        </w:rPr>
        <w:t>pillaging, abuse</w:t>
      </w:r>
      <w:r w:rsidRPr="003C557B">
        <w:rPr>
          <w:rStyle w:val="Emphasis"/>
        </w:rPr>
        <w:t xml:space="preserve"> and war</w:t>
      </w:r>
      <w:r w:rsidRPr="001408B0">
        <w:rPr>
          <w:sz w:val="16"/>
        </w:rPr>
        <w:t xml:space="preserve">. It’s true that when things get hard we can see the best in people, but oftentimes we see the worst too. Meet three volunteers on the shortlist to be among four people on the Mars One programme, the first manned space flight to Mars Guardian In fact we’ve already seen this in a Mars mission simulation that took place in 1999 and ended in chaos, as </w:t>
      </w:r>
      <w:hyperlink r:id="rId16" w:history="1">
        <w:r w:rsidRPr="001408B0">
          <w:rPr>
            <w:rStyle w:val="Hyperlink"/>
            <w:sz w:val="16"/>
          </w:rPr>
          <w:t>summarised by Helen Lewis</w:t>
        </w:r>
      </w:hyperlink>
      <w:r w:rsidRPr="001408B0">
        <w:rPr>
          <w:sz w:val="16"/>
        </w:rPr>
        <w:t xml:space="preserve"> in New Statesman: “…the Russian captain forcibly kissed the only female crew member, a 32-year-old Canadian health specialist called Judith Lapierre. “We should try kissing, I haven’t been smoking for six months,” he reportedly told her. “Then we can kiss after the mission and compare it. Let’s do the experiment now.” Two of her Russian crew mates then had a fight so violent that it left blood splattered on the walls, prompting another member of the team, a Japanese man, to quit. Lapierre stayed only after the astronauts were allowed to put locks on their bedroom doors.” </w:t>
      </w:r>
      <w:r w:rsidRPr="003C557B">
        <w:rPr>
          <w:rStyle w:val="Emphasis"/>
          <w:highlight w:val="green"/>
        </w:rPr>
        <w:t>The first woman to be raped in space has probably already been born</w:t>
      </w:r>
      <w:r w:rsidRPr="001408B0">
        <w:rPr>
          <w:sz w:val="16"/>
        </w:rPr>
        <w:t>. And if that last sentence makes you howl with protest or insist that such a thing just wouldn’t happen, then I’d stop a second and ask yo</w:t>
      </w:r>
      <w:r>
        <w:rPr>
          <w:sz w:val="16"/>
        </w:rPr>
        <w:t>u</w:t>
      </w:r>
      <w:r w:rsidRPr="001408B0">
        <w:rPr>
          <w:sz w:val="16"/>
        </w:rPr>
        <w:t>rself why.</w:t>
      </w:r>
    </w:p>
    <w:p w14:paraId="47AE8E30" w14:textId="77777777" w:rsidR="001C2C5E" w:rsidRDefault="001C2C5E" w:rsidP="001C2C5E">
      <w:pPr>
        <w:pStyle w:val="Heading3"/>
      </w:pPr>
      <w:r>
        <w:t>Solvency</w:t>
      </w:r>
    </w:p>
    <w:p w14:paraId="0E91ACAB" w14:textId="77777777" w:rsidR="001C2C5E" w:rsidRDefault="001C2C5E" w:rsidP="001C2C5E">
      <w:pPr>
        <w:pStyle w:val="Heading4"/>
      </w:pPr>
      <w:r>
        <w:t>Thus I affirm the resolution: the appropriation of outer space by private entitles is unjust. We should reject the norms of space law and adopt the position of a critical feminist international relations scholar to uproot the patriarchal norms that private companies are trying to carry over to space.</w:t>
      </w:r>
    </w:p>
    <w:p w14:paraId="0599DED0" w14:textId="77777777" w:rsidR="001C2C5E" w:rsidRPr="00E47E59" w:rsidRDefault="001C2C5E" w:rsidP="001C2C5E"/>
    <w:p w14:paraId="7B0577FF" w14:textId="77777777" w:rsidR="001C2C5E" w:rsidRDefault="001C2C5E" w:rsidP="001C2C5E">
      <w:pPr>
        <w:pStyle w:val="Heading4"/>
      </w:pPr>
      <w:r>
        <w:t xml:space="preserve">The OST is </w:t>
      </w:r>
      <w:r>
        <w:rPr>
          <w:u w:val="single"/>
        </w:rPr>
        <w:t>structurally</w:t>
      </w:r>
      <w:r>
        <w:t xml:space="preserve"> flawed due to the </w:t>
      </w:r>
      <w:r w:rsidRPr="00166D15">
        <w:rPr>
          <w:u w:val="single"/>
        </w:rPr>
        <w:t>gender imbalance</w:t>
      </w:r>
      <w:r>
        <w:t xml:space="preserve"> in space law. </w:t>
      </w:r>
    </w:p>
    <w:p w14:paraId="1BD978CF" w14:textId="77777777" w:rsidR="001C2C5E" w:rsidRPr="00FE22F2" w:rsidRDefault="001C2C5E" w:rsidP="001C2C5E">
      <w:pPr>
        <w:rPr>
          <w:rStyle w:val="Style13ptBold"/>
        </w:rPr>
      </w:pPr>
      <w:r>
        <w:rPr>
          <w:rStyle w:val="Style13ptBold"/>
        </w:rPr>
        <w:t>Steer, 21</w:t>
      </w:r>
    </w:p>
    <w:p w14:paraId="00FC6AC1" w14:textId="77777777" w:rsidR="001C2C5E" w:rsidRPr="00FE22F2" w:rsidRDefault="001C2C5E" w:rsidP="001C2C5E">
      <w:pPr>
        <w:rPr>
          <w:sz w:val="16"/>
          <w:szCs w:val="16"/>
        </w:rPr>
      </w:pPr>
      <w:r>
        <w:rPr>
          <w:sz w:val="16"/>
          <w:szCs w:val="16"/>
        </w:rPr>
        <w:t>(</w:t>
      </w:r>
      <w:r w:rsidRPr="00FE22F2">
        <w:rPr>
          <w:sz w:val="16"/>
          <w:szCs w:val="16"/>
        </w:rPr>
        <w:t xml:space="preserve">Cassandra Steer (Feb, 26, 2021) “The Province of all Humankind” – A Feminist Analysis of Space Law. In: de Zwart M., Henderson S. (eds) Commercial and Military Uses of Outer Space. Issues in Space. Springer, Singapore. Dr. Cassandra Steer is a Mission Specialist with the ANU Institute of Space (InSpace), and a Senior Lecturer at the ANU College of Law specialising in space law, space security and international law. Dr. Steer has more than a decade of international experience teaching at universities in Australia, Europe, North America and South America, and brings a comparative perspective to all her research and teaching. </w:t>
      </w:r>
      <w:hyperlink r:id="rId17" w:history="1">
        <w:r w:rsidRPr="00D23F8A">
          <w:rPr>
            <w:rStyle w:val="Hyperlink"/>
            <w:sz w:val="16"/>
            <w:szCs w:val="16"/>
          </w:rPr>
          <w:t>https://doi.org/10.1007/978-981-15-8924-9_12 //</w:t>
        </w:r>
      </w:hyperlink>
      <w:r>
        <w:rPr>
          <w:sz w:val="16"/>
          <w:szCs w:val="16"/>
        </w:rPr>
        <w:t xml:space="preserve"> G</w:t>
      </w:r>
      <w:r w:rsidRPr="00FE22F2">
        <w:rPr>
          <w:sz w:val="16"/>
          <w:szCs w:val="16"/>
        </w:rPr>
        <w:t>irls</w:t>
      </w:r>
      <w:r>
        <w:rPr>
          <w:sz w:val="16"/>
          <w:szCs w:val="16"/>
        </w:rPr>
        <w:t>D</w:t>
      </w:r>
      <w:r w:rsidRPr="00FE22F2">
        <w:rPr>
          <w:sz w:val="16"/>
          <w:szCs w:val="16"/>
        </w:rPr>
        <w:t>ebate</w:t>
      </w:r>
      <w:r>
        <w:rPr>
          <w:sz w:val="16"/>
          <w:szCs w:val="16"/>
        </w:rPr>
        <w:t>)</w:t>
      </w:r>
    </w:p>
    <w:p w14:paraId="6E982183" w14:textId="77777777" w:rsidR="001C2C5E" w:rsidRPr="00FE22F2" w:rsidRDefault="001C2C5E" w:rsidP="001C2C5E">
      <w:pPr>
        <w:rPr>
          <w:rStyle w:val="StyleUnderline"/>
        </w:rPr>
      </w:pPr>
      <w:r w:rsidRPr="00FE22F2">
        <w:rPr>
          <w:sz w:val="16"/>
        </w:rPr>
        <w:t xml:space="preserve">It is clear, therefore, that </w:t>
      </w:r>
      <w:r w:rsidRPr="00FE22F2">
        <w:rPr>
          <w:rStyle w:val="StyleUnderline"/>
        </w:rPr>
        <w:t xml:space="preserve">the </w:t>
      </w:r>
      <w:r w:rsidRPr="003C557B">
        <w:rPr>
          <w:rStyle w:val="StyleUnderline"/>
        </w:rPr>
        <w:t>pretenses of</w:t>
      </w:r>
      <w:r w:rsidRPr="00FE22F2">
        <w:rPr>
          <w:rStyle w:val="StyleUnderline"/>
        </w:rPr>
        <w:t xml:space="preserve"> </w:t>
      </w:r>
      <w:r w:rsidRPr="00494B11">
        <w:rPr>
          <w:rStyle w:val="StyleUnderline"/>
          <w:highlight w:val="green"/>
        </w:rPr>
        <w:t>i</w:t>
      </w:r>
      <w:r w:rsidRPr="00494B11">
        <w:rPr>
          <w:rStyle w:val="StyleUnderline"/>
        </w:rPr>
        <w:t>nternational</w:t>
      </w:r>
      <w:r w:rsidRPr="00FE22F2">
        <w:rPr>
          <w:rStyle w:val="StyleUnderline"/>
        </w:rPr>
        <w:t xml:space="preserve"> </w:t>
      </w:r>
      <w:r w:rsidRPr="00494B11">
        <w:rPr>
          <w:rStyle w:val="StyleUnderline"/>
          <w:highlight w:val="green"/>
        </w:rPr>
        <w:t>law</w:t>
      </w:r>
      <w:r w:rsidRPr="00FE22F2">
        <w:rPr>
          <w:rStyle w:val="StyleUnderline"/>
        </w:rPr>
        <w:t xml:space="preserve"> as being </w:t>
      </w:r>
      <w:r w:rsidRPr="00494B11">
        <w:rPr>
          <w:rStyle w:val="StyleUnderline"/>
          <w:highlight w:val="green"/>
        </w:rPr>
        <w:t>neutral, objective, and universal</w:t>
      </w:r>
      <w:r w:rsidRPr="00FE22F2">
        <w:rPr>
          <w:rStyle w:val="StyleUnderline"/>
        </w:rPr>
        <w:t xml:space="preserve"> are </w:t>
      </w:r>
      <w:r w:rsidRPr="00494B11">
        <w:rPr>
          <w:rStyle w:val="StyleUnderline"/>
          <w:highlight w:val="green"/>
        </w:rPr>
        <w:t>false</w:t>
      </w:r>
      <w:r w:rsidRPr="00494B11">
        <w:rPr>
          <w:sz w:val="16"/>
        </w:rPr>
        <w:t>,</w:t>
      </w:r>
      <w:r w:rsidRPr="00FE22F2">
        <w:rPr>
          <w:sz w:val="16"/>
        </w:rPr>
        <w:t xml:space="preserve"> </w:t>
      </w:r>
      <w:r w:rsidRPr="00FE22F2">
        <w:rPr>
          <w:rStyle w:val="StyleUnderline"/>
        </w:rPr>
        <w:t xml:space="preserve">and that </w:t>
      </w:r>
      <w:r w:rsidRPr="00494B11">
        <w:rPr>
          <w:rStyle w:val="StyleUnderline"/>
          <w:highlight w:val="green"/>
        </w:rPr>
        <w:t>space law is</w:t>
      </w:r>
      <w:r w:rsidRPr="00FE22F2">
        <w:rPr>
          <w:rStyle w:val="StyleUnderline"/>
        </w:rPr>
        <w:t xml:space="preserve"> as much </w:t>
      </w:r>
      <w:r w:rsidRPr="00494B11">
        <w:rPr>
          <w:rStyle w:val="StyleUnderline"/>
          <w:highlight w:val="green"/>
        </w:rPr>
        <w:t>an expression of power dynamics</w:t>
      </w:r>
      <w:r w:rsidRPr="00FE22F2">
        <w:rPr>
          <w:rStyle w:val="StyleUnderline"/>
        </w:rPr>
        <w:t xml:space="preserve"> as is any other area of law</w:t>
      </w:r>
      <w:r w:rsidRPr="00FE22F2">
        <w:rPr>
          <w:sz w:val="16"/>
        </w:rPr>
        <w:t xml:space="preserve">. There is no equality between countries, </w:t>
      </w:r>
      <w:r w:rsidRPr="00FE22F2">
        <w:rPr>
          <w:rStyle w:val="StyleUnderline"/>
        </w:rPr>
        <w:t>despite the notion of formal equality as a value underpinning international law</w:t>
      </w:r>
      <w:r w:rsidRPr="00FE22F2">
        <w:rPr>
          <w:sz w:val="16"/>
        </w:rPr>
        <w:t xml:space="preserve">, and the status quo is determined by interests of a small handful of countries which have managed to institutionalize the power they held at the close of the Second World War. </w:t>
      </w:r>
      <w:r w:rsidRPr="00494B11">
        <w:rPr>
          <w:rStyle w:val="Emphasis"/>
          <w:highlight w:val="green"/>
        </w:rPr>
        <w:t>There is no equal access to space</w:t>
      </w:r>
      <w:r w:rsidRPr="00494B11">
        <w:rPr>
          <w:rStyle w:val="StyleUnderline"/>
          <w:highlight w:val="green"/>
        </w:rPr>
        <w:t>, nor</w:t>
      </w:r>
      <w:r w:rsidRPr="00FE22F2">
        <w:rPr>
          <w:rStyle w:val="StyleUnderline"/>
        </w:rPr>
        <w:t xml:space="preserve"> is there </w:t>
      </w:r>
      <w:r w:rsidRPr="00494B11">
        <w:rPr>
          <w:rStyle w:val="StyleUnderline"/>
          <w:highlight w:val="green"/>
        </w:rPr>
        <w:t>distribution of the benefits</w:t>
      </w:r>
      <w:r w:rsidRPr="00FE22F2">
        <w:rPr>
          <w:rStyle w:val="StyleUnderline"/>
        </w:rPr>
        <w:t xml:space="preserve"> derived from space, </w:t>
      </w:r>
      <w:r w:rsidRPr="00494B11">
        <w:rPr>
          <w:rStyle w:val="StyleUnderline"/>
          <w:highlight w:val="green"/>
        </w:rPr>
        <w:t>despite this being a promise of the OST</w:t>
      </w:r>
      <w:r w:rsidRPr="00FE22F2">
        <w:rPr>
          <w:sz w:val="16"/>
        </w:rPr>
        <w:t xml:space="preserve">. </w:t>
      </w:r>
      <w:r w:rsidRPr="00FE22F2">
        <w:rPr>
          <w:rStyle w:val="StyleUnderline"/>
        </w:rPr>
        <w:t>Space is far from being the “province of all mankind”</w:t>
      </w:r>
      <w:r w:rsidRPr="00FE22F2">
        <w:rPr>
          <w:sz w:val="16"/>
        </w:rPr>
        <w:t xml:space="preserve">. Indeed, space is even further from being the province of all humankind. </w:t>
      </w:r>
      <w:r w:rsidRPr="00494B11">
        <w:rPr>
          <w:rStyle w:val="StyleUnderline"/>
          <w:highlight w:val="green"/>
        </w:rPr>
        <w:t>Access to, benefits from</w:t>
      </w:r>
      <w:r w:rsidRPr="00FE22F2">
        <w:rPr>
          <w:rStyle w:val="StyleUnderline"/>
        </w:rPr>
        <w:t xml:space="preserve">, and governance over </w:t>
      </w:r>
      <w:r w:rsidRPr="00494B11">
        <w:rPr>
          <w:rStyle w:val="StyleUnderline"/>
          <w:highlight w:val="green"/>
        </w:rPr>
        <w:t>space</w:t>
      </w:r>
      <w:r w:rsidRPr="00FE22F2">
        <w:rPr>
          <w:rStyle w:val="StyleUnderline"/>
        </w:rPr>
        <w:t xml:space="preserve"> is the </w:t>
      </w:r>
      <w:r w:rsidRPr="00494B11">
        <w:rPr>
          <w:rStyle w:val="StyleUnderline"/>
          <w:highlight w:val="green"/>
        </w:rPr>
        <w:t>province of an elite few</w:t>
      </w:r>
      <w:r w:rsidRPr="00FE22F2">
        <w:rPr>
          <w:rStyle w:val="StyleUnderline"/>
        </w:rPr>
        <w:t xml:space="preserve">, and within those few </w:t>
      </w:r>
      <w:r w:rsidRPr="00FE22F2">
        <w:rPr>
          <w:rStyle w:val="Emphasis"/>
        </w:rPr>
        <w:t xml:space="preserve">there is a </w:t>
      </w:r>
      <w:r w:rsidRPr="00494B11">
        <w:rPr>
          <w:rStyle w:val="Emphasis"/>
          <w:highlight w:val="green"/>
        </w:rPr>
        <w:t>gender imbalance</w:t>
      </w:r>
      <w:r w:rsidRPr="00FE22F2">
        <w:rPr>
          <w:rStyle w:val="StyleUnderline"/>
        </w:rPr>
        <w:t xml:space="preserve"> which </w:t>
      </w:r>
      <w:r w:rsidRPr="00494B11">
        <w:rPr>
          <w:rStyle w:val="StyleUnderline"/>
          <w:highlight w:val="green"/>
        </w:rPr>
        <w:t>mirrors the geographical imbalance</w:t>
      </w:r>
      <w:r w:rsidRPr="00FE22F2">
        <w:rPr>
          <w:rStyle w:val="StyleUnderline"/>
        </w:rPr>
        <w:t>.</w:t>
      </w:r>
      <w:r w:rsidRPr="00FE22F2">
        <w:rPr>
          <w:sz w:val="16"/>
        </w:rPr>
        <w:t xml:space="preserve"> </w:t>
      </w:r>
      <w:r w:rsidRPr="00FE22F2">
        <w:rPr>
          <w:rStyle w:val="StyleUnderline"/>
        </w:rPr>
        <w:t xml:space="preserve">At the time that the </w:t>
      </w:r>
      <w:r w:rsidRPr="00494B11">
        <w:rPr>
          <w:rStyle w:val="StyleUnderline"/>
          <w:highlight w:val="green"/>
        </w:rPr>
        <w:t>OST</w:t>
      </w:r>
      <w:r w:rsidRPr="00FE22F2">
        <w:rPr>
          <w:rStyle w:val="StyleUnderline"/>
        </w:rPr>
        <w:t xml:space="preserve"> was drafted, not only were there </w:t>
      </w:r>
      <w:r w:rsidRPr="00494B11">
        <w:rPr>
          <w:rStyle w:val="Emphasis"/>
        </w:rPr>
        <w:t>no women at the negotiating table</w:t>
      </w:r>
      <w:r w:rsidRPr="00FE22F2">
        <w:rPr>
          <w:rStyle w:val="StyleUnderline"/>
        </w:rPr>
        <w:t xml:space="preserve">, but under the U.S. programme, </w:t>
      </w:r>
      <w:r w:rsidRPr="00494B11">
        <w:rPr>
          <w:rStyle w:val="Emphasis"/>
          <w:highlight w:val="green"/>
        </w:rPr>
        <w:t xml:space="preserve">women were excluded </w:t>
      </w:r>
      <w:r w:rsidRPr="00494B11">
        <w:rPr>
          <w:rStyle w:val="Emphasis"/>
        </w:rPr>
        <w:t>from</w:t>
      </w:r>
      <w:r w:rsidRPr="00FE22F2">
        <w:rPr>
          <w:rStyle w:val="Emphasis"/>
        </w:rPr>
        <w:t xml:space="preserve"> being able to become astronauts</w:t>
      </w:r>
      <w:r w:rsidRPr="00FE22F2">
        <w:rPr>
          <w:sz w:val="16"/>
        </w:rPr>
        <w:t xml:space="preserve">. To become an astronaut, one had to be a military test pilot, a profession from which women were banned (Koren, 2017). There was a strong lobbying campaign, led by highly qualified women pilots, to convince NASA and the White House to allow women to become astronauts (Klein, 2017), and a clandestine “Women in Space” program was bankrolled by the pioneering pilot Jackie Cochran (Weitekamp, 2004). In this program, a number of women were selected by Dr. Randolph Lovelace, a contractor to NASA who led the physical tests and training for astronauts, to undergo the exact same training as the men, because he suspected women would be better candidates for space travel, due to our generally lighter weights and lower need for oxygen. A higher percentage of women passed the tests than men, and many of the women performed better than the male trainee astronauts. However, despite the test results, the deeply engrained sexism of the time prevailed. Apparently Lovelace’s motives may have been focused on the need for women as secretaries and assistants in future long-term space habitations (Weitekamp, 2004). When “Women in Space” candidate Jerrie Cobb testified before a congressional subcommittee in 1962, </w:t>
      </w:r>
      <w:r w:rsidRPr="00FE22F2">
        <w:rPr>
          <w:rStyle w:val="StyleUnderline"/>
        </w:rPr>
        <w:t xml:space="preserve">she stated “we </w:t>
      </w:r>
      <w:r w:rsidRPr="00494B11">
        <w:rPr>
          <w:rStyle w:val="StyleUnderline"/>
          <w:highlight w:val="green"/>
        </w:rPr>
        <w:t>seek</w:t>
      </w:r>
      <w:r w:rsidRPr="00FE22F2">
        <w:rPr>
          <w:rStyle w:val="StyleUnderline"/>
        </w:rPr>
        <w:t xml:space="preserve">, only, a place in our nation’s </w:t>
      </w:r>
      <w:r w:rsidRPr="00494B11">
        <w:rPr>
          <w:rStyle w:val="StyleUnderline"/>
          <w:highlight w:val="green"/>
        </w:rPr>
        <w:t>space future without discrimination</w:t>
      </w:r>
      <w:r w:rsidRPr="00FE22F2">
        <w:rPr>
          <w:rStyle w:val="StyleUnderline"/>
        </w:rPr>
        <w:t xml:space="preserve">” </w:t>
      </w:r>
      <w:r w:rsidRPr="00FE22F2">
        <w:rPr>
          <w:sz w:val="16"/>
        </w:rPr>
        <w:t xml:space="preserve">(Klein, 2017), but astronaut John Glenn testified that creating a programme to train women astronauts would compromise the race to land on the Moon before the Soviets. Moreover, he argued “the men go off and fight the wars and fly the airplanes and come back and help design and build and test them. The fact that women are not in this field is a fact of our social order.” (Weitekamp, 2004; Klein, 2017). </w:t>
      </w:r>
      <w:r w:rsidRPr="00FE22F2">
        <w:rPr>
          <w:rStyle w:val="StyleUnderline"/>
        </w:rPr>
        <w:t xml:space="preserve">Ultimately the </w:t>
      </w:r>
      <w:r w:rsidRPr="00494B11">
        <w:rPr>
          <w:rStyle w:val="StyleUnderline"/>
          <w:highlight w:val="green"/>
        </w:rPr>
        <w:t>lobbying campaign failed</w:t>
      </w:r>
      <w:r w:rsidRPr="00FE22F2">
        <w:rPr>
          <w:rStyle w:val="StyleUnderline"/>
        </w:rPr>
        <w:t xml:space="preserve">, and the </w:t>
      </w:r>
      <w:r w:rsidRPr="00494B11">
        <w:rPr>
          <w:rStyle w:val="StyleUnderline"/>
          <w:highlight w:val="green"/>
        </w:rPr>
        <w:t>Women in Space program was shut down</w:t>
      </w:r>
      <w:r w:rsidRPr="00FE22F2">
        <w:rPr>
          <w:rStyle w:val="StyleUnderline"/>
        </w:rPr>
        <w:t xml:space="preserve"> </w:t>
      </w:r>
      <w:r w:rsidRPr="00FE22F2">
        <w:rPr>
          <w:sz w:val="16"/>
        </w:rPr>
        <w:t xml:space="preserve">because NASA did not sponsor it. One year later, the first woman in space was a Soviet woman, Valentina Tereshkova, in March 1963. The Soviets had beaten the Americans in yet another milestone in the space race, ostensibly breaking the glass ceiling for women’s participation. However, she was not to be followed by another woman until 1982, when Svetlana Savitskaya flew on a mission to the Soviet Salyut Space Station. Upon her arrival, Savitskaya was handed an apron by her crewmates, who “joked” that she should get to work in the kitchen. Despite this rude welcome, she went on to perform a series of highly skilled engineering tasks for which she had been trained, including testing a tool for welding in space, and becoming the first woman to undertake a spacewalk (Lewis, 2018). </w:t>
      </w:r>
      <w:r w:rsidRPr="00494B11">
        <w:rPr>
          <w:rStyle w:val="StyleUnderline"/>
          <w:highlight w:val="green"/>
        </w:rPr>
        <w:t>Women</w:t>
      </w:r>
      <w:r w:rsidRPr="00FE22F2">
        <w:rPr>
          <w:rStyle w:val="StyleUnderline"/>
        </w:rPr>
        <w:t xml:space="preserve"> are </w:t>
      </w:r>
      <w:r w:rsidRPr="00494B11">
        <w:rPr>
          <w:rStyle w:val="StyleUnderline"/>
          <w:highlight w:val="green"/>
        </w:rPr>
        <w:t>still vastly underrepresented</w:t>
      </w:r>
      <w:r w:rsidRPr="00FE22F2">
        <w:rPr>
          <w:rStyle w:val="StyleUnderline"/>
        </w:rPr>
        <w:t xml:space="preserve"> in all STEM careers, and in the entire </w:t>
      </w:r>
      <w:r w:rsidRPr="00494B11">
        <w:rPr>
          <w:rStyle w:val="StyleUnderline"/>
          <w:highlight w:val="green"/>
        </w:rPr>
        <w:t>space</w:t>
      </w:r>
      <w:r w:rsidRPr="00FE22F2">
        <w:rPr>
          <w:rStyle w:val="StyleUnderline"/>
        </w:rPr>
        <w:t xml:space="preserve"> </w:t>
      </w:r>
      <w:r w:rsidRPr="00494B11">
        <w:rPr>
          <w:rStyle w:val="StyleUnderline"/>
          <w:highlight w:val="green"/>
        </w:rPr>
        <w:t>sector</w:t>
      </w:r>
      <w:r w:rsidRPr="00FE22F2">
        <w:rPr>
          <w:rStyle w:val="StyleUnderline"/>
        </w:rPr>
        <w:t xml:space="preserve"> generally, as well as at all </w:t>
      </w:r>
      <w:r w:rsidRPr="00494B11">
        <w:rPr>
          <w:rStyle w:val="StyleUnderline"/>
        </w:rPr>
        <w:t>international</w:t>
      </w:r>
      <w:r w:rsidRPr="00FE22F2">
        <w:rPr>
          <w:rStyle w:val="StyleUnderline"/>
        </w:rPr>
        <w:t xml:space="preserve"> negotiating tables </w:t>
      </w:r>
      <w:r w:rsidRPr="00494B11">
        <w:rPr>
          <w:rStyle w:val="StyleUnderline"/>
          <w:highlight w:val="green"/>
        </w:rPr>
        <w:t>and</w:t>
      </w:r>
      <w:r w:rsidRPr="00FE22F2">
        <w:rPr>
          <w:rStyle w:val="StyleUnderline"/>
        </w:rPr>
        <w:t xml:space="preserve"> in national </w:t>
      </w:r>
      <w:r w:rsidRPr="00494B11">
        <w:rPr>
          <w:rStyle w:val="StyleUnderline"/>
          <w:highlight w:val="green"/>
        </w:rPr>
        <w:t>law-making</w:t>
      </w:r>
      <w:r w:rsidRPr="00FE22F2">
        <w:rPr>
          <w:rStyle w:val="StyleUnderline"/>
        </w:rPr>
        <w:t xml:space="preserve">. It </w:t>
      </w:r>
      <w:r w:rsidRPr="00494B11">
        <w:rPr>
          <w:rStyle w:val="StyleUnderline"/>
          <w:highlight w:val="green"/>
        </w:rPr>
        <w:t>matters</w:t>
      </w:r>
      <w:r w:rsidRPr="00FE22F2">
        <w:rPr>
          <w:rStyle w:val="StyleUnderline"/>
        </w:rPr>
        <w:t xml:space="preserve">, then, </w:t>
      </w:r>
      <w:r w:rsidRPr="00494B11">
        <w:rPr>
          <w:rStyle w:val="Emphasis"/>
          <w:highlight w:val="green"/>
        </w:rPr>
        <w:t>a great deal</w:t>
      </w:r>
      <w:r w:rsidRPr="00494B11">
        <w:rPr>
          <w:rStyle w:val="StyleUnderline"/>
          <w:highlight w:val="green"/>
        </w:rPr>
        <w:t>, who has the power to determine</w:t>
      </w:r>
      <w:r w:rsidRPr="00FE22F2">
        <w:rPr>
          <w:rStyle w:val="StyleUnderline"/>
        </w:rPr>
        <w:t xml:space="preserve"> the </w:t>
      </w:r>
      <w:r w:rsidRPr="00494B11">
        <w:rPr>
          <w:rStyle w:val="StyleUnderline"/>
          <w:highlight w:val="green"/>
        </w:rPr>
        <w:t>laws</w:t>
      </w:r>
      <w:r w:rsidRPr="00FE22F2">
        <w:rPr>
          <w:rStyle w:val="StyleUnderline"/>
        </w:rPr>
        <w:t xml:space="preserve"> and norms </w:t>
      </w:r>
      <w:r w:rsidRPr="00494B11">
        <w:rPr>
          <w:rStyle w:val="StyleUnderline"/>
          <w:highlight w:val="green"/>
        </w:rPr>
        <w:t>applicable to</w:t>
      </w:r>
      <w:r w:rsidRPr="00FE22F2">
        <w:rPr>
          <w:rStyle w:val="StyleUnderline"/>
        </w:rPr>
        <w:t xml:space="preserve"> human activity in </w:t>
      </w:r>
      <w:r w:rsidRPr="00494B11">
        <w:rPr>
          <w:rStyle w:val="StyleUnderline"/>
          <w:highlight w:val="green"/>
        </w:rPr>
        <w:t>space</w:t>
      </w:r>
      <w:r w:rsidRPr="00FE22F2">
        <w:rPr>
          <w:rStyle w:val="StyleUnderline"/>
        </w:rPr>
        <w:t xml:space="preserve">. If we are at all serious about the promises of the OST, then this </w:t>
      </w:r>
      <w:r w:rsidRPr="00494B11">
        <w:rPr>
          <w:rStyle w:val="StyleUnderline"/>
          <w:highlight w:val="green"/>
        </w:rPr>
        <w:t>power</w:t>
      </w:r>
      <w:r w:rsidRPr="00FE22F2">
        <w:rPr>
          <w:rStyle w:val="StyleUnderline"/>
        </w:rPr>
        <w:t xml:space="preserve"> balance </w:t>
      </w:r>
      <w:r w:rsidRPr="00494B11">
        <w:rPr>
          <w:rStyle w:val="StyleUnderline"/>
          <w:highlight w:val="green"/>
        </w:rPr>
        <w:t>must shift</w:t>
      </w:r>
      <w:r w:rsidRPr="00FE22F2">
        <w:rPr>
          <w:rStyle w:val="StyleUnderline"/>
        </w:rPr>
        <w:t xml:space="preserve">. </w:t>
      </w:r>
      <w:r w:rsidRPr="00FE22F2">
        <w:rPr>
          <w:sz w:val="16"/>
        </w:rPr>
        <w:t xml:space="preserve">We must take into account the interests of many more players than just the most geopolitcally influential </w:t>
      </w:r>
      <w:r w:rsidRPr="00494B11">
        <w:rPr>
          <w:rStyle w:val="StyleUnderline"/>
          <w:highlight w:val="green"/>
        </w:rPr>
        <w:t xml:space="preserve">as we seek </w:t>
      </w:r>
      <w:r w:rsidRPr="00494B11">
        <w:rPr>
          <w:rStyle w:val="Emphasis"/>
          <w:highlight w:val="green"/>
        </w:rPr>
        <w:t>new space law</w:t>
      </w:r>
      <w:r w:rsidRPr="00226855">
        <w:rPr>
          <w:rStyle w:val="Emphasis"/>
        </w:rPr>
        <w:t xml:space="preserve"> and governance </w:t>
      </w:r>
      <w:r w:rsidRPr="00494B11">
        <w:rPr>
          <w:rStyle w:val="Emphasis"/>
          <w:highlight w:val="green"/>
        </w:rPr>
        <w:t>solutions</w:t>
      </w:r>
      <w:r w:rsidRPr="00FE22F2">
        <w:rPr>
          <w:rStyle w:val="StyleUnderline"/>
        </w:rPr>
        <w:t xml:space="preserve"> </w:t>
      </w:r>
      <w:r w:rsidRPr="00FE22F2">
        <w:rPr>
          <w:sz w:val="16"/>
        </w:rPr>
        <w:t xml:space="preserve">to today’s and tomorrow’s space activities. </w:t>
      </w:r>
      <w:r w:rsidRPr="00FE22F2">
        <w:rPr>
          <w:rStyle w:val="StyleUnderline"/>
        </w:rPr>
        <w:t xml:space="preserve">It </w:t>
      </w:r>
      <w:r w:rsidRPr="00494B11">
        <w:rPr>
          <w:rStyle w:val="StyleUnderline"/>
          <w:highlight w:val="green"/>
        </w:rPr>
        <w:t xml:space="preserve">starts with </w:t>
      </w:r>
      <w:r w:rsidRPr="00494B11">
        <w:rPr>
          <w:rStyle w:val="Emphasis"/>
          <w:highlight w:val="green"/>
        </w:rPr>
        <w:t>making explicit</w:t>
      </w:r>
      <w:r w:rsidRPr="00FE22F2">
        <w:rPr>
          <w:rStyle w:val="StyleUnderline"/>
        </w:rPr>
        <w:t xml:space="preserve"> that </w:t>
      </w:r>
      <w:r w:rsidRPr="00494B11">
        <w:rPr>
          <w:rStyle w:val="StyleUnderline"/>
          <w:highlight w:val="green"/>
        </w:rPr>
        <w:t>space is not at all “the province of all mankind</w:t>
      </w:r>
      <w:r w:rsidRPr="00FE22F2">
        <w:rPr>
          <w:rStyle w:val="StyleUnderline"/>
        </w:rPr>
        <w:t>”, let alone the province of all humanity.</w:t>
      </w:r>
    </w:p>
    <w:p w14:paraId="5D4A8FA8" w14:textId="77777777" w:rsidR="001C2C5E" w:rsidRPr="00E47E59" w:rsidRDefault="001C2C5E" w:rsidP="001C2C5E"/>
    <w:p w14:paraId="10760929" w14:textId="77777777" w:rsidR="001C2C5E" w:rsidRDefault="001C2C5E" w:rsidP="001C2C5E">
      <w:pPr>
        <w:pStyle w:val="Heading4"/>
      </w:pPr>
      <w:r>
        <w:t>Absent private companies, dystopian, militaristic visions would be replaced with educational, valiant ones. Space has the possibility to transform our society but must be vested from private hands.</w:t>
      </w:r>
    </w:p>
    <w:p w14:paraId="1B4A174E" w14:textId="77777777" w:rsidR="001C2C5E" w:rsidRPr="00A4071D" w:rsidRDefault="001C2C5E" w:rsidP="001C2C5E">
      <w:pPr>
        <w:rPr>
          <w:rStyle w:val="Style13ptBold"/>
        </w:rPr>
      </w:pPr>
      <w:r w:rsidRPr="00A4071D">
        <w:rPr>
          <w:rStyle w:val="Style13ptBold"/>
        </w:rPr>
        <w:t xml:space="preserve">Roberts 21 </w:t>
      </w:r>
    </w:p>
    <w:p w14:paraId="046CC1AA" w14:textId="77777777" w:rsidR="001C2C5E" w:rsidRPr="00A4071D" w:rsidRDefault="001C2C5E" w:rsidP="001C2C5E">
      <w:pPr>
        <w:rPr>
          <w:sz w:val="16"/>
        </w:rPr>
      </w:pPr>
      <w:r w:rsidRPr="00A4071D">
        <w:rPr>
          <w:sz w:val="16"/>
        </w:rPr>
        <w:t xml:space="preserve">(Spencer Roberts is a science writer, musician, ecologist, and rooftop solar engineer from Colorado. </w:t>
      </w:r>
      <w:hyperlink r:id="rId18" w:history="1">
        <w:r w:rsidRPr="00A4071D">
          <w:rPr>
            <w:rStyle w:val="Hyperlink"/>
            <w:sz w:val="16"/>
          </w:rPr>
          <w:t>https://www.jacobinmag.com/2021/09/socialist-space-exploration-publicly-funded-nasa-education-futurism</w:t>
        </w:r>
      </w:hyperlink>
      <w:r w:rsidRPr="00A4071D">
        <w:rPr>
          <w:sz w:val="16"/>
        </w:rPr>
        <w:t xml:space="preserve"> , 9-8)</w:t>
      </w:r>
    </w:p>
    <w:p w14:paraId="5B4E3E52" w14:textId="77777777" w:rsidR="001C2C5E" w:rsidRDefault="001C2C5E" w:rsidP="001C2C5E">
      <w:pPr>
        <w:rPr>
          <w:rStyle w:val="Emphasis"/>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a brief moment,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p>
    <w:p w14:paraId="63B9A608" w14:textId="77777777" w:rsidR="001C2C5E" w:rsidRDefault="001C2C5E" w:rsidP="001C2C5E">
      <w:pPr>
        <w:rPr>
          <w:rStyle w:val="Emphasis"/>
        </w:rPr>
      </w:pPr>
    </w:p>
    <w:p w14:paraId="64235D5E" w14:textId="77777777" w:rsidR="001C2C5E" w:rsidRDefault="001C2C5E" w:rsidP="001C2C5E">
      <w:pPr>
        <w:rPr>
          <w:rStyle w:val="Emphasis"/>
        </w:rPr>
      </w:pPr>
    </w:p>
    <w:p w14:paraId="3BC1BE88" w14:textId="77777777" w:rsidR="001C2C5E" w:rsidRDefault="001C2C5E" w:rsidP="001C2C5E">
      <w:pPr>
        <w:rPr>
          <w:rStyle w:val="StyleUnderline"/>
        </w:rPr>
      </w:pP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r w:rsidRPr="00D60DE0">
        <w:rPr>
          <w:rStyle w:val="StyleUnderline"/>
          <w:bCs/>
        </w:rPr>
        <w:t xml:space="preserve">first priority must be to </w:t>
      </w:r>
      <w:r w:rsidRPr="00D60DE0">
        <w:rPr>
          <w:rStyle w:val="StyleUnderline"/>
          <w:bCs/>
          <w:highlight w:val="green"/>
        </w:rPr>
        <w:t>decarbonize space flight</w:t>
      </w:r>
      <w:r w:rsidRPr="00D60DE0">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Starlink and Bezos’ Project Kuiper actually </w:t>
      </w:r>
      <w:r w:rsidRPr="00D60DE0">
        <w:rPr>
          <w:rStyle w:val="Emphasis"/>
          <w:highlight w:val="green"/>
        </w:rPr>
        <w:t>pose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Túpac Katari 1 satellite (TKSat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TKSat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We could attempt to retrieve raw materials 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12B74A04" w14:textId="77777777" w:rsidR="001C2C5E" w:rsidRDefault="001C2C5E" w:rsidP="001C2C5E">
      <w:pPr>
        <w:rPr>
          <w:rStyle w:val="StyleUnderline"/>
        </w:rPr>
      </w:pPr>
    </w:p>
    <w:p w14:paraId="1C9F306E" w14:textId="77777777" w:rsidR="001C2C5E" w:rsidRDefault="001C2C5E" w:rsidP="001C2C5E">
      <w:pPr>
        <w:pStyle w:val="Heading4"/>
      </w:pPr>
      <w:r>
        <w:t xml:space="preserve">Appropriation legitimizes the abusive treatment of nature by the patriarch which is juxtaposed onto feminized groups. Any attempt to “appropriate” space inevitably forces women to always be devalued, otherized, and erased </w:t>
      </w:r>
    </w:p>
    <w:p w14:paraId="2211AF8C" w14:textId="77777777" w:rsidR="001C2C5E" w:rsidRDefault="001C2C5E" w:rsidP="001C2C5E">
      <w:pPr>
        <w:rPr>
          <w:rStyle w:val="Style13ptBold"/>
        </w:rPr>
      </w:pPr>
      <w:r>
        <w:rPr>
          <w:rStyle w:val="Style13ptBold"/>
        </w:rPr>
        <w:t xml:space="preserve">Plumwood 07 </w:t>
      </w:r>
    </w:p>
    <w:p w14:paraId="1B88618F" w14:textId="77777777" w:rsidR="001C2C5E" w:rsidRPr="007538C6" w:rsidRDefault="001C2C5E" w:rsidP="001C2C5E">
      <w:pPr>
        <w:rPr>
          <w:rStyle w:val="Style13ptBold"/>
          <w:rFonts w:asciiTheme="majorHAnsi" w:hAnsiTheme="majorHAnsi" w:cstheme="majorHAnsi"/>
          <w:sz w:val="20"/>
          <w:szCs w:val="20"/>
        </w:rPr>
      </w:pPr>
      <w:r w:rsidRPr="007538C6">
        <w:rPr>
          <w:rStyle w:val="Style13ptBold"/>
          <w:rFonts w:asciiTheme="majorHAnsi" w:hAnsiTheme="majorHAnsi" w:cstheme="majorHAnsi"/>
          <w:b w:val="0"/>
          <w:bCs/>
          <w:sz w:val="20"/>
          <w:szCs w:val="20"/>
        </w:rPr>
        <w:t xml:space="preserve">(Val Plumwood, philosopher and ecofeminist, BA University of Sydney, MA University of New England, PhD Australian National University; (11-08-2007) “Has democracy failed ecology? An Ecofeminist perspective”, Environmental Politics; </w:t>
      </w:r>
      <w:hyperlink r:id="rId19" w:history="1">
        <w:r w:rsidRPr="007538C6">
          <w:rPr>
            <w:rStyle w:val="Hyperlink"/>
            <w:rFonts w:asciiTheme="majorHAnsi" w:hAnsiTheme="majorHAnsi" w:cstheme="majorHAnsi"/>
            <w:sz w:val="20"/>
            <w:szCs w:val="20"/>
          </w:rPr>
          <w:t>https://doi.org/10.1080/09644019508414231)//hwckd</w:t>
        </w:r>
      </w:hyperlink>
    </w:p>
    <w:p w14:paraId="5A135A4D" w14:textId="77777777" w:rsidR="001C2C5E" w:rsidRDefault="001C2C5E" w:rsidP="001C2C5E">
      <w:r w:rsidRPr="00BC6938">
        <w:rPr>
          <w:rStyle w:val="StyleUnderline"/>
        </w:rPr>
        <w:t xml:space="preserve">At the source of many of these </w:t>
      </w:r>
      <w:r w:rsidRPr="000151C1">
        <w:rPr>
          <w:rStyle w:val="StyleUnderline"/>
          <w:highlight w:val="green"/>
        </w:rPr>
        <w:t>exemptions and exclusions</w:t>
      </w:r>
      <w:r w:rsidRPr="00BC6938">
        <w:rPr>
          <w:rStyle w:val="StyleUnderline"/>
        </w:rPr>
        <w:t xml:space="preserve"> is a</w:t>
      </w:r>
      <w:r>
        <w:rPr>
          <w:rStyle w:val="StyleUnderline"/>
        </w:rPr>
        <w:t xml:space="preserve"> </w:t>
      </w:r>
      <w:r w:rsidRPr="000151C1">
        <w:rPr>
          <w:rStyle w:val="StyleUnderline"/>
          <w:highlight w:val="green"/>
        </w:rPr>
        <w:t>masculinist model</w:t>
      </w:r>
      <w:r w:rsidRPr="00BC6938">
        <w:rPr>
          <w:rStyle w:val="StyleUnderline"/>
        </w:rPr>
        <w:t xml:space="preserve"> of the citizen as independent (the </w:t>
      </w:r>
      <w:r w:rsidRPr="000151C1">
        <w:rPr>
          <w:rStyle w:val="StyleUnderline"/>
          <w:highlight w:val="green"/>
        </w:rPr>
        <w:t>'man of property'</w:t>
      </w:r>
      <w:r w:rsidRPr="001410FF">
        <w:rPr>
          <w:sz w:val="16"/>
        </w:rPr>
        <w:t xml:space="preserve">), where the concept of </w:t>
      </w:r>
      <w:r w:rsidRPr="00BC6938">
        <w:rPr>
          <w:rStyle w:val="StyleUnderline"/>
        </w:rPr>
        <w:t>independence incorporates various disavowed</w:t>
      </w:r>
      <w:r>
        <w:rPr>
          <w:rStyle w:val="StyleUnderline"/>
        </w:rPr>
        <w:t xml:space="preserve"> </w:t>
      </w:r>
      <w:r w:rsidRPr="00BC6938">
        <w:rPr>
          <w:rStyle w:val="StyleUnderline"/>
        </w:rPr>
        <w:t>dependencies</w:t>
      </w:r>
      <w:r w:rsidRPr="001410FF">
        <w:rPr>
          <w:sz w:val="16"/>
        </w:rPr>
        <w:t xml:space="preserve">. Some of these </w:t>
      </w:r>
      <w:r w:rsidRPr="001410FF">
        <w:rPr>
          <w:rStyle w:val="StyleUnderline"/>
        </w:rPr>
        <w:t xml:space="preserve">denials are </w:t>
      </w:r>
      <w:r w:rsidRPr="000151C1">
        <w:rPr>
          <w:rStyle w:val="StyleUnderline"/>
          <w:highlight w:val="green"/>
        </w:rPr>
        <w:t>normalised</w:t>
      </w:r>
      <w:r w:rsidRPr="001410FF">
        <w:rPr>
          <w:rStyle w:val="StyleUnderline"/>
        </w:rPr>
        <w:t xml:space="preserve"> in liberalism through</w:t>
      </w:r>
      <w:r>
        <w:rPr>
          <w:rStyle w:val="StyleUnderline"/>
        </w:rPr>
        <w:t xml:space="preserve"> </w:t>
      </w:r>
      <w:r w:rsidRPr="001410FF">
        <w:rPr>
          <w:rStyle w:val="StyleUnderline"/>
        </w:rPr>
        <w:t xml:space="preserve">the </w:t>
      </w:r>
      <w:r w:rsidRPr="000151C1">
        <w:rPr>
          <w:rStyle w:val="Emphasis"/>
          <w:highlight w:val="green"/>
        </w:rPr>
        <w:t>legitimation</w:t>
      </w:r>
      <w:r w:rsidRPr="001410FF">
        <w:rPr>
          <w:rStyle w:val="Emphasis"/>
        </w:rPr>
        <w:t xml:space="preserve"> of forms </w:t>
      </w:r>
      <w:r w:rsidRPr="000151C1">
        <w:rPr>
          <w:rStyle w:val="Emphasis"/>
          <w:highlight w:val="green"/>
        </w:rPr>
        <w:t>of appropriation</w:t>
      </w:r>
      <w:r w:rsidRPr="001410FF">
        <w:rPr>
          <w:rStyle w:val="Emphasis"/>
        </w:rPr>
        <w:t xml:space="preserve"> which </w:t>
      </w:r>
      <w:r w:rsidRPr="000151C1">
        <w:rPr>
          <w:rStyle w:val="Emphasis"/>
          <w:highlight w:val="green"/>
        </w:rPr>
        <w:t xml:space="preserve">deny the social Other </w:t>
      </w:r>
      <w:r w:rsidRPr="000151C1">
        <w:rPr>
          <w:rStyle w:val="Emphasis"/>
        </w:rPr>
        <w:t>by denying</w:t>
      </w:r>
      <w:r w:rsidRPr="001410FF">
        <w:rPr>
          <w:rStyle w:val="Emphasis"/>
        </w:rPr>
        <w:t xml:space="preserve"> the </w:t>
      </w:r>
      <w:r w:rsidRPr="000151C1">
        <w:rPr>
          <w:rStyle w:val="Emphasis"/>
        </w:rPr>
        <w:t>dependence of property formation</w:t>
      </w:r>
      <w:r w:rsidRPr="000151C1">
        <w:rPr>
          <w:rStyle w:val="StyleUnderline"/>
        </w:rPr>
        <w:t xml:space="preserve"> on collective forms of social life</w:t>
      </w:r>
      <w:r w:rsidRPr="001410FF">
        <w:rPr>
          <w:rStyle w:val="StyleUnderline"/>
        </w:rPr>
        <w:t xml:space="preserve"> and infrastructure</w:t>
      </w:r>
      <w:r w:rsidRPr="001410FF">
        <w:rPr>
          <w:sz w:val="16"/>
        </w:rPr>
        <w:t xml:space="preserve">. These forms of appropriation also help </w:t>
      </w:r>
      <w:r w:rsidRPr="000151C1">
        <w:rPr>
          <w:rStyle w:val="StyleUnderline"/>
          <w:highlight w:val="green"/>
        </w:rPr>
        <w:t>constitute</w:t>
      </w:r>
      <w:r w:rsidRPr="001410FF">
        <w:rPr>
          <w:rStyle w:val="StyleUnderline"/>
        </w:rPr>
        <w:t xml:space="preserve"> as</w:t>
      </w:r>
      <w:r>
        <w:rPr>
          <w:rStyle w:val="StyleUnderline"/>
        </w:rPr>
        <w:t xml:space="preserve"> </w:t>
      </w:r>
      <w:r w:rsidRPr="000151C1">
        <w:rPr>
          <w:rStyle w:val="StyleUnderline"/>
          <w:highlight w:val="green"/>
        </w:rPr>
        <w:t>less than full citizens</w:t>
      </w:r>
      <w:r w:rsidRPr="001410FF">
        <w:rPr>
          <w:rStyle w:val="StyleUnderline"/>
        </w:rPr>
        <w:t xml:space="preserve"> specific groups of </w:t>
      </w:r>
      <w:r w:rsidRPr="000151C1">
        <w:rPr>
          <w:rStyle w:val="Emphasis"/>
          <w:highlight w:val="green"/>
        </w:rPr>
        <w:t>excluded Others</w:t>
      </w:r>
      <w:r w:rsidRPr="001410FF">
        <w:rPr>
          <w:rStyle w:val="StyleUnderline"/>
        </w:rPr>
        <w:t xml:space="preserve"> whose</w:t>
      </w:r>
      <w:r>
        <w:rPr>
          <w:rStyle w:val="StyleUnderline"/>
        </w:rPr>
        <w:t xml:space="preserve"> </w:t>
      </w:r>
      <w:r w:rsidRPr="001410FF">
        <w:rPr>
          <w:rStyle w:val="StyleUnderline"/>
        </w:rPr>
        <w:t xml:space="preserve">contributory </w:t>
      </w:r>
      <w:r w:rsidRPr="000151C1">
        <w:rPr>
          <w:rStyle w:val="StyleUnderline"/>
        </w:rPr>
        <w:t>labour</w:t>
      </w:r>
      <w:r w:rsidRPr="001410FF">
        <w:rPr>
          <w:rStyle w:val="StyleUnderline"/>
        </w:rPr>
        <w:t xml:space="preserve"> is denied and </w:t>
      </w:r>
      <w:r w:rsidRPr="000151C1">
        <w:rPr>
          <w:rStyle w:val="StyleUnderline"/>
          <w:highlight w:val="green"/>
        </w:rPr>
        <w:t xml:space="preserve">represented as </w:t>
      </w:r>
      <w:r w:rsidRPr="000151C1">
        <w:rPr>
          <w:rStyle w:val="StyleUnderline"/>
        </w:rPr>
        <w:t>background</w:t>
      </w:r>
      <w:r w:rsidRPr="001410FF">
        <w:rPr>
          <w:rStyle w:val="StyleUnderline"/>
        </w:rPr>
        <w:t xml:space="preserve">, as </w:t>
      </w:r>
      <w:r w:rsidRPr="000151C1">
        <w:rPr>
          <w:rStyle w:val="StyleUnderline"/>
        </w:rPr>
        <w:t xml:space="preserve">inessential and </w:t>
      </w:r>
      <w:r w:rsidRPr="000151C1">
        <w:rPr>
          <w:rStyle w:val="StyleUnderline"/>
          <w:highlight w:val="green"/>
        </w:rPr>
        <w:t>beneath recognition</w:t>
      </w:r>
      <w:r w:rsidRPr="000151C1">
        <w:rPr>
          <w:sz w:val="16"/>
          <w:highlight w:val="green"/>
        </w:rPr>
        <w:t>.</w:t>
      </w:r>
      <w:r w:rsidRPr="001410FF">
        <w:rPr>
          <w:sz w:val="16"/>
        </w:rPr>
        <w:t xml:space="preserve"> For all these primary Others, there is a </w:t>
      </w:r>
      <w:r w:rsidRPr="001410FF">
        <w:rPr>
          <w:rStyle w:val="StyleUnderline"/>
        </w:rPr>
        <w:t xml:space="preserve">common pattern or </w:t>
      </w:r>
      <w:r w:rsidRPr="000151C1">
        <w:rPr>
          <w:rStyle w:val="StyleUnderline"/>
          <w:highlight w:val="green"/>
        </w:rPr>
        <w:t>'logic' of oppression</w:t>
      </w:r>
      <w:r w:rsidRPr="001410FF">
        <w:rPr>
          <w:rStyle w:val="StyleUnderline"/>
        </w:rPr>
        <w:t xml:space="preserve"> or exploitation which </w:t>
      </w:r>
      <w:r w:rsidRPr="000151C1">
        <w:rPr>
          <w:rStyle w:val="StyleUnderline"/>
          <w:highlight w:val="green"/>
        </w:rPr>
        <w:t>arises from</w:t>
      </w:r>
      <w:r w:rsidRPr="001410FF">
        <w:rPr>
          <w:rStyle w:val="StyleUnderline"/>
        </w:rPr>
        <w:t xml:space="preserve"> their </w:t>
      </w:r>
      <w:r w:rsidRPr="000151C1">
        <w:rPr>
          <w:rStyle w:val="StyleUnderline"/>
          <w:highlight w:val="green"/>
        </w:rPr>
        <w:t xml:space="preserve">assimilation to </w:t>
      </w:r>
      <w:r w:rsidRPr="000151C1">
        <w:rPr>
          <w:rStyle w:val="StyleUnderline"/>
        </w:rPr>
        <w:t xml:space="preserve">the </w:t>
      </w:r>
      <w:r w:rsidRPr="000151C1">
        <w:rPr>
          <w:rStyle w:val="StyleUnderline"/>
          <w:highlight w:val="green"/>
        </w:rPr>
        <w:t>status of 'nature'</w:t>
      </w:r>
      <w:r w:rsidRPr="001410FF">
        <w:rPr>
          <w:sz w:val="16"/>
        </w:rPr>
        <w:t xml:space="preserve">.19 The primary </w:t>
      </w:r>
      <w:r w:rsidRPr="000151C1">
        <w:rPr>
          <w:rStyle w:val="StyleUnderline"/>
          <w:highlight w:val="green"/>
        </w:rPr>
        <w:t>Others</w:t>
      </w:r>
      <w:r w:rsidRPr="001410FF">
        <w:rPr>
          <w:rStyle w:val="StyleUnderline"/>
        </w:rPr>
        <w:t xml:space="preserve"> who are exploited (that is, assumed but</w:t>
      </w:r>
      <w:r>
        <w:rPr>
          <w:rStyle w:val="StyleUnderline"/>
        </w:rPr>
        <w:t xml:space="preserve"> </w:t>
      </w:r>
      <w:r w:rsidRPr="001410FF">
        <w:rPr>
          <w:rStyle w:val="StyleUnderline"/>
        </w:rPr>
        <w:t xml:space="preserve">denied) in this master conception of property </w:t>
      </w:r>
      <w:r w:rsidRPr="000151C1">
        <w:rPr>
          <w:rStyle w:val="Emphasis"/>
          <w:highlight w:val="green"/>
        </w:rPr>
        <w:t>include</w:t>
      </w:r>
      <w:r w:rsidRPr="001410FF">
        <w:rPr>
          <w:sz w:val="16"/>
        </w:rPr>
        <w:t>, first of all,</w:t>
      </w:r>
      <w:r w:rsidRPr="001410FF">
        <w:rPr>
          <w:rStyle w:val="StyleUnderline"/>
        </w:rPr>
        <w:t xml:space="preserve"> </w:t>
      </w:r>
      <w:r w:rsidRPr="000151C1">
        <w:rPr>
          <w:rStyle w:val="Emphasis"/>
          <w:highlight w:val="green"/>
        </w:rPr>
        <w:t>women</w:t>
      </w:r>
      <w:r w:rsidRPr="001410FF">
        <w:rPr>
          <w:rStyle w:val="StyleUnderline"/>
        </w:rPr>
        <w:t>,</w:t>
      </w:r>
      <w:r>
        <w:rPr>
          <w:rStyle w:val="StyleUnderline"/>
        </w:rPr>
        <w:t xml:space="preserve"> </w:t>
      </w:r>
      <w:r w:rsidRPr="001410FF">
        <w:rPr>
          <w:rStyle w:val="StyleUnderline"/>
        </w:rPr>
        <w:t xml:space="preserve">whose </w:t>
      </w:r>
      <w:r w:rsidRPr="000151C1">
        <w:rPr>
          <w:rStyle w:val="StyleUnderline"/>
          <w:highlight w:val="green"/>
        </w:rPr>
        <w:t>labour as 'nature'</w:t>
      </w:r>
      <w:r w:rsidRPr="001410FF">
        <w:rPr>
          <w:sz w:val="16"/>
        </w:rPr>
        <w:t xml:space="preserve"> in the household is </w:t>
      </w:r>
      <w:r w:rsidRPr="000151C1">
        <w:rPr>
          <w:rStyle w:val="StyleUnderline"/>
          <w:highlight w:val="green"/>
        </w:rPr>
        <w:t>assumed but denied by the man of pr</w:t>
      </w:r>
      <w:r w:rsidRPr="00CF33EE">
        <w:rPr>
          <w:rStyle w:val="StyleUnderline"/>
          <w:highlight w:val="green"/>
        </w:rPr>
        <w:t>operty</w:t>
      </w:r>
      <w:r w:rsidRPr="001410FF">
        <w:rPr>
          <w:rStyle w:val="StyleUnderline"/>
        </w:rPr>
        <w:t xml:space="preserve"> as household head </w:t>
      </w:r>
      <w:r w:rsidRPr="000151C1">
        <w:rPr>
          <w:rStyle w:val="StyleUnderline"/>
          <w:highlight w:val="green"/>
        </w:rPr>
        <w:t>in his appropriation</w:t>
      </w:r>
      <w:r w:rsidRPr="001410FF">
        <w:rPr>
          <w:rStyle w:val="StyleUnderline"/>
        </w:rPr>
        <w:t xml:space="preserve"> to himself of the wider</w:t>
      </w:r>
      <w:r w:rsidRPr="001410FF">
        <w:rPr>
          <w:sz w:val="16"/>
        </w:rPr>
        <w:t xml:space="preserve"> social and economic rewards it makes possible [Waring, 1988; Okin, 1989]. Second, they </w:t>
      </w:r>
      <w:r w:rsidRPr="00DB084A">
        <w:rPr>
          <w:rStyle w:val="StyleUnderline"/>
        </w:rPr>
        <w:t>include labouring</w:t>
      </w:r>
      <w:r w:rsidRPr="001410FF">
        <w:rPr>
          <w:rStyle w:val="StyleUnderline"/>
        </w:rPr>
        <w:t>, non-propertied citizens, and all those social</w:t>
      </w:r>
      <w:r>
        <w:rPr>
          <w:rStyle w:val="StyleUnderline"/>
        </w:rPr>
        <w:t xml:space="preserve"> </w:t>
      </w:r>
      <w:r w:rsidRPr="001410FF">
        <w:rPr>
          <w:rStyle w:val="StyleUnderline"/>
        </w:rPr>
        <w:t>Others whose contributions to production</w:t>
      </w:r>
      <w:r w:rsidRPr="001410FF">
        <w:rPr>
          <w:sz w:val="16"/>
        </w:rPr>
        <w:t xml:space="preserve">, and to the society and the infrastructure which makes this production and property possible, are assumed but denied in liberal forms of appropriation. Thirdly, these Others </w:t>
      </w:r>
      <w:r w:rsidRPr="001410FF">
        <w:rPr>
          <w:rStyle w:val="StyleUnderline"/>
        </w:rPr>
        <w:t xml:space="preserve">include </w:t>
      </w:r>
      <w:r w:rsidRPr="00DB084A">
        <w:rPr>
          <w:rStyle w:val="StyleUnderline"/>
          <w:highlight w:val="green"/>
        </w:rPr>
        <w:t>the colonised</w:t>
      </w:r>
      <w:r w:rsidRPr="001410FF">
        <w:rPr>
          <w:sz w:val="16"/>
        </w:rPr>
        <w:t xml:space="preserve">, whose prior lands and prior and continuing labour are assumed but denied and appropriated in the formation and accumulation of the colonisers' property, often by assigning them the status of 'nature' [Shiva, 1994]. Fourthly, </w:t>
      </w:r>
      <w:r w:rsidRPr="001410FF">
        <w:rPr>
          <w:rStyle w:val="StyleUnderline"/>
        </w:rPr>
        <w:t xml:space="preserve">they include </w:t>
      </w:r>
      <w:r w:rsidRPr="00DB084A">
        <w:rPr>
          <w:rStyle w:val="StyleUnderline"/>
        </w:rPr>
        <w:t>animals</w:t>
      </w:r>
      <w:r w:rsidRPr="001410FF">
        <w:rPr>
          <w:rStyle w:val="StyleUnderline"/>
        </w:rPr>
        <w:t xml:space="preserve">, </w:t>
      </w:r>
      <w:r w:rsidRPr="00DB084A">
        <w:rPr>
          <w:rStyle w:val="StyleUnderline"/>
          <w:highlight w:val="green"/>
        </w:rPr>
        <w:t>nature and the earth itself</w:t>
      </w:r>
      <w:r w:rsidRPr="001410FF">
        <w:rPr>
          <w:rStyle w:val="StyleUnderline"/>
        </w:rPr>
        <w:t xml:space="preserve">, whose own </w:t>
      </w:r>
      <w:r w:rsidRPr="00DB084A">
        <w:rPr>
          <w:rStyle w:val="StyleUnderline"/>
          <w:highlight w:val="green"/>
        </w:rPr>
        <w:t>prior agency</w:t>
      </w:r>
      <w:r w:rsidRPr="001410FF">
        <w:rPr>
          <w:rStyle w:val="StyleUnderline"/>
        </w:rPr>
        <w:t xml:space="preserve"> and intentional organisation </w:t>
      </w:r>
      <w:r w:rsidRPr="00DB084A">
        <w:rPr>
          <w:rStyle w:val="StyleUnderline"/>
          <w:highlight w:val="green"/>
        </w:rPr>
        <w:t xml:space="preserve">is denied and overridden in </w:t>
      </w:r>
      <w:r w:rsidRPr="00DB084A">
        <w:rPr>
          <w:rStyle w:val="StyleUnderline"/>
        </w:rPr>
        <w:t xml:space="preserve">the foundation of </w:t>
      </w:r>
      <w:r w:rsidRPr="00DB084A">
        <w:rPr>
          <w:rStyle w:val="StyleUnderline"/>
          <w:highlight w:val="green"/>
        </w:rPr>
        <w:t>property</w:t>
      </w:r>
      <w:r w:rsidRPr="001410FF">
        <w:rPr>
          <w:sz w:val="16"/>
        </w:rPr>
        <w:t xml:space="preserve">.20 The man of property assumes the contribution of nature in the form of a continuing support base for production, accumulation and renewal, but also denies it, not infrequently in even stronger terms than </w:t>
      </w:r>
      <w:r w:rsidRPr="00DB084A">
        <w:rPr>
          <w:rStyle w:val="StyleUnderline"/>
          <w:highlight w:val="green"/>
        </w:rPr>
        <w:t>he denies</w:t>
      </w:r>
      <w:r w:rsidRPr="001410FF">
        <w:rPr>
          <w:rStyle w:val="StyleUnderline"/>
        </w:rPr>
        <w:t xml:space="preserve"> these human </w:t>
      </w:r>
      <w:r w:rsidRPr="00DB084A">
        <w:rPr>
          <w:rStyle w:val="StyleUnderline"/>
          <w:highlight w:val="green"/>
        </w:rPr>
        <w:t>Others, failing to</w:t>
      </w:r>
      <w:r w:rsidRPr="001410FF">
        <w:rPr>
          <w:rStyle w:val="StyleUnderline"/>
        </w:rPr>
        <w:t xml:space="preserve"> recognise</w:t>
      </w:r>
      <w:r>
        <w:rPr>
          <w:rStyle w:val="StyleUnderline"/>
        </w:rPr>
        <w:t xml:space="preserve"> </w:t>
      </w:r>
      <w:r w:rsidRPr="00DF1D14">
        <w:rPr>
          <w:rStyle w:val="StyleUnderline"/>
        </w:rPr>
        <w:t>and</w:t>
      </w:r>
      <w:r w:rsidRPr="001410FF">
        <w:rPr>
          <w:rStyle w:val="StyleUnderline"/>
        </w:rPr>
        <w:t xml:space="preserve"> </w:t>
      </w:r>
      <w:r w:rsidRPr="00DF1D14">
        <w:rPr>
          <w:rStyle w:val="StyleUnderline"/>
          <w:highlight w:val="green"/>
        </w:rPr>
        <w:t>allow</w:t>
      </w:r>
      <w:r w:rsidRPr="001410FF">
        <w:rPr>
          <w:rStyle w:val="StyleUnderline"/>
        </w:rPr>
        <w:t xml:space="preserve">, in his economic and cultural systems, for </w:t>
      </w:r>
      <w:r w:rsidRPr="00DB084A">
        <w:rPr>
          <w:rStyle w:val="StyleUnderline"/>
          <w:highlight w:val="green"/>
        </w:rPr>
        <w:t>nature's</w:t>
      </w:r>
      <w:r w:rsidRPr="001410FF">
        <w:rPr>
          <w:rStyle w:val="StyleUnderline"/>
        </w:rPr>
        <w:t xml:space="preserve"> reproduction</w:t>
      </w:r>
      <w:r>
        <w:rPr>
          <w:rStyle w:val="StyleUnderline"/>
        </w:rPr>
        <w:t xml:space="preserve"> </w:t>
      </w:r>
      <w:r w:rsidRPr="001410FF">
        <w:rPr>
          <w:rStyle w:val="StyleUnderline"/>
        </w:rPr>
        <w:t xml:space="preserve">and </w:t>
      </w:r>
      <w:r w:rsidRPr="00DB084A">
        <w:rPr>
          <w:rStyle w:val="StyleUnderline"/>
          <w:highlight w:val="green"/>
        </w:rPr>
        <w:t>continuation</w:t>
      </w:r>
      <w:r w:rsidRPr="001410FF">
        <w:rPr>
          <w:rStyle w:val="StyleUnderline"/>
        </w:rPr>
        <w:t>.</w:t>
      </w:r>
      <w:r w:rsidRPr="001410FF">
        <w:rPr>
          <w:sz w:val="16"/>
        </w:rPr>
        <w:t>21 This denial establishes the basic ecological rationality characteristic of liberalism.22</w:t>
      </w:r>
      <w:r w:rsidRPr="00E50877">
        <w:br/>
      </w:r>
    </w:p>
    <w:p w14:paraId="337C3462" w14:textId="77777777" w:rsidR="001C2C5E" w:rsidRDefault="001C2C5E" w:rsidP="001C2C5E">
      <w:pPr>
        <w:pStyle w:val="Heading4"/>
      </w:pPr>
      <w:r>
        <w:t xml:space="preserve">Critical feminist policy analysis captures the benefits of policy making but avoids the epistemological pitfalls of exclusion – it’s goldilocks </w:t>
      </w:r>
    </w:p>
    <w:p w14:paraId="3EF26978" w14:textId="77777777" w:rsidR="001C2C5E" w:rsidRPr="00680F59" w:rsidRDefault="001C2C5E" w:rsidP="001C2C5E">
      <w:pPr>
        <w:rPr>
          <w:rStyle w:val="Style13ptBold"/>
        </w:rPr>
      </w:pPr>
      <w:r w:rsidRPr="00680F59">
        <w:rPr>
          <w:rStyle w:val="Style13ptBold"/>
        </w:rPr>
        <w:t>Shaw 04</w:t>
      </w:r>
    </w:p>
    <w:p w14:paraId="74C50093" w14:textId="77777777" w:rsidR="001C2C5E" w:rsidRPr="00680F59" w:rsidRDefault="001C2C5E" w:rsidP="001C2C5E">
      <w:pPr>
        <w:rPr>
          <w:b/>
          <w:sz w:val="20"/>
          <w:szCs w:val="20"/>
        </w:rPr>
      </w:pPr>
      <w:r w:rsidRPr="00680F59">
        <w:rPr>
          <w:bCs/>
          <w:sz w:val="20"/>
          <w:szCs w:val="20"/>
        </w:rPr>
        <w:t>(</w:t>
      </w:r>
      <w:r w:rsidRPr="00680F59">
        <w:rPr>
          <w:sz w:val="20"/>
          <w:szCs w:val="20"/>
        </w:rPr>
        <w:t>associate professor of Urban Education, Temple University</w:t>
      </w:r>
      <w:r w:rsidRPr="00680F59">
        <w:rPr>
          <w:b/>
          <w:sz w:val="20"/>
          <w:szCs w:val="20"/>
        </w:rPr>
        <w:t xml:space="preserve">. </w:t>
      </w:r>
      <w:r w:rsidRPr="00680F59">
        <w:rPr>
          <w:sz w:val="20"/>
          <w:szCs w:val="20"/>
        </w:rPr>
        <w:t>Kathleen, Journal of Higher Education, 1/1,  “Using feminist critical policy analysis in the realm of higher education; the case of welfare reform as gendered educational policy.”, lexis)</w:t>
      </w:r>
    </w:p>
    <w:p w14:paraId="44B3FB64" w14:textId="77777777" w:rsidR="001C2C5E" w:rsidRDefault="001C2C5E" w:rsidP="001C2C5E">
      <w:pPr>
        <w:rPr>
          <w:sz w:val="14"/>
        </w:rPr>
      </w:pPr>
      <w:r w:rsidRPr="00704A9D">
        <w:rPr>
          <w:u w:val="single"/>
        </w:rPr>
        <w:t xml:space="preserve">The </w:t>
      </w:r>
      <w:r w:rsidRPr="009B0FF7">
        <w:rPr>
          <w:highlight w:val="green"/>
          <w:u w:val="single"/>
        </w:rPr>
        <w:t>Benefits of Critical Feminist Policy Analysis</w:t>
      </w:r>
      <w:r>
        <w:rPr>
          <w:u w:val="single"/>
        </w:rPr>
        <w:t xml:space="preserve"> </w:t>
      </w:r>
      <w:r w:rsidRPr="003A434E">
        <w:rPr>
          <w:u w:val="single"/>
        </w:rPr>
        <w:t>By nearly all accounts</w:t>
      </w:r>
      <w:r w:rsidRPr="00704A9D">
        <w:rPr>
          <w:u w:val="single"/>
        </w:rPr>
        <w:t xml:space="preserve"> in the mainstream media, </w:t>
      </w:r>
      <w:r w:rsidRPr="003A434E">
        <w:rPr>
          <w:u w:val="single"/>
        </w:rPr>
        <w:t>welfare reform is</w:t>
      </w:r>
      <w:r w:rsidRPr="00704A9D">
        <w:rPr>
          <w:u w:val="single"/>
        </w:rPr>
        <w:t xml:space="preserve"> portrayed as </w:t>
      </w:r>
      <w:r w:rsidRPr="003A434E">
        <w:rPr>
          <w:u w:val="single"/>
        </w:rPr>
        <w:t>a</w:t>
      </w:r>
      <w:r w:rsidRPr="00704A9D">
        <w:rPr>
          <w:u w:val="single"/>
        </w:rPr>
        <w:t xml:space="preserve"> resounding </w:t>
      </w:r>
      <w:r w:rsidRPr="009B0FF7">
        <w:rPr>
          <w:highlight w:val="green"/>
          <w:u w:val="single"/>
        </w:rPr>
        <w:t>success</w:t>
      </w:r>
      <w:r w:rsidRPr="009B0FF7">
        <w:rPr>
          <w:sz w:val="14"/>
          <w:highlight w:val="green"/>
        </w:rPr>
        <w:t>.</w:t>
      </w:r>
      <w:r w:rsidRPr="00704A9D">
        <w:rPr>
          <w:sz w:val="14"/>
        </w:rPr>
        <w:t xml:space="preserve"> Bill Clinton, who signed the legislation in 1996, has pointed to it as one of his greatest achievements,</w:t>
      </w:r>
      <w:r>
        <w:rPr>
          <w:sz w:val="14"/>
        </w:rPr>
        <w:t xml:space="preserve"> </w:t>
      </w:r>
      <w:r w:rsidRPr="00704A9D">
        <w:rPr>
          <w:sz w:val="14"/>
        </w:rPr>
        <w:t>and current President George W. Bush is touting it as an American success story, eagerly embracing the "success" of the work-first ideology by attempting to increase the work requirements to forty hours a week. If such a bill is passed, forty states are likely to further cut</w:t>
      </w:r>
      <w:r>
        <w:rPr>
          <w:sz w:val="14"/>
        </w:rPr>
        <w:t xml:space="preserve"> </w:t>
      </w:r>
      <w:r w:rsidRPr="00704A9D">
        <w:rPr>
          <w:sz w:val="14"/>
        </w:rPr>
        <w:t>access to postsecondary education and training to avoid financial penalties (Center for Law and Social Policy, 2002). Virtually no one is</w:t>
      </w:r>
      <w:r>
        <w:rPr>
          <w:sz w:val="14"/>
        </w:rPr>
        <w:t xml:space="preserve"> </w:t>
      </w:r>
      <w:r w:rsidRPr="00704A9D">
        <w:rPr>
          <w:sz w:val="14"/>
        </w:rPr>
        <w:t>questioning this analysis of welfare reform, in large part because the only outcome that has received any real attention is the reduction</w:t>
      </w:r>
      <w:r>
        <w:rPr>
          <w:sz w:val="14"/>
        </w:rPr>
        <w:t xml:space="preserve"> </w:t>
      </w:r>
      <w:r w:rsidRPr="00704A9D">
        <w:rPr>
          <w:sz w:val="14"/>
        </w:rPr>
        <w:t>in welfare rolls, which have dropped by as much as 60% in some states (Applied Research Center, 2001). When measured by this seemingly objective outcome, welfare reform can indeed be viewed as a success.</w:t>
      </w:r>
      <w:r>
        <w:rPr>
          <w:sz w:val="14"/>
        </w:rPr>
        <w:t xml:space="preserve"> </w:t>
      </w:r>
      <w:r w:rsidRPr="003A434E">
        <w:rPr>
          <w:u w:val="single"/>
        </w:rPr>
        <w:t xml:space="preserve">Yet the </w:t>
      </w:r>
      <w:r w:rsidRPr="009B0FF7">
        <w:rPr>
          <w:highlight w:val="green"/>
          <w:u w:val="single"/>
        </w:rPr>
        <w:t xml:space="preserve">picture is </w:t>
      </w:r>
      <w:r w:rsidRPr="003A434E">
        <w:rPr>
          <w:u w:val="single"/>
        </w:rPr>
        <w:t xml:space="preserve">quite </w:t>
      </w:r>
      <w:r w:rsidRPr="009B0FF7">
        <w:rPr>
          <w:highlight w:val="green"/>
          <w:u w:val="single"/>
        </w:rPr>
        <w:t>different when</w:t>
      </w:r>
      <w:r w:rsidRPr="00704A9D">
        <w:rPr>
          <w:u w:val="single"/>
        </w:rPr>
        <w:t xml:space="preserve"> welfare </w:t>
      </w:r>
      <w:r w:rsidRPr="009B0FF7">
        <w:rPr>
          <w:highlight w:val="green"/>
          <w:u w:val="single"/>
        </w:rPr>
        <w:t>reform is analyzed</w:t>
      </w:r>
      <w:r>
        <w:rPr>
          <w:highlight w:val="green"/>
          <w:u w:val="single"/>
        </w:rPr>
        <w:t xml:space="preserve"> </w:t>
      </w:r>
      <w:r w:rsidRPr="009B0FF7">
        <w:rPr>
          <w:highlight w:val="green"/>
          <w:u w:val="single"/>
        </w:rPr>
        <w:t>through the lens of feminist critical policy analysis</w:t>
      </w:r>
      <w:r w:rsidRPr="00704A9D">
        <w:rPr>
          <w:u w:val="single"/>
        </w:rPr>
        <w:t>.</w:t>
      </w:r>
      <w:r w:rsidRPr="00704A9D">
        <w:rPr>
          <w:sz w:val="14"/>
        </w:rPr>
        <w:t xml:space="preserve"> </w:t>
      </w:r>
      <w:r w:rsidRPr="00704A9D">
        <w:rPr>
          <w:u w:val="single"/>
        </w:rPr>
        <w:t>Economic self-sufficiency, rather than moving off the welfare rolls, is a more appropriate policy goal for poor women, and obtaining adequate educationand training is the surest route to long-term economic stability</w:t>
      </w:r>
      <w:r w:rsidRPr="00704A9D">
        <w:rPr>
          <w:sz w:val="14"/>
        </w:rPr>
        <w:t>. Ifwelfare reform is measured against this standard, its success is surely called into question, since access to postsecondary education hasdropped dramatically, 1/4 of former welfare recipients live in poverty, and the poorest women became poorer following welfare reform (Sherman, 1998). Women who receive welfare are not, by and large, able topursue education and training, and those who do have a tenuous hold on the educational process. Moreover, the type of education availableto welfare recipients is short-term and nontransferable, a fact thatrenders it far less useful than more traditional forms of education.</w:t>
      </w:r>
      <w:r>
        <w:rPr>
          <w:sz w:val="14"/>
        </w:rPr>
        <w:t xml:space="preserve"> </w:t>
      </w:r>
      <w:r w:rsidRPr="00704A9D">
        <w:rPr>
          <w:u w:val="single"/>
        </w:rPr>
        <w:t xml:space="preserve">Using feminist critical policy analysis, I have engaged in an exercise to illustrate how </w:t>
      </w:r>
      <w:r w:rsidRPr="003A434E">
        <w:rPr>
          <w:u w:val="single"/>
        </w:rPr>
        <w:t xml:space="preserve">policy </w:t>
      </w:r>
      <w:r w:rsidRPr="009B0FF7">
        <w:rPr>
          <w:highlight w:val="green"/>
          <w:u w:val="single"/>
        </w:rPr>
        <w:t xml:space="preserve">formation and implementation can be </w:t>
      </w:r>
      <w:r w:rsidRPr="003A434E">
        <w:rPr>
          <w:u w:val="single"/>
        </w:rPr>
        <w:t xml:space="preserve">understood as a series of </w:t>
      </w:r>
      <w:r w:rsidRPr="009B0FF7">
        <w:rPr>
          <w:highlight w:val="green"/>
          <w:u w:val="single"/>
        </w:rPr>
        <w:t>disconnects between policymakers and mainstream</w:t>
      </w:r>
      <w:r>
        <w:rPr>
          <w:highlight w:val="green"/>
          <w:u w:val="single"/>
        </w:rPr>
        <w:t xml:space="preserve"> </w:t>
      </w:r>
      <w:r w:rsidRPr="009B0FF7">
        <w:rPr>
          <w:highlight w:val="green"/>
          <w:u w:val="single"/>
        </w:rPr>
        <w:t>analysts</w:t>
      </w:r>
      <w:r w:rsidRPr="00704A9D">
        <w:rPr>
          <w:sz w:val="14"/>
        </w:rPr>
        <w:t xml:space="preserve"> and the individuals whose lives are most affected by the policy. Utilizing welfare reform as a case study of broad social policy</w:t>
      </w:r>
      <w:r>
        <w:rPr>
          <w:sz w:val="14"/>
        </w:rPr>
        <w:t xml:space="preserve"> </w:t>
      </w:r>
      <w:r w:rsidRPr="00704A9D">
        <w:rPr>
          <w:sz w:val="14"/>
        </w:rPr>
        <w:t>and its effects on access to higher education, this analytical lenshas clearly revealed the ways in which various elements of policy can</w:t>
      </w:r>
      <w:r>
        <w:rPr>
          <w:sz w:val="14"/>
        </w:rPr>
        <w:t xml:space="preserve"> </w:t>
      </w:r>
      <w:r w:rsidRPr="00704A9D">
        <w:rPr>
          <w:sz w:val="14"/>
        </w:rPr>
        <w:t>create particularly onerous barriers to education and training for poor women. Elements of formal policy clearly create enormous barriers</w:t>
      </w:r>
      <w:r>
        <w:rPr>
          <w:sz w:val="14"/>
        </w:rPr>
        <w:t xml:space="preserve"> </w:t>
      </w:r>
      <w:r w:rsidRPr="00704A9D">
        <w:rPr>
          <w:sz w:val="14"/>
        </w:rPr>
        <w:t>to education. Limits on the amount and type of education available,an emphasis on rapid employment, lifetime limits on the receipt of welfare, and lack of access to child care create barriers to educationso high that most women receiving welfare cannot overcome them.</w:t>
      </w:r>
      <w:r>
        <w:rPr>
          <w:sz w:val="14"/>
        </w:rPr>
        <w:t xml:space="preserve"> </w:t>
      </w:r>
      <w:r w:rsidRPr="00704A9D">
        <w:rPr>
          <w:sz w:val="14"/>
        </w:rPr>
        <w:t xml:space="preserve">Yet </w:t>
      </w:r>
      <w:r w:rsidRPr="009B0FF7">
        <w:rPr>
          <w:highlight w:val="green"/>
          <w:u w:val="single"/>
          <w:bdr w:val="single" w:sz="4" w:space="0" w:color="auto"/>
        </w:rPr>
        <w:t>equally important is the policy implementation process.</w:t>
      </w:r>
      <w:r w:rsidRPr="00704A9D">
        <w:rPr>
          <w:u w:val="single"/>
        </w:rPr>
        <w:t xml:space="preserve"> The informal elements of policy in action</w:t>
      </w:r>
      <w:r w:rsidRPr="00704A9D">
        <w:rPr>
          <w:sz w:val="14"/>
        </w:rPr>
        <w:t>, such as the ways in which case-workers, states and educational institutions respond to the policy with</w:t>
      </w:r>
      <w:r>
        <w:rPr>
          <w:sz w:val="14"/>
        </w:rPr>
        <w:t xml:space="preserve"> </w:t>
      </w:r>
      <w:r w:rsidRPr="00704A9D">
        <w:rPr>
          <w:sz w:val="14"/>
        </w:rPr>
        <w:t xml:space="preserve">specific practices, </w:t>
      </w:r>
      <w:r w:rsidRPr="00704A9D">
        <w:rPr>
          <w:u w:val="single"/>
        </w:rPr>
        <w:t>can also erect enormous barriers to education</w:t>
      </w:r>
      <w:r w:rsidRPr="00704A9D">
        <w:rPr>
          <w:sz w:val="14"/>
        </w:rPr>
        <w:t>. When combined, then, formal policy and informal elements of welfare policy implementation create a web of obstructions to education. In large part, these barriers are exacerbated because policymakers and implementers are blind to the unique context of the lives of poor, single</w:t>
      </w:r>
      <w:r>
        <w:rPr>
          <w:sz w:val="14"/>
        </w:rPr>
        <w:t xml:space="preserve"> </w:t>
      </w:r>
      <w:r w:rsidRPr="00704A9D">
        <w:rPr>
          <w:sz w:val="14"/>
        </w:rPr>
        <w:t>mothers. And many of these barriers are simply not visible when welfare reform is examined using more conventional modes of policy analysis.</w:t>
      </w:r>
      <w:r>
        <w:rPr>
          <w:sz w:val="14"/>
        </w:rPr>
        <w:t xml:space="preserve"> </w:t>
      </w:r>
      <w:r w:rsidRPr="00704A9D">
        <w:rPr>
          <w:sz w:val="14"/>
        </w:rPr>
        <w:t xml:space="preserve">This article utilizes welfare reform as a case study in employing feminist critical policy analysis to policy that affects access to postsecondary education. As I hope my analysis has illustrated, </w:t>
      </w:r>
      <w:r w:rsidRPr="003A434E">
        <w:rPr>
          <w:u w:val="single"/>
        </w:rPr>
        <w:t xml:space="preserve">this </w:t>
      </w:r>
      <w:r w:rsidRPr="009B0FF7">
        <w:rPr>
          <w:highlight w:val="green"/>
          <w:u w:val="single"/>
        </w:rPr>
        <w:t xml:space="preserve">methodological and analytical tool provides a </w:t>
      </w:r>
      <w:r w:rsidRPr="003A434E">
        <w:rPr>
          <w:u w:val="single"/>
        </w:rPr>
        <w:t xml:space="preserve">potential </w:t>
      </w:r>
      <w:r w:rsidRPr="009B0FF7">
        <w:rPr>
          <w:highlight w:val="green"/>
          <w:u w:val="single"/>
        </w:rPr>
        <w:t xml:space="preserve">corrective to </w:t>
      </w:r>
      <w:r w:rsidRPr="003A434E">
        <w:rPr>
          <w:u w:val="single"/>
        </w:rPr>
        <w:t xml:space="preserve">more </w:t>
      </w:r>
      <w:r w:rsidRPr="009B0FF7">
        <w:rPr>
          <w:highlight w:val="green"/>
          <w:u w:val="single"/>
        </w:rPr>
        <w:t xml:space="preserve">traditional analyses </w:t>
      </w:r>
      <w:r w:rsidRPr="003A434E">
        <w:rPr>
          <w:u w:val="single"/>
        </w:rPr>
        <w:t>of policy</w:t>
      </w:r>
      <w:r w:rsidRPr="00704A9D">
        <w:rPr>
          <w:u w:val="single"/>
        </w:rPr>
        <w:t xml:space="preserve"> in general</w:t>
      </w:r>
      <w:r w:rsidRPr="00704A9D">
        <w:rPr>
          <w:sz w:val="14"/>
        </w:rPr>
        <w:t xml:space="preserve">, and higher education policy in particular. </w:t>
      </w:r>
      <w:r w:rsidRPr="003A434E">
        <w:rPr>
          <w:u w:val="single"/>
        </w:rPr>
        <w:t xml:space="preserve">This </w:t>
      </w:r>
      <w:r w:rsidRPr="009B0FF7">
        <w:rPr>
          <w:highlight w:val="green"/>
          <w:u w:val="single"/>
        </w:rPr>
        <w:t xml:space="preserve">framework is self-consciously anchored by </w:t>
      </w:r>
      <w:r w:rsidRPr="009B0FF7">
        <w:rPr>
          <w:highlight w:val="green"/>
          <w:u w:val="single"/>
          <w:bdr w:val="single" w:sz="4" w:space="0" w:color="auto"/>
        </w:rPr>
        <w:t xml:space="preserve">questions of whether </w:t>
      </w:r>
      <w:r w:rsidRPr="003A434E">
        <w:rPr>
          <w:u w:val="single"/>
          <w:bdr w:val="single" w:sz="4" w:space="0" w:color="auto"/>
        </w:rPr>
        <w:t xml:space="preserve">particular </w:t>
      </w:r>
      <w:r w:rsidRPr="009B0FF7">
        <w:rPr>
          <w:highlight w:val="green"/>
          <w:u w:val="single"/>
          <w:bdr w:val="single" w:sz="4" w:space="0" w:color="auto"/>
        </w:rPr>
        <w:t xml:space="preserve">policies will empower </w:t>
      </w:r>
      <w:r w:rsidRPr="003A434E">
        <w:rPr>
          <w:u w:val="single"/>
          <w:bdr w:val="single" w:sz="4" w:space="0" w:color="auto"/>
        </w:rPr>
        <w:t xml:space="preserve">and democratize </w:t>
      </w:r>
      <w:r w:rsidRPr="009B0FF7">
        <w:rPr>
          <w:highlight w:val="green"/>
          <w:u w:val="single"/>
          <w:bdr w:val="single" w:sz="4" w:space="0" w:color="auto"/>
        </w:rPr>
        <w:t>women</w:t>
      </w:r>
      <w:r w:rsidRPr="00704A9D">
        <w:rPr>
          <w:sz w:val="14"/>
        </w:rPr>
        <w:t xml:space="preserve"> </w:t>
      </w:r>
    </w:p>
    <w:p w14:paraId="47C00C0F" w14:textId="77777777" w:rsidR="001C2C5E" w:rsidRDefault="001C2C5E" w:rsidP="001C2C5E">
      <w:pPr>
        <w:rPr>
          <w:sz w:val="14"/>
        </w:rPr>
      </w:pPr>
    </w:p>
    <w:p w14:paraId="2D9B8865" w14:textId="77777777" w:rsidR="001C2C5E" w:rsidRDefault="001C2C5E" w:rsidP="001C2C5E">
      <w:pPr>
        <w:rPr>
          <w:sz w:val="14"/>
        </w:rPr>
      </w:pPr>
    </w:p>
    <w:p w14:paraId="42CC6894" w14:textId="77777777" w:rsidR="001C2C5E" w:rsidRDefault="001C2C5E" w:rsidP="001C2C5E">
      <w:pPr>
        <w:rPr>
          <w:sz w:val="14"/>
        </w:rPr>
      </w:pPr>
      <w:r w:rsidRPr="00704A9D">
        <w:rPr>
          <w:sz w:val="14"/>
        </w:rPr>
        <w:t>(Kahne, 1994). As such, it is an analytical perspective that allows policy researchers to place gender at the center of analyses, and</w:t>
      </w:r>
      <w:r>
        <w:rPr>
          <w:sz w:val="14"/>
        </w:rPr>
        <w:t xml:space="preserve"> </w:t>
      </w:r>
      <w:r w:rsidRPr="00704A9D">
        <w:rPr>
          <w:u w:val="single"/>
        </w:rPr>
        <w:t>it allows</w:t>
      </w:r>
      <w:r w:rsidRPr="00704A9D">
        <w:rPr>
          <w:sz w:val="14"/>
        </w:rPr>
        <w:t xml:space="preserve"> as well </w:t>
      </w:r>
      <w:r w:rsidRPr="00704A9D">
        <w:rPr>
          <w:u w:val="single"/>
        </w:rPr>
        <w:t>the development of democratizing solutions to current policy conundrums</w:t>
      </w:r>
      <w:r w:rsidRPr="00704A9D">
        <w:rPr>
          <w:sz w:val="14"/>
        </w:rPr>
        <w:t xml:space="preserve"> (Marshall, 1999).</w:t>
      </w:r>
      <w:r>
        <w:rPr>
          <w:sz w:val="14"/>
        </w:rPr>
        <w:t xml:space="preserve"> </w:t>
      </w:r>
      <w:r w:rsidRPr="00704A9D">
        <w:rPr>
          <w:sz w:val="14"/>
        </w:rPr>
        <w:t xml:space="preserve">As the field of higher education continues to exhibit an increasedinterest in issues of power, representation, and social justice, feminist critical policy analysis can be utilized as an important tool with which to analyze emerging educational policies. </w:t>
      </w:r>
      <w:r w:rsidRPr="003A434E">
        <w:rPr>
          <w:u w:val="single"/>
        </w:rPr>
        <w:t xml:space="preserve">This </w:t>
      </w:r>
      <w:r w:rsidRPr="003A434E">
        <w:rPr>
          <w:highlight w:val="green"/>
          <w:u w:val="single"/>
        </w:rPr>
        <w:t>approach to</w:t>
      </w:r>
      <w:r w:rsidRPr="003A434E">
        <w:rPr>
          <w:u w:val="single"/>
        </w:rPr>
        <w:t xml:space="preserve"> policy </w:t>
      </w:r>
      <w:r w:rsidRPr="009B0FF7">
        <w:rPr>
          <w:highlight w:val="green"/>
          <w:u w:val="single"/>
        </w:rPr>
        <w:t xml:space="preserve">analysis </w:t>
      </w:r>
      <w:r w:rsidRPr="003A434E">
        <w:rPr>
          <w:highlight w:val="green"/>
          <w:u w:val="single"/>
        </w:rPr>
        <w:t xml:space="preserve">encourages </w:t>
      </w:r>
      <w:r w:rsidRPr="003A434E">
        <w:rPr>
          <w:u w:val="single"/>
        </w:rPr>
        <w:t xml:space="preserve">us </w:t>
      </w:r>
      <w:r w:rsidRPr="003A434E">
        <w:rPr>
          <w:highlight w:val="green"/>
          <w:u w:val="single"/>
        </w:rPr>
        <w:t>to understand the broad</w:t>
      </w:r>
      <w:r w:rsidRPr="003A434E">
        <w:rPr>
          <w:u w:val="single"/>
        </w:rPr>
        <w:t xml:space="preserve">er </w:t>
      </w:r>
      <w:r w:rsidRPr="003A434E">
        <w:rPr>
          <w:highlight w:val="green"/>
          <w:u w:val="single"/>
        </w:rPr>
        <w:t xml:space="preserve">context </w:t>
      </w:r>
      <w:r w:rsidRPr="003A434E">
        <w:rPr>
          <w:u w:val="single"/>
        </w:rPr>
        <w:t xml:space="preserve">in which </w:t>
      </w:r>
      <w:r w:rsidRPr="009B0FF7">
        <w:rPr>
          <w:highlight w:val="green"/>
          <w:u w:val="single"/>
        </w:rPr>
        <w:t xml:space="preserve">policy is developed and enacted and </w:t>
      </w:r>
      <w:r w:rsidRPr="003A434E">
        <w:rPr>
          <w:u w:val="single"/>
        </w:rPr>
        <w:t xml:space="preserve">to understand as well </w:t>
      </w:r>
      <w:r w:rsidRPr="009B0FF7">
        <w:rPr>
          <w:highlight w:val="green"/>
          <w:u w:val="single"/>
        </w:rPr>
        <w:t xml:space="preserve">the particularities of </w:t>
      </w:r>
      <w:r w:rsidRPr="003A434E">
        <w:rPr>
          <w:u w:val="single"/>
        </w:rPr>
        <w:t xml:space="preserve">the </w:t>
      </w:r>
      <w:r w:rsidRPr="009B0FF7">
        <w:rPr>
          <w:highlight w:val="green"/>
          <w:u w:val="single"/>
        </w:rPr>
        <w:t xml:space="preserve">lives </w:t>
      </w:r>
      <w:r w:rsidRPr="003A434E">
        <w:rPr>
          <w:u w:val="single"/>
        </w:rPr>
        <w:t xml:space="preserve">of those </w:t>
      </w:r>
      <w:r w:rsidRPr="009B0FF7">
        <w:rPr>
          <w:highlight w:val="green"/>
          <w:u w:val="single"/>
        </w:rPr>
        <w:t xml:space="preserve">most affected </w:t>
      </w:r>
      <w:r w:rsidRPr="003A434E">
        <w:rPr>
          <w:u w:val="single"/>
        </w:rPr>
        <w:t>by policy</w:t>
      </w:r>
      <w:r w:rsidRPr="003A434E">
        <w:rPr>
          <w:sz w:val="14"/>
        </w:rPr>
        <w:t>.</w:t>
      </w:r>
      <w:r w:rsidRPr="00704A9D">
        <w:rPr>
          <w:sz w:val="14"/>
        </w:rPr>
        <w:t xml:space="preserve"> Thus, forexample, an examination of financial aid policy utilizing feminist critical policy analysis might focus on whether such policies disadvantage women, whose attendance patterns or ability to pay tuition may differ from those of men because of familial or childcare responsibilities. Similarly, this lens can be used to determine whether articulation agreements between two- and four-year institutions may be biased against particular areas of study in which women are frequently overrepresented; and the movement towards workforce development, contract training, and other nondegree-granting programs could be examined through the experiences of women to determine whether such programs present particular difficulties or benefits for women.</w:t>
      </w:r>
      <w:r>
        <w:rPr>
          <w:sz w:val="14"/>
        </w:rPr>
        <w:t xml:space="preserve"> </w:t>
      </w:r>
      <w:r w:rsidRPr="00704A9D">
        <w:rPr>
          <w:sz w:val="14"/>
        </w:rPr>
        <w:t>Too, broader social policy can also be examined through a criticallens to develop a better understanding of how such policies may affect access to higher education generally, and for women in particular.Recent or potential changes in family leave and marital law, health care and insurance policies, and economic development policies may well be seen as unrelated to access to higher education, and as gender-neutral public policy. But, as this analysis of welfare reform has hopefully illustrated, such seemingly straightforward policies become much more complicated when examined from the perspective of women's lives. Moreover, because such policies affect important aspects of women's lives, they can affect the ability and willingness of women to pursue postsecondary education in a myriad of ways.</w:t>
      </w:r>
      <w:r>
        <w:rPr>
          <w:sz w:val="14"/>
        </w:rPr>
        <w:t xml:space="preserve"> </w:t>
      </w:r>
      <w:r w:rsidRPr="00704A9D">
        <w:rPr>
          <w:sz w:val="14"/>
        </w:rPr>
        <w:t xml:space="preserve">Ultimately, </w:t>
      </w:r>
      <w:r w:rsidRPr="003A434E">
        <w:rPr>
          <w:highlight w:val="green"/>
          <w:u w:val="single"/>
        </w:rPr>
        <w:t xml:space="preserve">policy analysis that </w:t>
      </w:r>
      <w:r w:rsidRPr="009B0FF7">
        <w:rPr>
          <w:highlight w:val="green"/>
          <w:u w:val="single"/>
        </w:rPr>
        <w:t>poses as "neutral</w:t>
      </w:r>
      <w:r w:rsidRPr="00704A9D">
        <w:rPr>
          <w:sz w:val="14"/>
        </w:rPr>
        <w:t>" in any sense of</w:t>
      </w:r>
      <w:r>
        <w:rPr>
          <w:sz w:val="14"/>
        </w:rPr>
        <w:t xml:space="preserve"> </w:t>
      </w:r>
      <w:r w:rsidRPr="00704A9D">
        <w:rPr>
          <w:sz w:val="14"/>
        </w:rPr>
        <w:t xml:space="preserve">that word </w:t>
      </w:r>
      <w:r w:rsidRPr="009B0FF7">
        <w:rPr>
          <w:highlight w:val="green"/>
          <w:u w:val="single"/>
        </w:rPr>
        <w:t>is</w:t>
      </w:r>
      <w:r w:rsidRPr="00704A9D">
        <w:rPr>
          <w:u w:val="single"/>
        </w:rPr>
        <w:t xml:space="preserve"> </w:t>
      </w:r>
      <w:r w:rsidRPr="00704A9D">
        <w:rPr>
          <w:sz w:val="14"/>
        </w:rPr>
        <w:t xml:space="preserve">not only </w:t>
      </w:r>
      <w:r w:rsidRPr="009B0FF7">
        <w:rPr>
          <w:highlight w:val="green"/>
          <w:u w:val="single"/>
        </w:rPr>
        <w:t>inadequate</w:t>
      </w:r>
      <w:r w:rsidRPr="009B0FF7">
        <w:rPr>
          <w:sz w:val="14"/>
          <w:highlight w:val="green"/>
        </w:rPr>
        <w:t xml:space="preserve"> i</w:t>
      </w:r>
      <w:r w:rsidRPr="00704A9D">
        <w:rPr>
          <w:sz w:val="14"/>
        </w:rPr>
        <w:t xml:space="preserve">n developing a full understandingof educational policy. In addition, </w:t>
      </w:r>
      <w:r w:rsidRPr="009B0FF7">
        <w:rPr>
          <w:highlight w:val="green"/>
          <w:u w:val="single"/>
        </w:rPr>
        <w:t>it can</w:t>
      </w:r>
      <w:r w:rsidRPr="00704A9D">
        <w:rPr>
          <w:u w:val="single"/>
        </w:rPr>
        <w:t xml:space="preserve"> also </w:t>
      </w:r>
      <w:r w:rsidRPr="009B0FF7">
        <w:rPr>
          <w:highlight w:val="green"/>
          <w:u w:val="single"/>
        </w:rPr>
        <w:t>obscure and dismiss</w:t>
      </w:r>
      <w:r w:rsidRPr="00704A9D">
        <w:rPr>
          <w:u w:val="single"/>
        </w:rPr>
        <w:t xml:space="preserve"> as unimportant the </w:t>
      </w:r>
      <w:r w:rsidRPr="009B0FF7">
        <w:rPr>
          <w:highlight w:val="green"/>
          <w:u w:val="single"/>
        </w:rPr>
        <w:t xml:space="preserve">differential effects of </w:t>
      </w:r>
      <w:r w:rsidRPr="003A434E">
        <w:rPr>
          <w:u w:val="single"/>
        </w:rPr>
        <w:t xml:space="preserve">such </w:t>
      </w:r>
      <w:r w:rsidRPr="009B0FF7">
        <w:rPr>
          <w:highlight w:val="green"/>
          <w:u w:val="single"/>
        </w:rPr>
        <w:t>policies</w:t>
      </w:r>
      <w:r w:rsidRPr="00704A9D">
        <w:rPr>
          <w:u w:val="single"/>
        </w:rPr>
        <w:t xml:space="preserve"> on our most vulnerable populations. </w:t>
      </w:r>
      <w:r w:rsidRPr="003A434E">
        <w:rPr>
          <w:u w:val="single"/>
        </w:rPr>
        <w:t xml:space="preserve">For these reasons, </w:t>
      </w:r>
      <w:r w:rsidRPr="009B0FF7">
        <w:rPr>
          <w:highlight w:val="green"/>
          <w:u w:val="single"/>
        </w:rPr>
        <w:t xml:space="preserve">it is important that </w:t>
      </w:r>
      <w:r w:rsidRPr="003A434E">
        <w:rPr>
          <w:u w:val="single"/>
        </w:rPr>
        <w:t xml:space="preserve">the field of </w:t>
      </w:r>
      <w:r w:rsidRPr="009B0FF7">
        <w:rPr>
          <w:highlight w:val="green"/>
          <w:u w:val="single"/>
        </w:rPr>
        <w:t xml:space="preserve">policy analysis employ methods </w:t>
      </w:r>
      <w:r w:rsidRPr="003A434E">
        <w:rPr>
          <w:u w:val="single"/>
        </w:rPr>
        <w:t>and theories</w:t>
      </w:r>
      <w:r w:rsidRPr="009B0FF7">
        <w:rPr>
          <w:highlight w:val="green"/>
          <w:u w:val="single"/>
        </w:rPr>
        <w:t xml:space="preserve"> that move beyond </w:t>
      </w:r>
      <w:r w:rsidRPr="003A434E">
        <w:rPr>
          <w:u w:val="single"/>
        </w:rPr>
        <w:t xml:space="preserve">seemingly </w:t>
      </w:r>
      <w:r w:rsidRPr="009B0FF7">
        <w:rPr>
          <w:highlight w:val="green"/>
          <w:u w:val="single"/>
        </w:rPr>
        <w:t>"neutral" analyses to directly address issues of power, status, and context</w:t>
      </w:r>
      <w:r w:rsidRPr="009B0FF7">
        <w:rPr>
          <w:sz w:val="14"/>
          <w:highlight w:val="green"/>
        </w:rPr>
        <w:t>.</w:t>
      </w:r>
      <w:r>
        <w:rPr>
          <w:sz w:val="14"/>
          <w:highlight w:val="green"/>
        </w:rPr>
        <w:t xml:space="preserve"> </w:t>
      </w:r>
    </w:p>
    <w:p w14:paraId="36D4C018" w14:textId="77777777" w:rsidR="001C2C5E" w:rsidRDefault="001C2C5E" w:rsidP="001C2C5E">
      <w:pPr>
        <w:rPr>
          <w:sz w:val="14"/>
        </w:rPr>
      </w:pPr>
    </w:p>
    <w:p w14:paraId="1ADA39C1" w14:textId="77777777" w:rsidR="001C2C5E" w:rsidRDefault="001C2C5E" w:rsidP="001C2C5E"/>
    <w:p w14:paraId="40E65D35" w14:textId="77777777" w:rsidR="001C2C5E" w:rsidRPr="00680F59" w:rsidRDefault="001C2C5E" w:rsidP="001C2C5E">
      <w:pPr>
        <w:pStyle w:val="Heading3"/>
      </w:pPr>
      <w:r>
        <w:t>Framing</w:t>
      </w:r>
    </w:p>
    <w:p w14:paraId="609287A7" w14:textId="77777777" w:rsidR="001C2C5E" w:rsidRPr="00FC25E2" w:rsidRDefault="001C2C5E" w:rsidP="001C2C5E">
      <w:pPr>
        <w:pStyle w:val="Heading4"/>
      </w:pPr>
      <w:r>
        <w:t>The logic of privatization is intrinsically flawed. Nature is reduced to a playground subject to continuous conquest by the patriarch which naturalizes masculine violence and ownership over feminized groups. Voting aff rejects these assumptions and promotes a new understanding of appropriation.</w:t>
      </w:r>
    </w:p>
    <w:p w14:paraId="706B03DB" w14:textId="77777777" w:rsidR="001C2C5E" w:rsidRDefault="001C2C5E" w:rsidP="001C2C5E">
      <w:pPr>
        <w:rPr>
          <w:rStyle w:val="Style13ptBold"/>
        </w:rPr>
      </w:pPr>
      <w:r>
        <w:rPr>
          <w:rStyle w:val="Style13ptBold"/>
        </w:rPr>
        <w:t>Mansfield 07</w:t>
      </w:r>
    </w:p>
    <w:p w14:paraId="547FE1DE" w14:textId="77777777" w:rsidR="001C2C5E" w:rsidRPr="00F909D0" w:rsidRDefault="001C2C5E" w:rsidP="001C2C5E">
      <w:pPr>
        <w:rPr>
          <w:sz w:val="20"/>
          <w:szCs w:val="20"/>
        </w:rPr>
      </w:pPr>
      <w:r w:rsidRPr="00F909D0">
        <w:rPr>
          <w:rStyle w:val="Style13ptBold"/>
          <w:b w:val="0"/>
          <w:bCs/>
          <w:sz w:val="20"/>
          <w:szCs w:val="20"/>
        </w:rPr>
        <w:t xml:space="preserve">(Becky Mansfield, prof @ Ohio State University, specializes in political ecology; (07-13-2007) </w:t>
      </w:r>
      <w:r w:rsidRPr="00F909D0">
        <w:rPr>
          <w:rStyle w:val="Style13ptBold"/>
          <w:sz w:val="20"/>
          <w:szCs w:val="20"/>
        </w:rPr>
        <w:t>“</w:t>
      </w:r>
      <w:r w:rsidRPr="00F909D0">
        <w:rPr>
          <w:sz w:val="20"/>
          <w:szCs w:val="20"/>
        </w:rPr>
        <w:t>Privatization: Property and the Remaking of Nature–Society Relations Introduction to the Special Issue”; https://www.researchgate.net/publication/229721065_Privatization_Property_and_the_Remaking_of_Nature-Society_Relations_Introduction_to_the_Special_Issue)//</w:t>
      </w:r>
      <w:r>
        <w:rPr>
          <w:sz w:val="20"/>
          <w:szCs w:val="20"/>
        </w:rPr>
        <w:t>hw</w:t>
      </w:r>
      <w:r w:rsidRPr="00F909D0">
        <w:rPr>
          <w:sz w:val="20"/>
          <w:szCs w:val="20"/>
        </w:rPr>
        <w:t>ckd</w:t>
      </w:r>
    </w:p>
    <w:p w14:paraId="4908DE7C" w14:textId="77777777" w:rsidR="001C2C5E" w:rsidRDefault="001C2C5E" w:rsidP="001C2C5E">
      <w:pPr>
        <w:rPr>
          <w:rStyle w:val="Emphasis"/>
        </w:rPr>
      </w:pPr>
      <w:r w:rsidRPr="00F909F8">
        <w:rPr>
          <w:sz w:val="16"/>
        </w:rPr>
        <w:br/>
      </w:r>
      <w:r w:rsidRPr="00F909F8">
        <w:rPr>
          <w:rStyle w:val="StyleUnderline"/>
        </w:rPr>
        <w:t>Freedom and inequality are not allowed</w:t>
      </w:r>
      <w:r w:rsidRPr="00F909F8">
        <w:rPr>
          <w:sz w:val="16"/>
        </w:rPr>
        <w:t xml:space="preserve"> in the same discursive plane, nor</w:t>
      </w:r>
      <w:r>
        <w:rPr>
          <w:sz w:val="16"/>
        </w:rPr>
        <w:t xml:space="preserve"> </w:t>
      </w:r>
      <w:r w:rsidRPr="00F909F8">
        <w:rPr>
          <w:sz w:val="16"/>
        </w:rPr>
        <w:t>can other kinds of freedoms—including economic, political, and social</w:t>
      </w:r>
      <w:r>
        <w:rPr>
          <w:sz w:val="16"/>
        </w:rPr>
        <w:t xml:space="preserve"> </w:t>
      </w:r>
      <w:r w:rsidRPr="00F909F8">
        <w:rPr>
          <w:sz w:val="16"/>
        </w:rPr>
        <w:t>freedoms—be articulated in this plane.</w:t>
      </w:r>
      <w:r>
        <w:rPr>
          <w:sz w:val="16"/>
        </w:rPr>
        <w:t xml:space="preserve"> </w:t>
      </w:r>
      <w:r w:rsidRPr="00F909F8">
        <w:rPr>
          <w:sz w:val="16"/>
        </w:rPr>
        <w:t xml:space="preserve">What is increasingly clear is that the neoliberal conception of </w:t>
      </w:r>
      <w:r w:rsidRPr="00DB084A">
        <w:rPr>
          <w:rStyle w:val="StyleUnderline"/>
          <w:highlight w:val="green"/>
        </w:rPr>
        <w:t>property</w:t>
      </w:r>
      <w:r>
        <w:rPr>
          <w:rStyle w:val="StyleUnderline"/>
        </w:rPr>
        <w:t xml:space="preserve"> </w:t>
      </w:r>
      <w:r w:rsidRPr="00F909F8">
        <w:rPr>
          <w:rStyle w:val="StyleUnderline"/>
        </w:rPr>
        <w:t xml:space="preserve">is faulty not just for its </w:t>
      </w:r>
      <w:r w:rsidRPr="00DB084A">
        <w:rPr>
          <w:rStyle w:val="StyleUnderline"/>
          <w:highlight w:val="green"/>
        </w:rPr>
        <w:t>fail</w:t>
      </w:r>
      <w:r w:rsidRPr="00F909F8">
        <w:rPr>
          <w:rStyle w:val="StyleUnderline"/>
        </w:rPr>
        <w:t xml:space="preserve">ure </w:t>
      </w:r>
      <w:r w:rsidRPr="00DB084A">
        <w:rPr>
          <w:rStyle w:val="StyleUnderline"/>
          <w:highlight w:val="green"/>
        </w:rPr>
        <w:t xml:space="preserve">to take </w:t>
      </w:r>
      <w:r w:rsidRPr="00DB084A">
        <w:rPr>
          <w:rStyle w:val="StyleUnderline"/>
        </w:rPr>
        <w:t xml:space="preserve">into </w:t>
      </w:r>
      <w:r w:rsidRPr="00DB084A">
        <w:rPr>
          <w:rStyle w:val="StyleUnderline"/>
          <w:highlight w:val="green"/>
        </w:rPr>
        <w:t>account inequality</w:t>
      </w:r>
      <w:r w:rsidRPr="00F909F8">
        <w:rPr>
          <w:sz w:val="16"/>
        </w:rPr>
        <w:t xml:space="preserve">, but </w:t>
      </w:r>
      <w:r w:rsidRPr="00F909F8">
        <w:rPr>
          <w:rStyle w:val="StyleUnderline"/>
        </w:rPr>
        <w:t>also for</w:t>
      </w:r>
      <w:r>
        <w:rPr>
          <w:rStyle w:val="StyleUnderline"/>
        </w:rPr>
        <w:t xml:space="preserve"> </w:t>
      </w:r>
      <w:r w:rsidRPr="00F909F8">
        <w:rPr>
          <w:rStyle w:val="StyleUnderline"/>
        </w:rPr>
        <w:t xml:space="preserve">its </w:t>
      </w:r>
      <w:r w:rsidRPr="00DB084A">
        <w:rPr>
          <w:rStyle w:val="StyleUnderline"/>
          <w:highlight w:val="green"/>
        </w:rPr>
        <w:t>misunderstanding</w:t>
      </w:r>
      <w:r w:rsidRPr="00F909F8">
        <w:rPr>
          <w:rStyle w:val="StyleUnderline"/>
        </w:rPr>
        <w:t xml:space="preserve"> of </w:t>
      </w:r>
      <w:r w:rsidRPr="00DB084A">
        <w:rPr>
          <w:rStyle w:val="StyleUnderline"/>
          <w:highlight w:val="green"/>
        </w:rPr>
        <w:t>how property</w:t>
      </w:r>
      <w:r w:rsidRPr="00F909F8">
        <w:rPr>
          <w:rStyle w:val="StyleUnderline"/>
        </w:rPr>
        <w:t xml:space="preserve"> itself </w:t>
      </w:r>
      <w:r w:rsidRPr="00DB084A">
        <w:rPr>
          <w:rStyle w:val="StyleUnderline"/>
          <w:highlight w:val="green"/>
        </w:rPr>
        <w:t>works</w:t>
      </w:r>
      <w:r w:rsidRPr="00F909F8">
        <w:rPr>
          <w:sz w:val="16"/>
        </w:rPr>
        <w:t>. Legal scholarship, in</w:t>
      </w:r>
      <w:r>
        <w:rPr>
          <w:sz w:val="16"/>
        </w:rPr>
        <w:t xml:space="preserve"> </w:t>
      </w:r>
      <w:r w:rsidRPr="00F909F8">
        <w:rPr>
          <w:sz w:val="16"/>
        </w:rPr>
        <w:t>particular, yields several useful insights on what property is and how it</w:t>
      </w:r>
      <w:r>
        <w:rPr>
          <w:sz w:val="16"/>
        </w:rPr>
        <w:t xml:space="preserve"> </w:t>
      </w:r>
      <w:r w:rsidRPr="00F909F8">
        <w:rPr>
          <w:sz w:val="16"/>
        </w:rPr>
        <w:t xml:space="preserve">works. </w:t>
      </w:r>
      <w:r w:rsidRPr="00F909F8">
        <w:rPr>
          <w:rStyle w:val="StyleUnderline"/>
        </w:rPr>
        <w:t xml:space="preserve">First, </w:t>
      </w:r>
      <w:r w:rsidRPr="00DB084A">
        <w:rPr>
          <w:rStyle w:val="StyleUnderline"/>
          <w:highlight w:val="green"/>
        </w:rPr>
        <w:t>property is</w:t>
      </w:r>
      <w:r w:rsidRPr="00F909F8">
        <w:rPr>
          <w:rStyle w:val="StyleUnderline"/>
        </w:rPr>
        <w:t xml:space="preserve"> not </w:t>
      </w:r>
      <w:r w:rsidRPr="00DB084A">
        <w:rPr>
          <w:rStyle w:val="StyleUnderline"/>
          <w:highlight w:val="green"/>
        </w:rPr>
        <w:t>a</w:t>
      </w:r>
      <w:r w:rsidRPr="00F909F8">
        <w:rPr>
          <w:rStyle w:val="StyleUnderline"/>
        </w:rPr>
        <w:t xml:space="preserve"> thing (the object being controlled) but a </w:t>
      </w:r>
      <w:r w:rsidRPr="00F909F8">
        <w:rPr>
          <w:rStyle w:val="Emphasis"/>
        </w:rPr>
        <w:t>so-</w:t>
      </w:r>
      <w:r>
        <w:rPr>
          <w:rStyle w:val="Emphasis"/>
        </w:rPr>
        <w:t xml:space="preserve"> </w:t>
      </w:r>
      <w:r w:rsidRPr="00F909F8">
        <w:rPr>
          <w:rStyle w:val="Emphasis"/>
        </w:rPr>
        <w:t>cial relation</w:t>
      </w:r>
      <w:r w:rsidRPr="00F909F8">
        <w:rPr>
          <w:rStyle w:val="StyleUnderline"/>
        </w:rPr>
        <w:t xml:space="preserve"> </w:t>
      </w:r>
      <w:r w:rsidRPr="00F909F8">
        <w:rPr>
          <w:sz w:val="16"/>
        </w:rPr>
        <w:t xml:space="preserve">(Cohen 1927; Macpherson 1978). It is a </w:t>
      </w:r>
      <w:r w:rsidRPr="00DB084A">
        <w:rPr>
          <w:rStyle w:val="Emphasis"/>
          <w:highlight w:val="green"/>
        </w:rPr>
        <w:t>social arrangement</w:t>
      </w:r>
      <w:r>
        <w:rPr>
          <w:rStyle w:val="Emphasis"/>
        </w:rPr>
        <w:t xml:space="preserve"> </w:t>
      </w:r>
      <w:r w:rsidRPr="00F909F8">
        <w:rPr>
          <w:rStyle w:val="Emphasis"/>
        </w:rPr>
        <w:t>that allows one certain rights to certain objects</w:t>
      </w:r>
      <w:r w:rsidRPr="00F909F8">
        <w:rPr>
          <w:rStyle w:val="StyleUnderline"/>
        </w:rPr>
        <w:t xml:space="preserve">, and </w:t>
      </w:r>
      <w:r w:rsidRPr="00F909F8">
        <w:rPr>
          <w:rStyle w:val="Emphasis"/>
        </w:rPr>
        <w:t>these</w:t>
      </w:r>
      <w:r w:rsidRPr="00F909F8">
        <w:rPr>
          <w:rStyle w:val="StyleUnderline"/>
        </w:rPr>
        <w:t xml:space="preserve"> social arrange-</w:t>
      </w:r>
      <w:r>
        <w:rPr>
          <w:rStyle w:val="StyleUnderline"/>
        </w:rPr>
        <w:t xml:space="preserve"> </w:t>
      </w:r>
      <w:r w:rsidRPr="00F909F8">
        <w:rPr>
          <w:rStyle w:val="StyleUnderline"/>
        </w:rPr>
        <w:t xml:space="preserve">ments </w:t>
      </w:r>
      <w:r w:rsidRPr="00F909F8">
        <w:rPr>
          <w:rStyle w:val="Emphasis"/>
        </w:rPr>
        <w:t>can change</w:t>
      </w:r>
      <w:r w:rsidRPr="00F909F8">
        <w:rPr>
          <w:sz w:val="16"/>
        </w:rPr>
        <w:t xml:space="preserve">. </w:t>
      </w:r>
      <w:r w:rsidRPr="00F909F8">
        <w:rPr>
          <w:rStyle w:val="StyleUnderline"/>
        </w:rPr>
        <w:t>As Carol Rose notes, it is not so much the declaration</w:t>
      </w:r>
      <w:r>
        <w:rPr>
          <w:rStyle w:val="StyleUnderline"/>
        </w:rPr>
        <w:t xml:space="preserve"> </w:t>
      </w:r>
      <w:r w:rsidRPr="00F909F8">
        <w:rPr>
          <w:rStyle w:val="StyleUnderline"/>
        </w:rPr>
        <w:t>of property (“this is mine”) that matters, but the decision by other people</w:t>
      </w:r>
      <w:r>
        <w:rPr>
          <w:rStyle w:val="StyleUnderline"/>
        </w:rPr>
        <w:t xml:space="preserve"> </w:t>
      </w:r>
      <w:r w:rsidRPr="00F909F8">
        <w:rPr>
          <w:rStyle w:val="StyleUnderline"/>
        </w:rPr>
        <w:t>to acknowledge that declaration (“I agree to act as though that is yours”)</w:t>
      </w:r>
      <w:r>
        <w:rPr>
          <w:rStyle w:val="StyleUnderline"/>
        </w:rPr>
        <w:t xml:space="preserve"> </w:t>
      </w:r>
      <w:r w:rsidRPr="00F909F8">
        <w:rPr>
          <w:rStyle w:val="StyleUnderline"/>
        </w:rPr>
        <w:t>(Rose 1994). Therefore, any “</w:t>
      </w:r>
      <w:r w:rsidRPr="00DB084A">
        <w:rPr>
          <w:rStyle w:val="Emphasis"/>
          <w:highlight w:val="green"/>
        </w:rPr>
        <w:t>freedom” is</w:t>
      </w:r>
      <w:r w:rsidRPr="00F909F8">
        <w:rPr>
          <w:rStyle w:val="Emphasis"/>
        </w:rPr>
        <w:t xml:space="preserve"> one that is </w:t>
      </w:r>
      <w:r w:rsidRPr="00DB084A">
        <w:rPr>
          <w:rStyle w:val="Emphasis"/>
          <w:highlight w:val="green"/>
        </w:rPr>
        <w:t>given by others, and is not inherent in the property itself</w:t>
      </w:r>
      <w:r w:rsidRPr="00F909F8">
        <w:rPr>
          <w:sz w:val="16"/>
        </w:rPr>
        <w:t>. Prudham’s essay in this issue</w:t>
      </w:r>
      <w:r>
        <w:rPr>
          <w:sz w:val="16"/>
        </w:rPr>
        <w:t xml:space="preserve"> </w:t>
      </w:r>
      <w:r w:rsidRPr="00F909F8">
        <w:rPr>
          <w:sz w:val="16"/>
        </w:rPr>
        <w:t>on patents for genetically modified organisms not only illustrates the</w:t>
      </w:r>
      <w:r>
        <w:rPr>
          <w:sz w:val="16"/>
        </w:rPr>
        <w:t xml:space="preserve"> </w:t>
      </w:r>
      <w:r w:rsidRPr="00F909F8">
        <w:rPr>
          <w:sz w:val="16"/>
        </w:rPr>
        <w:t>necessity of an entity claiming property to get others to acknowledge</w:t>
      </w:r>
      <w:r>
        <w:rPr>
          <w:sz w:val="16"/>
        </w:rPr>
        <w:t xml:space="preserve"> </w:t>
      </w:r>
      <w:r w:rsidRPr="00F909F8">
        <w:rPr>
          <w:sz w:val="16"/>
        </w:rPr>
        <w:t>that claim, but shows that acquiring that acknowledgement is difficult and not assured. Not only have Monsanto’s claims to GMO canola and</w:t>
      </w:r>
      <w:r>
        <w:rPr>
          <w:sz w:val="16"/>
        </w:rPr>
        <w:t xml:space="preserve"> </w:t>
      </w:r>
      <w:r w:rsidRPr="00F909F8">
        <w:rPr>
          <w:sz w:val="16"/>
        </w:rPr>
        <w:t>Harvard’s claims to the genetically modified “oncomouse” been chal-</w:t>
      </w:r>
      <w:r>
        <w:rPr>
          <w:sz w:val="16"/>
        </w:rPr>
        <w:t xml:space="preserve"> </w:t>
      </w:r>
      <w:r w:rsidRPr="00F909F8">
        <w:rPr>
          <w:sz w:val="16"/>
        </w:rPr>
        <w:t>lenged in courts in both the US and Canada, but the Canadian Supreme</w:t>
      </w:r>
      <w:r>
        <w:rPr>
          <w:sz w:val="16"/>
        </w:rPr>
        <w:t xml:space="preserve"> </w:t>
      </w:r>
      <w:r w:rsidRPr="00F909F8">
        <w:rPr>
          <w:sz w:val="16"/>
        </w:rPr>
        <w:t>Court ultimately denied Harvard’s patent on the oncomouse, thus calling</w:t>
      </w:r>
      <w:r>
        <w:rPr>
          <w:sz w:val="16"/>
        </w:rPr>
        <w:t xml:space="preserve"> </w:t>
      </w:r>
      <w:r w:rsidRPr="00F909F8">
        <w:rPr>
          <w:sz w:val="16"/>
        </w:rPr>
        <w:t>into question the ability to own intellectual property in organisms (even</w:t>
      </w:r>
      <w:r>
        <w:rPr>
          <w:sz w:val="16"/>
        </w:rPr>
        <w:t xml:space="preserve"> </w:t>
      </w:r>
      <w:r w:rsidRPr="00F909F8">
        <w:rPr>
          <w:sz w:val="16"/>
        </w:rPr>
        <w:t>while it upheld the patent on GMO canola). The enclosure of intellectual</w:t>
      </w:r>
      <w:r>
        <w:rPr>
          <w:sz w:val="16"/>
        </w:rPr>
        <w:t xml:space="preserve"> </w:t>
      </w:r>
      <w:r w:rsidRPr="00F909F8">
        <w:rPr>
          <w:sz w:val="16"/>
        </w:rPr>
        <w:t>property in general, and intellectual property in genes and organisms in</w:t>
      </w:r>
      <w:r>
        <w:rPr>
          <w:sz w:val="16"/>
        </w:rPr>
        <w:t xml:space="preserve"> </w:t>
      </w:r>
      <w:r w:rsidRPr="00F909F8">
        <w:rPr>
          <w:sz w:val="16"/>
        </w:rPr>
        <w:t>particular, is still contested, and just what such property ultimately will</w:t>
      </w:r>
      <w:r>
        <w:rPr>
          <w:sz w:val="16"/>
        </w:rPr>
        <w:t xml:space="preserve"> </w:t>
      </w:r>
      <w:r w:rsidRPr="00F909F8">
        <w:rPr>
          <w:sz w:val="16"/>
        </w:rPr>
        <w:t>entail is an open question.</w:t>
      </w:r>
      <w:r>
        <w:rPr>
          <w:sz w:val="16"/>
        </w:rPr>
        <w:t xml:space="preserve"> </w:t>
      </w:r>
      <w:r w:rsidRPr="00F909F8">
        <w:rPr>
          <w:sz w:val="16"/>
        </w:rPr>
        <w:t xml:space="preserve">Second, </w:t>
      </w:r>
      <w:r w:rsidRPr="00F909F8">
        <w:rPr>
          <w:rStyle w:val="StyleUnderline"/>
        </w:rPr>
        <w:t xml:space="preserve">as a social relation, </w:t>
      </w:r>
      <w:r w:rsidRPr="00DB084A">
        <w:rPr>
          <w:rStyle w:val="StyleUnderline"/>
          <w:highlight w:val="green"/>
        </w:rPr>
        <w:t>property</w:t>
      </w:r>
      <w:r w:rsidRPr="00F909F8">
        <w:rPr>
          <w:rStyle w:val="StyleUnderline"/>
        </w:rPr>
        <w:t xml:space="preserve"> need </w:t>
      </w:r>
      <w:r w:rsidRPr="00DB084A">
        <w:rPr>
          <w:rStyle w:val="Emphasis"/>
          <w:highlight w:val="green"/>
        </w:rPr>
        <w:t>not</w:t>
      </w:r>
      <w:r w:rsidRPr="00F909F8">
        <w:rPr>
          <w:rStyle w:val="Emphasis"/>
        </w:rPr>
        <w:t xml:space="preserve"> be defined in terms</w:t>
      </w:r>
      <w:r>
        <w:rPr>
          <w:rStyle w:val="Emphasis"/>
        </w:rPr>
        <w:t xml:space="preserve"> </w:t>
      </w:r>
      <w:r w:rsidRPr="00F909F8">
        <w:rPr>
          <w:rStyle w:val="Emphasis"/>
        </w:rPr>
        <w:t xml:space="preserve">of </w:t>
      </w:r>
      <w:r w:rsidRPr="00DB084A">
        <w:rPr>
          <w:rStyle w:val="Emphasis"/>
          <w:highlight w:val="green"/>
        </w:rPr>
        <w:t>individual control</w:t>
      </w:r>
      <w:r w:rsidRPr="00F909F8">
        <w:rPr>
          <w:rStyle w:val="StyleUnderline"/>
        </w:rPr>
        <w:t>.</w:t>
      </w:r>
      <w:r w:rsidRPr="00F909F8">
        <w:rPr>
          <w:sz w:val="16"/>
        </w:rPr>
        <w:t xml:space="preserve"> Despite the neoliberal insistence on individual</w:t>
      </w:r>
      <w:r>
        <w:rPr>
          <w:sz w:val="16"/>
        </w:rPr>
        <w:t xml:space="preserve"> </w:t>
      </w:r>
      <w:r w:rsidRPr="00F909F8">
        <w:rPr>
          <w:sz w:val="16"/>
        </w:rPr>
        <w:t xml:space="preserve">ownership, there exist other kinds of property, including </w:t>
      </w:r>
      <w:r w:rsidRPr="00F909F8">
        <w:rPr>
          <w:rStyle w:val="StyleUnderline"/>
        </w:rPr>
        <w:t xml:space="preserve">state and </w:t>
      </w:r>
      <w:r w:rsidRPr="00DB084A">
        <w:rPr>
          <w:rStyle w:val="StyleUnderline"/>
        </w:rPr>
        <w:t>col- lective</w:t>
      </w:r>
      <w:r w:rsidRPr="00F909F8">
        <w:rPr>
          <w:rStyle w:val="StyleUnderline"/>
        </w:rPr>
        <w:t xml:space="preserve"> (or communal) </w:t>
      </w:r>
      <w:r w:rsidRPr="00F909F8">
        <w:rPr>
          <w:sz w:val="16"/>
        </w:rPr>
        <w:t>(Macpherson 1978). In the neoliberal view, these</w:t>
      </w:r>
      <w:r>
        <w:rPr>
          <w:sz w:val="16"/>
        </w:rPr>
        <w:t xml:space="preserve"> </w:t>
      </w:r>
      <w:r w:rsidRPr="00F909F8">
        <w:rPr>
          <w:sz w:val="16"/>
        </w:rPr>
        <w:t>other forms of property and their particular social relations are rendered</w:t>
      </w:r>
      <w:r>
        <w:rPr>
          <w:sz w:val="16"/>
        </w:rPr>
        <w:t xml:space="preserve"> </w:t>
      </w:r>
      <w:r w:rsidRPr="00F909F8">
        <w:rPr>
          <w:sz w:val="16"/>
        </w:rPr>
        <w:t xml:space="preserve">contradictory and largely invisible. </w:t>
      </w:r>
      <w:r w:rsidRPr="00F909F8">
        <w:rPr>
          <w:rStyle w:val="StyleUnderline"/>
        </w:rPr>
        <w:t>When they are recognized, they are</w:t>
      </w:r>
      <w:r>
        <w:rPr>
          <w:rStyle w:val="StyleUnderline"/>
        </w:rPr>
        <w:t xml:space="preserve"> </w:t>
      </w:r>
      <w:r w:rsidRPr="00F909F8">
        <w:rPr>
          <w:rStyle w:val="StyleUnderline"/>
        </w:rPr>
        <w:t>treated as the problem, as in the “tragedy of the commons</w:t>
      </w:r>
      <w:r w:rsidRPr="00F909F8">
        <w:rPr>
          <w:sz w:val="16"/>
        </w:rPr>
        <w:t>”. Develop-</w:t>
      </w:r>
      <w:r>
        <w:rPr>
          <w:sz w:val="16"/>
        </w:rPr>
        <w:t xml:space="preserve"> </w:t>
      </w:r>
      <w:r w:rsidRPr="00F909F8">
        <w:rPr>
          <w:sz w:val="16"/>
        </w:rPr>
        <w:t>ing a typology of forms of property is one of the core contributions of</w:t>
      </w:r>
      <w:r>
        <w:rPr>
          <w:sz w:val="16"/>
        </w:rPr>
        <w:t xml:space="preserve"> </w:t>
      </w:r>
      <w:r w:rsidRPr="00F909F8">
        <w:rPr>
          <w:sz w:val="16"/>
        </w:rPr>
        <w:t xml:space="preserve">the </w:t>
      </w:r>
      <w:r w:rsidRPr="00F909F8">
        <w:rPr>
          <w:rStyle w:val="StyleUnderline"/>
        </w:rPr>
        <w:t>common property literature, which undermines the tragedy of the</w:t>
      </w:r>
      <w:r>
        <w:rPr>
          <w:rStyle w:val="StyleUnderline"/>
        </w:rPr>
        <w:t xml:space="preserve"> </w:t>
      </w:r>
      <w:r w:rsidRPr="00F909F8">
        <w:rPr>
          <w:rStyle w:val="StyleUnderline"/>
        </w:rPr>
        <w:t xml:space="preserve">commons approach by emphasizing that </w:t>
      </w:r>
      <w:r w:rsidRPr="00DB084A">
        <w:rPr>
          <w:rStyle w:val="StyleUnderline"/>
          <w:highlight w:val="green"/>
        </w:rPr>
        <w:t>common property is</w:t>
      </w:r>
      <w:r w:rsidRPr="00F909F8">
        <w:rPr>
          <w:rStyle w:val="StyleUnderline"/>
        </w:rPr>
        <w:t xml:space="preserve"> </w:t>
      </w:r>
      <w:r w:rsidRPr="00DB084A">
        <w:rPr>
          <w:rStyle w:val="StyleUnderline"/>
          <w:highlight w:val="green"/>
        </w:rPr>
        <w:t>not</w:t>
      </w:r>
      <w:r w:rsidRPr="00F909F8">
        <w:rPr>
          <w:rStyle w:val="StyleUnderline"/>
        </w:rPr>
        <w:t xml:space="preserve"> the</w:t>
      </w:r>
      <w:r>
        <w:rPr>
          <w:rStyle w:val="StyleUnderline"/>
        </w:rPr>
        <w:t xml:space="preserve"> </w:t>
      </w:r>
      <w:r w:rsidRPr="00F909F8">
        <w:rPr>
          <w:rStyle w:val="StyleUnderline"/>
        </w:rPr>
        <w:t>same thing as no property (or “</w:t>
      </w:r>
      <w:r w:rsidRPr="00DB084A">
        <w:rPr>
          <w:rStyle w:val="StyleUnderline"/>
          <w:highlight w:val="green"/>
        </w:rPr>
        <w:t>open access</w:t>
      </w:r>
      <w:r w:rsidRPr="00F909F8">
        <w:rPr>
          <w:rStyle w:val="StyleUnderline"/>
        </w:rPr>
        <w:t>”) and therefore there is no</w:t>
      </w:r>
      <w:r>
        <w:rPr>
          <w:rStyle w:val="StyleUnderline"/>
        </w:rPr>
        <w:t xml:space="preserve"> </w:t>
      </w:r>
      <w:r w:rsidRPr="00F909F8">
        <w:rPr>
          <w:rStyle w:val="StyleUnderline"/>
        </w:rPr>
        <w:t>necessary tragedy</w:t>
      </w:r>
      <w:r w:rsidRPr="00F909F8">
        <w:rPr>
          <w:sz w:val="16"/>
        </w:rPr>
        <w:t xml:space="preserve"> (eg Berkes et al 1989). This typology does concede</w:t>
      </w:r>
      <w:r>
        <w:rPr>
          <w:sz w:val="16"/>
        </w:rPr>
        <w:t xml:space="preserve"> </w:t>
      </w:r>
      <w:r w:rsidRPr="00F909F8">
        <w:rPr>
          <w:sz w:val="16"/>
        </w:rPr>
        <w:t>the neoliberal perspective that property of some kind is essential for</w:t>
      </w:r>
      <w:r>
        <w:rPr>
          <w:sz w:val="16"/>
        </w:rPr>
        <w:t xml:space="preserve"> </w:t>
      </w:r>
      <w:r w:rsidRPr="00F909F8">
        <w:rPr>
          <w:sz w:val="16"/>
        </w:rPr>
        <w:t>environmental protection (Mansfield 2004a), yet it is also one means to</w:t>
      </w:r>
      <w:r>
        <w:rPr>
          <w:sz w:val="16"/>
        </w:rPr>
        <w:t xml:space="preserve"> </w:t>
      </w:r>
      <w:r w:rsidRPr="00F909F8">
        <w:rPr>
          <w:sz w:val="16"/>
        </w:rPr>
        <w:t>counter neoliberal platitudes about the necessity of privatization. Thus,</w:t>
      </w:r>
      <w:r>
        <w:rPr>
          <w:sz w:val="16"/>
        </w:rPr>
        <w:t xml:space="preserve"> </w:t>
      </w:r>
      <w:r w:rsidRPr="00F909F8">
        <w:rPr>
          <w:sz w:val="16"/>
        </w:rPr>
        <w:t>for St Martin (this issue), the share system of labor in New England</w:t>
      </w:r>
      <w:r>
        <w:rPr>
          <w:sz w:val="16"/>
        </w:rPr>
        <w:t xml:space="preserve"> </w:t>
      </w:r>
      <w:r w:rsidRPr="00F909F8">
        <w:rPr>
          <w:sz w:val="16"/>
        </w:rPr>
        <w:t>fisheries is premised on the distinction between private and common</w:t>
      </w:r>
      <w:r>
        <w:rPr>
          <w:sz w:val="16"/>
        </w:rPr>
        <w:t xml:space="preserve"> </w:t>
      </w:r>
      <w:r w:rsidRPr="00F909F8">
        <w:rPr>
          <w:sz w:val="16"/>
        </w:rPr>
        <w:t>property. St Martin presents the now familiar story of attempts to erode</w:t>
      </w:r>
      <w:r>
        <w:rPr>
          <w:sz w:val="16"/>
        </w:rPr>
        <w:t xml:space="preserve"> </w:t>
      </w:r>
      <w:r w:rsidRPr="00F909F8">
        <w:rPr>
          <w:sz w:val="16"/>
        </w:rPr>
        <w:t>common property through privatization schemes (in this case in the form</w:t>
      </w:r>
      <w:r>
        <w:rPr>
          <w:sz w:val="16"/>
        </w:rPr>
        <w:t xml:space="preserve"> </w:t>
      </w:r>
      <w:r w:rsidRPr="00F909F8">
        <w:rPr>
          <w:sz w:val="16"/>
        </w:rPr>
        <w:t>of individual transferable quotas) that would lead to the entrenchment</w:t>
      </w:r>
      <w:r>
        <w:rPr>
          <w:sz w:val="16"/>
        </w:rPr>
        <w:t xml:space="preserve"> </w:t>
      </w:r>
      <w:r w:rsidRPr="00F909F8">
        <w:rPr>
          <w:sz w:val="16"/>
        </w:rPr>
        <w:t>of capitalist economic activity. What St Martin’s analysis shows, how-</w:t>
      </w:r>
      <w:r>
        <w:rPr>
          <w:sz w:val="16"/>
        </w:rPr>
        <w:t xml:space="preserve"> </w:t>
      </w:r>
      <w:r w:rsidRPr="00F909F8">
        <w:rPr>
          <w:sz w:val="16"/>
        </w:rPr>
        <w:t>ever, is that opposition to privatization can occur not because people</w:t>
      </w:r>
      <w:r>
        <w:rPr>
          <w:sz w:val="16"/>
        </w:rPr>
        <w:t xml:space="preserve"> </w:t>
      </w:r>
      <w:r w:rsidRPr="00F909F8">
        <w:rPr>
          <w:sz w:val="16"/>
        </w:rPr>
        <w:t>want to avoid wage labor through subsistence use of the commons—the</w:t>
      </w:r>
      <w:r>
        <w:rPr>
          <w:sz w:val="16"/>
        </w:rPr>
        <w:t xml:space="preserve"> </w:t>
      </w:r>
      <w:r w:rsidRPr="00F909F8">
        <w:rPr>
          <w:sz w:val="16"/>
        </w:rPr>
        <w:t>classic story—but because alternative forms of property support alter-</w:t>
      </w:r>
      <w:r>
        <w:rPr>
          <w:sz w:val="16"/>
        </w:rPr>
        <w:t xml:space="preserve"> </w:t>
      </w:r>
      <w:r w:rsidRPr="00F909F8">
        <w:rPr>
          <w:sz w:val="16"/>
        </w:rPr>
        <w:t>native, non-capitalist labor relations. Diversity of property contributes</w:t>
      </w:r>
      <w:r>
        <w:rPr>
          <w:sz w:val="16"/>
        </w:rPr>
        <w:t xml:space="preserve"> </w:t>
      </w:r>
      <w:r w:rsidRPr="00F909F8">
        <w:rPr>
          <w:sz w:val="16"/>
        </w:rPr>
        <w:t>to diversity of economic relations.</w:t>
      </w:r>
      <w:r>
        <w:rPr>
          <w:sz w:val="16"/>
        </w:rPr>
        <w:t xml:space="preserve"> </w:t>
      </w:r>
      <w:r w:rsidRPr="00F909F8">
        <w:rPr>
          <w:sz w:val="16"/>
        </w:rPr>
        <w:t xml:space="preserve">Third, even </w:t>
      </w:r>
      <w:r w:rsidRPr="00DB084A">
        <w:rPr>
          <w:rStyle w:val="Emphasis"/>
          <w:highlight w:val="green"/>
        </w:rPr>
        <w:t>private property does not conform</w:t>
      </w:r>
      <w:r w:rsidRPr="00F909F8">
        <w:rPr>
          <w:rStyle w:val="Emphasis"/>
        </w:rPr>
        <w:t xml:space="preserve"> to its representation</w:t>
      </w:r>
      <w:r>
        <w:rPr>
          <w:rStyle w:val="Emphasis"/>
        </w:rPr>
        <w:t xml:space="preserve"> </w:t>
      </w:r>
      <w:r w:rsidRPr="00F909F8">
        <w:rPr>
          <w:rStyle w:val="Emphasis"/>
        </w:rPr>
        <w:t>within economic theory</w:t>
      </w:r>
      <w:r w:rsidRPr="00F909F8">
        <w:rPr>
          <w:sz w:val="16"/>
        </w:rPr>
        <w:t xml:space="preserve">. In the most simple sense, </w:t>
      </w:r>
      <w:r w:rsidRPr="00DB084A">
        <w:rPr>
          <w:rStyle w:val="Emphasis"/>
          <w:highlight w:val="green"/>
        </w:rPr>
        <w:t>ownership does not entail full rights to do anything</w:t>
      </w:r>
      <w:r w:rsidRPr="00F909F8">
        <w:rPr>
          <w:rStyle w:val="Emphasis"/>
        </w:rPr>
        <w:t xml:space="preserve"> </w:t>
      </w:r>
    </w:p>
    <w:p w14:paraId="744C16E8" w14:textId="77777777" w:rsidR="001C2C5E" w:rsidRDefault="001C2C5E" w:rsidP="001C2C5E">
      <w:pPr>
        <w:rPr>
          <w:rStyle w:val="Emphasis"/>
        </w:rPr>
      </w:pPr>
    </w:p>
    <w:p w14:paraId="2617B6A6" w14:textId="77777777" w:rsidR="001C2C5E" w:rsidRDefault="001C2C5E" w:rsidP="001C2C5E">
      <w:pPr>
        <w:rPr>
          <w:rStyle w:val="Emphasis"/>
        </w:rPr>
      </w:pPr>
    </w:p>
    <w:p w14:paraId="76C6B539" w14:textId="77777777" w:rsidR="001C2C5E" w:rsidRDefault="001C2C5E" w:rsidP="001C2C5E">
      <w:pPr>
        <w:rPr>
          <w:b/>
          <w:sz w:val="26"/>
        </w:rPr>
      </w:pPr>
      <w:r w:rsidRPr="00F909F8">
        <w:rPr>
          <w:rStyle w:val="Emphasis"/>
        </w:rPr>
        <w:t>with that which is owned</w:t>
      </w:r>
      <w:r w:rsidRPr="00F909F8">
        <w:rPr>
          <w:sz w:val="16"/>
        </w:rPr>
        <w:t>, but instead</w:t>
      </w:r>
      <w:r>
        <w:rPr>
          <w:sz w:val="16"/>
        </w:rPr>
        <w:t xml:space="preserve"> </w:t>
      </w:r>
      <w:r w:rsidRPr="00F909F8">
        <w:rPr>
          <w:rStyle w:val="StyleUnderline"/>
        </w:rPr>
        <w:t>involves individual strands of rights</w:t>
      </w:r>
      <w:r w:rsidRPr="00F909F8">
        <w:rPr>
          <w:sz w:val="16"/>
        </w:rPr>
        <w:t xml:space="preserve"> (eg to use or transfer) that </w:t>
      </w:r>
      <w:r w:rsidRPr="00F909F8">
        <w:rPr>
          <w:rStyle w:val="StyleUnderline"/>
        </w:rPr>
        <w:t>need not</w:t>
      </w:r>
      <w:r>
        <w:rPr>
          <w:rStyle w:val="StyleUnderline"/>
        </w:rPr>
        <w:t xml:space="preserve"> </w:t>
      </w:r>
      <w:r w:rsidRPr="00F909F8">
        <w:rPr>
          <w:rStyle w:val="StyleUnderline"/>
        </w:rPr>
        <w:t>go together</w:t>
      </w:r>
      <w:r w:rsidRPr="00F909F8">
        <w:rPr>
          <w:sz w:val="16"/>
        </w:rPr>
        <w:t xml:space="preserve"> (think of the simple example of a leased house) and that</w:t>
      </w:r>
      <w:r>
        <w:rPr>
          <w:sz w:val="16"/>
        </w:rPr>
        <w:t xml:space="preserve"> </w:t>
      </w:r>
      <w:r w:rsidRPr="00F909F8">
        <w:rPr>
          <w:sz w:val="16"/>
        </w:rPr>
        <w:t>in practice often conflict (Cohen 1927; Hohfield 1913; Waldron 1988).</w:t>
      </w:r>
      <w:r>
        <w:rPr>
          <w:sz w:val="16"/>
        </w:rPr>
        <w:t xml:space="preserve"> </w:t>
      </w:r>
      <w:r w:rsidRPr="00F909F8">
        <w:rPr>
          <w:sz w:val="16"/>
        </w:rPr>
        <w:t>This basic insight about ways that property rights can conflict recently</w:t>
      </w:r>
      <w:r>
        <w:rPr>
          <w:sz w:val="16"/>
        </w:rPr>
        <w:t xml:space="preserve"> </w:t>
      </w:r>
      <w:r w:rsidRPr="00F909F8">
        <w:rPr>
          <w:sz w:val="16"/>
        </w:rPr>
        <w:t>has yielded a more profound criticism of the concept of private property.</w:t>
      </w:r>
      <w:r>
        <w:rPr>
          <w:sz w:val="16"/>
        </w:rPr>
        <w:t xml:space="preserve"> </w:t>
      </w:r>
      <w:r w:rsidRPr="00F909F8">
        <w:rPr>
          <w:sz w:val="16"/>
        </w:rPr>
        <w:t>As I discuss further in my essay in this issue, legal scholars have begun to</w:t>
      </w:r>
      <w:r>
        <w:rPr>
          <w:sz w:val="16"/>
        </w:rPr>
        <w:t xml:space="preserve"> </w:t>
      </w:r>
      <w:r w:rsidRPr="00F909F8">
        <w:rPr>
          <w:sz w:val="16"/>
        </w:rPr>
        <w:t>theorize private property not solely in terms of entitlement and freedom, but simultaneously in terms of obligation and responsibility (Singer</w:t>
      </w:r>
      <w:r>
        <w:rPr>
          <w:sz w:val="16"/>
        </w:rPr>
        <w:t xml:space="preserve"> </w:t>
      </w:r>
      <w:r w:rsidRPr="00F909F8">
        <w:rPr>
          <w:sz w:val="16"/>
        </w:rPr>
        <w:t>2000; Underkuffler 2003). US case law shows that while the ownership</w:t>
      </w:r>
      <w:r>
        <w:rPr>
          <w:sz w:val="16"/>
        </w:rPr>
        <w:t xml:space="preserve"> </w:t>
      </w:r>
      <w:r w:rsidRPr="00F909F8">
        <w:rPr>
          <w:sz w:val="16"/>
        </w:rPr>
        <w:t>model of property is rhetorically dominant, there always have been other</w:t>
      </w:r>
      <w:r>
        <w:rPr>
          <w:sz w:val="16"/>
        </w:rPr>
        <w:t xml:space="preserve"> </w:t>
      </w:r>
      <w:r w:rsidRPr="00F909F8">
        <w:rPr>
          <w:sz w:val="16"/>
        </w:rPr>
        <w:t>more social models of property that exist in practice. Beyond this legal</w:t>
      </w:r>
      <w:r>
        <w:rPr>
          <w:sz w:val="16"/>
        </w:rPr>
        <w:t xml:space="preserve"> </w:t>
      </w:r>
      <w:r w:rsidRPr="00F909F8">
        <w:rPr>
          <w:sz w:val="16"/>
        </w:rPr>
        <w:t xml:space="preserve">realm, empirical research is revealing a </w:t>
      </w:r>
      <w:r w:rsidRPr="00DB084A">
        <w:rPr>
          <w:rStyle w:val="StyleUnderline"/>
          <w:highlight w:val="green"/>
        </w:rPr>
        <w:t xml:space="preserve">huge diversity of ways </w:t>
      </w:r>
      <w:r w:rsidRPr="00DB084A">
        <w:rPr>
          <w:rStyle w:val="StyleUnderline"/>
        </w:rPr>
        <w:t xml:space="preserve">that </w:t>
      </w:r>
      <w:r w:rsidRPr="00DB084A">
        <w:rPr>
          <w:rStyle w:val="StyleUnderline"/>
          <w:highlight w:val="green"/>
        </w:rPr>
        <w:t>people</w:t>
      </w:r>
      <w:r w:rsidRPr="00F909F8">
        <w:rPr>
          <w:rStyle w:val="StyleUnderline"/>
        </w:rPr>
        <w:t xml:space="preserve"> have </w:t>
      </w:r>
      <w:r w:rsidRPr="00DB084A">
        <w:rPr>
          <w:rStyle w:val="StyleUnderline"/>
          <w:highlight w:val="green"/>
        </w:rPr>
        <w:t>conceptualized</w:t>
      </w:r>
      <w:r w:rsidRPr="00F909F8">
        <w:rPr>
          <w:rStyle w:val="StyleUnderline"/>
        </w:rPr>
        <w:t xml:space="preserve"> and practiced even </w:t>
      </w:r>
      <w:r w:rsidRPr="00DB084A">
        <w:rPr>
          <w:rStyle w:val="StyleUnderline"/>
          <w:highlight w:val="green"/>
        </w:rPr>
        <w:t>private property relations</w:t>
      </w:r>
      <w:r>
        <w:rPr>
          <w:rStyle w:val="StyleUnderline"/>
        </w:rPr>
        <w:t xml:space="preserve"> </w:t>
      </w:r>
      <w:r w:rsidRPr="00F909F8">
        <w:rPr>
          <w:rStyle w:val="StyleUnderline"/>
        </w:rPr>
        <w:t>both today and in the past</w:t>
      </w:r>
      <w:r w:rsidRPr="00F909F8">
        <w:rPr>
          <w:sz w:val="16"/>
        </w:rPr>
        <w:t xml:space="preserve"> (Islamoglu 2004; Verdery and Humphrey</w:t>
      </w:r>
      <w:r>
        <w:rPr>
          <w:sz w:val="16"/>
        </w:rPr>
        <w:t xml:space="preserve"> </w:t>
      </w:r>
      <w:r w:rsidRPr="00F909F8">
        <w:rPr>
          <w:sz w:val="16"/>
        </w:rPr>
        <w:t>2004). The geographer Nick Blomley has put this diverse conception</w:t>
      </w:r>
      <w:r>
        <w:rPr>
          <w:sz w:val="16"/>
        </w:rPr>
        <w:t xml:space="preserve"> </w:t>
      </w:r>
      <w:r w:rsidRPr="00F909F8">
        <w:rPr>
          <w:sz w:val="16"/>
        </w:rPr>
        <w:t>of private property to work in his research, describing, for example,</w:t>
      </w:r>
      <w:r>
        <w:rPr>
          <w:sz w:val="16"/>
        </w:rPr>
        <w:t xml:space="preserve"> </w:t>
      </w:r>
      <w:r w:rsidRPr="00F909F8">
        <w:rPr>
          <w:sz w:val="16"/>
        </w:rPr>
        <w:t xml:space="preserve">multiple ways that activists have </w:t>
      </w:r>
      <w:r w:rsidRPr="00F909F8">
        <w:rPr>
          <w:rStyle w:val="StyleUnderline"/>
        </w:rPr>
        <w:t>been able to use property language to</w:t>
      </w:r>
      <w:r>
        <w:rPr>
          <w:rStyle w:val="StyleUnderline"/>
        </w:rPr>
        <w:t xml:space="preserve"> </w:t>
      </w:r>
      <w:r w:rsidRPr="00F909F8">
        <w:rPr>
          <w:rStyle w:val="StyleUnderline"/>
        </w:rPr>
        <w:t>make a public claim on private (and privatized) spaces</w:t>
      </w:r>
      <w:r w:rsidRPr="00F909F8">
        <w:rPr>
          <w:sz w:val="16"/>
        </w:rPr>
        <w:t xml:space="preserve"> (Blomley 2004a,</w:t>
      </w:r>
      <w:r>
        <w:rPr>
          <w:sz w:val="16"/>
        </w:rPr>
        <w:t xml:space="preserve"> </w:t>
      </w:r>
      <w:r w:rsidRPr="00F909F8">
        <w:rPr>
          <w:sz w:val="16"/>
        </w:rPr>
        <w:t>2000b). Efforts such as these begin to break apart the category of private</w:t>
      </w:r>
      <w:r>
        <w:rPr>
          <w:sz w:val="16"/>
        </w:rPr>
        <w:t xml:space="preserve"> </w:t>
      </w:r>
      <w:r w:rsidRPr="00F909F8">
        <w:rPr>
          <w:sz w:val="16"/>
        </w:rPr>
        <w:t>property from the inside, challenging it not for what it leaves out, but</w:t>
      </w:r>
      <w:r>
        <w:rPr>
          <w:sz w:val="16"/>
        </w:rPr>
        <w:t xml:space="preserve"> </w:t>
      </w:r>
      <w:r w:rsidRPr="00F909F8">
        <w:rPr>
          <w:sz w:val="16"/>
        </w:rPr>
        <w:t xml:space="preserve">for not being forthright about the </w:t>
      </w:r>
      <w:r w:rsidRPr="00DB084A">
        <w:rPr>
          <w:rStyle w:val="StyleUnderline"/>
          <w:highlight w:val="green"/>
        </w:rPr>
        <w:t>complex relations</w:t>
      </w:r>
      <w:r w:rsidRPr="00F909F8">
        <w:rPr>
          <w:rStyle w:val="StyleUnderline"/>
        </w:rPr>
        <w:t xml:space="preserve"> it embodies.</w:t>
      </w:r>
      <w:r>
        <w:rPr>
          <w:sz w:val="16"/>
        </w:rPr>
        <w:t xml:space="preserve"> </w:t>
      </w:r>
      <w:r w:rsidRPr="00F909F8">
        <w:rPr>
          <w:sz w:val="16"/>
        </w:rPr>
        <w:t>The essays in this issue push these ideas about complexity of property</w:t>
      </w:r>
      <w:r>
        <w:rPr>
          <w:sz w:val="16"/>
        </w:rPr>
        <w:t xml:space="preserve"> </w:t>
      </w:r>
      <w:r w:rsidRPr="00F909F8">
        <w:rPr>
          <w:sz w:val="16"/>
        </w:rPr>
        <w:t>in a number of directions. One way of thinking about this complexity and</w:t>
      </w:r>
      <w:r>
        <w:rPr>
          <w:sz w:val="16"/>
        </w:rPr>
        <w:t xml:space="preserve"> </w:t>
      </w:r>
      <w:r w:rsidRPr="00F909F8">
        <w:rPr>
          <w:sz w:val="16"/>
        </w:rPr>
        <w:t>what it means is by linking it to the diverse economies approach (Gibson-</w:t>
      </w:r>
      <w:r>
        <w:rPr>
          <w:sz w:val="16"/>
        </w:rPr>
        <w:t xml:space="preserve"> </w:t>
      </w:r>
      <w:r w:rsidRPr="00F909F8">
        <w:rPr>
          <w:sz w:val="16"/>
        </w:rPr>
        <w:t>Graham 2006; Leyshon 2005). From a diverse economies perspective,</w:t>
      </w:r>
      <w:r>
        <w:rPr>
          <w:sz w:val="16"/>
        </w:rPr>
        <w:t xml:space="preserve"> </w:t>
      </w:r>
      <w:r w:rsidRPr="00F909F8">
        <w:rPr>
          <w:sz w:val="16"/>
        </w:rPr>
        <w:t>capitalism is never as complete as it seems because there are always al-</w:t>
      </w:r>
      <w:r>
        <w:rPr>
          <w:sz w:val="16"/>
        </w:rPr>
        <w:t xml:space="preserve"> </w:t>
      </w:r>
      <w:r w:rsidRPr="00F909F8">
        <w:rPr>
          <w:sz w:val="16"/>
        </w:rPr>
        <w:t>ready alternatives that are neither completely capitalist nor completely</w:t>
      </w:r>
      <w:r>
        <w:rPr>
          <w:sz w:val="16"/>
        </w:rPr>
        <w:t xml:space="preserve"> </w:t>
      </w:r>
      <w:r w:rsidRPr="00F909F8">
        <w:rPr>
          <w:sz w:val="16"/>
        </w:rPr>
        <w:t>outside capitalism. Similarly, the complexity of property shows that pri-</w:t>
      </w:r>
      <w:r>
        <w:rPr>
          <w:sz w:val="16"/>
        </w:rPr>
        <w:t xml:space="preserve"> </w:t>
      </w:r>
      <w:r w:rsidRPr="00F909F8">
        <w:rPr>
          <w:sz w:val="16"/>
        </w:rPr>
        <w:t>vatization is never as complete as it seems. In a deconstructive mode,</w:t>
      </w:r>
      <w:r>
        <w:rPr>
          <w:sz w:val="16"/>
        </w:rPr>
        <w:t xml:space="preserve"> </w:t>
      </w:r>
      <w:r w:rsidRPr="00F909F8">
        <w:rPr>
          <w:sz w:val="16"/>
        </w:rPr>
        <w:t>this complexity shows that privatization (and by extension neoliberal-</w:t>
      </w:r>
      <w:r>
        <w:rPr>
          <w:sz w:val="16"/>
        </w:rPr>
        <w:t xml:space="preserve"> </w:t>
      </w:r>
      <w:r w:rsidRPr="00F909F8">
        <w:rPr>
          <w:sz w:val="16"/>
        </w:rPr>
        <w:t>ism) contains within it that which it denies—and as such cannot be what</w:t>
      </w:r>
      <w:r>
        <w:rPr>
          <w:sz w:val="16"/>
        </w:rPr>
        <w:t xml:space="preserve"> </w:t>
      </w:r>
      <w:r w:rsidRPr="00F909F8">
        <w:rPr>
          <w:sz w:val="16"/>
        </w:rPr>
        <w:t>it appears or what proponents assert. Drawing explicitly on this perspec-</w:t>
      </w:r>
      <w:r>
        <w:rPr>
          <w:sz w:val="16"/>
        </w:rPr>
        <w:t xml:space="preserve"> </w:t>
      </w:r>
      <w:r w:rsidRPr="00F909F8">
        <w:rPr>
          <w:sz w:val="16"/>
        </w:rPr>
        <w:t>tive, St Martin shows that New England fisheries are an already existing</w:t>
      </w:r>
      <w:r>
        <w:rPr>
          <w:sz w:val="16"/>
        </w:rPr>
        <w:t xml:space="preserve"> </w:t>
      </w:r>
      <w:r w:rsidRPr="00F909F8">
        <w:rPr>
          <w:sz w:val="16"/>
        </w:rPr>
        <w:t>form of non-capitalism in which labor has not been fully proletarian-</w:t>
      </w:r>
      <w:r>
        <w:rPr>
          <w:sz w:val="16"/>
        </w:rPr>
        <w:t xml:space="preserve"> </w:t>
      </w:r>
      <w:r w:rsidRPr="00F909F8">
        <w:rPr>
          <w:sz w:val="16"/>
        </w:rPr>
        <w:t>ized. While this non-capitalist economic activity would be undermined</w:t>
      </w:r>
      <w:r>
        <w:rPr>
          <w:sz w:val="16"/>
        </w:rPr>
        <w:t xml:space="preserve"> </w:t>
      </w:r>
      <w:r w:rsidRPr="00F909F8">
        <w:rPr>
          <w:sz w:val="16"/>
        </w:rPr>
        <w:t>by privatization in the form of transferable quotas, he shows that such</w:t>
      </w:r>
      <w:r>
        <w:rPr>
          <w:sz w:val="16"/>
        </w:rPr>
        <w:t xml:space="preserve"> </w:t>
      </w:r>
      <w:r w:rsidRPr="00F909F8">
        <w:rPr>
          <w:sz w:val="16"/>
        </w:rPr>
        <w:t>activity has been able to survive not just at the periphery but even in</w:t>
      </w:r>
      <w:r>
        <w:rPr>
          <w:sz w:val="16"/>
        </w:rPr>
        <w:t xml:space="preserve"> </w:t>
      </w:r>
      <w:r w:rsidRPr="00F909F8">
        <w:rPr>
          <w:sz w:val="16"/>
        </w:rPr>
        <w:t>what is supposed to be the heart of capitalist relations. Prudham, too,</w:t>
      </w:r>
      <w:r>
        <w:rPr>
          <w:sz w:val="16"/>
        </w:rPr>
        <w:t xml:space="preserve"> </w:t>
      </w:r>
      <w:r w:rsidRPr="00F909F8">
        <w:rPr>
          <w:sz w:val="16"/>
        </w:rPr>
        <w:t xml:space="preserve">alludes to this diversity by arguing that </w:t>
      </w:r>
      <w:r w:rsidRPr="00DB084A">
        <w:rPr>
          <w:rStyle w:val="StyleUnderline"/>
          <w:highlight w:val="green"/>
        </w:rPr>
        <w:t>privatization</w:t>
      </w:r>
      <w:r w:rsidRPr="00F909F8">
        <w:rPr>
          <w:rStyle w:val="StyleUnderline"/>
        </w:rPr>
        <w:t xml:space="preserve"> and commodifi-</w:t>
      </w:r>
      <w:r>
        <w:rPr>
          <w:rStyle w:val="StyleUnderline"/>
        </w:rPr>
        <w:t xml:space="preserve"> </w:t>
      </w:r>
      <w:r w:rsidRPr="00F909F8">
        <w:rPr>
          <w:rStyle w:val="StyleUnderline"/>
        </w:rPr>
        <w:t xml:space="preserve">cation are </w:t>
      </w:r>
      <w:r w:rsidRPr="00DB084A">
        <w:rPr>
          <w:rStyle w:val="StyleUnderline"/>
          <w:highlight w:val="green"/>
        </w:rPr>
        <w:t>never complete</w:t>
      </w:r>
      <w:r w:rsidRPr="00F909F8">
        <w:rPr>
          <w:sz w:val="16"/>
        </w:rPr>
        <w:t>; while the privatization of genetic material</w:t>
      </w:r>
      <w:r>
        <w:rPr>
          <w:sz w:val="16"/>
        </w:rPr>
        <w:t xml:space="preserve"> </w:t>
      </w:r>
      <w:r w:rsidRPr="00F909F8">
        <w:rPr>
          <w:sz w:val="16"/>
        </w:rPr>
        <w:t>and organisms is an attempt to privatize life, this process will never be</w:t>
      </w:r>
      <w:r>
        <w:rPr>
          <w:sz w:val="16"/>
        </w:rPr>
        <w:t xml:space="preserve"> </w:t>
      </w:r>
      <w:r w:rsidRPr="00F909F8">
        <w:rPr>
          <w:sz w:val="16"/>
        </w:rPr>
        <w:t xml:space="preserve">finished. </w:t>
      </w:r>
      <w:r w:rsidRPr="00DB084A">
        <w:rPr>
          <w:rStyle w:val="Emphasis"/>
          <w:highlight w:val="green"/>
        </w:rPr>
        <w:t>Attempts to privatize nature are premised on a fictional no- tion of nature as a unique object that can be atomized into bits to be owned</w:t>
      </w:r>
      <w:r w:rsidRPr="00F909F8">
        <w:rPr>
          <w:rStyle w:val="Emphasis"/>
        </w:rPr>
        <w:t>.</w:t>
      </w:r>
      <w:r w:rsidRPr="00F909F8">
        <w:rPr>
          <w:sz w:val="16"/>
        </w:rPr>
        <w:t xml:space="preserve"> If </w:t>
      </w:r>
      <w:r w:rsidRPr="00F909F8">
        <w:rPr>
          <w:rStyle w:val="StyleUnderline"/>
        </w:rPr>
        <w:t xml:space="preserve">external and </w:t>
      </w:r>
      <w:r w:rsidRPr="00DB084A">
        <w:rPr>
          <w:rStyle w:val="StyleUnderline"/>
          <w:highlight w:val="green"/>
        </w:rPr>
        <w:t>autonomous nature</w:t>
      </w:r>
      <w:r w:rsidRPr="00F909F8">
        <w:rPr>
          <w:sz w:val="16"/>
        </w:rPr>
        <w:t>, as such, does not exist (but</w:t>
      </w:r>
      <w:r>
        <w:rPr>
          <w:sz w:val="16"/>
        </w:rPr>
        <w:t xml:space="preserve"> </w:t>
      </w:r>
      <w:r w:rsidRPr="00F909F8">
        <w:rPr>
          <w:sz w:val="16"/>
        </w:rPr>
        <w:t xml:space="preserve">is always nature—society), then this </w:t>
      </w:r>
      <w:r w:rsidRPr="00DB084A">
        <w:rPr>
          <w:rStyle w:val="StyleUnderline"/>
          <w:highlight w:val="green"/>
        </w:rPr>
        <w:t>simple definition of property cannot hold</w:t>
      </w:r>
      <w:r w:rsidRPr="00F909F8">
        <w:rPr>
          <w:rStyle w:val="StyleUnderline"/>
        </w:rPr>
        <w:t>.</w:t>
      </w:r>
      <w:r w:rsidRPr="00F909F8">
        <w:rPr>
          <w:sz w:val="16"/>
        </w:rPr>
        <w:t xml:space="preserve"> In Robertson’s essay on the work that market proponents must do</w:t>
      </w:r>
      <w:r>
        <w:rPr>
          <w:sz w:val="16"/>
        </w:rPr>
        <w:t xml:space="preserve"> </w:t>
      </w:r>
      <w:r w:rsidRPr="00F909F8">
        <w:rPr>
          <w:sz w:val="16"/>
        </w:rPr>
        <w:t>to define both the object of property and its price, he makes a similar ar-</w:t>
      </w:r>
      <w:r>
        <w:rPr>
          <w:sz w:val="16"/>
        </w:rPr>
        <w:t xml:space="preserve"> </w:t>
      </w:r>
      <w:r w:rsidRPr="00F909F8">
        <w:rPr>
          <w:sz w:val="16"/>
        </w:rPr>
        <w:t>gument about the incompleteness of neoliberal marketization. Property</w:t>
      </w:r>
      <w:r>
        <w:rPr>
          <w:sz w:val="16"/>
        </w:rPr>
        <w:t xml:space="preserve"> </w:t>
      </w:r>
      <w:r w:rsidRPr="00F909F8">
        <w:rPr>
          <w:sz w:val="16"/>
        </w:rPr>
        <w:t>and markets are always more than they seem, and these other elements</w:t>
      </w:r>
      <w:r>
        <w:rPr>
          <w:sz w:val="16"/>
        </w:rPr>
        <w:t xml:space="preserve"> </w:t>
      </w:r>
      <w:r w:rsidRPr="00F909F8">
        <w:rPr>
          <w:sz w:val="16"/>
        </w:rPr>
        <w:t>are actively obscured by neoliberal proponents. In these ways, acknowl-</w:t>
      </w:r>
      <w:r>
        <w:rPr>
          <w:sz w:val="16"/>
        </w:rPr>
        <w:t xml:space="preserve"> </w:t>
      </w:r>
      <w:r w:rsidRPr="00F909F8">
        <w:rPr>
          <w:sz w:val="16"/>
        </w:rPr>
        <w:t>edging the complexity of property shows that alternatives to it already</w:t>
      </w:r>
      <w:r>
        <w:rPr>
          <w:sz w:val="16"/>
        </w:rPr>
        <w:t xml:space="preserve"> </w:t>
      </w:r>
      <w:r w:rsidRPr="00F909F8">
        <w:rPr>
          <w:sz w:val="16"/>
        </w:rPr>
        <w:t>exist; it is never complete.</w:t>
      </w:r>
      <w:r>
        <w:rPr>
          <w:sz w:val="16"/>
        </w:rPr>
        <w:t xml:space="preserve"> </w:t>
      </w:r>
    </w:p>
    <w:p w14:paraId="40235161" w14:textId="77777777" w:rsidR="001C2C5E" w:rsidRDefault="001C2C5E" w:rsidP="001C2C5E"/>
    <w:p w14:paraId="25F5D1E1" w14:textId="77777777" w:rsidR="001C2C5E" w:rsidRPr="004B506B" w:rsidRDefault="001C2C5E" w:rsidP="001C2C5E">
      <w:pPr>
        <w:pStyle w:val="Heading4"/>
      </w:pPr>
      <w:r w:rsidRPr="00F837FC">
        <w:rPr>
          <w:rFonts w:cs="Calibri"/>
        </w:rPr>
        <w:t xml:space="preserve">Metrics and justifications for policies matter </w:t>
      </w:r>
      <w:r w:rsidRPr="00773BC1">
        <w:rPr>
          <w:rFonts w:cs="Calibri"/>
          <w:u w:val="single"/>
        </w:rPr>
        <w:t>just as much</w:t>
      </w:r>
      <w:r w:rsidRPr="00F837FC">
        <w:rPr>
          <w:rFonts w:cs="Calibri"/>
        </w:rPr>
        <w:t xml:space="preserve"> as the ends </w:t>
      </w:r>
      <w:r>
        <w:rPr>
          <w:rFonts w:cs="Calibri"/>
        </w:rPr>
        <w:t>–</w:t>
      </w:r>
      <w:r w:rsidRPr="00F837FC">
        <w:rPr>
          <w:rFonts w:cs="Calibri"/>
        </w:rPr>
        <w:t xml:space="preserve"> moves to resolve the aff by using masculine risk calculus are </w:t>
      </w:r>
      <w:r w:rsidRPr="00773BC1">
        <w:rPr>
          <w:rFonts w:cs="Calibri"/>
          <w:u w:val="single"/>
        </w:rPr>
        <w:t>antithetical</w:t>
      </w:r>
      <w:r w:rsidRPr="00F837FC">
        <w:rPr>
          <w:rFonts w:cs="Calibri"/>
        </w:rPr>
        <w:t xml:space="preserve"> to</w:t>
      </w:r>
      <w:r>
        <w:rPr>
          <w:rFonts w:cs="Calibri"/>
        </w:rPr>
        <w:t xml:space="preserve"> the</w:t>
      </w:r>
      <w:r w:rsidRPr="00F837FC">
        <w:rPr>
          <w:rFonts w:cs="Calibri"/>
        </w:rPr>
        <w:t xml:space="preserve"> ethical demands of the plan.</w:t>
      </w:r>
      <w:r>
        <w:rPr>
          <w:rFonts w:cs="Calibri"/>
        </w:rPr>
        <w:t xml:space="preserve"> </w:t>
      </w:r>
      <w:r>
        <w:t>The role of the ballot is to interrogate the gendered nature of IR – vote for the side that best promotes feminist scholarship and deconstructs the patriarchy</w:t>
      </w:r>
    </w:p>
    <w:p w14:paraId="62815DD5" w14:textId="77777777" w:rsidR="001C2C5E" w:rsidRPr="00F837FC" w:rsidRDefault="001C2C5E" w:rsidP="001C2C5E">
      <w:pPr>
        <w:rPr>
          <w:rStyle w:val="Style13ptBold"/>
        </w:rPr>
      </w:pPr>
      <w:r w:rsidRPr="00F837FC">
        <w:rPr>
          <w:rStyle w:val="Style13ptBold"/>
        </w:rPr>
        <w:t xml:space="preserve">Verloo 05 </w:t>
      </w:r>
    </w:p>
    <w:p w14:paraId="17F99DF5" w14:textId="77777777" w:rsidR="001C2C5E" w:rsidRPr="00F837FC" w:rsidRDefault="001C2C5E" w:rsidP="001C2C5E">
      <w:pPr>
        <w:rPr>
          <w:rStyle w:val="Style13ptBold"/>
          <w:sz w:val="20"/>
          <w:szCs w:val="20"/>
        </w:rPr>
      </w:pPr>
      <w:r w:rsidRPr="00F837FC">
        <w:rPr>
          <w:rStyle w:val="Style13ptBold"/>
          <w:sz w:val="20"/>
          <w:szCs w:val="20"/>
        </w:rPr>
        <w:t>(Mieke, Senior Lecturer in Political Sciences and Gender Studies at Radboud University Nijmegen and Research Director of an EU-funded comparative research facility, “Displacement and Empowerment:  Reflections on the Concept and Practice of the Council of Europe Approach to Gender Mainstreaming and Gender Equality”, Social Politics: International Studies in Gender, State and Society 12.3 (2005) 344-365)</w:t>
      </w:r>
    </w:p>
    <w:p w14:paraId="5E2D70DB" w14:textId="77777777" w:rsidR="001C2C5E" w:rsidRDefault="001C2C5E" w:rsidP="001C2C5E">
      <w:pPr>
        <w:pStyle w:val="Shrink"/>
        <w:ind w:left="0"/>
        <w:rPr>
          <w:rFonts w:ascii="Calibri" w:hAnsi="Calibri" w:cs="Calibri"/>
          <w:sz w:val="16"/>
          <w:szCs w:val="22"/>
        </w:rPr>
      </w:pPr>
      <w:r w:rsidRPr="00F837FC">
        <w:rPr>
          <w:rFonts w:ascii="Calibri" w:hAnsi="Calibri" w:cs="Calibri"/>
          <w:sz w:val="16"/>
          <w:szCs w:val="22"/>
        </w:rPr>
        <w:t>Some studies that focus on assessing the success of gender mainstreaming practices at the level of the European Union point to a similar phenomenon of "adding other goals," as happened in the Message to the Committee of Ministers to Steering Committees of the Council of Europe on Gender Mainstreaming. In Hafner-Burton and Pollack's analysis (2000) of five areas (structural funds, employment and social affairs, development, competition and science, research and development), the accent is on explaining cross-sectional variety within the European Commission in the start and the implementation of gender mainstreaming. They show how important it has been that political opportunities in Europe have widened and increased over the course of the last decade, for instance as a result of the entrance of the Nordic countries. They also show how important lobbying and modernization have been, for instance the lobbying of WISE (the European organization for women's studies) in the case of gender mainstreaming in science, research, and development. In assessing the success of gender mainstreaming, they refer to classical power mechanisms that are at the heart of social movement theory: political opportunities and mobilizing.  In the context of this article, the most interesting part of their analysis is their use of the concept of strategical framing, another power mechanism conceptualized in social movement theory. Strategical framing is a dynamic concept that enables us to see how</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different actors adapt</w:t>
      </w:r>
      <w:r w:rsidRPr="00F837FC">
        <w:rPr>
          <w:rStyle w:val="underline"/>
          <w:rFonts w:ascii="Calibri" w:hAnsi="Calibri" w:cs="Calibri"/>
          <w:sz w:val="22"/>
          <w:szCs w:val="22"/>
        </w:rPr>
        <w:t xml:space="preserve"> </w:t>
      </w:r>
      <w:r w:rsidRPr="00F837FC">
        <w:rPr>
          <w:rFonts w:ascii="Calibri" w:hAnsi="Calibri" w:cs="Calibri"/>
          <w:sz w:val="16"/>
          <w:szCs w:val="22"/>
        </w:rPr>
        <w:t>existing</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policy frames to pursue</w:t>
      </w:r>
      <w:r w:rsidRPr="00F837FC">
        <w:rPr>
          <w:rStyle w:val="underline"/>
          <w:rFonts w:ascii="Calibri" w:hAnsi="Calibri" w:cs="Calibri"/>
          <w:sz w:val="22"/>
          <w:szCs w:val="22"/>
        </w:rPr>
        <w:t xml:space="preserve"> </w:t>
      </w:r>
      <w:r w:rsidRPr="00F837FC">
        <w:rPr>
          <w:rFonts w:ascii="Calibri" w:hAnsi="Calibri" w:cs="Calibri"/>
          <w:sz w:val="16"/>
          <w:szCs w:val="22"/>
        </w:rPr>
        <w:t>their</w:t>
      </w:r>
      <w:r w:rsidRPr="00F837FC">
        <w:rPr>
          <w:rStyle w:val="underline"/>
          <w:rFonts w:ascii="Calibri" w:hAnsi="Calibri" w:cs="Calibri"/>
          <w:sz w:val="22"/>
          <w:szCs w:val="22"/>
        </w:rPr>
        <w:t xml:space="preserve"> prospective </w:t>
      </w:r>
      <w:r w:rsidRPr="00F837FC">
        <w:rPr>
          <w:rStyle w:val="underline"/>
          <w:rFonts w:ascii="Calibri" w:hAnsi="Calibri" w:cs="Calibri"/>
          <w:sz w:val="22"/>
          <w:szCs w:val="22"/>
          <w:highlight w:val="green"/>
        </w:rPr>
        <w:t>goals</w:t>
      </w:r>
      <w:r w:rsidRPr="00F837FC">
        <w:rPr>
          <w:rFonts w:ascii="Calibri" w:hAnsi="Calibri" w:cs="Calibri"/>
          <w:sz w:val="16"/>
          <w:szCs w:val="22"/>
        </w:rPr>
        <w:t xml:space="preserve">. Strategical framing is defined as attempting to construct a fit between existing frames, or networks of meaning, and the frames of a change agent. Hafner-Burton and Pollack show that </w:t>
      </w:r>
      <w:r w:rsidRPr="00F837FC">
        <w:rPr>
          <w:rStyle w:val="underline"/>
          <w:rFonts w:ascii="Calibri" w:hAnsi="Calibri" w:cs="Calibri"/>
          <w:sz w:val="22"/>
          <w:szCs w:val="22"/>
          <w:highlight w:val="green"/>
        </w:rPr>
        <w:t>gender</w:t>
      </w:r>
      <w:r w:rsidRPr="00F837FC">
        <w:rPr>
          <w:rStyle w:val="underline"/>
          <w:rFonts w:ascii="Calibri" w:hAnsi="Calibri" w:cs="Calibri"/>
          <w:sz w:val="22"/>
          <w:szCs w:val="22"/>
        </w:rPr>
        <w:t xml:space="preserve"> </w:t>
      </w:r>
      <w:r w:rsidRPr="00F837FC">
        <w:rPr>
          <w:rFonts w:ascii="Calibri" w:hAnsi="Calibri" w:cs="Calibri"/>
          <w:sz w:val="16"/>
          <w:szCs w:val="22"/>
        </w:rPr>
        <w:t xml:space="preserve">mainstreaming </w:t>
      </w:r>
      <w:r w:rsidRPr="00F837FC">
        <w:rPr>
          <w:rStyle w:val="underline"/>
          <w:rFonts w:ascii="Calibri" w:hAnsi="Calibri" w:cs="Calibri"/>
          <w:sz w:val="22"/>
          <w:szCs w:val="22"/>
          <w:highlight w:val="green"/>
        </w:rPr>
        <w:t>is "sold" as a</w:t>
      </w:r>
      <w:r w:rsidRPr="00F837FC">
        <w:rPr>
          <w:rFonts w:ascii="Calibri" w:hAnsi="Calibri" w:cs="Calibri"/>
          <w:sz w:val="16"/>
          <w:szCs w:val="22"/>
        </w:rPr>
        <w:t>n effective</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means to the ends</w:t>
      </w:r>
      <w:r w:rsidRPr="00F837FC">
        <w:rPr>
          <w:rStyle w:val="underline"/>
          <w:rFonts w:ascii="Calibri" w:hAnsi="Calibri" w:cs="Calibri"/>
          <w:sz w:val="22"/>
          <w:szCs w:val="22"/>
        </w:rPr>
        <w:t xml:space="preserve"> </w:t>
      </w:r>
      <w:r w:rsidRPr="00F837FC">
        <w:rPr>
          <w:rFonts w:ascii="Calibri" w:hAnsi="Calibri" w:cs="Calibri"/>
          <w:sz w:val="16"/>
          <w:szCs w:val="22"/>
        </w:rPr>
        <w:t xml:space="preserve">pursued by the European Commission, </w:t>
      </w:r>
      <w:r w:rsidRPr="00F837FC">
        <w:rPr>
          <w:rStyle w:val="underline"/>
          <w:rFonts w:ascii="Calibri" w:hAnsi="Calibri" w:cs="Calibri"/>
          <w:sz w:val="22"/>
          <w:szCs w:val="22"/>
        </w:rPr>
        <w:t>rather than as an overt challenge to those ends.</w:t>
      </w:r>
      <w:r w:rsidRPr="00F837FC">
        <w:rPr>
          <w:rFonts w:ascii="Calibri" w:hAnsi="Calibri" w:cs="Calibri"/>
          <w:sz w:val="16"/>
          <w:szCs w:val="22"/>
        </w:rPr>
        <w:t xml:space="preserve"> They argue that the </w:t>
      </w:r>
      <w:r w:rsidRPr="00F837FC">
        <w:rPr>
          <w:rStyle w:val="underline"/>
          <w:rFonts w:ascii="Calibri" w:hAnsi="Calibri" w:cs="Calibri"/>
          <w:sz w:val="22"/>
          <w:szCs w:val="22"/>
          <w:highlight w:val="green"/>
        </w:rPr>
        <w:t>gender mainstreaming efforts, because of this</w:t>
      </w:r>
      <w:r w:rsidRPr="00F837FC">
        <w:rPr>
          <w:rStyle w:val="underline"/>
          <w:rFonts w:ascii="Calibri" w:hAnsi="Calibri" w:cs="Calibri"/>
          <w:sz w:val="22"/>
          <w:szCs w:val="22"/>
        </w:rPr>
        <w:t xml:space="preserve"> strategical </w:t>
      </w:r>
      <w:r w:rsidRPr="00F837FC">
        <w:rPr>
          <w:rStyle w:val="underline"/>
          <w:rFonts w:ascii="Calibri" w:hAnsi="Calibri" w:cs="Calibri"/>
          <w:sz w:val="22"/>
          <w:szCs w:val="22"/>
          <w:highlight w:val="green"/>
        </w:rPr>
        <w:t>framing, might</w:t>
      </w:r>
      <w:r w:rsidRPr="00E12BBA">
        <w:rPr>
          <w:rStyle w:val="underline"/>
          <w:rFonts w:ascii="Calibri" w:hAnsi="Calibri" w:cs="Calibri"/>
          <w:sz w:val="22"/>
          <w:szCs w:val="22"/>
        </w:rPr>
        <w:t xml:space="preserve"> </w:t>
      </w:r>
      <w:r w:rsidRPr="00F837FC">
        <w:rPr>
          <w:rStyle w:val="underline"/>
          <w:rFonts w:ascii="Calibri" w:hAnsi="Calibri" w:cs="Calibri"/>
          <w:sz w:val="22"/>
          <w:szCs w:val="22"/>
        </w:rPr>
        <w:t xml:space="preserve">turn into an integrationist approach, </w:t>
      </w:r>
      <w:r w:rsidRPr="00F837FC">
        <w:rPr>
          <w:rStyle w:val="underline"/>
          <w:rFonts w:ascii="Calibri" w:hAnsi="Calibri" w:cs="Calibri"/>
          <w:sz w:val="22"/>
          <w:szCs w:val="22"/>
          <w:highlight w:val="green"/>
        </w:rPr>
        <w:t>integrat</w:t>
      </w:r>
      <w:r w:rsidRPr="00F837FC">
        <w:rPr>
          <w:rStyle w:val="underline"/>
          <w:rFonts w:ascii="Calibri" w:hAnsi="Calibri" w:cs="Calibri"/>
          <w:sz w:val="22"/>
          <w:szCs w:val="22"/>
        </w:rPr>
        <w:t xml:space="preserve">ing </w:t>
      </w:r>
      <w:r w:rsidRPr="00F837FC">
        <w:rPr>
          <w:rFonts w:ascii="Calibri" w:hAnsi="Calibri" w:cs="Calibri"/>
          <w:sz w:val="16"/>
          <w:szCs w:val="22"/>
        </w:rPr>
        <w:t>women and</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gender</w:t>
      </w:r>
      <w:r w:rsidRPr="00F837FC">
        <w:rPr>
          <w:rStyle w:val="underline"/>
          <w:rFonts w:ascii="Calibri" w:hAnsi="Calibri" w:cs="Calibri"/>
          <w:sz w:val="22"/>
          <w:szCs w:val="22"/>
        </w:rPr>
        <w:t xml:space="preserve"> issues </w:t>
      </w:r>
      <w:r w:rsidRPr="00F837FC">
        <w:rPr>
          <w:rStyle w:val="underline"/>
          <w:rFonts w:ascii="Calibri" w:hAnsi="Calibri" w:cs="Calibri"/>
          <w:sz w:val="22"/>
          <w:szCs w:val="22"/>
          <w:highlight w:val="green"/>
        </w:rPr>
        <w:t>into</w:t>
      </w:r>
      <w:r w:rsidRPr="00F837FC">
        <w:rPr>
          <w:rStyle w:val="underline"/>
          <w:rFonts w:ascii="Calibri" w:hAnsi="Calibri" w:cs="Calibri"/>
          <w:sz w:val="22"/>
          <w:szCs w:val="22"/>
        </w:rPr>
        <w:t xml:space="preserve"> </w:t>
      </w:r>
      <w:r w:rsidRPr="00F837FC">
        <w:rPr>
          <w:rFonts w:ascii="Calibri" w:hAnsi="Calibri" w:cs="Calibri"/>
          <w:sz w:val="16"/>
          <w:szCs w:val="22"/>
        </w:rPr>
        <w:t xml:space="preserve">specific </w:t>
      </w:r>
      <w:r w:rsidRPr="00F837FC">
        <w:rPr>
          <w:rStyle w:val="underline"/>
          <w:rFonts w:ascii="Calibri" w:hAnsi="Calibri" w:cs="Calibri"/>
          <w:sz w:val="22"/>
          <w:szCs w:val="22"/>
          <w:highlight w:val="green"/>
        </w:rPr>
        <w:t>regular policies rather than rethinking</w:t>
      </w:r>
      <w:r w:rsidRPr="00F837FC">
        <w:rPr>
          <w:rFonts w:ascii="Calibri" w:hAnsi="Calibri" w:cs="Calibri"/>
          <w:sz w:val="16"/>
          <w:szCs w:val="22"/>
        </w:rPr>
        <w:t xml:space="preserve"> the </w:t>
      </w:r>
      <w:r w:rsidRPr="00F837FC">
        <w:rPr>
          <w:rStyle w:val="underline"/>
          <w:rFonts w:ascii="Calibri" w:hAnsi="Calibri" w:cs="Calibri"/>
          <w:sz w:val="22"/>
          <w:szCs w:val="22"/>
          <w:highlight w:val="green"/>
        </w:rPr>
        <w:t>fundamental aims</w:t>
      </w:r>
      <w:r w:rsidRPr="00F837FC">
        <w:rPr>
          <w:rFonts w:ascii="Calibri" w:hAnsi="Calibri" w:cs="Calibri"/>
          <w:sz w:val="16"/>
          <w:szCs w:val="22"/>
        </w:rPr>
        <w:t xml:space="preserve"> of the European Union </w:t>
      </w:r>
      <w:r w:rsidRPr="00F837FC">
        <w:rPr>
          <w:rStyle w:val="underline"/>
          <w:rFonts w:ascii="Calibri" w:hAnsi="Calibri" w:cs="Calibri"/>
          <w:sz w:val="22"/>
          <w:szCs w:val="22"/>
          <w:highlight w:val="green"/>
        </w:rPr>
        <w:t>from a gender perspective</w:t>
      </w:r>
      <w:r w:rsidRPr="00F837FC">
        <w:rPr>
          <w:rFonts w:ascii="Calibri" w:hAnsi="Calibri" w:cs="Calibri"/>
          <w:sz w:val="16"/>
          <w:szCs w:val="22"/>
        </w:rPr>
        <w:t xml:space="preserve">. Especially since the European Union is one of the most successful implementers of gender mainstreaming so far, </w:t>
      </w:r>
      <w:r w:rsidRPr="00F837FC">
        <w:rPr>
          <w:rStyle w:val="underline"/>
          <w:rFonts w:ascii="Calibri" w:hAnsi="Calibri" w:cs="Calibri"/>
          <w:sz w:val="22"/>
          <w:szCs w:val="22"/>
          <w:highlight w:val="green"/>
        </w:rPr>
        <w:t>this threatens</w:t>
      </w:r>
      <w:r w:rsidRPr="00F837FC">
        <w:rPr>
          <w:rFonts w:ascii="Calibri" w:hAnsi="Calibri" w:cs="Calibri"/>
          <w:sz w:val="16"/>
          <w:szCs w:val="22"/>
        </w:rPr>
        <w:t xml:space="preserve"> the </w:t>
      </w:r>
      <w:r w:rsidRPr="00F837FC">
        <w:rPr>
          <w:rStyle w:val="underline"/>
          <w:rFonts w:ascii="Calibri" w:hAnsi="Calibri" w:cs="Calibri"/>
          <w:sz w:val="22"/>
          <w:szCs w:val="22"/>
          <w:highlight w:val="green"/>
        </w:rPr>
        <w:t>transformative potential</w:t>
      </w:r>
      <w:r w:rsidRPr="00F837FC">
        <w:rPr>
          <w:rFonts w:ascii="Calibri" w:hAnsi="Calibri" w:cs="Calibri"/>
          <w:sz w:val="16"/>
          <w:szCs w:val="22"/>
        </w:rPr>
        <w:t xml:space="preserve"> </w:t>
      </w:r>
    </w:p>
    <w:p w14:paraId="104F6BE3" w14:textId="77777777" w:rsidR="001C2C5E" w:rsidRDefault="001C2C5E" w:rsidP="001C2C5E">
      <w:pPr>
        <w:pStyle w:val="Shrink"/>
        <w:ind w:left="0"/>
        <w:rPr>
          <w:rFonts w:ascii="Calibri" w:hAnsi="Calibri" w:cs="Calibri"/>
          <w:sz w:val="16"/>
          <w:szCs w:val="22"/>
        </w:rPr>
      </w:pPr>
    </w:p>
    <w:p w14:paraId="51EA8D46" w14:textId="77777777" w:rsidR="001C2C5E" w:rsidRDefault="001C2C5E" w:rsidP="001C2C5E">
      <w:pPr>
        <w:pStyle w:val="Shrink"/>
        <w:ind w:left="0"/>
        <w:rPr>
          <w:rFonts w:ascii="Calibri" w:hAnsi="Calibri" w:cs="Calibri"/>
          <w:sz w:val="16"/>
          <w:szCs w:val="22"/>
        </w:rPr>
      </w:pPr>
    </w:p>
    <w:p w14:paraId="2E3A9DE8" w14:textId="77777777" w:rsidR="001C2C5E" w:rsidRPr="00F837FC" w:rsidRDefault="001C2C5E" w:rsidP="001C2C5E">
      <w:pPr>
        <w:pStyle w:val="Shrink"/>
        <w:ind w:left="0"/>
        <w:rPr>
          <w:rStyle w:val="underline"/>
          <w:rFonts w:ascii="Calibri" w:hAnsi="Calibri" w:cs="Calibri"/>
          <w:sz w:val="22"/>
          <w:szCs w:val="22"/>
        </w:rPr>
      </w:pPr>
      <w:r w:rsidRPr="00F837FC">
        <w:rPr>
          <w:rFonts w:ascii="Calibri" w:hAnsi="Calibri" w:cs="Calibri"/>
          <w:sz w:val="16"/>
          <w:szCs w:val="22"/>
        </w:rPr>
        <w:t xml:space="preserve">of gender mainstreaming, they say. [End Page 358]  Mary Braithwaite's work on gender mainstreaming in the structural funds (1999) corroborates these findings. She finds that because of the absence of precise objectives on reducing gender inequalities, </w:t>
      </w:r>
      <w:r w:rsidRPr="00F837FC">
        <w:rPr>
          <w:rStyle w:val="underline"/>
          <w:rFonts w:ascii="Calibri" w:hAnsi="Calibri" w:cs="Calibri"/>
          <w:sz w:val="22"/>
          <w:szCs w:val="22"/>
        </w:rPr>
        <w:t>gender is easily located within and has been subjected to other goals</w:t>
      </w:r>
      <w:r w:rsidRPr="00F837FC">
        <w:rPr>
          <w:rFonts w:ascii="Calibri" w:hAnsi="Calibri" w:cs="Calibri"/>
          <w:sz w:val="16"/>
          <w:szCs w:val="22"/>
        </w:rPr>
        <w:t xml:space="preserve">, </w:t>
      </w:r>
      <w:r w:rsidRPr="00F837FC">
        <w:rPr>
          <w:rStyle w:val="underline"/>
          <w:rFonts w:ascii="Calibri" w:hAnsi="Calibri" w:cs="Calibri"/>
          <w:sz w:val="22"/>
          <w:szCs w:val="22"/>
        </w:rPr>
        <w:t xml:space="preserve">such as </w:t>
      </w:r>
      <w:r w:rsidRPr="00F837FC">
        <w:rPr>
          <w:rFonts w:ascii="Calibri" w:hAnsi="Calibri" w:cs="Calibri"/>
          <w:sz w:val="16"/>
          <w:szCs w:val="22"/>
        </w:rPr>
        <w:t>employment creation,</w:t>
      </w:r>
      <w:r w:rsidRPr="00F837FC">
        <w:rPr>
          <w:rStyle w:val="underline"/>
          <w:rFonts w:ascii="Calibri" w:hAnsi="Calibri" w:cs="Calibri"/>
          <w:sz w:val="22"/>
          <w:szCs w:val="22"/>
        </w:rPr>
        <w:t xml:space="preserve"> economic growth, or poverty </w:t>
      </w:r>
      <w:r w:rsidRPr="00F837FC">
        <w:rPr>
          <w:rFonts w:ascii="Calibri" w:hAnsi="Calibri" w:cs="Calibri"/>
          <w:sz w:val="16"/>
          <w:szCs w:val="22"/>
        </w:rPr>
        <w:t xml:space="preserve">reduction. This is not to say that these are abject goals, just to stress that they are not synonymous with gender equality. Braithwaite concludes that gender equity suffers from the dominance of efficiency and effectiveness in gender mainstreaming practices in the structural funds.  Strategical Framing and Power The studies presented point out that "success," in the sense of starting a process of gender mainstreaming, seems to be connected to the "stretching" of the goal of gender equality, to strategical framing, and they also show that the actual goal of gender mainstreaming is not articulated clearly. In the last section of this article, I will therefore take a closer look at framing processes, at the politics of framing. What happens in processes of strategical framing? Why would it be that integration rather than transformation is the inevitable result of strategical framing processes?  Strategical framing refers to a process of linking a feminist goal, such as gender equality, to some major goal of an organization that should engage or is engaging in gender mainstreaming, thereby securing the allegiance of these organizations to gender mainstreaming. In technical terms, this means that until now strategical framing in gender mainstreaming practices has usually involved framing bridging or frame extension6 (Benford and Snow 2000). The strategies chosen do not challenge the other, mainstream goals of policy makers, but provide for a link by "stretching" the gender equality goal. This means that </w:t>
      </w:r>
      <w:r w:rsidRPr="00F837FC">
        <w:rPr>
          <w:rStyle w:val="underline"/>
          <w:rFonts w:ascii="Calibri" w:hAnsi="Calibri" w:cs="Calibri"/>
          <w:sz w:val="22"/>
          <w:szCs w:val="22"/>
        </w:rPr>
        <w:t>the dual agenda</w:t>
      </w:r>
      <w:r w:rsidRPr="00F837FC">
        <w:rPr>
          <w:rFonts w:ascii="Calibri" w:hAnsi="Calibri" w:cs="Calibri"/>
          <w:sz w:val="16"/>
          <w:szCs w:val="22"/>
        </w:rPr>
        <w:t xml:space="preserve"> that is mostly present in gender mainstreaming (</w:t>
      </w:r>
      <w:r w:rsidRPr="00F837FC">
        <w:rPr>
          <w:rStyle w:val="underline"/>
          <w:rFonts w:ascii="Calibri" w:hAnsi="Calibri" w:cs="Calibri"/>
          <w:sz w:val="22"/>
          <w:szCs w:val="22"/>
        </w:rPr>
        <w:t>of the feminist goal and some other goal</w:t>
      </w:r>
      <w:r w:rsidRPr="00F837FC">
        <w:rPr>
          <w:rFonts w:ascii="Calibri" w:hAnsi="Calibri" w:cs="Calibri"/>
          <w:sz w:val="16"/>
          <w:szCs w:val="22"/>
        </w:rPr>
        <w:t xml:space="preserve">) </w:t>
      </w:r>
      <w:r w:rsidRPr="00F837FC">
        <w:rPr>
          <w:rStyle w:val="underline"/>
          <w:rFonts w:ascii="Calibri" w:hAnsi="Calibri" w:cs="Calibri"/>
          <w:sz w:val="22"/>
          <w:szCs w:val="22"/>
        </w:rPr>
        <w:t xml:space="preserve">is presented as </w:t>
      </w:r>
      <w:r w:rsidRPr="00F837FC">
        <w:rPr>
          <w:rFonts w:ascii="Calibri" w:hAnsi="Calibri" w:cs="Calibri"/>
          <w:sz w:val="16"/>
          <w:szCs w:val="22"/>
        </w:rPr>
        <w:t>the possibility of</w:t>
      </w:r>
      <w:r w:rsidRPr="00F837FC">
        <w:rPr>
          <w:rStyle w:val="underline"/>
          <w:rFonts w:ascii="Calibri" w:hAnsi="Calibri" w:cs="Calibri"/>
          <w:sz w:val="22"/>
          <w:szCs w:val="22"/>
        </w:rPr>
        <w:t xml:space="preserve"> a win-win situation. In such conceptualizations, </w:t>
      </w:r>
      <w:r w:rsidRPr="00F837FC">
        <w:rPr>
          <w:rStyle w:val="underline"/>
          <w:rFonts w:ascii="Calibri" w:hAnsi="Calibri" w:cs="Calibri"/>
          <w:sz w:val="22"/>
          <w:szCs w:val="22"/>
          <w:highlight w:val="green"/>
        </w:rPr>
        <w:t>power seems to evaporate</w:t>
      </w:r>
      <w:r w:rsidRPr="00F837FC">
        <w:rPr>
          <w:rStyle w:val="underline"/>
          <w:rFonts w:ascii="Calibri" w:hAnsi="Calibri" w:cs="Calibri"/>
          <w:sz w:val="22"/>
          <w:szCs w:val="22"/>
        </w:rPr>
        <w:t xml:space="preserve">; </w:t>
      </w:r>
      <w:r w:rsidRPr="00F837FC">
        <w:rPr>
          <w:rFonts w:ascii="Calibri" w:hAnsi="Calibri" w:cs="Calibri"/>
          <w:sz w:val="16"/>
          <w:szCs w:val="22"/>
        </w:rPr>
        <w:t>it is</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put between brackets</w:t>
      </w:r>
      <w:r w:rsidRPr="00F837FC">
        <w:rPr>
          <w:rStyle w:val="underline"/>
          <w:rFonts w:ascii="Calibri" w:hAnsi="Calibri" w:cs="Calibri"/>
          <w:sz w:val="22"/>
          <w:szCs w:val="22"/>
        </w:rPr>
        <w:t>.</w:t>
      </w:r>
      <w:r w:rsidRPr="00F837FC">
        <w:rPr>
          <w:rFonts w:ascii="Calibri" w:hAnsi="Calibri" w:cs="Calibri"/>
          <w:sz w:val="16"/>
          <w:szCs w:val="22"/>
        </w:rPr>
        <w:t xml:space="preserve"> Gender mainstreaming is presented as a harmonious process, certainly in the Council of Europe report. The state is also mostly conceptualized as "friendly," probably connected to the fact that Sweden and the Netherlands have been among its pioneers, countries that to some extent have been "friendly" states in the past. Yet, if gender inequality is about power and privileges, then gender mainstreaming should be about abolishing privileges, and if gender mainstreaming is about</w:t>
      </w:r>
      <w:r w:rsidRPr="00F837FC">
        <w:rPr>
          <w:rStyle w:val="underline"/>
          <w:rFonts w:ascii="Calibri" w:hAnsi="Calibri" w:cs="Calibri"/>
          <w:sz w:val="22"/>
          <w:szCs w:val="22"/>
        </w:rPr>
        <w:t xml:space="preserve"> </w:t>
      </w:r>
      <w:r w:rsidRPr="00E12BBA">
        <w:rPr>
          <w:rStyle w:val="underline"/>
          <w:rFonts w:ascii="Calibri" w:hAnsi="Calibri" w:cs="Calibri"/>
          <w:sz w:val="22"/>
          <w:szCs w:val="22"/>
        </w:rPr>
        <w:t>eliminating gender bias in policy making</w:t>
      </w:r>
      <w:r w:rsidRPr="00F837FC">
        <w:rPr>
          <w:rStyle w:val="underline"/>
          <w:rFonts w:ascii="Calibri" w:hAnsi="Calibri" w:cs="Calibri"/>
          <w:sz w:val="22"/>
          <w:szCs w:val="22"/>
        </w:rPr>
        <w:t xml:space="preserve">, then </w:t>
      </w:r>
      <w:r w:rsidRPr="00E12BBA">
        <w:rPr>
          <w:rStyle w:val="underline"/>
          <w:rFonts w:ascii="Calibri" w:hAnsi="Calibri" w:cs="Calibri"/>
          <w:sz w:val="22"/>
          <w:szCs w:val="22"/>
        </w:rPr>
        <w:t>the state should be problematized</w:t>
      </w:r>
      <w:r w:rsidRPr="00F837FC">
        <w:rPr>
          <w:rFonts w:ascii="Calibri" w:hAnsi="Calibri" w:cs="Calibri"/>
          <w:sz w:val="16"/>
          <w:szCs w:val="22"/>
        </w:rPr>
        <w:t xml:space="preserve">. Why then is a process of abolishing privileges and gender bias conceptualized as harmony? The answer provided in the studies discussed earlier is that it helps in organizing acceptance of gender mainstreaming, by making it less [End Page 359] threatening. The consequence of this avoidance of struggle is the exclusion of opposing voices, including radical feminist voices.  The </w:t>
      </w:r>
      <w:r w:rsidRPr="00F837FC">
        <w:rPr>
          <w:rStyle w:val="underline"/>
          <w:rFonts w:ascii="Calibri" w:hAnsi="Calibri" w:cs="Calibri"/>
          <w:sz w:val="22"/>
          <w:szCs w:val="22"/>
        </w:rPr>
        <w:t>"Beyond Armchair Feminism" volume of Organization (2000) is one of the few studies analyzing the bad results of such a dual agenda: the disappearance of a gender focus altogether</w:t>
      </w:r>
      <w:r w:rsidRPr="00F837FC">
        <w:rPr>
          <w:rFonts w:ascii="Calibri" w:hAnsi="Calibri" w:cs="Calibri"/>
          <w:sz w:val="16"/>
          <w:szCs w:val="22"/>
        </w:rPr>
        <w:t xml:space="preserve">. Coleman and Rippin (2000) conclude, after having tried such a process of harmonious change, that </w:t>
      </w:r>
      <w:r w:rsidRPr="00F837FC">
        <w:rPr>
          <w:rStyle w:val="underline"/>
          <w:rFonts w:ascii="Calibri" w:hAnsi="Calibri" w:cs="Calibri"/>
          <w:sz w:val="22"/>
          <w:szCs w:val="22"/>
          <w:highlight w:val="green"/>
        </w:rPr>
        <w:t>there needs to be more challenge</w:t>
      </w:r>
      <w:r w:rsidRPr="00F837FC">
        <w:rPr>
          <w:rStyle w:val="underline"/>
          <w:rFonts w:ascii="Calibri" w:hAnsi="Calibri" w:cs="Calibri"/>
          <w:sz w:val="22"/>
          <w:szCs w:val="22"/>
        </w:rPr>
        <w:t xml:space="preserve"> and less agreement in such change </w:t>
      </w:r>
      <w:r w:rsidRPr="00F837FC">
        <w:rPr>
          <w:rFonts w:ascii="Calibri" w:hAnsi="Calibri" w:cs="Calibri"/>
          <w:sz w:val="16"/>
          <w:szCs w:val="22"/>
        </w:rPr>
        <w:t xml:space="preserve">processes, even if trust is a crucial component. The presentation of harmony, used to help smooth the process of change, is counterproductive in the end. In Hearn's (2000) reflection on the project, not only organizations are gendered (in the Acker 1990 definition), but also models of organizational or societal change are gendered, as well as embodying other forms of social division and domination. Following this analysis, </w:t>
      </w:r>
      <w:r w:rsidRPr="00F837FC">
        <w:rPr>
          <w:rStyle w:val="underline"/>
          <w:rFonts w:ascii="Calibri" w:hAnsi="Calibri" w:cs="Calibri"/>
          <w:sz w:val="22"/>
          <w:szCs w:val="22"/>
          <w:highlight w:val="green"/>
        </w:rPr>
        <w:t>change</w:t>
      </w:r>
      <w:r w:rsidRPr="00F837FC">
        <w:rPr>
          <w:rStyle w:val="underline"/>
          <w:rFonts w:ascii="Calibri" w:hAnsi="Calibri" w:cs="Calibri"/>
          <w:sz w:val="22"/>
          <w:szCs w:val="22"/>
        </w:rPr>
        <w:t xml:space="preserve"> processes</w:t>
      </w:r>
      <w:r w:rsidRPr="00F837FC">
        <w:rPr>
          <w:rFonts w:ascii="Calibri" w:hAnsi="Calibri" w:cs="Calibri"/>
          <w:sz w:val="16"/>
          <w:szCs w:val="22"/>
        </w:rPr>
        <w:t xml:space="preserve"> and hence gender mainstreaming processes and activities </w:t>
      </w:r>
      <w:r w:rsidRPr="00F837FC">
        <w:rPr>
          <w:rStyle w:val="underline"/>
          <w:rFonts w:ascii="Calibri" w:hAnsi="Calibri" w:cs="Calibri"/>
          <w:sz w:val="22"/>
          <w:szCs w:val="22"/>
          <w:highlight w:val="green"/>
        </w:rPr>
        <w:t>should be conceptualized as</w:t>
      </w:r>
      <w:r w:rsidRPr="00F837FC">
        <w:rPr>
          <w:rStyle w:val="underline"/>
          <w:rFonts w:ascii="Calibri" w:hAnsi="Calibri" w:cs="Calibri"/>
          <w:sz w:val="22"/>
          <w:szCs w:val="22"/>
        </w:rPr>
        <w:t xml:space="preserve"> </w:t>
      </w:r>
      <w:r w:rsidRPr="00F837FC">
        <w:rPr>
          <w:rFonts w:ascii="Calibri" w:hAnsi="Calibri" w:cs="Calibri"/>
          <w:sz w:val="16"/>
          <w:szCs w:val="22"/>
        </w:rPr>
        <w:t xml:space="preserve">necessarily </w:t>
      </w:r>
      <w:r w:rsidRPr="00E12BBA">
        <w:rPr>
          <w:rStyle w:val="underline"/>
          <w:rFonts w:ascii="Calibri" w:hAnsi="Calibri" w:cs="Calibri"/>
          <w:sz w:val="22"/>
          <w:szCs w:val="22"/>
          <w:highlight w:val="green"/>
        </w:rPr>
        <w:t xml:space="preserve">riddled with </w:t>
      </w:r>
      <w:r w:rsidRPr="00F837FC">
        <w:rPr>
          <w:rStyle w:val="underline"/>
          <w:rFonts w:ascii="Calibri" w:hAnsi="Calibri" w:cs="Calibri"/>
          <w:sz w:val="22"/>
          <w:szCs w:val="22"/>
          <w:highlight w:val="green"/>
        </w:rPr>
        <w:t>power</w:t>
      </w:r>
      <w:r w:rsidRPr="00F837FC">
        <w:rPr>
          <w:rStyle w:val="underline"/>
          <w:rFonts w:ascii="Calibri" w:hAnsi="Calibri" w:cs="Calibri"/>
          <w:sz w:val="22"/>
          <w:szCs w:val="22"/>
        </w:rPr>
        <w:t xml:space="preserve">, </w:t>
      </w:r>
      <w:r w:rsidRPr="00F837FC">
        <w:rPr>
          <w:rFonts w:ascii="Calibri" w:hAnsi="Calibri" w:cs="Calibri"/>
          <w:sz w:val="16"/>
          <w:szCs w:val="22"/>
        </w:rPr>
        <w:t xml:space="preserve">subject to mechanisms of power, and best understood in terms of power.  Looking at processes of strategical framing as connected to power relations through a Foucauldian lens shows the logic of the dual agenda as a mix of enabling and constraining processes. The main enabling part is the opening generated by the bridging of frames. Yet, in this logic that juxtaposes two sets of goals, some options are repressed. Exposing the "organization" goal as not neutral, but already gendered, or positioning the "feminist" goal as an organization goal in its own right, will be difficult. As organizations tend to have a self-image of gender neutrality, the gender bias in their existing goals will not easily be recognized. And as </w:t>
      </w:r>
      <w:r w:rsidRPr="00F837FC">
        <w:rPr>
          <w:rStyle w:val="underline"/>
          <w:rFonts w:ascii="Calibri" w:hAnsi="Calibri" w:cs="Calibri"/>
          <w:sz w:val="22"/>
          <w:szCs w:val="22"/>
        </w:rPr>
        <w:t xml:space="preserve">both goals will hardly </w:t>
      </w:r>
      <w:r w:rsidRPr="00F837FC">
        <w:rPr>
          <w:rFonts w:ascii="Calibri" w:hAnsi="Calibri" w:cs="Calibri"/>
          <w:sz w:val="16"/>
          <w:szCs w:val="22"/>
        </w:rPr>
        <w:t>ever</w:t>
      </w:r>
      <w:r w:rsidRPr="00F837FC">
        <w:rPr>
          <w:rStyle w:val="underline"/>
          <w:rFonts w:ascii="Calibri" w:hAnsi="Calibri" w:cs="Calibri"/>
          <w:sz w:val="22"/>
          <w:szCs w:val="22"/>
        </w:rPr>
        <w:t xml:space="preserve"> be backed by equal power resources, </w:t>
      </w:r>
      <w:r w:rsidRPr="00F837FC">
        <w:rPr>
          <w:rStyle w:val="underline"/>
          <w:rFonts w:ascii="Calibri" w:hAnsi="Calibri" w:cs="Calibri"/>
          <w:sz w:val="22"/>
          <w:szCs w:val="22"/>
          <w:highlight w:val="green"/>
        </w:rPr>
        <w:t>the feminist goal will be watered down</w:t>
      </w:r>
      <w:r w:rsidRPr="00F837FC">
        <w:rPr>
          <w:rFonts w:ascii="Calibri" w:hAnsi="Calibri" w:cs="Calibri"/>
          <w:sz w:val="16"/>
          <w:szCs w:val="22"/>
        </w:rPr>
        <w:t xml:space="preserve"> much more, or much more easily than the organization goal. </w:t>
      </w:r>
      <w:r w:rsidRPr="00F837FC">
        <w:rPr>
          <w:rStyle w:val="underline"/>
          <w:rFonts w:ascii="Calibri" w:hAnsi="Calibri" w:cs="Calibri"/>
          <w:sz w:val="22"/>
          <w:szCs w:val="22"/>
        </w:rPr>
        <w:t xml:space="preserve">Moreover, in the process of convincing organizations or people to start a process of gender mainstreaming, </w:t>
      </w:r>
      <w:r w:rsidRPr="00F837FC">
        <w:rPr>
          <w:rStyle w:val="underline"/>
          <w:rFonts w:ascii="Calibri" w:hAnsi="Calibri" w:cs="Calibri"/>
          <w:sz w:val="22"/>
          <w:szCs w:val="22"/>
          <w:highlight w:val="green"/>
        </w:rPr>
        <w:t>there will</w:t>
      </w:r>
      <w:r w:rsidRPr="00F837FC">
        <w:rPr>
          <w:rStyle w:val="underline"/>
          <w:rFonts w:ascii="Calibri" w:hAnsi="Calibri" w:cs="Calibri"/>
          <w:sz w:val="22"/>
          <w:szCs w:val="22"/>
        </w:rPr>
        <w:t xml:space="preserve"> </w:t>
      </w:r>
      <w:r w:rsidRPr="00F837FC">
        <w:rPr>
          <w:rFonts w:ascii="Calibri" w:hAnsi="Calibri" w:cs="Calibri"/>
          <w:sz w:val="16"/>
          <w:szCs w:val="22"/>
        </w:rPr>
        <w:t xml:space="preserve">already </w:t>
      </w:r>
      <w:r w:rsidRPr="00F837FC">
        <w:rPr>
          <w:rStyle w:val="underline"/>
          <w:rFonts w:ascii="Calibri" w:hAnsi="Calibri" w:cs="Calibri"/>
          <w:sz w:val="22"/>
          <w:szCs w:val="22"/>
          <w:highlight w:val="green"/>
        </w:rPr>
        <w:t>be</w:t>
      </w:r>
      <w:r w:rsidRPr="00F837FC">
        <w:rPr>
          <w:rStyle w:val="underline"/>
          <w:rFonts w:ascii="Calibri" w:hAnsi="Calibri" w:cs="Calibri"/>
          <w:sz w:val="22"/>
          <w:szCs w:val="22"/>
        </w:rPr>
        <w:t xml:space="preserve"> a </w:t>
      </w:r>
      <w:r w:rsidRPr="00F837FC">
        <w:rPr>
          <w:rStyle w:val="underline"/>
          <w:rFonts w:ascii="Calibri" w:hAnsi="Calibri" w:cs="Calibri"/>
          <w:sz w:val="22"/>
          <w:szCs w:val="22"/>
          <w:highlight w:val="green"/>
        </w:rPr>
        <w:t>tendency to select</w:t>
      </w:r>
      <w:r w:rsidRPr="00F837FC">
        <w:rPr>
          <w:rStyle w:val="underline"/>
          <w:rFonts w:ascii="Calibri" w:hAnsi="Calibri" w:cs="Calibri"/>
          <w:sz w:val="22"/>
          <w:szCs w:val="22"/>
        </w:rPr>
        <w:t xml:space="preserve"> </w:t>
      </w:r>
      <w:r w:rsidRPr="00F837FC">
        <w:rPr>
          <w:rFonts w:ascii="Calibri" w:hAnsi="Calibri" w:cs="Calibri"/>
          <w:sz w:val="16"/>
          <w:szCs w:val="22"/>
        </w:rPr>
        <w:t xml:space="preserve">more </w:t>
      </w:r>
      <w:r w:rsidRPr="00F837FC">
        <w:rPr>
          <w:rStyle w:val="underline"/>
          <w:rFonts w:ascii="Calibri" w:hAnsi="Calibri" w:cs="Calibri"/>
          <w:sz w:val="22"/>
          <w:szCs w:val="22"/>
        </w:rPr>
        <w:t>"</w:t>
      </w:r>
      <w:r w:rsidRPr="00F837FC">
        <w:rPr>
          <w:rStyle w:val="underline"/>
          <w:rFonts w:ascii="Calibri" w:hAnsi="Calibri" w:cs="Calibri"/>
          <w:sz w:val="22"/>
          <w:szCs w:val="22"/>
          <w:highlight w:val="green"/>
        </w:rPr>
        <w:t>acceptable" fem</w:t>
      </w:r>
      <w:r w:rsidRPr="00F837FC">
        <w:rPr>
          <w:rStyle w:val="underline"/>
          <w:rFonts w:ascii="Calibri" w:hAnsi="Calibri" w:cs="Calibri"/>
          <w:sz w:val="22"/>
          <w:szCs w:val="22"/>
        </w:rPr>
        <w:t xml:space="preserve">inist </w:t>
      </w:r>
      <w:r w:rsidRPr="00F837FC">
        <w:rPr>
          <w:rStyle w:val="underline"/>
          <w:rFonts w:ascii="Calibri" w:hAnsi="Calibri" w:cs="Calibri"/>
          <w:sz w:val="22"/>
          <w:szCs w:val="22"/>
          <w:highlight w:val="green"/>
        </w:rPr>
        <w:t>goals</w:t>
      </w:r>
      <w:r w:rsidRPr="00F837FC">
        <w:rPr>
          <w:rFonts w:ascii="Calibri" w:hAnsi="Calibri" w:cs="Calibri"/>
          <w:sz w:val="16"/>
          <w:szCs w:val="22"/>
        </w:rPr>
        <w:t>. Also, the feminists or femocrats involved in these efforts will necessarily have some kind of acceptance by the (gender-biased) organization</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leading to further</w:t>
      </w:r>
      <w:r w:rsidRPr="00F837FC">
        <w:rPr>
          <w:rStyle w:val="underline"/>
          <w:rFonts w:ascii="Calibri" w:hAnsi="Calibri" w:cs="Calibri"/>
          <w:sz w:val="22"/>
          <w:szCs w:val="22"/>
        </w:rPr>
        <w:t xml:space="preserve"> </w:t>
      </w:r>
      <w:r w:rsidRPr="00F837FC">
        <w:rPr>
          <w:rFonts w:ascii="Calibri" w:hAnsi="Calibri" w:cs="Calibri"/>
          <w:sz w:val="16"/>
          <w:szCs w:val="22"/>
        </w:rPr>
        <w:t>selection and</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exclusion of</w:t>
      </w:r>
      <w:r w:rsidRPr="00F837FC">
        <w:rPr>
          <w:rStyle w:val="underline"/>
          <w:rFonts w:ascii="Calibri" w:hAnsi="Calibri" w:cs="Calibri"/>
          <w:sz w:val="22"/>
          <w:szCs w:val="22"/>
        </w:rPr>
        <w:t xml:space="preserve"> radical or </w:t>
      </w:r>
      <w:r w:rsidRPr="00F837FC">
        <w:rPr>
          <w:rStyle w:val="underline"/>
          <w:rFonts w:ascii="Calibri" w:hAnsi="Calibri" w:cs="Calibri"/>
          <w:sz w:val="22"/>
          <w:szCs w:val="22"/>
          <w:highlight w:val="green"/>
        </w:rPr>
        <w:t>marginalized voices</w:t>
      </w:r>
      <w:r w:rsidRPr="00F837FC">
        <w:rPr>
          <w:rFonts w:ascii="Calibri" w:hAnsi="Calibri" w:cs="Calibri"/>
          <w:sz w:val="16"/>
          <w:szCs w:val="22"/>
        </w:rPr>
        <w:t>.  The logic of</w:t>
      </w:r>
      <w:r w:rsidRPr="00F837FC">
        <w:rPr>
          <w:rStyle w:val="underline"/>
          <w:rFonts w:ascii="Calibri" w:hAnsi="Calibri" w:cs="Calibri"/>
          <w:sz w:val="22"/>
          <w:szCs w:val="22"/>
        </w:rPr>
        <w:t xml:space="preserve"> the </w:t>
      </w:r>
      <w:r w:rsidRPr="00F837FC">
        <w:rPr>
          <w:rStyle w:val="underline"/>
          <w:rFonts w:ascii="Calibri" w:hAnsi="Calibri" w:cs="Calibri"/>
          <w:sz w:val="22"/>
          <w:szCs w:val="22"/>
          <w:highlight w:val="green"/>
        </w:rPr>
        <w:t>dual agenda</w:t>
      </w:r>
      <w:r w:rsidRPr="00F837FC">
        <w:rPr>
          <w:rStyle w:val="underline"/>
          <w:rFonts w:ascii="Calibri" w:hAnsi="Calibri" w:cs="Calibri"/>
          <w:sz w:val="22"/>
          <w:szCs w:val="22"/>
        </w:rPr>
        <w:t xml:space="preserve"> </w:t>
      </w:r>
      <w:r w:rsidRPr="00F837FC">
        <w:rPr>
          <w:rFonts w:ascii="Calibri" w:hAnsi="Calibri" w:cs="Calibri"/>
          <w:sz w:val="16"/>
          <w:szCs w:val="22"/>
        </w:rPr>
        <w:t xml:space="preserve">therefore </w:t>
      </w:r>
      <w:r w:rsidRPr="00F837FC">
        <w:rPr>
          <w:rStyle w:val="underline"/>
          <w:rFonts w:ascii="Calibri" w:hAnsi="Calibri" w:cs="Calibri"/>
          <w:sz w:val="22"/>
          <w:szCs w:val="22"/>
        </w:rPr>
        <w:t xml:space="preserve">leads first to an </w:t>
      </w:r>
      <w:r w:rsidRPr="00F837FC">
        <w:rPr>
          <w:rStyle w:val="underline"/>
          <w:rFonts w:ascii="Calibri" w:hAnsi="Calibri" w:cs="Calibri"/>
          <w:sz w:val="22"/>
          <w:szCs w:val="22"/>
          <w:highlight w:val="green"/>
        </w:rPr>
        <w:t>open</w:t>
      </w:r>
      <w:r w:rsidRPr="00F837FC">
        <w:rPr>
          <w:rStyle w:val="underline"/>
          <w:rFonts w:ascii="Calibri" w:hAnsi="Calibri" w:cs="Calibri"/>
          <w:sz w:val="22"/>
          <w:szCs w:val="22"/>
        </w:rPr>
        <w:t xml:space="preserve">ing for a </w:t>
      </w:r>
      <w:r w:rsidRPr="00F837FC">
        <w:rPr>
          <w:rStyle w:val="underline"/>
          <w:rFonts w:ascii="Calibri" w:hAnsi="Calibri" w:cs="Calibri"/>
          <w:sz w:val="22"/>
          <w:szCs w:val="22"/>
          <w:highlight w:val="green"/>
        </w:rPr>
        <w:t>fem</w:t>
      </w:r>
      <w:r w:rsidRPr="00F837FC">
        <w:rPr>
          <w:rStyle w:val="underline"/>
          <w:rFonts w:ascii="Calibri" w:hAnsi="Calibri" w:cs="Calibri"/>
          <w:sz w:val="22"/>
          <w:szCs w:val="22"/>
        </w:rPr>
        <w:t xml:space="preserve">inist </w:t>
      </w:r>
      <w:r w:rsidRPr="00F837FC">
        <w:rPr>
          <w:rStyle w:val="underline"/>
          <w:rFonts w:ascii="Calibri" w:hAnsi="Calibri" w:cs="Calibri"/>
          <w:sz w:val="22"/>
          <w:szCs w:val="22"/>
          <w:highlight w:val="green"/>
        </w:rPr>
        <w:t>agenda</w:t>
      </w:r>
      <w:r w:rsidRPr="00F837FC">
        <w:rPr>
          <w:rFonts w:ascii="Calibri" w:hAnsi="Calibri" w:cs="Calibri"/>
          <w:sz w:val="16"/>
          <w:szCs w:val="22"/>
        </w:rPr>
        <w:t>, and</w:t>
      </w:r>
      <w:r w:rsidRPr="00F837FC">
        <w:rPr>
          <w:rStyle w:val="underline"/>
          <w:rFonts w:ascii="Calibri" w:hAnsi="Calibri" w:cs="Calibri"/>
          <w:sz w:val="22"/>
          <w:szCs w:val="22"/>
        </w:rPr>
        <w:t xml:space="preserve"> </w:t>
      </w:r>
      <w:r w:rsidRPr="00E12BBA">
        <w:rPr>
          <w:rStyle w:val="underline"/>
          <w:rFonts w:ascii="Calibri" w:hAnsi="Calibri" w:cs="Calibri"/>
          <w:sz w:val="22"/>
          <w:szCs w:val="22"/>
          <w:highlight w:val="green"/>
        </w:rPr>
        <w:t>then</w:t>
      </w:r>
      <w:r w:rsidRPr="00F837FC">
        <w:rPr>
          <w:rStyle w:val="underline"/>
          <w:rFonts w:ascii="Calibri" w:hAnsi="Calibri" w:cs="Calibri"/>
          <w:sz w:val="22"/>
          <w:szCs w:val="22"/>
        </w:rPr>
        <w:t xml:space="preserve"> to a </w:t>
      </w:r>
      <w:r w:rsidRPr="00F837FC">
        <w:rPr>
          <w:rStyle w:val="underline"/>
          <w:rFonts w:ascii="Calibri" w:hAnsi="Calibri" w:cs="Calibri"/>
          <w:sz w:val="22"/>
          <w:szCs w:val="22"/>
          <w:highlight w:val="green"/>
        </w:rPr>
        <w:t>narrow</w:t>
      </w:r>
      <w:r w:rsidRPr="00F837FC">
        <w:rPr>
          <w:rStyle w:val="underline"/>
          <w:rFonts w:ascii="Calibri" w:hAnsi="Calibri" w:cs="Calibri"/>
          <w:sz w:val="22"/>
          <w:szCs w:val="22"/>
        </w:rPr>
        <w:t xml:space="preserve">ing </w:t>
      </w:r>
      <w:r w:rsidRPr="00F837FC">
        <w:rPr>
          <w:rFonts w:ascii="Calibri" w:hAnsi="Calibri" w:cs="Calibri"/>
          <w:sz w:val="16"/>
          <w:szCs w:val="22"/>
        </w:rPr>
        <w:t>down</w:t>
      </w:r>
      <w:r w:rsidRPr="00F837FC">
        <w:rPr>
          <w:rStyle w:val="underline"/>
          <w:rFonts w:ascii="Calibri" w:hAnsi="Calibri" w:cs="Calibri"/>
          <w:sz w:val="22"/>
          <w:szCs w:val="22"/>
        </w:rPr>
        <w:t xml:space="preserve"> of </w:t>
      </w:r>
      <w:r w:rsidRPr="00E12BBA">
        <w:rPr>
          <w:rStyle w:val="underline"/>
          <w:rFonts w:ascii="Calibri" w:hAnsi="Calibri" w:cs="Calibri"/>
          <w:sz w:val="22"/>
          <w:szCs w:val="22"/>
          <w:highlight w:val="green"/>
        </w:rPr>
        <w:t>the</w:t>
      </w:r>
      <w:r w:rsidRPr="00F837FC">
        <w:rPr>
          <w:rStyle w:val="underline"/>
          <w:rFonts w:ascii="Calibri" w:hAnsi="Calibri" w:cs="Calibri"/>
          <w:sz w:val="22"/>
          <w:szCs w:val="22"/>
        </w:rPr>
        <w:t xml:space="preserve"> feminist </w:t>
      </w:r>
      <w:r w:rsidRPr="00E12BBA">
        <w:rPr>
          <w:rStyle w:val="underline"/>
          <w:rFonts w:ascii="Calibri" w:hAnsi="Calibri" w:cs="Calibri"/>
          <w:sz w:val="22"/>
          <w:szCs w:val="22"/>
          <w:highlight w:val="green"/>
        </w:rPr>
        <w:t>focus and</w:t>
      </w:r>
      <w:r w:rsidRPr="00F837FC">
        <w:rPr>
          <w:rStyle w:val="underline"/>
          <w:rFonts w:ascii="Calibri" w:hAnsi="Calibri" w:cs="Calibri"/>
          <w:sz w:val="22"/>
          <w:szCs w:val="22"/>
        </w:rPr>
        <w:t xml:space="preserve"> </w:t>
      </w:r>
      <w:r w:rsidRPr="00F837FC">
        <w:rPr>
          <w:rFonts w:ascii="Calibri" w:hAnsi="Calibri" w:cs="Calibri"/>
          <w:sz w:val="16"/>
          <w:szCs w:val="22"/>
        </w:rPr>
        <w:t xml:space="preserve">feminist </w:t>
      </w:r>
      <w:r w:rsidRPr="00F837FC">
        <w:rPr>
          <w:rStyle w:val="underline"/>
          <w:rFonts w:ascii="Calibri" w:hAnsi="Calibri" w:cs="Calibri"/>
          <w:sz w:val="22"/>
          <w:szCs w:val="22"/>
        </w:rPr>
        <w:t xml:space="preserve">voices, to </w:t>
      </w:r>
      <w:r w:rsidRPr="00F837FC">
        <w:rPr>
          <w:rFonts w:ascii="Calibri" w:hAnsi="Calibri" w:cs="Calibri"/>
          <w:sz w:val="16"/>
          <w:szCs w:val="22"/>
        </w:rPr>
        <w:t>eventually</w:t>
      </w:r>
      <w:r w:rsidRPr="00F837FC">
        <w:rPr>
          <w:rStyle w:val="underline"/>
          <w:rFonts w:ascii="Calibri" w:hAnsi="Calibri" w:cs="Calibri"/>
          <w:sz w:val="22"/>
          <w:szCs w:val="22"/>
        </w:rPr>
        <w:t xml:space="preserve"> </w:t>
      </w:r>
      <w:r w:rsidRPr="00E12BBA">
        <w:rPr>
          <w:rStyle w:val="underline"/>
          <w:rFonts w:ascii="Calibri" w:hAnsi="Calibri" w:cs="Calibri"/>
          <w:sz w:val="22"/>
          <w:szCs w:val="22"/>
          <w:highlight w:val="green"/>
        </w:rPr>
        <w:t>losing</w:t>
      </w:r>
      <w:r w:rsidRPr="00F837FC">
        <w:rPr>
          <w:rStyle w:val="underline"/>
          <w:rFonts w:ascii="Calibri" w:hAnsi="Calibri" w:cs="Calibri"/>
          <w:sz w:val="22"/>
          <w:szCs w:val="22"/>
        </w:rPr>
        <w:t xml:space="preserve"> the </w:t>
      </w:r>
      <w:r w:rsidRPr="00F837FC">
        <w:rPr>
          <w:rStyle w:val="underline"/>
          <w:rFonts w:ascii="Calibri" w:hAnsi="Calibri" w:cs="Calibri"/>
          <w:sz w:val="22"/>
          <w:szCs w:val="22"/>
          <w:highlight w:val="green"/>
        </w:rPr>
        <w:t>focus</w:t>
      </w:r>
      <w:r w:rsidRPr="00F837FC">
        <w:rPr>
          <w:rStyle w:val="underline"/>
          <w:rFonts w:ascii="Calibri" w:hAnsi="Calibri" w:cs="Calibri"/>
          <w:sz w:val="22"/>
          <w:szCs w:val="22"/>
        </w:rPr>
        <w:t xml:space="preserve"> on gender and gender equality </w:t>
      </w:r>
      <w:r w:rsidRPr="00F837FC">
        <w:rPr>
          <w:rStyle w:val="underline"/>
          <w:rFonts w:ascii="Calibri" w:hAnsi="Calibri" w:cs="Calibri"/>
          <w:sz w:val="22"/>
          <w:szCs w:val="22"/>
          <w:highlight w:val="green"/>
        </w:rPr>
        <w:t>altogether</w:t>
      </w:r>
      <w:r w:rsidRPr="00F837FC">
        <w:rPr>
          <w:rStyle w:val="underline"/>
          <w:rFonts w:ascii="Calibri" w:hAnsi="Calibri" w:cs="Calibri"/>
          <w:sz w:val="22"/>
          <w:szCs w:val="22"/>
        </w:rPr>
        <w:t>.</w:t>
      </w:r>
      <w:r w:rsidRPr="00F837FC">
        <w:rPr>
          <w:rFonts w:ascii="Calibri" w:hAnsi="Calibri" w:cs="Calibri"/>
          <w:sz w:val="16"/>
          <w:szCs w:val="22"/>
        </w:rPr>
        <w:t xml:space="preserve"> This logic functions through mechanisms of power. Both goals are not equally powerful, as they have unequal support and resources within the regular organizations that are the relevant context of gender mainstreaming. Especially when gender mainstreaming is conceptualized in a technocratic way, less external pressure or mobilization of feminist groups is to be expected. [End Page 360] Moreover, this inequality of support and resources hinders a clear articulation of a feminist goal, or the expression of particular feminist goals that are seen as more radical, while such radical goals would be needed in view of the watering-down mechanisms. </w:t>
      </w:r>
      <w:r w:rsidRPr="00F837FC">
        <w:rPr>
          <w:rStyle w:val="underline"/>
          <w:rFonts w:ascii="Calibri" w:hAnsi="Calibri" w:cs="Calibri"/>
          <w:sz w:val="22"/>
          <w:szCs w:val="22"/>
        </w:rPr>
        <w:t>Mainstream liberal feminism hence has an advantage, while a goal that is articulated as a need to displace gender will meet resistance.</w:t>
      </w:r>
      <w:r w:rsidRPr="00F837FC">
        <w:rPr>
          <w:rFonts w:ascii="Calibri" w:hAnsi="Calibri" w:cs="Calibri"/>
          <w:sz w:val="16"/>
          <w:szCs w:val="22"/>
        </w:rPr>
        <w:t xml:space="preserve"> Finally, </w:t>
      </w:r>
      <w:r w:rsidRPr="00F837FC">
        <w:rPr>
          <w:rStyle w:val="underline"/>
          <w:rFonts w:ascii="Calibri" w:hAnsi="Calibri" w:cs="Calibri"/>
          <w:sz w:val="22"/>
          <w:szCs w:val="22"/>
        </w:rPr>
        <w:t>within feminism there are hegemonic processes as well that are not recognized and that lead to the exclusion of certain feminist voices.</w:t>
      </w:r>
    </w:p>
    <w:p w14:paraId="19C8A134" w14:textId="77777777" w:rsidR="001C2C5E" w:rsidRPr="00FC25E2" w:rsidRDefault="001C2C5E" w:rsidP="001C2C5E"/>
    <w:p w14:paraId="40DD0C27" w14:textId="77777777" w:rsidR="001C2C5E" w:rsidRDefault="001C2C5E" w:rsidP="001C2C5E"/>
    <w:p w14:paraId="7B27F9D9" w14:textId="77777777" w:rsidR="001C2C5E" w:rsidRDefault="001C2C5E" w:rsidP="001C2C5E">
      <w:pPr>
        <w:pStyle w:val="Heading4"/>
      </w:pPr>
      <w:r>
        <w:t xml:space="preserve">Reject their existential threats – drive to prevent extinction is a form of </w:t>
      </w:r>
      <w:r w:rsidRPr="00F703B7">
        <w:rPr>
          <w:u w:val="single"/>
        </w:rPr>
        <w:t>masculine survivalism</w:t>
      </w:r>
      <w:r>
        <w:t xml:space="preserve"> where gendered bodies become the unwilling tools to sustain humanity. You should refuse their obsession with patriarchal reproduction. </w:t>
      </w:r>
    </w:p>
    <w:p w14:paraId="47A8F730" w14:textId="77777777" w:rsidR="001C2C5E" w:rsidRPr="00A924C4" w:rsidRDefault="001C2C5E" w:rsidP="001C2C5E">
      <w:pPr>
        <w:rPr>
          <w:rStyle w:val="Style13ptBold"/>
        </w:rPr>
      </w:pPr>
      <w:r>
        <w:rPr>
          <w:rStyle w:val="Style13ptBold"/>
        </w:rPr>
        <w:t>Mitchell 15</w:t>
      </w:r>
    </w:p>
    <w:p w14:paraId="381FC1EE" w14:textId="77777777" w:rsidR="001C2C5E" w:rsidRPr="00A924C4" w:rsidRDefault="001C2C5E" w:rsidP="001C2C5E">
      <w:pPr>
        <w:rPr>
          <w:b/>
          <w:sz w:val="20"/>
          <w:szCs w:val="20"/>
        </w:rPr>
      </w:pPr>
      <w:r w:rsidRPr="00515BE8">
        <w:rPr>
          <w:rStyle w:val="Style13ptBold"/>
          <w:sz w:val="20"/>
          <w:szCs w:val="20"/>
        </w:rPr>
        <w:t xml:space="preserve">(Audra Mitchell, Audra Mitchell is a settler scholar who lives and works on the Ancestral and treaty lands of the Neutral (Attawandaron), Haudenosaunee and Mississaugas of the New Credit (please see Honouring the Land). She currently holds the the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20" w:history="1">
        <w:r w:rsidRPr="00515BE8">
          <w:rPr>
            <w:rStyle w:val="Style13ptBold"/>
            <w:sz w:val="20"/>
            <w:szCs w:val="20"/>
          </w:rPr>
          <w:t>https://worldlyir.wordpress.com/2015/08/03/gendering-extinction/</w:t>
        </w:r>
      </w:hyperlink>
      <w:r w:rsidRPr="00515BE8">
        <w:rPr>
          <w:rStyle w:val="Style13ptBold"/>
          <w:sz w:val="20"/>
          <w:szCs w:val="20"/>
        </w:rPr>
        <w:t>, JKS)</w:t>
      </w:r>
    </w:p>
    <w:p w14:paraId="355FAAF7" w14:textId="77777777" w:rsidR="001C2C5E" w:rsidRPr="004C5136" w:rsidRDefault="001C2C5E" w:rsidP="001C2C5E">
      <w:pPr>
        <w:rPr>
          <w:b/>
          <w:iCs/>
          <w:u w:val="single"/>
        </w:rPr>
      </w:pPr>
      <w:r w:rsidRPr="004C5136">
        <w:rPr>
          <w:rStyle w:val="Emphasis"/>
        </w:rPr>
        <w:t>The reproduction of survival/ the survival of reproduction</w:t>
      </w:r>
    </w:p>
    <w:p w14:paraId="322EA7F6" w14:textId="77777777" w:rsidR="001C2C5E" w:rsidRDefault="001C2C5E" w:rsidP="001C2C5E">
      <w:pPr>
        <w:rPr>
          <w:rStyle w:val="StyleUnderline"/>
        </w:rPr>
      </w:pPr>
      <w:r w:rsidRPr="00F16E2D">
        <w:rPr>
          <w:rStyle w:val="StyleUnderline"/>
          <w:highlight w:val="green"/>
        </w:rPr>
        <w:t xml:space="preserve">Extinction is </w:t>
      </w:r>
      <w:r w:rsidRPr="004C5136">
        <w:rPr>
          <w:rStyle w:val="StyleUnderline"/>
        </w:rPr>
        <w:t xml:space="preserve">almost always </w:t>
      </w:r>
      <w:r w:rsidRPr="00F16E2D">
        <w:rPr>
          <w:rStyle w:val="StyleUnderline"/>
          <w:highlight w:val="green"/>
        </w:rPr>
        <w:t xml:space="preserve">understood against </w:t>
      </w:r>
      <w:r w:rsidRPr="004C5136">
        <w:rPr>
          <w:rStyle w:val="StyleUnderline"/>
        </w:rPr>
        <w:t xml:space="preserve">the horizon of </w:t>
      </w:r>
      <w:r w:rsidRPr="00F16E2D">
        <w:rPr>
          <w:rStyle w:val="StyleUnderline"/>
          <w:highlight w:val="green"/>
        </w:rPr>
        <w:t xml:space="preserve">survival </w:t>
      </w:r>
      <w:r w:rsidRPr="004C5136">
        <w:rPr>
          <w:rStyle w:val="StyleUnderline"/>
        </w:rPr>
        <w:t xml:space="preserve">and the imperative to sustain it – at least </w:t>
      </w:r>
      <w:r w:rsidRPr="00F16E2D">
        <w:rPr>
          <w:rStyle w:val="StyleUnderline"/>
          <w:highlight w:val="green"/>
        </w:rPr>
        <w:t xml:space="preserve">for life </w:t>
      </w:r>
      <w:r w:rsidRPr="004C5136">
        <w:rPr>
          <w:rStyle w:val="StyleUnderline"/>
        </w:rPr>
        <w:t xml:space="preserve">forms </w:t>
      </w:r>
      <w:r w:rsidRPr="00F16E2D">
        <w:rPr>
          <w:rStyle w:val="StyleUnderline"/>
          <w:highlight w:val="green"/>
        </w:rPr>
        <w:t xml:space="preserve">deemed </w:t>
      </w:r>
      <w:r w:rsidRPr="004C5136">
        <w:rPr>
          <w:rStyle w:val="StyleUnderline"/>
        </w:rPr>
        <w:t xml:space="preserve">to be </w:t>
      </w:r>
      <w:r w:rsidRPr="00F16E2D">
        <w:rPr>
          <w:rStyle w:val="StyleUnderline"/>
          <w:highlight w:val="green"/>
        </w:rPr>
        <w:t xml:space="preserve">of value </w:t>
      </w:r>
      <w:r w:rsidRPr="004C5136">
        <w:rPr>
          <w:rStyle w:val="StyleUnderline"/>
        </w:rPr>
        <w:t>to humans.</w:t>
      </w:r>
      <w:r w:rsidRPr="00CF4A26">
        <w:rPr>
          <w:sz w:val="16"/>
        </w:rPr>
        <w:t xml:space="preserve"> In many cases, this imperative takes the form of deliberate strategies for enforcing existence. Donna Haraway’s influential book When Species Meet devotes considerable attention to the logics, practices and politics of Species Survival Plans. These plans monitor and enforce reproduction amongst ‘endangered’ species, not least by collecting data on populations, genetic profiles and genetic materials to enable selective breeding. </w:t>
      </w:r>
      <w:r w:rsidRPr="00F16E2D">
        <w:rPr>
          <w:rStyle w:val="StyleUnderline"/>
          <w:highlight w:val="green"/>
        </w:rPr>
        <w:t xml:space="preserve">This strategy assumes </w:t>
      </w:r>
      <w:r w:rsidRPr="004C5136">
        <w:rPr>
          <w:rStyle w:val="StyleUnderline"/>
        </w:rPr>
        <w:t xml:space="preserve">that </w:t>
      </w:r>
      <w:r w:rsidRPr="00F16E2D">
        <w:rPr>
          <w:rStyle w:val="StyleUnderline"/>
          <w:highlight w:val="green"/>
        </w:rPr>
        <w:t xml:space="preserve">all organisms </w:t>
      </w:r>
      <w:r w:rsidRPr="004C5136">
        <w:rPr>
          <w:rStyle w:val="StyleUnderline"/>
        </w:rPr>
        <w:t xml:space="preserve">can, </w:t>
      </w:r>
      <w:r w:rsidRPr="00F16E2D">
        <w:rPr>
          <w:rStyle w:val="StyleUnderline"/>
          <w:highlight w:val="green"/>
        </w:rPr>
        <w:t>should</w:t>
      </w:r>
      <w:r w:rsidRPr="004C5136">
        <w:rPr>
          <w:rStyle w:val="StyleUnderline"/>
        </w:rPr>
        <w:t xml:space="preserve">, and can </w:t>
      </w:r>
      <w:r w:rsidRPr="00F16E2D">
        <w:rPr>
          <w:rStyle w:val="StyleUnderline"/>
          <w:highlight w:val="green"/>
        </w:rPr>
        <w:t xml:space="preserve">be made to exercise </w:t>
      </w:r>
      <w:r w:rsidRPr="004C5136">
        <w:rPr>
          <w:rStyle w:val="StyleUnderline"/>
        </w:rPr>
        <w:t xml:space="preserve">their </w:t>
      </w:r>
      <w:r w:rsidRPr="00F16E2D">
        <w:rPr>
          <w:rStyle w:val="StyleUnderline"/>
          <w:highlight w:val="green"/>
        </w:rPr>
        <w:t xml:space="preserve">reproductive capacities </w:t>
      </w:r>
      <w:r w:rsidRPr="004C5136">
        <w:rPr>
          <w:rStyle w:val="StyleUnderline"/>
        </w:rPr>
        <w:t xml:space="preserve">in order </w:t>
      </w:r>
      <w:r w:rsidRPr="00F16E2D">
        <w:rPr>
          <w:rStyle w:val="StyleUnderline"/>
          <w:highlight w:val="green"/>
        </w:rPr>
        <w:t>to resist extinction</w:t>
      </w:r>
      <w:r w:rsidRPr="004C5136">
        <w:rPr>
          <w:rStyle w:val="StyleUnderline"/>
        </w:rPr>
        <w:t>, and it actively mobilizes members of ‘endangered species’</w:t>
      </w:r>
      <w:r w:rsidRPr="00CF4A26">
        <w:rPr>
          <w:sz w:val="16"/>
        </w:rPr>
        <w:t xml:space="preserve"> into this project. In so doing, </w:t>
      </w:r>
      <w:r w:rsidRPr="00F16E2D">
        <w:rPr>
          <w:rStyle w:val="Emphasis"/>
          <w:highlight w:val="green"/>
        </w:rPr>
        <w:t xml:space="preserve">it helps </w:t>
      </w:r>
      <w:r w:rsidRPr="004C5136">
        <w:rPr>
          <w:rStyle w:val="Emphasis"/>
        </w:rPr>
        <w:t xml:space="preserve">to </w:t>
      </w:r>
      <w:r w:rsidRPr="00F16E2D">
        <w:rPr>
          <w:rStyle w:val="Emphasis"/>
          <w:highlight w:val="green"/>
        </w:rPr>
        <w:t>entrench norms regarding gender, sexuality</w:t>
      </w:r>
      <w:r w:rsidRPr="004C5136">
        <w:rPr>
          <w:rStyle w:val="Emphasis"/>
        </w:rPr>
        <w:t xml:space="preserve"> and </w:t>
      </w:r>
      <w:r w:rsidRPr="00F16E2D">
        <w:rPr>
          <w:rStyle w:val="Emphasis"/>
          <w:highlight w:val="green"/>
        </w:rPr>
        <w:t>reproductive labour</w:t>
      </w:r>
      <w:r w:rsidRPr="00CF4A26">
        <w:rPr>
          <w:sz w:val="16"/>
        </w:rPr>
        <w:t xml:space="preserve"> that are deeply entrenched in modern, Western human cultures. Attention to these programmes </w:t>
      </w:r>
      <w:r w:rsidRPr="004C5136">
        <w:rPr>
          <w:rStyle w:val="Emphasis"/>
        </w:rPr>
        <w:t xml:space="preserve">highlights an important way in which </w:t>
      </w:r>
      <w:r w:rsidRPr="00F16E2D">
        <w:rPr>
          <w:rStyle w:val="Emphasis"/>
          <w:sz w:val="28"/>
          <w:szCs w:val="28"/>
          <w:highlight w:val="green"/>
        </w:rPr>
        <w:t xml:space="preserve">extinction is gendered in dominant </w:t>
      </w:r>
      <w:r w:rsidRPr="00F703B7">
        <w:rPr>
          <w:rStyle w:val="Emphasis"/>
          <w:sz w:val="28"/>
          <w:szCs w:val="28"/>
        </w:rPr>
        <w:t xml:space="preserve">scientific and policy </w:t>
      </w:r>
      <w:r w:rsidRPr="00F16E2D">
        <w:rPr>
          <w:rStyle w:val="Emphasis"/>
          <w:sz w:val="28"/>
          <w:szCs w:val="28"/>
          <w:highlight w:val="green"/>
        </w:rPr>
        <w:t>frameworks</w:t>
      </w:r>
      <w:r w:rsidRPr="00CF4A26">
        <w:rPr>
          <w:sz w:val="16"/>
        </w:rPr>
        <w:t xml:space="preserve">. Specifically, </w:t>
      </w:r>
      <w:r w:rsidRPr="004C5136">
        <w:rPr>
          <w:rStyle w:val="StyleUnderline"/>
        </w:rPr>
        <w:t>strategic breeding programmes share in the belief that reproduction is an imperative for those capable of reproducing if ‘the species’ is at risk’</w:t>
      </w:r>
      <w:r w:rsidRPr="00CF4A26">
        <w:rPr>
          <w:sz w:val="16"/>
        </w:rPr>
        <w:t xml:space="preserve">. </w:t>
      </w:r>
      <w:r w:rsidRPr="004C5136">
        <w:rPr>
          <w:rStyle w:val="Emphasis"/>
        </w:rPr>
        <w:t xml:space="preserve">This belief is </w:t>
      </w:r>
      <w:r w:rsidRPr="00ED77D5">
        <w:rPr>
          <w:rStyle w:val="StyleUnderline"/>
          <w:highlight w:val="green"/>
        </w:rPr>
        <w:t>directly related to Western norms of</w:t>
      </w:r>
      <w:r w:rsidRPr="00ED77D5">
        <w:rPr>
          <w:rStyle w:val="Emphasis"/>
          <w:highlight w:val="green"/>
        </w:rPr>
        <w:t xml:space="preserve"> </w:t>
      </w:r>
      <w:r w:rsidRPr="004C5136">
        <w:rPr>
          <w:rStyle w:val="Emphasis"/>
        </w:rPr>
        <w:t xml:space="preserve">the </w:t>
      </w:r>
      <w:r w:rsidRPr="00ED77D5">
        <w:rPr>
          <w:rStyle w:val="StyleUnderline"/>
          <w:highlight w:val="green"/>
        </w:rPr>
        <w:t>reproductive imperative for women</w:t>
      </w:r>
      <w:r w:rsidRPr="00CF4A26">
        <w:rPr>
          <w:sz w:val="16"/>
        </w:rPr>
        <w:t xml:space="preserve">. Indeed, Haraway points out </w:t>
      </w:r>
      <w:r w:rsidRPr="00ED77D5">
        <w:rPr>
          <w:rStyle w:val="StyleUnderline"/>
          <w:highlight w:val="green"/>
        </w:rPr>
        <w:t xml:space="preserve">that it is </w:t>
      </w:r>
      <w:r w:rsidRPr="00ED77D5">
        <w:rPr>
          <w:rStyle w:val="StyleUnderline"/>
        </w:rPr>
        <w:t>precisely</w:t>
      </w:r>
      <w:r w:rsidRPr="004C5136">
        <w:rPr>
          <w:rStyle w:val="StyleUnderline"/>
        </w:rPr>
        <w:t xml:space="preserve"> “‘</w:t>
      </w:r>
      <w:r w:rsidRPr="00ED77D5">
        <w:rPr>
          <w:rStyle w:val="StyleUnderline"/>
          <w:highlight w:val="green"/>
        </w:rPr>
        <w:t xml:space="preserve">woman’s’ </w:t>
      </w:r>
      <w:r w:rsidRPr="004C5136">
        <w:rPr>
          <w:rStyle w:val="StyleUnderline"/>
        </w:rPr>
        <w:t xml:space="preserve">putative self-defining </w:t>
      </w:r>
      <w:r w:rsidRPr="00ED77D5">
        <w:rPr>
          <w:rStyle w:val="StyleUnderline"/>
          <w:highlight w:val="green"/>
        </w:rPr>
        <w:t xml:space="preserve">responsibility to ‘the species’ </w:t>
      </w:r>
      <w:r w:rsidRPr="004C5136">
        <w:rPr>
          <w:rStyle w:val="StyleUnderline"/>
        </w:rPr>
        <w:t xml:space="preserve">as this singular and typological female is </w:t>
      </w:r>
      <w:r w:rsidRPr="00ED77D5">
        <w:rPr>
          <w:rStyle w:val="StyleUnderline"/>
          <w:highlight w:val="green"/>
        </w:rPr>
        <w:t>reduced to her reproductive function</w:t>
      </w:r>
      <w:r w:rsidRPr="00CF4A26">
        <w:rPr>
          <w:sz w:val="16"/>
        </w:rPr>
        <w:t xml:space="preserve">”. In a similar sense, within SSPs and other strategies of enforced survival, entire life forms are reduced to their reproductive capacities. Moreover, programmes of enforced survival can, in the context of sexual reproduction, disproportionately burden female organisms with the task of avoiding extinction. </w:t>
      </w:r>
      <w:r w:rsidRPr="004E394C">
        <w:rPr>
          <w:rStyle w:val="StyleUnderline"/>
          <w:highlight w:val="green"/>
        </w:rPr>
        <w:t xml:space="preserve">This logic is particularly fraught in discussions of </w:t>
      </w:r>
      <w:r w:rsidRPr="004C5136">
        <w:rPr>
          <w:rStyle w:val="StyleUnderline"/>
        </w:rPr>
        <w:t xml:space="preserve">the possibility of human </w:t>
      </w:r>
      <w:r w:rsidRPr="004E394C">
        <w:rPr>
          <w:rStyle w:val="StyleUnderline"/>
          <w:highlight w:val="green"/>
        </w:rPr>
        <w:t>extinction</w:t>
      </w:r>
      <w:r w:rsidRPr="004C5136">
        <w:rPr>
          <w:rStyle w:val="StyleUnderline"/>
        </w:rPr>
        <w:t>, in which female fertility (captured in the standard policy language of ‘births per woman’) is framed simultaneously as a threat to survival, and the only hope for escaping extinction (</w:t>
      </w:r>
      <w:r w:rsidRPr="00CF4A26">
        <w:rPr>
          <w:sz w:val="16"/>
        </w:rPr>
        <w:t xml:space="preserve">see, for instance, Alan Weisman’s comments on this). In these ways, </w:t>
      </w:r>
      <w:r w:rsidRPr="004C5136">
        <w:rPr>
          <w:rStyle w:val="Emphasis"/>
        </w:rPr>
        <w:t xml:space="preserve">the securitization of survival entrenches the intersectional categories of gender, species and race </w:t>
      </w:r>
      <w:r w:rsidRPr="00CF4A26">
        <w:rPr>
          <w:sz w:val="16"/>
        </w:rPr>
        <w:t xml:space="preserve">discussed above. </w:t>
      </w:r>
      <w:r w:rsidRPr="004C5136">
        <w:rPr>
          <w:rStyle w:val="StyleUnderline"/>
        </w:rPr>
        <w:t xml:space="preserve">Dominant discourses of </w:t>
      </w:r>
      <w:r w:rsidRPr="004E394C">
        <w:rPr>
          <w:rStyle w:val="StyleUnderline"/>
          <w:highlight w:val="green"/>
        </w:rPr>
        <w:t xml:space="preserve">extinction </w:t>
      </w:r>
      <w:r w:rsidRPr="004C5136">
        <w:rPr>
          <w:rStyle w:val="StyleUnderline"/>
        </w:rPr>
        <w:t xml:space="preserve">and conservation also entrench and privilege sexual reproduction, in ways that </w:t>
      </w:r>
      <w:r w:rsidRPr="004E394C">
        <w:rPr>
          <w:rStyle w:val="StyleUnderline"/>
          <w:highlight w:val="green"/>
        </w:rPr>
        <w:t xml:space="preserve">entrench heteronormative assumptions </w:t>
      </w:r>
      <w:r w:rsidRPr="004C5136">
        <w:rPr>
          <w:rStyle w:val="StyleUnderline"/>
        </w:rPr>
        <w:t>and norms</w:t>
      </w:r>
      <w:r w:rsidRPr="00CF4A26">
        <w:rPr>
          <w:sz w:val="16"/>
        </w:rPr>
        <w:t xml:space="preserve">. This is reflected in the way that the subjects of extinction and conservation are framed. The standard object of conservation is the biological ‘species’, a term which is defined by the ability of organisms to reproduce sexually. As Myra Hird has pointed out, this conception of ‘species’ makes it appear as if sexual reproduction is the ‘best’ means of sustaining the existence of a life form. However, Hird’s work demonstrates that Earthly life forms actually engage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Hird argues that there is no necessary hierarchy between forms of reproduction. In Darwinian terms, all species that manage to survive are equally successful. However, </w:t>
      </w:r>
      <w:r w:rsidRPr="004C5136">
        <w:rPr>
          <w:rStyle w:val="StyleUnderline"/>
        </w:rPr>
        <w:t>by conflating survival with sexual reproduction</w:t>
      </w:r>
      <w:r w:rsidRPr="00F703B7">
        <w:rPr>
          <w:rStyle w:val="Emphasis"/>
        </w:rPr>
        <w:t>, existing discourses of extinction embed hetero-normative frameworks that devalue other forms of reproduction</w:t>
      </w:r>
      <w:r w:rsidRPr="004C5136">
        <w:rPr>
          <w:rStyle w:val="StyleUnderline"/>
        </w:rPr>
        <w:t>. They also reduce reproduction to the imperative to survive, ignoring the myriad cultural, political, aesthetic, sensual and other dimensions of reproduction.</w:t>
      </w:r>
    </w:p>
    <w:p w14:paraId="42EE673A" w14:textId="77777777" w:rsidR="001C2C5E" w:rsidRDefault="001C2C5E" w:rsidP="001C2C5E">
      <w:pPr>
        <w:rPr>
          <w:rStyle w:val="StyleUnderline"/>
        </w:rPr>
      </w:pPr>
    </w:p>
    <w:p w14:paraId="4EFAF443" w14:textId="77777777" w:rsidR="001C2C5E" w:rsidRDefault="001C2C5E" w:rsidP="001C2C5E">
      <w:pPr>
        <w:rPr>
          <w:rStyle w:val="StyleUnderline"/>
        </w:rPr>
      </w:pPr>
    </w:p>
    <w:p w14:paraId="0C79802A" w14:textId="77777777" w:rsidR="001C2C5E" w:rsidRDefault="001C2C5E" w:rsidP="001C2C5E">
      <w:pPr>
        <w:rPr>
          <w:rStyle w:val="StyleUnderline"/>
        </w:rPr>
      </w:pPr>
    </w:p>
    <w:p w14:paraId="2C368C39" w14:textId="77777777" w:rsidR="001C2C5E" w:rsidRDefault="001C2C5E" w:rsidP="001C2C5E">
      <w:pPr>
        <w:rPr>
          <w:rStyle w:val="StyleUnderline"/>
        </w:rPr>
      </w:pPr>
    </w:p>
    <w:p w14:paraId="43AE2CB1" w14:textId="77777777" w:rsidR="001C2C5E" w:rsidRDefault="001C2C5E" w:rsidP="001C2C5E">
      <w:pPr>
        <w:rPr>
          <w:rStyle w:val="StyleUnderline"/>
        </w:rPr>
      </w:pPr>
    </w:p>
    <w:p w14:paraId="0BF54ECE" w14:textId="77777777" w:rsidR="001C2C5E" w:rsidRDefault="001C2C5E" w:rsidP="001C2C5E">
      <w:pPr>
        <w:pStyle w:val="Heading4"/>
      </w:pPr>
      <w:r>
        <w:t>Realism assumes the perspective of a neutral, rational calculator divorced from the gendered nature of nationalism and international relations – their account of state behavior is ahistorical and props up hegemonic masculinities.</w:t>
      </w:r>
    </w:p>
    <w:p w14:paraId="5CDCF9C5" w14:textId="77777777" w:rsidR="001C2C5E" w:rsidRPr="002B2717" w:rsidRDefault="001C2C5E" w:rsidP="001C2C5E">
      <w:r>
        <w:rPr>
          <w:rStyle w:val="Style13ptBold"/>
        </w:rPr>
        <w:t xml:space="preserve">Sjoberg 12 </w:t>
      </w:r>
      <w:r w:rsidRPr="002B2717">
        <w:t>Sjoberg, Laura (2012). Gender, structure, and war: what Waltz couldn't see. International Theory, 4(1), 1–38. doi:10.1017/S175297191100025X</w:t>
      </w:r>
      <w:r>
        <w:t xml:space="preserve"> SM</w:t>
      </w:r>
    </w:p>
    <w:p w14:paraId="2466D89A" w14:textId="77777777" w:rsidR="001C2C5E" w:rsidRPr="00165F9E" w:rsidRDefault="001C2C5E" w:rsidP="001C2C5E">
      <w:pPr>
        <w:rPr>
          <w:rStyle w:val="StyleUnderline"/>
        </w:rPr>
      </w:pPr>
      <w:r w:rsidRPr="00CF4A26">
        <w:rPr>
          <w:sz w:val="16"/>
        </w:rPr>
        <w:t xml:space="preserve">This theme in feminist theorizing in IR suggests that there might be something to the idea that </w:t>
      </w:r>
      <w:r w:rsidRPr="002B2717">
        <w:rPr>
          <w:rStyle w:val="StyleUnderline"/>
          <w:highlight w:val="green"/>
        </w:rPr>
        <w:t>international structures are theorized as genderneutral</w:t>
      </w:r>
      <w:r w:rsidRPr="00165F9E">
        <w:rPr>
          <w:rStyle w:val="StyleUnderline"/>
        </w:rPr>
        <w:t xml:space="preserve"> because men take their perspectives to represent </w:t>
      </w:r>
      <w:r w:rsidRPr="002B2717">
        <w:rPr>
          <w:rStyle w:val="StyleUnderline"/>
        </w:rPr>
        <w:t>the</w:t>
      </w:r>
      <w:r w:rsidRPr="00165F9E">
        <w:rPr>
          <w:rStyle w:val="StyleUnderline"/>
        </w:rPr>
        <w:t xml:space="preserve"> human.</w:t>
      </w:r>
      <w:r>
        <w:rPr>
          <w:rStyle w:val="StyleUnderline"/>
        </w:rPr>
        <w:t xml:space="preserve"> </w:t>
      </w:r>
      <w:r w:rsidRPr="00CF4A26">
        <w:rPr>
          <w:sz w:val="16"/>
        </w:rPr>
        <w:t xml:space="preserve">Feminists have characterized </w:t>
      </w:r>
      <w:r w:rsidRPr="00165F9E">
        <w:rPr>
          <w:rStyle w:val="StyleUnderline"/>
        </w:rPr>
        <w:t>conventional knowledge in IR</w:t>
      </w:r>
      <w:r w:rsidRPr="00CF4A26">
        <w:rPr>
          <w:sz w:val="16"/>
        </w:rPr>
        <w:t xml:space="preserve"> as problematic because it </w:t>
      </w:r>
      <w:r w:rsidRPr="00165F9E">
        <w:rPr>
          <w:rStyle w:val="StyleUnderline"/>
        </w:rPr>
        <w:t xml:space="preserve">is constructed only </w:t>
      </w:r>
      <w:r w:rsidRPr="002B2717">
        <w:rPr>
          <w:rStyle w:val="StyleUnderline"/>
          <w:highlight w:val="green"/>
        </w:rPr>
        <w:t>by those in a position of privilege</w:t>
      </w:r>
      <w:r w:rsidRPr="00165F9E">
        <w:rPr>
          <w:rStyle w:val="StyleUnderline"/>
        </w:rPr>
        <w:t>, which</w:t>
      </w:r>
      <w:r>
        <w:rPr>
          <w:rStyle w:val="StyleUnderline"/>
        </w:rPr>
        <w:t xml:space="preserve"> </w:t>
      </w:r>
      <w:r w:rsidRPr="00165F9E">
        <w:rPr>
          <w:rStyle w:val="StyleUnderline"/>
        </w:rPr>
        <w:t>affords them only distorted views of the world.14 As such, it has been a</w:t>
      </w:r>
      <w:r>
        <w:rPr>
          <w:rStyle w:val="StyleUnderline"/>
        </w:rPr>
        <w:t xml:space="preserve"> </w:t>
      </w:r>
      <w:r w:rsidRPr="00165F9E">
        <w:rPr>
          <w:rStyle w:val="StyleUnderline"/>
        </w:rPr>
        <w:t>crucial part of the feminist project in IR to ‘not only add women but also</w:t>
      </w:r>
      <w:r>
        <w:rPr>
          <w:rStyle w:val="StyleUnderline"/>
        </w:rPr>
        <w:t xml:space="preserve"> </w:t>
      </w:r>
      <w:r w:rsidRPr="00165F9E">
        <w:rPr>
          <w:rStyle w:val="StyleUnderline"/>
        </w:rPr>
        <w:t>ask how gender – a structural feature of social life – has been rendered</w:t>
      </w:r>
      <w:r>
        <w:rPr>
          <w:rStyle w:val="StyleUnderline"/>
        </w:rPr>
        <w:t xml:space="preserve"> </w:t>
      </w:r>
      <w:r w:rsidRPr="00165F9E">
        <w:rPr>
          <w:rStyle w:val="StyleUnderline"/>
        </w:rPr>
        <w:t>invisible’ by working to ‘distinguish ‘‘reality’’ from the world as men</w:t>
      </w:r>
      <w:r>
        <w:rPr>
          <w:rStyle w:val="StyleUnderline"/>
        </w:rPr>
        <w:t xml:space="preserve"> </w:t>
      </w:r>
      <w:r w:rsidRPr="00CF4A26">
        <w:rPr>
          <w:sz w:val="16"/>
        </w:rPr>
        <w:t xml:space="preserve">know it’ (Peterson and True 1998, 23). Often, in disciplinary knowledges, ‘gender’ is seen as a proxy for ‘women’ because ‘women’ are perceived to have gender, where men are not. Another element of a gendered international system structure would be that, when it is acknowledged that gender plays a role in global politics, 14 Scheman 1993; Garry and Pearsall 1996; Harding 1998. There is a sociology to what is understood as central to the discipline, where what counts as ‘IR’ matches what men do more than it matches what women do at least in part because the perspectives of male scholars have defined the boundaries of the discipline (Sjoberg 2008). 16 LAURA SJOBERG it is often discussed as a corruption of a gender-neutral system rather than a product of a gendered system. For example, work like that of Inglehart and Norris (2002) and Hudson et al. (2009)15 argues that it is states that treat their women the worst that corrupt not only the gender order but the potential for interstate peace, cooperation, and development. This logic is replicated in many discussions of gender in the policy world as well. For example, ‘gender mainstreaming’ agendas (see True and Mintrom 2001; Shepherd 2008) engage in a process of integrating gender concerns into the structures that already exist in governments and organizations. The scenario derived from Acker’s theorizing suggests that when gender subordination is characterized as the exception, rather than the rule, in international political interactions, gender is difficult to see because the masculine is at once assumed and invisible. The recurrent focus in feminist work on the need to ask IR theory ‘where are the women?’ (Enloe 1983) and ‘where is gender?’ (Bell and O’Rourke 2007) suggests that it is plausible that gender is difficult to see in IR because the masculine dominates our visions of the international system. It is important to note that </w:t>
      </w:r>
      <w:r w:rsidRPr="002B2717">
        <w:rPr>
          <w:rStyle w:val="StyleUnderline"/>
          <w:highlight w:val="green"/>
        </w:rPr>
        <w:t>the masculine</w:t>
      </w:r>
      <w:r w:rsidRPr="00165F9E">
        <w:rPr>
          <w:rStyle w:val="StyleUnderline"/>
        </w:rPr>
        <w:t xml:space="preserve"> here</w:t>
      </w:r>
      <w:r>
        <w:rPr>
          <w:rStyle w:val="StyleUnderline"/>
        </w:rPr>
        <w:t xml:space="preserve"> </w:t>
      </w:r>
      <w:r w:rsidRPr="00165F9E">
        <w:rPr>
          <w:rStyle w:val="StyleUnderline"/>
        </w:rPr>
        <w:t xml:space="preserve">involves and implicates, but </w:t>
      </w:r>
      <w:r w:rsidRPr="002B2717">
        <w:rPr>
          <w:rStyle w:val="StyleUnderline"/>
          <w:highlight w:val="green"/>
        </w:rPr>
        <w:t>is not reducible to, men</w:t>
      </w:r>
      <w:r w:rsidRPr="00165F9E">
        <w:rPr>
          <w:rStyle w:val="StyleUnderline"/>
        </w:rPr>
        <w:t>.</w:t>
      </w:r>
      <w:r>
        <w:rPr>
          <w:rStyle w:val="StyleUnderline"/>
        </w:rPr>
        <w:t xml:space="preserve"> </w:t>
      </w:r>
      <w:r w:rsidRPr="00165F9E">
        <w:rPr>
          <w:rStyle w:val="StyleUnderline"/>
        </w:rPr>
        <w:t>Waltz ‘tests’ his idea of structure primarily by its predictive power and</w:t>
      </w:r>
      <w:r>
        <w:rPr>
          <w:rStyle w:val="StyleUnderline"/>
        </w:rPr>
        <w:t xml:space="preserve"> </w:t>
      </w:r>
      <w:r w:rsidRPr="00165F9E">
        <w:rPr>
          <w:rStyle w:val="StyleUnderline"/>
        </w:rPr>
        <w:t>its indirect manifestations (1986, 72). He argues that, since the anarchical</w:t>
      </w:r>
      <w:r>
        <w:rPr>
          <w:rStyle w:val="StyleUnderline"/>
        </w:rPr>
        <w:t xml:space="preserve"> </w:t>
      </w:r>
      <w:r w:rsidRPr="00165F9E">
        <w:rPr>
          <w:rStyle w:val="StyleUnderline"/>
        </w:rPr>
        <w:t>nature of the international system is invisible and thus cannot be directly</w:t>
      </w:r>
      <w:r>
        <w:rPr>
          <w:rStyle w:val="StyleUnderline"/>
        </w:rPr>
        <w:t xml:space="preserve"> </w:t>
      </w:r>
      <w:r w:rsidRPr="00165F9E">
        <w:rPr>
          <w:rStyle w:val="StyleUnderline"/>
        </w:rPr>
        <w:t xml:space="preserve">verified or proven, it must be verified by its manifestations and implications </w:t>
      </w:r>
      <w:r w:rsidRPr="00CF4A26">
        <w:rPr>
          <w:sz w:val="16"/>
        </w:rPr>
        <w:t xml:space="preserve">(Waltz 1986, 73). This verification, to Waltz, comes by examining unit function, distribution of capabilities across units, and political processes of unit interaction. The remainder of this section considers whether there is evidence in those three observable parts of global politics that the international system may be gender-hierarchical. Unit function: does state identity have gendered components? In Waltz’s account, ‘a system is composed of a structure and of interacting units’ where ‘the structure is the system-wide component that makes it possible to think about the system as a whole’ and ‘the arrangement of units is a property of the system’ (1986, 70, 71). Waltz sees the system as an anarchy, which by definition specifies that units have the same function. Still, Waltz gives a sense of what would be different if the system was a hierarchy, since ‘hierarchy entails relations of super- and subordination among a system’s parts, and that implies their differentiation’ (1986, 87). </w:t>
      </w:r>
      <w:r w:rsidRPr="00165F9E">
        <w:rPr>
          <w:rStyle w:val="StyleUnderline"/>
        </w:rPr>
        <w:t>Calling states ‘like units’ in Waltz’s terms is ‘to say that each state is like</w:t>
      </w:r>
      <w:r>
        <w:rPr>
          <w:rStyle w:val="StyleUnderline"/>
        </w:rPr>
        <w:t xml:space="preserve"> </w:t>
      </w:r>
      <w:r w:rsidRPr="00165F9E">
        <w:rPr>
          <w:rStyle w:val="StyleUnderline"/>
        </w:rPr>
        <w:t>all other states in being an autonomous political unit’ (Waltz 1986, 89).</w:t>
      </w:r>
      <w:r>
        <w:rPr>
          <w:rStyle w:val="StyleUnderline"/>
        </w:rPr>
        <w:t xml:space="preserve"> </w:t>
      </w:r>
      <w:r w:rsidRPr="00165F9E">
        <w:rPr>
          <w:rStyle w:val="StyleUnderline"/>
        </w:rPr>
        <w:t>Waltz sees states as performing fundamentally similar tasks in similar</w:t>
      </w:r>
      <w:r>
        <w:rPr>
          <w:rStyle w:val="StyleUnderline"/>
        </w:rPr>
        <w:t xml:space="preserve"> </w:t>
      </w:r>
      <w:r w:rsidRPr="00165F9E">
        <w:rPr>
          <w:rStyle w:val="StyleUnderline"/>
        </w:rPr>
        <w:t>ways, and argues that the differences between states are in capabilities not</w:t>
      </w:r>
      <w:r>
        <w:rPr>
          <w:rStyle w:val="StyleUnderline"/>
        </w:rPr>
        <w:t xml:space="preserve"> </w:t>
      </w:r>
      <w:r w:rsidRPr="00165F9E">
        <w:rPr>
          <w:rStyle w:val="StyleUnderline"/>
        </w:rPr>
        <w:t>in function or task</w:t>
      </w:r>
      <w:r w:rsidRPr="00CF4A26">
        <w:rPr>
          <w:sz w:val="16"/>
        </w:rPr>
        <w:t xml:space="preserve"> (1986, 91). This section explores two arguments about gender and the function of the units of the international system. </w:t>
      </w:r>
      <w:r w:rsidRPr="00165F9E">
        <w:rPr>
          <w:rStyle w:val="StyleUnderline"/>
        </w:rPr>
        <w:t>First, it argues that gender can be</w:t>
      </w:r>
      <w:r>
        <w:rPr>
          <w:rStyle w:val="StyleUnderline"/>
        </w:rPr>
        <w:t xml:space="preserve"> </w:t>
      </w:r>
      <w:r w:rsidRPr="00165F9E">
        <w:rPr>
          <w:rStyle w:val="StyleUnderline"/>
        </w:rPr>
        <w:t>seen as constituting unit ‘function’ in the international system, whether</w:t>
      </w:r>
      <w:r>
        <w:rPr>
          <w:rStyle w:val="StyleUnderline"/>
        </w:rPr>
        <w:t xml:space="preserve"> </w:t>
      </w:r>
      <w:r w:rsidRPr="00165F9E">
        <w:rPr>
          <w:rStyle w:val="StyleUnderline"/>
        </w:rPr>
        <w:t xml:space="preserve">the units are ‘like’ or differentiated. Second, it proposes that </w:t>
      </w:r>
      <w:r w:rsidRPr="002B2717">
        <w:rPr>
          <w:rStyle w:val="StyleUnderline"/>
          <w:highlight w:val="green"/>
        </w:rPr>
        <w:t>gender hierarchy</w:t>
      </w:r>
      <w:r w:rsidRPr="00165F9E">
        <w:rPr>
          <w:rStyle w:val="StyleUnderline"/>
        </w:rPr>
        <w:t xml:space="preserve"> actually </w:t>
      </w:r>
      <w:r w:rsidRPr="002B2717">
        <w:rPr>
          <w:rStyle w:val="StyleUnderline"/>
          <w:highlight w:val="green"/>
        </w:rPr>
        <w:t>differentiates unit function</w:t>
      </w:r>
      <w:r w:rsidRPr="00165F9E">
        <w:rPr>
          <w:rStyle w:val="StyleUnderline"/>
        </w:rPr>
        <w:t xml:space="preserve"> in the international system.</w:t>
      </w:r>
      <w:r>
        <w:rPr>
          <w:rStyle w:val="StyleUnderline"/>
        </w:rPr>
        <w:t xml:space="preserve"> </w:t>
      </w:r>
      <w:r w:rsidRPr="00165F9E">
        <w:rPr>
          <w:rStyle w:val="StyleUnderline"/>
        </w:rPr>
        <w:t>The argument that gender constitutes the function of all units in the</w:t>
      </w:r>
      <w:r>
        <w:rPr>
          <w:rStyle w:val="StyleUnderline"/>
        </w:rPr>
        <w:t xml:space="preserve"> </w:t>
      </w:r>
      <w:r w:rsidRPr="00165F9E">
        <w:rPr>
          <w:rStyle w:val="StyleUnderline"/>
        </w:rPr>
        <w:t xml:space="preserve">international system is supported by the degree to which </w:t>
      </w:r>
      <w:r w:rsidRPr="002B2717">
        <w:rPr>
          <w:rStyle w:val="StyleUnderline"/>
          <w:highlight w:val="green"/>
        </w:rPr>
        <w:t>states define their identities</w:t>
      </w:r>
      <w:r w:rsidRPr="00165F9E">
        <w:rPr>
          <w:rStyle w:val="StyleUnderline"/>
        </w:rPr>
        <w:t xml:space="preserve"> (and therefore the tasks of domestic and foreign policy) </w:t>
      </w:r>
      <w:r w:rsidRPr="002B2717">
        <w:rPr>
          <w:rStyle w:val="StyleUnderline"/>
          <w:highlight w:val="green"/>
        </w:rPr>
        <w:t>in gendered ways</w:t>
      </w:r>
      <w:r w:rsidRPr="00CF4A26">
        <w:rPr>
          <w:sz w:val="16"/>
        </w:rPr>
        <w:t>. A growing literature on ontological security (e.g. Mitzen 2006; Steele 2008) characterizes state identity in terms of ‘sense of self,’ a language that has long been used in feminist accounts of nation and nationalism</w:t>
      </w:r>
      <w:r w:rsidRPr="00165F9E">
        <w:rPr>
          <w:rStyle w:val="StyleUnderline"/>
        </w:rPr>
        <w:t>. Feminists who have worked on nationalism have argued that</w:t>
      </w:r>
      <w:r>
        <w:rPr>
          <w:rStyle w:val="StyleUnderline"/>
        </w:rPr>
        <w:t xml:space="preserve"> </w:t>
      </w:r>
      <w:r w:rsidRPr="00165F9E">
        <w:rPr>
          <w:rStyle w:val="StyleUnderline"/>
        </w:rPr>
        <w:t>national identity and gender are inextricably linked, and that ‘</w:t>
      </w:r>
      <w:r w:rsidRPr="002B2717">
        <w:rPr>
          <w:rStyle w:val="StyleUnderline"/>
          <w:highlight w:val="green"/>
        </w:rPr>
        <w:t>all nationalism are gendered</w:t>
      </w:r>
      <w:r w:rsidRPr="00165F9E">
        <w:rPr>
          <w:rStyle w:val="StyleUnderline"/>
        </w:rPr>
        <w:t>, all nationalisms are invented, and all are dangerous’</w:t>
      </w:r>
      <w:r>
        <w:rPr>
          <w:rStyle w:val="StyleUnderline"/>
        </w:rPr>
        <w:t xml:space="preserve"> </w:t>
      </w:r>
      <w:r w:rsidRPr="00165F9E">
        <w:rPr>
          <w:rStyle w:val="StyleUnderline"/>
        </w:rPr>
        <w:t>(McClintock 1993).16 Feminists have shown that gendered imagery is salient</w:t>
      </w:r>
      <w:r>
        <w:rPr>
          <w:rStyle w:val="StyleUnderline"/>
        </w:rPr>
        <w:t xml:space="preserve"> </w:t>
      </w:r>
      <w:r w:rsidRPr="00165F9E">
        <w:rPr>
          <w:rStyle w:val="StyleUnderline"/>
        </w:rPr>
        <w:t>in the construction national identities, particularly when, often, women are</w:t>
      </w:r>
      <w:r>
        <w:rPr>
          <w:rStyle w:val="StyleUnderline"/>
        </w:rPr>
        <w:t xml:space="preserve"> </w:t>
      </w:r>
      <w:r w:rsidRPr="00165F9E">
        <w:rPr>
          <w:rStyle w:val="StyleUnderline"/>
        </w:rPr>
        <w:t>the essence of, the symbols of, and the reproduction of state and/or national</w:t>
      </w:r>
      <w:r>
        <w:rPr>
          <w:rStyle w:val="StyleUnderline"/>
        </w:rPr>
        <w:t xml:space="preserve"> </w:t>
      </w:r>
      <w:r w:rsidRPr="00165F9E">
        <w:rPr>
          <w:rStyle w:val="StyleUnderline"/>
        </w:rPr>
        <w:t xml:space="preserve">identity </w:t>
      </w:r>
      <w:r w:rsidRPr="00CF4A26">
        <w:rPr>
          <w:sz w:val="16"/>
        </w:rPr>
        <w:t xml:space="preserve">(Yuval-Davis 1997; Wilcox 2009). A number of examples illustrate the link between national identity and gender. </w:t>
      </w:r>
      <w:r w:rsidRPr="00165F9E">
        <w:rPr>
          <w:rStyle w:val="StyleUnderline"/>
        </w:rPr>
        <w:t>Feminist studies have demonstrated that gender has been essential</w:t>
      </w:r>
      <w:r>
        <w:rPr>
          <w:rStyle w:val="StyleUnderline"/>
        </w:rPr>
        <w:t xml:space="preserve"> </w:t>
      </w:r>
      <w:r w:rsidRPr="00165F9E">
        <w:rPr>
          <w:rStyle w:val="StyleUnderline"/>
        </w:rPr>
        <w:t>to defining state identity in Korea (Moon 1997), modernizing Malaysia</w:t>
      </w:r>
      <w:r>
        <w:rPr>
          <w:rStyle w:val="StyleUnderline"/>
        </w:rPr>
        <w:t xml:space="preserve"> </w:t>
      </w:r>
      <w:r w:rsidRPr="00165F9E">
        <w:rPr>
          <w:rStyle w:val="StyleUnderline"/>
        </w:rPr>
        <w:t>(Chin 1998), Bengal (Sen 1993), Indonesia (Sunindyo 1998), Northern</w:t>
      </w:r>
      <w:r>
        <w:rPr>
          <w:rStyle w:val="StyleUnderline"/>
        </w:rPr>
        <w:t xml:space="preserve"> </w:t>
      </w:r>
      <w:r w:rsidRPr="00165F9E">
        <w:rPr>
          <w:rStyle w:val="StyleUnderline"/>
        </w:rPr>
        <w:t>Ireland (Porter 1998), South Africa (Meintjes 1998), Lebanon (Schulze</w:t>
      </w:r>
      <w:r>
        <w:rPr>
          <w:rStyle w:val="StyleUnderline"/>
        </w:rPr>
        <w:t xml:space="preserve"> </w:t>
      </w:r>
      <w:r w:rsidRPr="00165F9E">
        <w:rPr>
          <w:rStyle w:val="StyleUnderline"/>
        </w:rPr>
        <w:t xml:space="preserve">1998), Armenia (Tachjian 2009), and a number of other states. </w:t>
      </w:r>
      <w:r w:rsidRPr="00CF4A26">
        <w:rPr>
          <w:sz w:val="16"/>
        </w:rPr>
        <w:t>For example, Niva has noted that, during the First Gulf War, the United States’ identity was understood as a ‘tough but tender’ masculinity where it was expected that the United States military would courageously defeat the Iraqi military, but would at the same time rescue the feminine state of Kuwait from the hypermasculine clutches of the Iraqi state (1998). On the other hand, responding to the United States’ and United Nations’ threats of military intervention in Kuwait, Saddam Hussein’s Iraq consistently used gendered references to hypermasculine understandings of state identity (Sjoberg 2006b</w:t>
      </w:r>
      <w:r w:rsidRPr="00165F9E">
        <w:rPr>
          <w:rStyle w:val="StyleUnderline"/>
        </w:rPr>
        <w:t xml:space="preserve">). Gendered nationalisms, however, do </w:t>
      </w:r>
      <w:r w:rsidRPr="002B2717">
        <w:rPr>
          <w:rStyle w:val="StyleUnderline"/>
          <w:highlight w:val="green"/>
        </w:rPr>
        <w:t>not just</w:t>
      </w:r>
      <w:r w:rsidRPr="00165F9E">
        <w:rPr>
          <w:rStyle w:val="StyleUnderline"/>
        </w:rPr>
        <w:t xml:space="preserve"> arise </w:t>
      </w:r>
      <w:r w:rsidRPr="002B2717">
        <w:rPr>
          <w:rStyle w:val="StyleUnderline"/>
          <w:highlight w:val="green"/>
        </w:rPr>
        <w:t>in conflict situations</w:t>
      </w:r>
      <w:r w:rsidRPr="00165F9E">
        <w:rPr>
          <w:rStyle w:val="StyleUnderline"/>
        </w:rPr>
        <w:t xml:space="preserve">. Bannerji has noted that Canadian </w:t>
      </w:r>
      <w:r w:rsidRPr="002B2717">
        <w:rPr>
          <w:rStyle w:val="StyleUnderline"/>
          <w:highlight w:val="green"/>
        </w:rPr>
        <w:t>national identities are constructed through ‘race,’ class, gender, and</w:t>
      </w:r>
      <w:r w:rsidRPr="00165F9E">
        <w:rPr>
          <w:rStyle w:val="StyleUnderline"/>
        </w:rPr>
        <w:t xml:space="preserve"> other relations of power,</w:t>
      </w:r>
      <w:r>
        <w:rPr>
          <w:rStyle w:val="StyleUnderline"/>
        </w:rPr>
        <w:t xml:space="preserve"> </w:t>
      </w:r>
      <w:r w:rsidRPr="00165F9E">
        <w:rPr>
          <w:rStyle w:val="StyleUnderline"/>
        </w:rPr>
        <w:t xml:space="preserve">where </w:t>
      </w:r>
      <w:r w:rsidRPr="002B2717">
        <w:rPr>
          <w:rStyle w:val="StyleUnderline"/>
          <w:highlight w:val="green"/>
        </w:rPr>
        <w:t>subordinate classes</w:t>
      </w:r>
      <w:r w:rsidRPr="00165F9E">
        <w:rPr>
          <w:rStyle w:val="StyleUnderline"/>
        </w:rPr>
        <w:t xml:space="preserve"> and ‘races’ </w:t>
      </w:r>
      <w:r w:rsidRPr="002B2717">
        <w:rPr>
          <w:rStyle w:val="StyleUnderline"/>
          <w:highlight w:val="green"/>
        </w:rPr>
        <w:t>are feminized in relation to the dominant image</w:t>
      </w:r>
      <w:r w:rsidRPr="00165F9E">
        <w:rPr>
          <w:rStyle w:val="StyleUnderline"/>
        </w:rPr>
        <w:t xml:space="preserve"> of Canadian identity, not only within the Canadian state</w:t>
      </w:r>
      <w:r>
        <w:rPr>
          <w:rStyle w:val="StyleUnderline"/>
        </w:rPr>
        <w:t xml:space="preserve"> </w:t>
      </w:r>
      <w:r w:rsidRPr="00165F9E">
        <w:rPr>
          <w:rStyle w:val="StyleUnderline"/>
        </w:rPr>
        <w:t>but also in Canada’s external projection of nationalist identity (2000, 173).</w:t>
      </w:r>
      <w:r>
        <w:rPr>
          <w:rStyle w:val="StyleUnderline"/>
        </w:rPr>
        <w:t xml:space="preserve"> </w:t>
      </w:r>
      <w:r w:rsidRPr="00165F9E">
        <w:rPr>
          <w:rStyle w:val="StyleUnderline"/>
        </w:rPr>
        <w:t>Taylor’s analysis of the ‘Dirty War’ in Argentina characterizes identity in</w:t>
      </w:r>
      <w:r>
        <w:rPr>
          <w:rStyle w:val="StyleUnderline"/>
        </w:rPr>
        <w:t xml:space="preserve"> </w:t>
      </w:r>
      <w:r w:rsidRPr="00165F9E">
        <w:rPr>
          <w:rStyle w:val="StyleUnderline"/>
        </w:rPr>
        <w:t>the conflict as ‘predicated on the internalization of a rigid hierarchy’ of</w:t>
      </w:r>
      <w:r>
        <w:rPr>
          <w:rStyle w:val="StyleUnderline"/>
        </w:rPr>
        <w:t xml:space="preserve"> </w:t>
      </w:r>
      <w:r w:rsidRPr="00165F9E">
        <w:rPr>
          <w:rStyle w:val="StyleUnderline"/>
        </w:rPr>
        <w:t>gender and argues that ‘the struggle, as each group aimed to humiliate,</w:t>
      </w:r>
      <w:r>
        <w:rPr>
          <w:rStyle w:val="StyleUnderline"/>
        </w:rPr>
        <w:t xml:space="preserve"> </w:t>
      </w:r>
      <w:r w:rsidRPr="00165F9E">
        <w:rPr>
          <w:rStyle w:val="StyleUnderline"/>
        </w:rPr>
        <w:t>humble, and feminize its other, was about gender’</w:t>
      </w:r>
      <w:r w:rsidRPr="00CF4A26">
        <w:rPr>
          <w:sz w:val="16"/>
        </w:rPr>
        <w:t xml:space="preserve"> (1997, 92, 34). A brief look at one example recently used in the literature might further illustrate the point. In his book, Ontological Security in International Relations, Steele (2008) notes that honor and shame shape states’ selfperception of their identities</w:t>
      </w:r>
      <w:r w:rsidRPr="00165F9E">
        <w:rPr>
          <w:rStyle w:val="StyleUnderline"/>
        </w:rPr>
        <w:t xml:space="preserve">. </w:t>
      </w:r>
      <w:r w:rsidRPr="002B2717">
        <w:rPr>
          <w:rStyle w:val="StyleUnderline"/>
          <w:highlight w:val="green"/>
        </w:rPr>
        <w:t>Contrary to</w:t>
      </w:r>
      <w:r w:rsidRPr="00165F9E">
        <w:rPr>
          <w:rStyle w:val="StyleUnderline"/>
        </w:rPr>
        <w:t xml:space="preserve"> the </w:t>
      </w:r>
      <w:r w:rsidRPr="002B2717">
        <w:rPr>
          <w:rStyle w:val="StyleUnderline"/>
          <w:highlight w:val="green"/>
        </w:rPr>
        <w:t>realist logic that state prioritizes prudence and survival</w:t>
      </w:r>
      <w:r w:rsidRPr="00165F9E">
        <w:rPr>
          <w:rStyle w:val="StyleUnderline"/>
        </w:rPr>
        <w:t xml:space="preserve"> over honor and justice, Steele sees </w:t>
      </w:r>
      <w:r w:rsidRPr="002B2717">
        <w:rPr>
          <w:rStyle w:val="StyleUnderline"/>
          <w:highlight w:val="green"/>
        </w:rPr>
        <w:t>honor as</w:t>
      </w:r>
      <w:r w:rsidRPr="00165F9E">
        <w:rPr>
          <w:rStyle w:val="StyleUnderline"/>
        </w:rPr>
        <w:t xml:space="preserve"> a universal part of </w:t>
      </w:r>
      <w:r w:rsidRPr="002B2717">
        <w:rPr>
          <w:rStyle w:val="StyleUnderline"/>
          <w:highlight w:val="green"/>
        </w:rPr>
        <w:t>state self-identity,</w:t>
      </w:r>
      <w:r w:rsidRPr="00165F9E">
        <w:rPr>
          <w:rStyle w:val="StyleUnderline"/>
        </w:rPr>
        <w:t xml:space="preserve"> where states look for honor even</w:t>
      </w:r>
      <w:r>
        <w:rPr>
          <w:rStyle w:val="StyleUnderline"/>
        </w:rPr>
        <w:t xml:space="preserve"> </w:t>
      </w:r>
      <w:r w:rsidRPr="00165F9E">
        <w:rPr>
          <w:rStyle w:val="StyleUnderline"/>
        </w:rPr>
        <w:t xml:space="preserve">sacrificing physical integrity. To illustrate the role of honor in state selfidentity, Steele uses </w:t>
      </w:r>
      <w:r w:rsidRPr="002B2717">
        <w:rPr>
          <w:rStyle w:val="StyleUnderline"/>
          <w:highlight w:val="green"/>
        </w:rPr>
        <w:t>the example of the Belgian choice to fight a losing war against the Germans</w:t>
      </w:r>
      <w:r w:rsidRPr="00165F9E">
        <w:rPr>
          <w:rStyle w:val="StyleUnderline"/>
        </w:rPr>
        <w:t xml:space="preserve"> in 1914 rather than allow Germany access to Belgian</w:t>
      </w:r>
      <w:r>
        <w:rPr>
          <w:rStyle w:val="StyleUnderline"/>
        </w:rPr>
        <w:t xml:space="preserve"> </w:t>
      </w:r>
      <w:r w:rsidRPr="00165F9E">
        <w:rPr>
          <w:rStyle w:val="StyleUnderline"/>
        </w:rPr>
        <w:t>territory and avoid the casualties and terror involved in their inevitable</w:t>
      </w:r>
      <w:r>
        <w:rPr>
          <w:rStyle w:val="StyleUnderline"/>
        </w:rPr>
        <w:t xml:space="preserve"> </w:t>
      </w:r>
      <w:r w:rsidRPr="00165F9E">
        <w:rPr>
          <w:rStyle w:val="StyleUnderline"/>
        </w:rPr>
        <w:t>defeat. Steele notes that honor was implicated in Belgium’s response to</w:t>
      </w:r>
      <w:r>
        <w:rPr>
          <w:rStyle w:val="StyleUnderline"/>
        </w:rPr>
        <w:t xml:space="preserve"> </w:t>
      </w:r>
      <w:r w:rsidRPr="00165F9E">
        <w:rPr>
          <w:rStyle w:val="StyleUnderline"/>
        </w:rPr>
        <w:t>Germany’s ultimatum, given that most policy statements stressed their</w:t>
      </w:r>
      <w:r>
        <w:rPr>
          <w:rStyle w:val="StyleUnderline"/>
        </w:rPr>
        <w:t xml:space="preserve"> </w:t>
      </w:r>
      <w:r w:rsidRPr="00165F9E">
        <w:rPr>
          <w:rStyle w:val="StyleUnderline"/>
        </w:rPr>
        <w:t>need to ‘fight for the honor of the flag’ and ‘avenge Belgian honor’</w:t>
      </w:r>
      <w:r w:rsidRPr="00CF4A26">
        <w:rPr>
          <w:sz w:val="16"/>
        </w:rPr>
        <w:t xml:space="preserve"> (Steele 2008, 112). Feminist analysis suggests that </w:t>
      </w:r>
      <w:r w:rsidRPr="002B2717">
        <w:rPr>
          <w:rStyle w:val="StyleUnderline"/>
          <w:highlight w:val="green"/>
        </w:rPr>
        <w:t>we cannot understand</w:t>
      </w:r>
      <w:r w:rsidRPr="00165F9E">
        <w:rPr>
          <w:rStyle w:val="StyleUnderline"/>
        </w:rPr>
        <w:t xml:space="preserve"> the role of </w:t>
      </w:r>
      <w:r w:rsidRPr="002B2717">
        <w:rPr>
          <w:rStyle w:val="StyleUnderline"/>
          <w:highlight w:val="green"/>
        </w:rPr>
        <w:t>honor</w:t>
      </w:r>
      <w:r>
        <w:rPr>
          <w:rStyle w:val="StyleUnderline"/>
        </w:rPr>
        <w:t xml:space="preserve"> </w:t>
      </w:r>
      <w:r w:rsidRPr="00165F9E">
        <w:rPr>
          <w:rStyle w:val="StyleUnderline"/>
        </w:rPr>
        <w:t xml:space="preserve">in state self-identity </w:t>
      </w:r>
      <w:r w:rsidRPr="002B2717">
        <w:rPr>
          <w:rStyle w:val="StyleUnderline"/>
          <w:highlight w:val="green"/>
        </w:rPr>
        <w:t>without reference to both masculine and feminine conceptions</w:t>
      </w:r>
      <w:r w:rsidRPr="00165F9E">
        <w:rPr>
          <w:rStyle w:val="StyleUnderline"/>
        </w:rPr>
        <w:t xml:space="preserve"> of honor in the state (Jowkar 1986). Masculine conceptions</w:t>
      </w:r>
      <w:r>
        <w:rPr>
          <w:rStyle w:val="StyleUnderline"/>
        </w:rPr>
        <w:t xml:space="preserve"> </w:t>
      </w:r>
      <w:r w:rsidRPr="00165F9E">
        <w:rPr>
          <w:rStyle w:val="StyleUnderline"/>
        </w:rPr>
        <w:t>of honor vary between chivalric and protection-oriented and aggressive</w:t>
      </w:r>
      <w:r>
        <w:rPr>
          <w:rStyle w:val="StyleUnderline"/>
        </w:rPr>
        <w:t xml:space="preserve"> </w:t>
      </w:r>
      <w:r w:rsidRPr="00165F9E">
        <w:rPr>
          <w:rStyle w:val="StyleUnderline"/>
        </w:rPr>
        <w:t>and prideful, while feminine conceptions of honor often focus on the</w:t>
      </w:r>
      <w:r>
        <w:rPr>
          <w:rStyle w:val="StyleUnderline"/>
        </w:rPr>
        <w:t xml:space="preserve"> </w:t>
      </w:r>
      <w:r w:rsidRPr="00165F9E">
        <w:rPr>
          <w:rStyle w:val="StyleUnderline"/>
        </w:rPr>
        <w:t>purity and innocence of the territory of the state and/or the women and</w:t>
      </w:r>
      <w:r>
        <w:rPr>
          <w:rStyle w:val="StyleUnderline"/>
        </w:rPr>
        <w:t xml:space="preserve"> </w:t>
      </w:r>
      <w:r w:rsidRPr="00165F9E">
        <w:rPr>
          <w:rStyle w:val="StyleUnderline"/>
        </w:rPr>
        <w:t xml:space="preserve">children inside (see Elshtain 1985). </w:t>
      </w:r>
      <w:r w:rsidRPr="00CF4A26">
        <w:rPr>
          <w:sz w:val="16"/>
        </w:rPr>
        <w:t>Through gender lenses, the Belgian discussion of national honor in 1914 was one where the leaders’ (masculine) honor was tied to not giving in to, and even resisting, the would-be violators of the territory’s (feminine) honor, which was tied to purity</w:t>
      </w:r>
      <w:r w:rsidRPr="00165F9E">
        <w:rPr>
          <w:rStyle w:val="StyleUnderline"/>
        </w:rPr>
        <w:t>. The</w:t>
      </w:r>
      <w:r>
        <w:rPr>
          <w:rStyle w:val="StyleUnderline"/>
        </w:rPr>
        <w:t xml:space="preserve"> </w:t>
      </w:r>
      <w:r w:rsidRPr="00165F9E">
        <w:rPr>
          <w:rStyle w:val="StyleUnderline"/>
        </w:rPr>
        <w:t>‘honor’ of the Belgian government then was tied to unwillingness to</w:t>
      </w:r>
      <w:r>
        <w:rPr>
          <w:rStyle w:val="StyleUnderline"/>
        </w:rPr>
        <w:t xml:space="preserve"> </w:t>
      </w:r>
      <w:r w:rsidRPr="00165F9E">
        <w:rPr>
          <w:rStyle w:val="StyleUnderline"/>
        </w:rPr>
        <w:t>sacrifice the ‘honor’ of the innocent, neutral, vulnerable, and untouchable</w:t>
      </w:r>
      <w:r>
        <w:rPr>
          <w:rStyle w:val="StyleUnderline"/>
        </w:rPr>
        <w:t xml:space="preserve"> </w:t>
      </w:r>
      <w:r w:rsidRPr="00165F9E">
        <w:rPr>
          <w:rStyle w:val="StyleUnderline"/>
        </w:rPr>
        <w:t>identity and position of Belgium vis a vis its neighboring Germany. It is no</w:t>
      </w:r>
      <w:r>
        <w:rPr>
          <w:rStyle w:val="StyleUnderline"/>
        </w:rPr>
        <w:t xml:space="preserve"> </w:t>
      </w:r>
      <w:r w:rsidRPr="00165F9E">
        <w:rPr>
          <w:rStyle w:val="StyleUnderline"/>
        </w:rPr>
        <w:t>coincidence that the following attack was referred to as the ‘Rape of</w:t>
      </w:r>
      <w:r>
        <w:rPr>
          <w:rStyle w:val="StyleUnderline"/>
        </w:rPr>
        <w:t xml:space="preserve"> </w:t>
      </w:r>
      <w:r w:rsidRPr="00165F9E">
        <w:rPr>
          <w:rStyle w:val="StyleUnderline"/>
        </w:rPr>
        <w:t>Belgium’ (Niarchos 1995). In the ‘Rape of Belgium’ narrative, the German</w:t>
      </w:r>
      <w:r>
        <w:rPr>
          <w:rStyle w:val="StyleUnderline"/>
        </w:rPr>
        <w:t xml:space="preserve"> </w:t>
      </w:r>
      <w:r w:rsidRPr="00165F9E">
        <w:rPr>
          <w:rStyle w:val="StyleUnderline"/>
        </w:rPr>
        <w:t>invasion spoiled the feminine elements of Belgian state identity, and</w:t>
      </w:r>
      <w:r>
        <w:rPr>
          <w:rStyle w:val="StyleUnderline"/>
        </w:rPr>
        <w:t xml:space="preserve"> </w:t>
      </w:r>
      <w:r w:rsidRPr="00165F9E">
        <w:rPr>
          <w:rStyle w:val="StyleUnderline"/>
        </w:rPr>
        <w:t>emasculated Belgian leaders as protectors of its feminized territory. Survival</w:t>
      </w:r>
      <w:r>
        <w:rPr>
          <w:rStyle w:val="StyleUnderline"/>
        </w:rPr>
        <w:t xml:space="preserve"> </w:t>
      </w:r>
      <w:r w:rsidRPr="00165F9E">
        <w:rPr>
          <w:rStyle w:val="StyleUnderline"/>
        </w:rPr>
        <w:t>or prudence cannot account for Belgium’s actions in 1914; in fact, as</w:t>
      </w:r>
      <w:r>
        <w:rPr>
          <w:rStyle w:val="StyleUnderline"/>
        </w:rPr>
        <w:t xml:space="preserve"> </w:t>
      </w:r>
      <w:r w:rsidRPr="00165F9E">
        <w:rPr>
          <w:rStyle w:val="StyleUnderline"/>
        </w:rPr>
        <w:t>Steele pointed out, Belgium acted contrary to both. Honor can explain the</w:t>
      </w:r>
      <w:r>
        <w:rPr>
          <w:rStyle w:val="StyleUnderline"/>
        </w:rPr>
        <w:t xml:space="preserve"> </w:t>
      </w:r>
      <w:r w:rsidRPr="00CF4A26">
        <w:rPr>
          <w:sz w:val="16"/>
        </w:rPr>
        <w:t xml:space="preserve">Gender, structure, and war 19 </w:t>
      </w:r>
      <w:r w:rsidRPr="002B2717">
        <w:rPr>
          <w:rStyle w:val="StyleUnderline"/>
        </w:rPr>
        <w:t>behavior</w:t>
      </w:r>
      <w:r w:rsidRPr="00165F9E">
        <w:rPr>
          <w:rStyle w:val="StyleUnderline"/>
        </w:rPr>
        <w:t>, but neither the form nor function of that honor is clear without</w:t>
      </w:r>
      <w:r>
        <w:rPr>
          <w:rStyle w:val="StyleUnderline"/>
        </w:rPr>
        <w:t xml:space="preserve"> </w:t>
      </w:r>
      <w:r w:rsidRPr="00165F9E">
        <w:rPr>
          <w:rStyle w:val="StyleUnderline"/>
        </w:rPr>
        <w:t>accounting for the gendered elements of Belgian state identity</w:t>
      </w:r>
      <w:r w:rsidRPr="00CF4A26">
        <w:rPr>
          <w:sz w:val="16"/>
        </w:rPr>
        <w:t xml:space="preserve">. The story about gendered state identity can also be read onto Germany (as a hypermasculine aggressor) and Britain (as a chivalrous protector). While some might see the influence of gender on state or national identity as a ‘second-image’ or unit-level explanation,17 Waltz explains that a factor is structural if it is not influencing state identity (and therefore state function) in states individually, but instead influencing the identities (and therefore functions) of states generally. In other words, forces that define one state’s identity or five states’ identities are secondimage; forces that influence all states identities are third-image. Feminist scholars have shown that </w:t>
      </w:r>
      <w:r w:rsidRPr="00A406A5">
        <w:rPr>
          <w:sz w:val="16"/>
        </w:rPr>
        <w:t>‘</w:t>
      </w:r>
      <w:r w:rsidRPr="00A406A5">
        <w:rPr>
          <w:rStyle w:val="StyleUnderline"/>
          <w:highlight w:val="green"/>
        </w:rPr>
        <w:t xml:space="preserve">nationalism </w:t>
      </w:r>
      <w:r w:rsidRPr="002B2717">
        <w:rPr>
          <w:rStyle w:val="StyleUnderline"/>
          <w:highlight w:val="green"/>
        </w:rPr>
        <w:t>is naturalized</w:t>
      </w:r>
      <w:r w:rsidRPr="00165F9E">
        <w:rPr>
          <w:rStyle w:val="StyleUnderline"/>
        </w:rPr>
        <w:t>, and legitimated,</w:t>
      </w:r>
      <w:r>
        <w:rPr>
          <w:rStyle w:val="StyleUnderline"/>
        </w:rPr>
        <w:t xml:space="preserve"> </w:t>
      </w:r>
      <w:r w:rsidRPr="002B2717">
        <w:rPr>
          <w:rStyle w:val="StyleUnderline"/>
          <w:highlight w:val="green"/>
        </w:rPr>
        <w:t>through gender discourses</w:t>
      </w:r>
      <w:r w:rsidRPr="00165F9E">
        <w:rPr>
          <w:rStyle w:val="StyleUnderline"/>
        </w:rPr>
        <w:t xml:space="preserve"> that naturalized the domination of one group</w:t>
      </w:r>
      <w:r>
        <w:rPr>
          <w:rStyle w:val="StyleUnderline"/>
        </w:rPr>
        <w:t xml:space="preserve"> </w:t>
      </w:r>
      <w:r w:rsidRPr="00165F9E">
        <w:rPr>
          <w:rStyle w:val="StyleUnderline"/>
        </w:rPr>
        <w:t>over another through the disparagement of the feminine’ (Peterson 1999</w:t>
      </w:r>
      <w:r w:rsidRPr="00CF4A26">
        <w:rPr>
          <w:sz w:val="16"/>
        </w:rPr>
        <w:t>). These gender hierarchies are always present even if specific genders and their orders in hierarchies are fungible. In other words, it is not particular nationalisms that are gendered (and some nationalisms that are not), it is that</w:t>
      </w:r>
      <w:r w:rsidRPr="00165F9E">
        <w:rPr>
          <w:rStyle w:val="StyleUnderline"/>
        </w:rPr>
        <w:t xml:space="preserve"> gender hierarchy as a structural feature of global politics defines the</w:t>
      </w:r>
      <w:r>
        <w:rPr>
          <w:rStyle w:val="StyleUnderline"/>
        </w:rPr>
        <w:t xml:space="preserve"> </w:t>
      </w:r>
      <w:r w:rsidRPr="00165F9E">
        <w:rPr>
          <w:rStyle w:val="StyleUnderline"/>
        </w:rPr>
        <w:t>properties and functions of the system’s constituent units, including their</w:t>
      </w:r>
      <w:r>
        <w:rPr>
          <w:rStyle w:val="StyleUnderline"/>
        </w:rPr>
        <w:t xml:space="preserve"> </w:t>
      </w:r>
      <w:r w:rsidRPr="00165F9E">
        <w:rPr>
          <w:rStyle w:val="StyleUnderline"/>
        </w:rPr>
        <w:t xml:space="preserve">national identities. </w:t>
      </w:r>
      <w:r w:rsidRPr="002B2717">
        <w:rPr>
          <w:rStyle w:val="StyleUnderline"/>
          <w:highlight w:val="green"/>
        </w:rPr>
        <w:t>All nationalisms being gendered does not mean</w:t>
      </w:r>
      <w:r w:rsidRPr="00165F9E">
        <w:rPr>
          <w:rStyle w:val="StyleUnderline"/>
        </w:rPr>
        <w:t xml:space="preserve"> that all</w:t>
      </w:r>
      <w:r>
        <w:rPr>
          <w:rStyle w:val="StyleUnderline"/>
        </w:rPr>
        <w:t xml:space="preserve"> </w:t>
      </w:r>
      <w:r w:rsidRPr="002B2717">
        <w:rPr>
          <w:rStyle w:val="StyleUnderline"/>
          <w:highlight w:val="green"/>
        </w:rPr>
        <w:t>nationalisms are the same</w:t>
      </w:r>
      <w:r w:rsidRPr="00165F9E">
        <w:rPr>
          <w:rStyle w:val="StyleUnderline"/>
        </w:rPr>
        <w:t>, however.</w:t>
      </w:r>
      <w:r>
        <w:rPr>
          <w:rStyle w:val="StyleUnderline"/>
        </w:rPr>
        <w:t xml:space="preserve"> </w:t>
      </w:r>
      <w:r w:rsidRPr="00CF4A26">
        <w:rPr>
          <w:sz w:val="16"/>
        </w:rPr>
        <w:t xml:space="preserve">The mechanism through which gender hierarchy can be seen to influence national identity and state function is through </w:t>
      </w:r>
      <w:r w:rsidRPr="00165F9E">
        <w:rPr>
          <w:rStyle w:val="StyleUnderline"/>
        </w:rPr>
        <w:t>the link between any</w:t>
      </w:r>
      <w:r>
        <w:rPr>
          <w:rStyle w:val="StyleUnderline"/>
        </w:rPr>
        <w:t xml:space="preserve"> </w:t>
      </w:r>
      <w:r w:rsidRPr="00165F9E">
        <w:rPr>
          <w:rStyle w:val="StyleUnderline"/>
        </w:rPr>
        <w:t>given state’s national identity and the ‘hegemonic masculinity,’ or particular ideal-typical gender that is on top of the gender hierarchy</w:t>
      </w:r>
      <w:r w:rsidRPr="00CF4A26">
        <w:rPr>
          <w:sz w:val="16"/>
        </w:rPr>
        <w:t xml:space="preserve"> that state ‘units’ are situated in at any given time and place (Hooper 1998, 34</w:t>
      </w:r>
      <w:r w:rsidRPr="00165F9E">
        <w:rPr>
          <w:rStyle w:val="StyleUnderline"/>
        </w:rPr>
        <w:t>). The</w:t>
      </w:r>
      <w:r>
        <w:rPr>
          <w:rStyle w:val="StyleUnderline"/>
        </w:rPr>
        <w:t xml:space="preserve"> </w:t>
      </w:r>
      <w:r w:rsidRPr="00165F9E">
        <w:rPr>
          <w:rStyle w:val="StyleUnderline"/>
        </w:rPr>
        <w:t xml:space="preserve">argument that </w:t>
      </w:r>
      <w:r w:rsidRPr="002B2717">
        <w:rPr>
          <w:rStyle w:val="StyleUnderline"/>
          <w:highlight w:val="green"/>
        </w:rPr>
        <w:t>states’ structures</w:t>
      </w:r>
      <w:r w:rsidRPr="00165F9E">
        <w:rPr>
          <w:rStyle w:val="StyleUnderline"/>
        </w:rPr>
        <w:t xml:space="preserve"> and functions </w:t>
      </w:r>
      <w:r w:rsidRPr="002B2717">
        <w:rPr>
          <w:rStyle w:val="StyleUnderline"/>
          <w:highlight w:val="green"/>
        </w:rPr>
        <w:t>are</w:t>
      </w:r>
      <w:r w:rsidRPr="00165F9E">
        <w:rPr>
          <w:rStyle w:val="StyleUnderline"/>
        </w:rPr>
        <w:t xml:space="preserve"> often </w:t>
      </w:r>
      <w:r w:rsidRPr="002B2717">
        <w:rPr>
          <w:rStyle w:val="StyleUnderline"/>
          <w:highlight w:val="green"/>
        </w:rPr>
        <w:t>defined by masculinities</w:t>
      </w:r>
      <w:r w:rsidRPr="00165F9E">
        <w:rPr>
          <w:rStyle w:val="StyleUnderline"/>
        </w:rPr>
        <w:t xml:space="preserve"> (see Peterson 1992) is not based on the observation that states</w:t>
      </w:r>
      <w:r>
        <w:rPr>
          <w:rStyle w:val="StyleUnderline"/>
        </w:rPr>
        <w:t xml:space="preserve"> </w:t>
      </w:r>
      <w:r w:rsidRPr="00165F9E">
        <w:rPr>
          <w:rStyle w:val="StyleUnderline"/>
        </w:rPr>
        <w:t>are (mostly) governed by men. Instead, as Connell explains, ‘the state</w:t>
      </w:r>
      <w:r>
        <w:rPr>
          <w:rStyle w:val="StyleUnderline"/>
        </w:rPr>
        <w:t xml:space="preserve"> </w:t>
      </w:r>
      <w:r w:rsidRPr="00165F9E">
        <w:rPr>
          <w:rStyle w:val="StyleUnderline"/>
        </w:rPr>
        <w:t>organizational practices are structured in relation to the reproductive</w:t>
      </w:r>
      <w:r>
        <w:rPr>
          <w:rStyle w:val="StyleUnderline"/>
        </w:rPr>
        <w:t xml:space="preserve"> </w:t>
      </w:r>
      <w:r w:rsidRPr="00165F9E">
        <w:rPr>
          <w:rStyle w:val="StyleUnderline"/>
        </w:rPr>
        <w:t xml:space="preserve">arena’ (1995, 73). </w:t>
      </w:r>
      <w:r w:rsidRPr="002B2717">
        <w:rPr>
          <w:rStyle w:val="StyleUnderline"/>
          <w:highlight w:val="green"/>
        </w:rPr>
        <w:t xml:space="preserve">Some </w:t>
      </w:r>
      <w:r w:rsidRPr="002B2717">
        <w:rPr>
          <w:rStyle w:val="StyleUnderline"/>
        </w:rPr>
        <w:t xml:space="preserve">states’ </w:t>
      </w:r>
      <w:r w:rsidRPr="002B2717">
        <w:rPr>
          <w:rStyle w:val="StyleUnderline"/>
          <w:highlight w:val="green"/>
        </w:rPr>
        <w:t xml:space="preserve">hegemonic masculinities are aggressive </w:t>
      </w:r>
      <w:r w:rsidRPr="002B2717">
        <w:rPr>
          <w:rStyle w:val="StyleUnderline"/>
        </w:rPr>
        <w:t>and projected</w:t>
      </w:r>
      <w:r w:rsidRPr="00165F9E">
        <w:rPr>
          <w:rStyle w:val="StyleUnderline"/>
        </w:rPr>
        <w:t xml:space="preserve">, </w:t>
      </w:r>
      <w:r w:rsidRPr="002B2717">
        <w:rPr>
          <w:rStyle w:val="StyleUnderline"/>
          <w:highlight w:val="green"/>
        </w:rPr>
        <w:t>others</w:t>
      </w:r>
      <w:r w:rsidRPr="00165F9E">
        <w:rPr>
          <w:rStyle w:val="StyleUnderline"/>
        </w:rPr>
        <w:t xml:space="preserve"> are </w:t>
      </w:r>
      <w:r w:rsidRPr="002B2717">
        <w:rPr>
          <w:rStyle w:val="StyleUnderline"/>
          <w:highlight w:val="green"/>
        </w:rPr>
        <w:t>tough but tender, and</w:t>
      </w:r>
      <w:r w:rsidRPr="00165F9E">
        <w:rPr>
          <w:rStyle w:val="StyleUnderline"/>
        </w:rPr>
        <w:t xml:space="preserve"> still </w:t>
      </w:r>
      <w:r w:rsidRPr="002B2717">
        <w:rPr>
          <w:rStyle w:val="StyleUnderline"/>
          <w:highlight w:val="green"/>
        </w:rPr>
        <w:t xml:space="preserve">others </w:t>
      </w:r>
      <w:r w:rsidRPr="002B2717">
        <w:rPr>
          <w:rStyle w:val="StyleUnderline"/>
        </w:rPr>
        <w:t xml:space="preserve">are </w:t>
      </w:r>
      <w:r w:rsidRPr="002B2717">
        <w:rPr>
          <w:rStyle w:val="StyleUnderline"/>
          <w:highlight w:val="green"/>
        </w:rPr>
        <w:t>stoic</w:t>
      </w:r>
      <w:r w:rsidRPr="00165F9E">
        <w:rPr>
          <w:rStyle w:val="StyleUnderline"/>
        </w:rPr>
        <w:t xml:space="preserve"> and</w:t>
      </w:r>
      <w:r>
        <w:rPr>
          <w:rStyle w:val="StyleUnderline"/>
        </w:rPr>
        <w:t xml:space="preserve"> </w:t>
      </w:r>
      <w:r w:rsidRPr="00165F9E">
        <w:rPr>
          <w:rStyle w:val="StyleUnderline"/>
        </w:rPr>
        <w:t>reserved. All hegemonic masculinities relate to a feminized other</w:t>
      </w:r>
      <w:r w:rsidRPr="00CF4A26">
        <w:rPr>
          <w:sz w:val="16"/>
        </w:rPr>
        <w:t xml:space="preserve">, but they do so in different ways: some encourage violating it, some define themselves in 20 LAURA SJOBERG opposition to it, some understand it as treasured and to be protected, and some mix elements of all of the above. </w:t>
      </w:r>
      <w:r w:rsidRPr="00165F9E">
        <w:rPr>
          <w:rStyle w:val="StyleUnderline"/>
        </w:rPr>
        <w:t xml:space="preserve">The </w:t>
      </w:r>
      <w:r w:rsidRPr="002B2717">
        <w:rPr>
          <w:rStyle w:val="StyleUnderline"/>
          <w:highlight w:val="green"/>
        </w:rPr>
        <w:t xml:space="preserve">gendered </w:t>
      </w:r>
      <w:r w:rsidRPr="002B2717">
        <w:rPr>
          <w:rStyle w:val="StyleUnderline"/>
        </w:rPr>
        <w:t>nature</w:t>
      </w:r>
      <w:r w:rsidRPr="00165F9E">
        <w:rPr>
          <w:rStyle w:val="StyleUnderline"/>
        </w:rPr>
        <w:t xml:space="preserve"> of national</w:t>
      </w:r>
      <w:r>
        <w:rPr>
          <w:rStyle w:val="StyleUnderline"/>
        </w:rPr>
        <w:t xml:space="preserve"> </w:t>
      </w:r>
      <w:r w:rsidRPr="002B2717">
        <w:rPr>
          <w:rStyle w:val="StyleUnderline"/>
          <w:highlight w:val="green"/>
        </w:rPr>
        <w:t>identities influences</w:t>
      </w:r>
      <w:r w:rsidRPr="00165F9E">
        <w:rPr>
          <w:rStyle w:val="StyleUnderline"/>
        </w:rPr>
        <w:t xml:space="preserve"> the function of states, particularly in the areas of </w:t>
      </w:r>
      <w:r w:rsidRPr="002B2717">
        <w:rPr>
          <w:rStyle w:val="StyleUnderline"/>
          <w:highlight w:val="green"/>
        </w:rPr>
        <w:t>warmaking</w:t>
      </w:r>
      <w:r w:rsidRPr="00165F9E">
        <w:rPr>
          <w:rStyle w:val="StyleUnderline"/>
        </w:rPr>
        <w:t xml:space="preserve"> and war-fighting, but also in terms of citizenship, </w:t>
      </w:r>
      <w:r w:rsidRPr="002B2717">
        <w:rPr>
          <w:rStyle w:val="StyleUnderline"/>
        </w:rPr>
        <w:t>economic organization,</w:t>
      </w:r>
      <w:r w:rsidRPr="00165F9E">
        <w:rPr>
          <w:rStyle w:val="StyleUnderline"/>
        </w:rPr>
        <w:t xml:space="preserve"> diplomatic </w:t>
      </w:r>
      <w:r w:rsidRPr="002B2717">
        <w:rPr>
          <w:rStyle w:val="StyleUnderline"/>
        </w:rPr>
        <w:t>relations</w:t>
      </w:r>
      <w:r w:rsidRPr="00165F9E">
        <w:rPr>
          <w:rStyle w:val="StyleUnderline"/>
        </w:rPr>
        <w:t>, and involvement in international</w:t>
      </w:r>
      <w:r>
        <w:rPr>
          <w:rStyle w:val="StyleUnderline"/>
        </w:rPr>
        <w:t xml:space="preserve"> </w:t>
      </w:r>
      <w:r w:rsidRPr="00165F9E">
        <w:rPr>
          <w:rStyle w:val="StyleUnderline"/>
        </w:rPr>
        <w:t>organizations.</w:t>
      </w:r>
      <w:r w:rsidRPr="00CF4A26">
        <w:rPr>
          <w:sz w:val="16"/>
        </w:rPr>
        <w:t xml:space="preserve">18 For example, feminists have catalogued throughout the history of the modern state system a relationship between military service, masculinity, and full citizenship (either de jure or de facto) in states (Moscovici 2000). Though the relationship between gender and nationalism generally (and genders and nationalisms specifically) influences the function of units whether they are like units (in anarchy) or not like units (indicative of a hierarchical system in Waltz’s terms), </w:t>
      </w:r>
      <w:r w:rsidRPr="00165F9E">
        <w:rPr>
          <w:rStyle w:val="StyleUnderline"/>
        </w:rPr>
        <w:t xml:space="preserve">evidence of different </w:t>
      </w:r>
      <w:r w:rsidRPr="002B2717">
        <w:rPr>
          <w:rStyle w:val="StyleUnderline"/>
          <w:highlight w:val="green"/>
        </w:rPr>
        <w:t>gendered nationalisms</w:t>
      </w:r>
      <w:r w:rsidRPr="00165F9E">
        <w:rPr>
          <w:rStyle w:val="StyleUnderline"/>
        </w:rPr>
        <w:t xml:space="preserve"> suggests that gender hierarchy in global </w:t>
      </w:r>
      <w:r w:rsidRPr="002B2717">
        <w:rPr>
          <w:rStyle w:val="StyleUnderline"/>
        </w:rPr>
        <w:t>politics</w:t>
      </w:r>
      <w:r w:rsidRPr="00165F9E">
        <w:rPr>
          <w:rStyle w:val="StyleUnderline"/>
        </w:rPr>
        <w:t xml:space="preserve"> </w:t>
      </w:r>
      <w:r w:rsidRPr="002B2717">
        <w:rPr>
          <w:rStyle w:val="StyleUnderline"/>
          <w:highlight w:val="green"/>
        </w:rPr>
        <w:t>differentiates</w:t>
      </w:r>
      <w:r>
        <w:rPr>
          <w:rStyle w:val="StyleUnderline"/>
        </w:rPr>
        <w:t xml:space="preserve"> </w:t>
      </w:r>
      <w:r w:rsidRPr="00165F9E">
        <w:rPr>
          <w:rStyle w:val="StyleUnderline"/>
        </w:rPr>
        <w:t xml:space="preserve">between functions of </w:t>
      </w:r>
      <w:r w:rsidRPr="002B2717">
        <w:rPr>
          <w:rStyle w:val="StyleUnderline"/>
          <w:highlight w:val="green"/>
        </w:rPr>
        <w:t>units in the system</w:t>
      </w:r>
      <w:r w:rsidRPr="00165F9E">
        <w:rPr>
          <w:rStyle w:val="StyleUnderline"/>
        </w:rPr>
        <w:t xml:space="preserve"> rather than dictating that all units</w:t>
      </w:r>
      <w:r>
        <w:rPr>
          <w:rStyle w:val="StyleUnderline"/>
        </w:rPr>
        <w:t xml:space="preserve"> </w:t>
      </w:r>
      <w:r w:rsidRPr="00165F9E">
        <w:rPr>
          <w:rStyle w:val="StyleUnderline"/>
        </w:rPr>
        <w:t xml:space="preserve">function similarly. </w:t>
      </w:r>
      <w:r w:rsidRPr="00CF4A26">
        <w:rPr>
          <w:sz w:val="16"/>
        </w:rPr>
        <w:t xml:space="preserve">Units in the system (even defined in the narrow realist terms where only states count as units) do have many similar functions in terms of governance, education, health care, and the like. But especially in their external relations, states also have a number of differentiated functions. </w:t>
      </w:r>
      <w:r w:rsidRPr="00165F9E">
        <w:rPr>
          <w:rStyle w:val="StyleUnderline"/>
        </w:rPr>
        <w:t>Some states were/are colonizers, some states were colonized and still deal</w:t>
      </w:r>
      <w:r>
        <w:rPr>
          <w:rStyle w:val="StyleUnderline"/>
        </w:rPr>
        <w:t xml:space="preserve"> </w:t>
      </w:r>
      <w:r w:rsidRPr="00165F9E">
        <w:rPr>
          <w:rStyle w:val="StyleUnderline"/>
        </w:rPr>
        <w:t>with remaining markers of colonization. Some states are aggressors, while</w:t>
      </w:r>
      <w:r>
        <w:rPr>
          <w:rStyle w:val="StyleUnderline"/>
        </w:rPr>
        <w:t xml:space="preserve"> </w:t>
      </w:r>
      <w:r w:rsidRPr="00165F9E">
        <w:rPr>
          <w:rStyle w:val="StyleUnderline"/>
        </w:rPr>
        <w:t>other states are the victims of aggression. Some states are protectors, while</w:t>
      </w:r>
      <w:r>
        <w:rPr>
          <w:rStyle w:val="StyleUnderline"/>
        </w:rPr>
        <w:t xml:space="preserve"> </w:t>
      </w:r>
      <w:r w:rsidRPr="00165F9E">
        <w:rPr>
          <w:rStyle w:val="StyleUnderline"/>
        </w:rPr>
        <w:t>other states require protection</w:t>
      </w:r>
      <w:r w:rsidRPr="00CF4A26">
        <w:rPr>
          <w:sz w:val="16"/>
        </w:rPr>
        <w:t xml:space="preserve">. Some states provide peacekeeping troops, international humanitarian aid, and other public goods, while other states do not serve those functions, depending on state identity (e.g. Savery 2007). </w:t>
      </w:r>
      <w:r w:rsidRPr="00165F9E">
        <w:rPr>
          <w:rStyle w:val="StyleUnderline"/>
        </w:rPr>
        <w:t>Some states serve to facilitate international cooperation while others act as</w:t>
      </w:r>
      <w:r>
        <w:rPr>
          <w:rStyle w:val="StyleUnderline"/>
        </w:rPr>
        <w:t xml:space="preserve"> </w:t>
      </w:r>
      <w:r w:rsidRPr="00165F9E">
        <w:rPr>
          <w:rStyle w:val="StyleUnderline"/>
        </w:rPr>
        <w:t xml:space="preserve">cogs in cooperation’s wheels. </w:t>
      </w:r>
      <w:r w:rsidRPr="002B2717">
        <w:rPr>
          <w:rStyle w:val="StyleUnderline"/>
          <w:highlight w:val="green"/>
        </w:rPr>
        <w:t>Some states see</w:t>
      </w:r>
      <w:r w:rsidRPr="00165F9E">
        <w:rPr>
          <w:rStyle w:val="StyleUnderline"/>
        </w:rPr>
        <w:t xml:space="preserve"> their </w:t>
      </w:r>
      <w:r w:rsidRPr="002B2717">
        <w:rPr>
          <w:rStyle w:val="StyleUnderline"/>
          <w:highlight w:val="green"/>
        </w:rPr>
        <w:t>masculinity</w:t>
      </w:r>
      <w:r w:rsidRPr="00165F9E">
        <w:rPr>
          <w:rStyle w:val="StyleUnderline"/>
        </w:rPr>
        <w:t xml:space="preserve"> as </w:t>
      </w:r>
      <w:r w:rsidRPr="002B2717">
        <w:rPr>
          <w:rStyle w:val="StyleUnderline"/>
          <w:highlight w:val="green"/>
        </w:rPr>
        <w:t>affirmed in</w:t>
      </w:r>
      <w:r>
        <w:rPr>
          <w:rStyle w:val="StyleUnderline"/>
        </w:rPr>
        <w:t xml:space="preserve"> </w:t>
      </w:r>
      <w:r w:rsidRPr="00165F9E">
        <w:rPr>
          <w:rStyle w:val="StyleUnderline"/>
        </w:rPr>
        <w:t xml:space="preserve">the interstate equivalent of rape and </w:t>
      </w:r>
      <w:r w:rsidRPr="002B2717">
        <w:rPr>
          <w:rStyle w:val="StyleUnderline"/>
          <w:highlight w:val="green"/>
        </w:rPr>
        <w:t>pillage, while other</w:t>
      </w:r>
      <w:r w:rsidRPr="00165F9E">
        <w:rPr>
          <w:rStyle w:val="StyleUnderline"/>
        </w:rPr>
        <w:t xml:space="preserve"> states </w:t>
      </w:r>
      <w:r w:rsidRPr="002B2717">
        <w:rPr>
          <w:rStyle w:val="StyleUnderline"/>
          <w:highlight w:val="green"/>
        </w:rPr>
        <w:t>see it in</w:t>
      </w:r>
      <w:r>
        <w:rPr>
          <w:rStyle w:val="StyleUnderline"/>
        </w:rPr>
        <w:t xml:space="preserve"> </w:t>
      </w:r>
      <w:r w:rsidRPr="00165F9E">
        <w:rPr>
          <w:rStyle w:val="StyleUnderline"/>
        </w:rPr>
        <w:t xml:space="preserve">chivalry, </w:t>
      </w:r>
      <w:r w:rsidRPr="002B2717">
        <w:rPr>
          <w:rStyle w:val="StyleUnderline"/>
          <w:highlight w:val="green"/>
        </w:rPr>
        <w:t>honor</w:t>
      </w:r>
      <w:r w:rsidRPr="00165F9E">
        <w:rPr>
          <w:rStyle w:val="StyleUnderline"/>
        </w:rPr>
        <w:t>, and a sense of the genteel.</w:t>
      </w:r>
      <w:r>
        <w:rPr>
          <w:rStyle w:val="StyleUnderline"/>
        </w:rPr>
        <w:t xml:space="preserve"> </w:t>
      </w:r>
      <w:r w:rsidRPr="00CF4A26">
        <w:rPr>
          <w:sz w:val="16"/>
        </w:rPr>
        <w:t xml:space="preserve">While Waltz might classify these differences as merely capabilities gaps, different state functions in the community of states do not map one-toone onto capabilities. Instead, I propose that they map onto the ways that gender shapes state identities and functions. As Peterson (2010) notes, ‘not only subjects but also concepts, desires, tastes, styles, ways of knowing y can be [masculinized or] feminized,’ such that states’ ontological security is related to their gendered identities. </w:t>
      </w:r>
      <w:r w:rsidRPr="00165F9E">
        <w:rPr>
          <w:rStyle w:val="StyleUnderline"/>
        </w:rPr>
        <w:t>For example, a number of feminist</w:t>
      </w:r>
      <w:r>
        <w:rPr>
          <w:rStyle w:val="StyleUnderline"/>
        </w:rPr>
        <w:t xml:space="preserve"> </w:t>
      </w:r>
      <w:r w:rsidRPr="00165F9E">
        <w:rPr>
          <w:rStyle w:val="StyleUnderline"/>
        </w:rPr>
        <w:t>analyses of the United States during the first Gulf War identify its policy</w:t>
      </w:r>
      <w:r>
        <w:rPr>
          <w:rStyle w:val="StyleUnderline"/>
        </w:rPr>
        <w:t xml:space="preserve"> </w:t>
      </w:r>
      <w:r w:rsidRPr="00165F9E">
        <w:rPr>
          <w:rStyle w:val="StyleUnderline"/>
        </w:rPr>
        <w:t>choices and military strategies as consonant with a new, post-Cold War</w:t>
      </w:r>
      <w:r>
        <w:rPr>
          <w:rStyle w:val="StyleUnderline"/>
        </w:rPr>
        <w:t xml:space="preserve"> </w:t>
      </w:r>
      <w:r w:rsidRPr="00165F9E">
        <w:rPr>
          <w:rStyle w:val="StyleUnderline"/>
        </w:rPr>
        <w:t>‘tough-but-tender’ image of the United States’ masculinity, which maintained</w:t>
      </w:r>
      <w:r>
        <w:rPr>
          <w:rStyle w:val="StyleUnderline"/>
        </w:rPr>
        <w:t xml:space="preserve"> </w:t>
      </w:r>
      <w:r w:rsidRPr="00165F9E">
        <w:rPr>
          <w:rStyle w:val="StyleUnderline"/>
        </w:rPr>
        <w:t>the Cold War-era projection of strength, but added an element of sensitivity</w:t>
      </w:r>
      <w:r>
        <w:rPr>
          <w:rStyle w:val="StyleUnderline"/>
        </w:rPr>
        <w:t xml:space="preserve"> </w:t>
      </w:r>
      <w:r w:rsidRPr="00165F9E">
        <w:rPr>
          <w:rStyle w:val="StyleUnderline"/>
        </w:rPr>
        <w:t>and a chivalric conception of protecting the weak</w:t>
      </w:r>
      <w:r w:rsidRPr="00CF4A26">
        <w:rPr>
          <w:sz w:val="16"/>
        </w:rPr>
        <w:t xml:space="preserve"> (e.g. Niva 1998; Sjoberg 2006a). </w:t>
      </w:r>
      <w:r w:rsidRPr="00165F9E">
        <w:rPr>
          <w:rStyle w:val="StyleUnderline"/>
        </w:rPr>
        <w:t>Seemingly inconsonant functions for the US military as at once an</w:t>
      </w:r>
      <w:r>
        <w:rPr>
          <w:rStyle w:val="StyleUnderline"/>
        </w:rPr>
        <w:t xml:space="preserve"> </w:t>
      </w:r>
      <w:r w:rsidRPr="00165F9E">
        <w:rPr>
          <w:rStyle w:val="StyleUnderline"/>
        </w:rPr>
        <w:t>attack force and a tool for protection then make sense, because the state does</w:t>
      </w:r>
      <w:r>
        <w:rPr>
          <w:rStyle w:val="StyleUnderline"/>
        </w:rPr>
        <w:t xml:space="preserve"> </w:t>
      </w:r>
      <w:r w:rsidRPr="00165F9E">
        <w:rPr>
          <w:rStyle w:val="StyleUnderline"/>
        </w:rPr>
        <w:t>function differently based on its self-perception of identity, which might be</w:t>
      </w:r>
      <w:r>
        <w:rPr>
          <w:rStyle w:val="StyleUnderline"/>
        </w:rPr>
        <w:t xml:space="preserve"> </w:t>
      </w:r>
      <w:r w:rsidRPr="00165F9E">
        <w:rPr>
          <w:rStyle w:val="StyleUnderline"/>
        </w:rPr>
        <w:t>seen as (at least in part) a product of structural gender hierarchy in the</w:t>
      </w:r>
      <w:r>
        <w:rPr>
          <w:rStyle w:val="StyleUnderline"/>
        </w:rPr>
        <w:t xml:space="preserve"> </w:t>
      </w:r>
      <w:r w:rsidRPr="00165F9E">
        <w:rPr>
          <w:rStyle w:val="StyleUnderline"/>
        </w:rPr>
        <w:t>international arena.</w:t>
      </w:r>
    </w:p>
    <w:p w14:paraId="18906437" w14:textId="77777777" w:rsidR="001C2C5E" w:rsidRDefault="001C2C5E" w:rsidP="001C2C5E"/>
    <w:p w14:paraId="76614467" w14:textId="77777777" w:rsidR="001C2C5E" w:rsidRPr="003C557B" w:rsidRDefault="001C2C5E" w:rsidP="001C2C5E">
      <w:pPr>
        <w:pStyle w:val="Heading4"/>
        <w:rPr>
          <w:rFonts w:asciiTheme="majorHAnsi" w:hAnsiTheme="majorHAnsi" w:cstheme="majorHAnsi"/>
        </w:rPr>
      </w:pPr>
      <w:r w:rsidRPr="003C557B">
        <w:rPr>
          <w:rFonts w:asciiTheme="majorHAnsi" w:hAnsiTheme="majorHAnsi" w:cstheme="majorHAnsi"/>
        </w:rPr>
        <w:t xml:space="preserve">A feminist analysis of </w:t>
      </w:r>
      <w:r w:rsidRPr="003C557B">
        <w:rPr>
          <w:rFonts w:asciiTheme="majorHAnsi" w:hAnsiTheme="majorHAnsi" w:cstheme="majorHAnsi"/>
          <w:u w:val="single"/>
        </w:rPr>
        <w:t>private space appropriation</w:t>
      </w:r>
      <w:r w:rsidRPr="003C557B">
        <w:rPr>
          <w:rFonts w:asciiTheme="majorHAnsi" w:hAnsiTheme="majorHAnsi" w:cstheme="majorHAnsi"/>
        </w:rPr>
        <w:t xml:space="preserve"> is necessary to avoid a white-masculine blueprint for space colonization.</w:t>
      </w:r>
    </w:p>
    <w:p w14:paraId="0C8A2CFD" w14:textId="77777777" w:rsidR="001C2C5E" w:rsidRPr="003C557B" w:rsidRDefault="001C2C5E" w:rsidP="001C2C5E">
      <w:pPr>
        <w:rPr>
          <w:rStyle w:val="Style13ptBold"/>
          <w:rFonts w:asciiTheme="majorHAnsi" w:hAnsiTheme="majorHAnsi" w:cstheme="majorHAnsi"/>
        </w:rPr>
      </w:pPr>
      <w:r w:rsidRPr="003C557B">
        <w:rPr>
          <w:rStyle w:val="Style13ptBold"/>
          <w:rFonts w:asciiTheme="majorHAnsi" w:hAnsiTheme="majorHAnsi" w:cstheme="majorHAnsi"/>
        </w:rPr>
        <w:t>Jones 18</w:t>
      </w:r>
    </w:p>
    <w:p w14:paraId="2BECAC45" w14:textId="77777777" w:rsidR="001C2C5E" w:rsidRPr="003C557B" w:rsidRDefault="001C2C5E" w:rsidP="001C2C5E">
      <w:pPr>
        <w:rPr>
          <w:rFonts w:asciiTheme="majorHAnsi" w:hAnsiTheme="majorHAnsi" w:cstheme="majorHAnsi"/>
        </w:rPr>
      </w:pPr>
      <w:r>
        <w:rPr>
          <w:rFonts w:asciiTheme="majorHAnsi" w:hAnsiTheme="majorHAnsi" w:cstheme="majorHAnsi"/>
        </w:rPr>
        <w:t>(</w:t>
      </w:r>
      <w:r w:rsidRPr="003C557B">
        <w:rPr>
          <w:rFonts w:asciiTheme="majorHAnsi" w:hAnsiTheme="majorHAnsi" w:cstheme="majorHAnsi"/>
        </w:rPr>
        <w:t>Emily Jones, 10-17-18, “A Posthuman Feminist Approach to Mars,” https://ilg2.org/2018/10/17/a-posthuman-feminist-approach-to-mars/#more-22694</w:t>
      </w:r>
      <w:r>
        <w:rPr>
          <w:rFonts w:asciiTheme="majorHAnsi" w:hAnsiTheme="majorHAnsi" w:cstheme="majorHAnsi"/>
        </w:rPr>
        <w:t>)</w:t>
      </w:r>
    </w:p>
    <w:p w14:paraId="31999C0C" w14:textId="77777777" w:rsidR="001C2C5E" w:rsidRPr="003C557B" w:rsidRDefault="001C2C5E" w:rsidP="001C2C5E">
      <w:pPr>
        <w:rPr>
          <w:rStyle w:val="Emphasis"/>
          <w:rFonts w:asciiTheme="majorHAnsi" w:hAnsiTheme="majorHAnsi" w:cstheme="majorHAnsi"/>
          <w:lang w:eastAsia="zh-CN"/>
        </w:rPr>
      </w:pPr>
      <w:r w:rsidRPr="003C557B">
        <w:rPr>
          <w:rStyle w:val="StyleUnderline"/>
          <w:rFonts w:asciiTheme="majorHAnsi" w:hAnsiTheme="majorHAnsi" w:cstheme="majorHAnsi"/>
          <w:highlight w:val="green"/>
          <w:lang w:eastAsia="zh-CN"/>
        </w:rPr>
        <w:t>Feminists</w:t>
      </w:r>
      <w:r w:rsidRPr="003C557B">
        <w:rPr>
          <w:rStyle w:val="StyleUnderline"/>
          <w:rFonts w:asciiTheme="majorHAnsi" w:hAnsiTheme="majorHAnsi" w:cstheme="majorHAnsi"/>
          <w:lang w:eastAsia="zh-CN"/>
        </w:rPr>
        <w:t xml:space="preserve"> must </w:t>
      </w:r>
      <w:r w:rsidRPr="003C557B">
        <w:rPr>
          <w:rStyle w:val="StyleUnderline"/>
          <w:rFonts w:asciiTheme="majorHAnsi" w:hAnsiTheme="majorHAnsi" w:cstheme="majorHAnsi"/>
          <w:highlight w:val="green"/>
          <w:lang w:eastAsia="zh-CN"/>
        </w:rPr>
        <w:t>found a constitution for Mars</w:t>
      </w:r>
      <w:r w:rsidRPr="003C557B">
        <w:rPr>
          <w:rStyle w:val="StyleUnderline"/>
          <w:rFonts w:asciiTheme="majorHAnsi" w:hAnsiTheme="majorHAnsi" w:cstheme="majorHAnsi"/>
          <w:lang w:eastAsia="zh-CN"/>
        </w:rPr>
        <w:t xml:space="preserve">, </w:t>
      </w:r>
      <w:r w:rsidRPr="003C557B">
        <w:rPr>
          <w:rFonts w:asciiTheme="majorHAnsi" w:eastAsia="Times New Roman" w:hAnsiTheme="majorHAnsi" w:cstheme="majorHAnsi"/>
          <w:color w:val="000000" w:themeColor="text1"/>
          <w:sz w:val="12"/>
          <w:szCs w:val="12"/>
          <w:lang w:eastAsia="zh-CN"/>
        </w:rPr>
        <w:t xml:space="preserve">notes Keina Yoshida in her fascinating recent </w:t>
      </w:r>
      <w:hyperlink r:id="rId21" w:history="1">
        <w:r w:rsidRPr="003C557B">
          <w:rPr>
            <w:rFonts w:asciiTheme="majorHAnsi" w:eastAsia="Times New Roman" w:hAnsiTheme="majorHAnsi" w:cstheme="majorHAnsi"/>
            <w:color w:val="000000" w:themeColor="text1"/>
            <w:sz w:val="12"/>
            <w:szCs w:val="12"/>
            <w:u w:val="single"/>
            <w:bdr w:val="none" w:sz="0" w:space="0" w:color="auto" w:frame="1"/>
            <w:lang w:eastAsia="zh-CN"/>
          </w:rPr>
          <w:t>post</w:t>
        </w:r>
      </w:hyperlink>
      <w:r w:rsidRPr="003C557B">
        <w:rPr>
          <w:rStyle w:val="StyleUnderline"/>
          <w:rFonts w:asciiTheme="majorHAnsi" w:hAnsiTheme="majorHAnsi" w:cstheme="majorHAnsi"/>
          <w:lang w:eastAsia="zh-CN"/>
        </w:rPr>
        <w:t>. If we leave Mars to the founding fathers it will become the domain of the super wealthy elite white men of techno-mediated capitalism––the Musks, the Zuckerbergs and the Trumps</w:t>
      </w:r>
      <w:r w:rsidRPr="003C557B">
        <w:rPr>
          <w:rFonts w:asciiTheme="majorHAnsi" w:eastAsia="Times New Roman" w:hAnsiTheme="majorHAnsi" w:cstheme="majorHAnsi"/>
          <w:color w:val="000000" w:themeColor="text1"/>
          <w:sz w:val="12"/>
          <w:szCs w:val="12"/>
          <w:lang w:eastAsia="zh-CN"/>
        </w:rPr>
        <w:t xml:space="preserve">. </w:t>
      </w:r>
      <w:r w:rsidRPr="003C557B">
        <w:rPr>
          <w:rStyle w:val="Emphasis"/>
          <w:rFonts w:asciiTheme="majorHAnsi" w:hAnsiTheme="majorHAnsi" w:cstheme="majorHAnsi"/>
          <w:lang w:eastAsia="zh-CN"/>
        </w:rPr>
        <w:t xml:space="preserve">Human </w:t>
      </w:r>
      <w:r w:rsidRPr="003C557B">
        <w:rPr>
          <w:rStyle w:val="Emphasis"/>
          <w:rFonts w:asciiTheme="majorHAnsi" w:hAnsiTheme="majorHAnsi" w:cstheme="majorHAnsi"/>
          <w:highlight w:val="green"/>
          <w:lang w:eastAsia="zh-CN"/>
        </w:rPr>
        <w:t>space exploration</w:t>
      </w:r>
      <w:r w:rsidRPr="003C557B">
        <w:rPr>
          <w:rStyle w:val="Emphasis"/>
          <w:rFonts w:asciiTheme="majorHAnsi" w:hAnsiTheme="majorHAnsi" w:cstheme="majorHAnsi"/>
          <w:lang w:eastAsia="zh-CN"/>
        </w:rPr>
        <w:t xml:space="preserve"> will </w:t>
      </w:r>
      <w:r w:rsidRPr="003C557B">
        <w:rPr>
          <w:rStyle w:val="Emphasis"/>
          <w:rFonts w:asciiTheme="majorHAnsi" w:hAnsiTheme="majorHAnsi" w:cstheme="majorHAnsi"/>
          <w:highlight w:val="green"/>
          <w:lang w:eastAsia="zh-CN"/>
        </w:rPr>
        <w:t>follow</w:t>
      </w:r>
      <w:r w:rsidRPr="003C557B">
        <w:rPr>
          <w:rStyle w:val="Emphasis"/>
          <w:rFonts w:asciiTheme="majorHAnsi" w:hAnsiTheme="majorHAnsi" w:cstheme="majorHAnsi"/>
          <w:lang w:eastAsia="zh-CN"/>
        </w:rPr>
        <w:t xml:space="preserve"> the </w:t>
      </w:r>
      <w:r w:rsidRPr="003C557B">
        <w:rPr>
          <w:rStyle w:val="Emphasis"/>
          <w:rFonts w:asciiTheme="majorHAnsi" w:hAnsiTheme="majorHAnsi" w:cstheme="majorHAnsi"/>
          <w:highlight w:val="green"/>
          <w:lang w:eastAsia="zh-CN"/>
        </w:rPr>
        <w:t>same, masculine, humanist blueprint of domination on Earth and Mars will be exploited for its natural resources</w:t>
      </w:r>
      <w:r w:rsidRPr="003C557B">
        <w:rPr>
          <w:rFonts w:asciiTheme="majorHAnsi" w:eastAsia="Times New Roman" w:hAnsiTheme="majorHAnsi" w:cstheme="majorHAnsi"/>
          <w:color w:val="000000" w:themeColor="text1"/>
          <w:sz w:val="12"/>
          <w:szCs w:val="12"/>
          <w:lang w:eastAsia="zh-CN"/>
        </w:rPr>
        <w:t>, just like Earth. Yoshida thus asks: … what then would a founding feminist constitution look like? How would it guarantee foundation against what bell hooks has termed the ‘white supremacist capitalist patriarchy’? Is it a democracy to come</w:t>
      </w:r>
      <w:r w:rsidRPr="003C557B">
        <w:rPr>
          <w:rStyle w:val="StyleUnderline"/>
          <w:rFonts w:asciiTheme="majorHAnsi" w:hAnsiTheme="majorHAnsi" w:cstheme="majorHAnsi"/>
          <w:lang w:eastAsia="zh-CN"/>
        </w:rPr>
        <w:t xml:space="preserve">? Whose work should we draw upon to inform this constitution? … </w:t>
      </w:r>
      <w:r w:rsidRPr="003C557B">
        <w:rPr>
          <w:rStyle w:val="StyleUnderline"/>
          <w:rFonts w:asciiTheme="majorHAnsi" w:hAnsiTheme="majorHAnsi" w:cstheme="majorHAnsi"/>
          <w:highlight w:val="green"/>
          <w:lang w:eastAsia="zh-CN"/>
        </w:rPr>
        <w:t>Who will protect</w:t>
      </w:r>
      <w:r w:rsidRPr="003C557B">
        <w:rPr>
          <w:rStyle w:val="StyleUnderline"/>
          <w:rFonts w:asciiTheme="majorHAnsi" w:hAnsiTheme="majorHAnsi" w:cstheme="majorHAnsi"/>
          <w:lang w:eastAsia="zh-CN"/>
        </w:rPr>
        <w:t xml:space="preserve"> their </w:t>
      </w:r>
      <w:r w:rsidRPr="003C557B">
        <w:rPr>
          <w:rStyle w:val="StyleUnderline"/>
          <w:rFonts w:asciiTheme="majorHAnsi" w:hAnsiTheme="majorHAnsi" w:cstheme="majorHAnsi"/>
          <w:highlight w:val="green"/>
          <w:lang w:eastAsia="zh-CN"/>
        </w:rPr>
        <w:t>rights in Mars</w:t>
      </w:r>
      <w:r w:rsidRPr="003C557B">
        <w:rPr>
          <w:rStyle w:val="StyleUnderline"/>
          <w:rFonts w:asciiTheme="majorHAnsi" w:hAnsiTheme="majorHAnsi" w:cstheme="majorHAnsi"/>
          <w:lang w:eastAsia="zh-CN"/>
        </w:rPr>
        <w:t>?</w:t>
      </w:r>
      <w:r w:rsidRPr="003C557B">
        <w:rPr>
          <w:rStyle w:val="StyleUnderline"/>
          <w:rFonts w:asciiTheme="majorHAnsi" w:hAnsiTheme="majorHAnsi" w:cstheme="majorHAnsi"/>
        </w:rPr>
        <w:t xml:space="preserve"> </w:t>
      </w:r>
      <w:r w:rsidRPr="003C557B">
        <w:rPr>
          <w:rStyle w:val="StyleUnderline"/>
          <w:rFonts w:asciiTheme="majorHAnsi" w:hAnsiTheme="majorHAnsi" w:cstheme="majorHAnsi"/>
          <w:lang w:eastAsia="zh-CN"/>
        </w:rPr>
        <w:t xml:space="preserve">Yoshida answers her own question: “The </w:t>
      </w:r>
      <w:r w:rsidRPr="003C557B">
        <w:rPr>
          <w:rStyle w:val="StyleUnderline"/>
          <w:rFonts w:asciiTheme="majorHAnsi" w:hAnsiTheme="majorHAnsi" w:cstheme="majorHAnsi"/>
          <w:highlight w:val="green"/>
          <w:lang w:eastAsia="zh-CN"/>
        </w:rPr>
        <w:t>feminists</w:t>
      </w:r>
      <w:r w:rsidRPr="003C557B">
        <w:rPr>
          <w:rStyle w:val="StyleUnderline"/>
          <w:rFonts w:asciiTheme="majorHAnsi" w:hAnsiTheme="majorHAnsi" w:cstheme="majorHAnsi"/>
          <w:lang w:eastAsia="zh-CN"/>
        </w:rPr>
        <w:t>.”</w:t>
      </w:r>
      <w:r w:rsidRPr="003C557B">
        <w:rPr>
          <w:rStyle w:val="StyleUnderline"/>
          <w:rFonts w:asciiTheme="majorHAnsi" w:hAnsiTheme="majorHAnsi" w:cstheme="majorHAnsi"/>
        </w:rPr>
        <w:t xml:space="preserve"> </w:t>
      </w:r>
      <w:r w:rsidRPr="003C557B">
        <w:rPr>
          <w:rStyle w:val="StyleUnderline"/>
          <w:rFonts w:asciiTheme="majorHAnsi" w:hAnsiTheme="majorHAnsi" w:cstheme="majorHAnsi"/>
          <w:lang w:eastAsia="zh-CN"/>
        </w:rPr>
        <w:t>Feminists are indeed ideally positioned to be able to tackle this issue.</w:t>
      </w:r>
      <w:r w:rsidRPr="003C557B">
        <w:rPr>
          <w:rFonts w:asciiTheme="majorHAnsi" w:eastAsia="Times New Roman" w:hAnsiTheme="majorHAnsi" w:cstheme="majorHAnsi"/>
          <w:color w:val="000000" w:themeColor="text1"/>
          <w:sz w:val="12"/>
          <w:szCs w:val="12"/>
          <w:lang w:eastAsia="zh-CN"/>
        </w:rPr>
        <w:t xml:space="preserve"> Environmental protection is core here but the problem does not lie with these founding fathers alone but with the entire foundations of dominant thought. </w:t>
      </w:r>
      <w:r w:rsidRPr="003C557B">
        <w:rPr>
          <w:rStyle w:val="StyleUnderline"/>
          <w:rFonts w:asciiTheme="majorHAnsi" w:hAnsiTheme="majorHAnsi" w:cstheme="majorHAnsi"/>
          <w:highlight w:val="green"/>
          <w:lang w:eastAsia="zh-CN"/>
        </w:rPr>
        <w:t>Feminist gender theorists</w:t>
      </w:r>
      <w:r w:rsidRPr="003C557B">
        <w:rPr>
          <w:rStyle w:val="StyleUnderline"/>
          <w:rFonts w:asciiTheme="majorHAnsi" w:hAnsiTheme="majorHAnsi" w:cstheme="majorHAnsi"/>
          <w:lang w:eastAsia="zh-CN"/>
        </w:rPr>
        <w:t xml:space="preserve"> are </w:t>
      </w:r>
      <w:r w:rsidRPr="003C557B">
        <w:rPr>
          <w:rStyle w:val="StyleUnderline"/>
          <w:rFonts w:asciiTheme="majorHAnsi" w:hAnsiTheme="majorHAnsi" w:cstheme="majorHAnsi"/>
          <w:highlight w:val="green"/>
          <w:lang w:eastAsia="zh-CN"/>
        </w:rPr>
        <w:t>central to challenging</w:t>
      </w:r>
      <w:r w:rsidRPr="003C557B">
        <w:rPr>
          <w:rStyle w:val="StyleUnderline"/>
          <w:rFonts w:asciiTheme="majorHAnsi" w:hAnsiTheme="majorHAnsi" w:cstheme="majorHAnsi"/>
          <w:lang w:eastAsia="zh-CN"/>
        </w:rPr>
        <w:t xml:space="preserve"> these </w:t>
      </w:r>
      <w:r w:rsidRPr="003C557B">
        <w:rPr>
          <w:rStyle w:val="StyleUnderline"/>
          <w:rFonts w:asciiTheme="majorHAnsi" w:hAnsiTheme="majorHAnsi" w:cstheme="majorHAnsi"/>
          <w:highlight w:val="green"/>
          <w:lang w:eastAsia="zh-CN"/>
        </w:rPr>
        <w:t>dominant</w:t>
      </w:r>
      <w:r w:rsidRPr="003C557B">
        <w:rPr>
          <w:rStyle w:val="StyleUnderline"/>
          <w:rFonts w:asciiTheme="majorHAnsi" w:hAnsiTheme="majorHAnsi" w:cstheme="majorHAnsi"/>
          <w:lang w:eastAsia="zh-CN"/>
        </w:rPr>
        <w:t xml:space="preserve"> accounts of </w:t>
      </w:r>
      <w:r w:rsidRPr="003C557B">
        <w:rPr>
          <w:rStyle w:val="StyleUnderline"/>
          <w:rFonts w:asciiTheme="majorHAnsi" w:hAnsiTheme="majorHAnsi" w:cstheme="majorHAnsi"/>
          <w:highlight w:val="green"/>
          <w:lang w:eastAsia="zh-CN"/>
        </w:rPr>
        <w:t>knowledge</w:t>
      </w:r>
      <w:r w:rsidRPr="003C557B">
        <w:rPr>
          <w:rFonts w:asciiTheme="majorHAnsi" w:eastAsia="Times New Roman" w:hAnsiTheme="majorHAnsi" w:cstheme="majorHAnsi"/>
          <w:color w:val="000000" w:themeColor="text1"/>
          <w:sz w:val="12"/>
          <w:szCs w:val="12"/>
          <w:lang w:eastAsia="zh-CN"/>
        </w:rPr>
        <w:t>. Feminist posthumanism is one frame through which these challenges can be made.</w:t>
      </w:r>
      <w:bookmarkStart w:id="0" w:name="_ftnref1"/>
      <w:r w:rsidRPr="003C557B">
        <w:rPr>
          <w:rFonts w:asciiTheme="majorHAnsi" w:eastAsia="Times New Roman" w:hAnsiTheme="majorHAnsi" w:cstheme="majorHAnsi"/>
          <w:color w:val="000000" w:themeColor="text1"/>
          <w:sz w:val="12"/>
          <w:szCs w:val="12"/>
          <w:lang w:eastAsia="zh-CN"/>
        </w:rPr>
        <w:fldChar w:fldCharType="begin"/>
      </w:r>
      <w:r w:rsidRPr="003C557B">
        <w:rPr>
          <w:rFonts w:asciiTheme="majorHAnsi" w:eastAsia="Times New Roman" w:hAnsiTheme="majorHAnsi" w:cstheme="majorHAnsi"/>
          <w:color w:val="000000" w:themeColor="text1"/>
          <w:sz w:val="12"/>
          <w:szCs w:val="12"/>
          <w:lang w:eastAsia="zh-CN"/>
        </w:rPr>
        <w:instrText xml:space="preserve"> HYPERLINK "https://ilg2.org/2018/10/17/a-posthuman-feminist-approach-to-mars/" \l "_ftn1" </w:instrText>
      </w:r>
      <w:r w:rsidRPr="003C557B">
        <w:rPr>
          <w:rFonts w:asciiTheme="majorHAnsi" w:eastAsia="Times New Roman" w:hAnsiTheme="majorHAnsi" w:cstheme="majorHAnsi"/>
          <w:color w:val="000000" w:themeColor="text1"/>
          <w:sz w:val="12"/>
          <w:szCs w:val="12"/>
          <w:lang w:eastAsia="zh-CN"/>
        </w:rPr>
        <w:fldChar w:fldCharType="separate"/>
      </w:r>
      <w:r w:rsidRPr="003C557B">
        <w:rPr>
          <w:rFonts w:asciiTheme="majorHAnsi" w:eastAsia="Times New Roman" w:hAnsiTheme="majorHAnsi" w:cstheme="majorHAnsi"/>
          <w:color w:val="000000" w:themeColor="text1"/>
          <w:sz w:val="12"/>
          <w:szCs w:val="12"/>
          <w:u w:val="single"/>
          <w:bdr w:val="none" w:sz="0" w:space="0" w:color="auto" w:frame="1"/>
          <w:lang w:eastAsia="zh-CN"/>
        </w:rPr>
        <w:t>[1]</w:t>
      </w:r>
      <w:r w:rsidRPr="003C557B">
        <w:rPr>
          <w:rFonts w:asciiTheme="majorHAnsi" w:eastAsia="Times New Roman" w:hAnsiTheme="majorHAnsi" w:cstheme="majorHAnsi"/>
          <w:color w:val="000000" w:themeColor="text1"/>
          <w:sz w:val="12"/>
          <w:szCs w:val="12"/>
          <w:lang w:eastAsia="zh-CN"/>
        </w:rPr>
        <w:fldChar w:fldCharType="end"/>
      </w:r>
      <w:bookmarkEnd w:id="0"/>
      <w:r w:rsidRPr="003C557B">
        <w:rPr>
          <w:rFonts w:asciiTheme="majorHAnsi" w:eastAsia="Times New Roman" w:hAnsiTheme="majorHAnsi" w:cstheme="majorHAnsi"/>
          <w:color w:val="000000" w:themeColor="text1"/>
          <w:sz w:val="12"/>
          <w:szCs w:val="12"/>
          <w:lang w:eastAsia="zh-CN"/>
        </w:rPr>
        <w:t xml:space="preserve"> We are living in posthuman times; from technological mediation to machines with subjectivity to space exploration, the centrality of the human and the question over what, exactly, the human </w:t>
      </w:r>
      <w:r w:rsidRPr="003C557B">
        <w:rPr>
          <w:rFonts w:asciiTheme="majorHAnsi" w:eastAsia="Times New Roman" w:hAnsiTheme="majorHAnsi" w:cstheme="majorHAnsi"/>
          <w:i/>
          <w:iCs/>
          <w:color w:val="000000" w:themeColor="text1"/>
          <w:sz w:val="12"/>
          <w:szCs w:val="12"/>
          <w:bdr w:val="none" w:sz="0" w:space="0" w:color="auto" w:frame="1"/>
          <w:lang w:eastAsia="zh-CN"/>
        </w:rPr>
        <w:t>is</w:t>
      </w:r>
      <w:r w:rsidRPr="003C557B">
        <w:rPr>
          <w:rFonts w:asciiTheme="majorHAnsi" w:eastAsia="Times New Roman" w:hAnsiTheme="majorHAnsi" w:cstheme="majorHAnsi"/>
          <w:color w:val="000000" w:themeColor="text1"/>
          <w:sz w:val="12"/>
          <w:szCs w:val="12"/>
          <w:lang w:eastAsia="zh-CN"/>
        </w:rPr>
        <w:t xml:space="preserve">, is being called into question. However, definitions of posthumanism differ vastly. As Yoshida notes, </w:t>
      </w:r>
      <w:r w:rsidRPr="003C557B">
        <w:rPr>
          <w:rStyle w:val="StyleUnderline"/>
          <w:rFonts w:asciiTheme="majorHAnsi" w:hAnsiTheme="majorHAnsi" w:cstheme="majorHAnsi"/>
          <w:lang w:eastAsia="zh-CN"/>
        </w:rPr>
        <w:t xml:space="preserve">space </w:t>
      </w:r>
      <w:r w:rsidRPr="003C557B">
        <w:rPr>
          <w:rStyle w:val="StyleUnderline"/>
          <w:rFonts w:asciiTheme="majorHAnsi" w:hAnsiTheme="majorHAnsi" w:cstheme="majorHAnsi"/>
          <w:highlight w:val="green"/>
          <w:lang w:eastAsia="zh-CN"/>
        </w:rPr>
        <w:t>exploration has become a hobby for the super elite</w:t>
      </w:r>
      <w:r w:rsidRPr="003C557B">
        <w:rPr>
          <w:rStyle w:val="StyleUnderline"/>
          <w:rFonts w:asciiTheme="majorHAnsi" w:hAnsiTheme="majorHAnsi" w:cstheme="majorHAnsi"/>
          <w:lang w:eastAsia="zh-CN"/>
        </w:rPr>
        <w:t xml:space="preserve"> transhumanists.</w:t>
      </w:r>
      <w:r w:rsidRPr="003C557B">
        <w:rPr>
          <w:rFonts w:asciiTheme="majorHAnsi" w:eastAsia="Times New Roman" w:hAnsiTheme="majorHAnsi" w:cstheme="majorHAnsi"/>
          <w:color w:val="000000" w:themeColor="text1"/>
          <w:sz w:val="12"/>
          <w:szCs w:val="12"/>
          <w:lang w:eastAsia="zh-CN"/>
        </w:rPr>
        <w:t xml:space="preserve"> The transhuman project is a post-</w:t>
      </w:r>
      <w:r w:rsidRPr="003C557B">
        <w:rPr>
          <w:rFonts w:asciiTheme="majorHAnsi" w:eastAsia="Times New Roman" w:hAnsiTheme="majorHAnsi" w:cstheme="majorHAnsi"/>
          <w:i/>
          <w:iCs/>
          <w:color w:val="000000" w:themeColor="text1"/>
          <w:sz w:val="12"/>
          <w:szCs w:val="12"/>
          <w:bdr w:val="none" w:sz="0" w:space="0" w:color="auto" w:frame="1"/>
          <w:lang w:eastAsia="zh-CN"/>
        </w:rPr>
        <w:t xml:space="preserve">human </w:t>
      </w:r>
      <w:r w:rsidRPr="003C557B">
        <w:rPr>
          <w:rFonts w:asciiTheme="majorHAnsi" w:eastAsia="Times New Roman" w:hAnsiTheme="majorHAnsi" w:cstheme="majorHAnsi"/>
          <w:color w:val="000000" w:themeColor="text1"/>
          <w:sz w:val="12"/>
          <w:szCs w:val="12"/>
          <w:lang w:eastAsia="zh-CN"/>
        </w:rPr>
        <w:t xml:space="preserve">project, in that it seeks to use science and technology to create the more-than-human or the techno-scientifically enhanced human. </w:t>
      </w:r>
      <w:r w:rsidRPr="003C557B">
        <w:rPr>
          <w:rStyle w:val="StyleUnderline"/>
          <w:rFonts w:asciiTheme="majorHAnsi" w:hAnsiTheme="majorHAnsi" w:cstheme="majorHAnsi"/>
          <w:highlight w:val="green"/>
          <w:lang w:eastAsia="zh-CN"/>
        </w:rPr>
        <w:t>Transhumanism</w:t>
      </w:r>
      <w:r w:rsidRPr="003C557B">
        <w:rPr>
          <w:rStyle w:val="StyleUnderline"/>
          <w:rFonts w:asciiTheme="majorHAnsi" w:hAnsiTheme="majorHAnsi" w:cstheme="majorHAnsi"/>
          <w:lang w:eastAsia="zh-CN"/>
        </w:rPr>
        <w:t xml:space="preserve">, however, </w:t>
      </w:r>
      <w:r w:rsidRPr="003C557B">
        <w:rPr>
          <w:rStyle w:val="StyleUnderline"/>
          <w:rFonts w:asciiTheme="majorHAnsi" w:hAnsiTheme="majorHAnsi" w:cstheme="majorHAnsi"/>
          <w:highlight w:val="green"/>
          <w:lang w:eastAsia="zh-CN"/>
        </w:rPr>
        <w:t>is</w:t>
      </w:r>
      <w:r w:rsidRPr="003C557B">
        <w:rPr>
          <w:rStyle w:val="StyleUnderline"/>
          <w:rFonts w:asciiTheme="majorHAnsi" w:hAnsiTheme="majorHAnsi" w:cstheme="majorHAnsi"/>
          <w:lang w:eastAsia="zh-CN"/>
        </w:rPr>
        <w:t xml:space="preserve"> certainly </w:t>
      </w:r>
      <w:r w:rsidRPr="003C557B">
        <w:rPr>
          <w:rStyle w:val="StyleUnderline"/>
          <w:rFonts w:asciiTheme="majorHAnsi" w:hAnsiTheme="majorHAnsi" w:cstheme="majorHAnsi"/>
          <w:highlight w:val="green"/>
          <w:lang w:eastAsia="zh-CN"/>
        </w:rPr>
        <w:t xml:space="preserve">neither a critical nor </w:t>
      </w:r>
      <w:r w:rsidRPr="003C557B">
        <w:rPr>
          <w:rStyle w:val="StyleUnderline"/>
          <w:rFonts w:asciiTheme="majorHAnsi" w:hAnsiTheme="majorHAnsi" w:cstheme="majorHAnsi"/>
          <w:lang w:eastAsia="zh-CN"/>
        </w:rPr>
        <w:t xml:space="preserve">a </w:t>
      </w:r>
      <w:r w:rsidRPr="003C557B">
        <w:rPr>
          <w:rStyle w:val="StyleUnderline"/>
          <w:rFonts w:asciiTheme="majorHAnsi" w:hAnsiTheme="majorHAnsi" w:cstheme="majorHAnsi"/>
          <w:highlight w:val="green"/>
          <w:lang w:eastAsia="zh-CN"/>
        </w:rPr>
        <w:t>feminist posthuman</w:t>
      </w:r>
      <w:r w:rsidRPr="003C557B">
        <w:rPr>
          <w:rStyle w:val="StyleUnderline"/>
          <w:rFonts w:asciiTheme="majorHAnsi" w:hAnsiTheme="majorHAnsi" w:cstheme="majorHAnsi"/>
          <w:lang w:eastAsia="zh-CN"/>
        </w:rPr>
        <w:t xml:space="preserve"> project.</w:t>
      </w:r>
      <w:r w:rsidRPr="003C557B">
        <w:rPr>
          <w:rFonts w:asciiTheme="majorHAnsi" w:eastAsia="Times New Roman" w:hAnsiTheme="majorHAnsi" w:cstheme="majorHAnsi"/>
          <w:color w:val="000000" w:themeColor="text1"/>
          <w:sz w:val="12"/>
          <w:szCs w:val="12"/>
          <w:lang w:eastAsia="zh-CN"/>
        </w:rPr>
        <w:t xml:space="preserve"> Seeking to complete the humanist, enlightenment aims of making man into God, giving him superhuman abilities and finally “defeating” death––humanity’s supposed (according to the transhumanists) ultimate “weakness”––these transhuman elite space explorers will exploit Mars precisely because they see themselves (themselves being mostly white, mostly male) as both central and superior to all, including the universe itself. However, there are many forms of posthumanism. In contrast to the transhuman project, critical feminist posthumanism, as Rosi Braidotti and Maria Hlavajova note, lies between the convergence of “post-humanism on the one hand and post-anthropocentrism on the other</w:t>
      </w:r>
      <w:r w:rsidRPr="003C557B">
        <w:rPr>
          <w:rStyle w:val="StyleUnderline"/>
          <w:rFonts w:asciiTheme="majorHAnsi" w:hAnsiTheme="majorHAnsi" w:cstheme="majorHAnsi"/>
          <w:lang w:eastAsia="zh-CN"/>
        </w:rPr>
        <w:t xml:space="preserve">.” </w:t>
      </w:r>
      <w:r w:rsidRPr="003C557B">
        <w:rPr>
          <w:rStyle w:val="StyleUnderline"/>
          <w:rFonts w:asciiTheme="majorHAnsi" w:hAnsiTheme="majorHAnsi" w:cstheme="majorHAnsi"/>
          <w:highlight w:val="green"/>
          <w:lang w:eastAsia="zh-CN"/>
        </w:rPr>
        <w:t>Humanism</w:t>
      </w:r>
      <w:r w:rsidRPr="003C557B">
        <w:rPr>
          <w:rStyle w:val="StyleUnderline"/>
          <w:rFonts w:asciiTheme="majorHAnsi" w:hAnsiTheme="majorHAnsi" w:cstheme="majorHAnsi"/>
          <w:lang w:eastAsia="zh-CN"/>
        </w:rPr>
        <w:t xml:space="preserve"> has </w:t>
      </w:r>
      <w:r w:rsidRPr="003C557B">
        <w:rPr>
          <w:rStyle w:val="StyleUnderline"/>
          <w:rFonts w:asciiTheme="majorHAnsi" w:hAnsiTheme="majorHAnsi" w:cstheme="majorHAnsi"/>
          <w:highlight w:val="green"/>
          <w:lang w:eastAsia="zh-CN"/>
        </w:rPr>
        <w:t>centred</w:t>
      </w:r>
      <w:r w:rsidRPr="003C557B">
        <w:rPr>
          <w:rStyle w:val="StyleUnderline"/>
          <w:rFonts w:asciiTheme="majorHAnsi" w:hAnsiTheme="majorHAnsi" w:cstheme="majorHAnsi"/>
          <w:lang w:eastAsia="zh-CN"/>
        </w:rPr>
        <w:t xml:space="preserve"> a particular form of </w:t>
      </w:r>
      <w:r w:rsidRPr="003C557B">
        <w:rPr>
          <w:rStyle w:val="StyleUnderline"/>
          <w:rFonts w:asciiTheme="majorHAnsi" w:hAnsiTheme="majorHAnsi" w:cstheme="majorHAnsi"/>
          <w:highlight w:val="green"/>
          <w:lang w:eastAsia="zh-CN"/>
        </w:rPr>
        <w:t>white</w:t>
      </w:r>
      <w:r w:rsidRPr="003C557B">
        <w:rPr>
          <w:rStyle w:val="StyleUnderline"/>
          <w:rFonts w:asciiTheme="majorHAnsi" w:hAnsiTheme="majorHAnsi" w:cstheme="majorHAnsi"/>
          <w:lang w:eastAsia="zh-CN"/>
        </w:rPr>
        <w:t xml:space="preserve">, </w:t>
      </w:r>
      <w:r w:rsidRPr="003C557B">
        <w:rPr>
          <w:rStyle w:val="StyleUnderline"/>
          <w:rFonts w:asciiTheme="majorHAnsi" w:hAnsiTheme="majorHAnsi" w:cstheme="majorHAnsi"/>
          <w:highlight w:val="green"/>
          <w:lang w:eastAsia="zh-CN"/>
        </w:rPr>
        <w:t>rational, individual, male human</w:t>
      </w:r>
      <w:r w:rsidRPr="003C557B">
        <w:rPr>
          <w:rStyle w:val="StyleUnderline"/>
          <w:rFonts w:asciiTheme="majorHAnsi" w:hAnsiTheme="majorHAnsi" w:cstheme="majorHAnsi"/>
          <w:lang w:eastAsia="zh-CN"/>
        </w:rPr>
        <w:t>,</w:t>
      </w:r>
      <w:r w:rsidRPr="003C557B">
        <w:rPr>
          <w:rFonts w:asciiTheme="majorHAnsi" w:eastAsia="Times New Roman" w:hAnsiTheme="majorHAnsi" w:cstheme="majorHAnsi"/>
          <w:color w:val="000000" w:themeColor="text1"/>
          <w:sz w:val="12"/>
          <w:szCs w:val="12"/>
          <w:lang w:eastAsia="zh-CN"/>
        </w:rPr>
        <w:t xml:space="preserve"> this human having also been embedded into the liberal structure of the law via, for example, the “reasonable person” (see Ngaire Naffine’s work). On the other hand, anthropocentrism has centred the human above all nonhuman others, including nonhuman animals, machinic subjects and the environment. </w:t>
      </w:r>
      <w:r w:rsidRPr="003C557B">
        <w:rPr>
          <w:rStyle w:val="Emphasis"/>
          <w:rFonts w:asciiTheme="majorHAnsi" w:hAnsiTheme="majorHAnsi" w:cstheme="majorHAnsi"/>
          <w:highlight w:val="green"/>
          <w:lang w:eastAsia="zh-CN"/>
        </w:rPr>
        <w:t>Critical feminist posthumanism works to dismantle both these hierarchies</w:t>
      </w:r>
      <w:r w:rsidRPr="003C557B">
        <w:rPr>
          <w:rStyle w:val="Emphasis"/>
          <w:rFonts w:asciiTheme="majorHAnsi" w:hAnsiTheme="majorHAnsi" w:cstheme="majorHAnsi"/>
          <w:lang w:eastAsia="zh-CN"/>
        </w:rPr>
        <w:t>.</w:t>
      </w:r>
    </w:p>
    <w:p w14:paraId="6D044F0D" w14:textId="77777777" w:rsidR="001C2C5E" w:rsidRPr="00F601E6" w:rsidRDefault="001C2C5E" w:rsidP="001C2C5E"/>
    <w:p w14:paraId="48F72C1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9F1CD8"/>
    <w:multiLevelType w:val="hybridMultilevel"/>
    <w:tmpl w:val="69D0D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8F55C9"/>
    <w:multiLevelType w:val="hybridMultilevel"/>
    <w:tmpl w:val="69D0D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1D0D77"/>
    <w:multiLevelType w:val="hybridMultilevel"/>
    <w:tmpl w:val="94762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AD5978"/>
    <w:multiLevelType w:val="hybridMultilevel"/>
    <w:tmpl w:val="C06222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7D108D"/>
    <w:multiLevelType w:val="hybridMultilevel"/>
    <w:tmpl w:val="23FC04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3E4308"/>
    <w:multiLevelType w:val="hybridMultilevel"/>
    <w:tmpl w:val="3B325B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D34F66"/>
    <w:multiLevelType w:val="hybridMultilevel"/>
    <w:tmpl w:val="D9C86E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6C3172"/>
    <w:multiLevelType w:val="hybridMultilevel"/>
    <w:tmpl w:val="C06222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0D0057"/>
    <w:multiLevelType w:val="multilevel"/>
    <w:tmpl w:val="593A6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214809"/>
    <w:multiLevelType w:val="hybridMultilevel"/>
    <w:tmpl w:val="87FE9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1B03ED"/>
    <w:multiLevelType w:val="multilevel"/>
    <w:tmpl w:val="75D62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4871D12"/>
    <w:multiLevelType w:val="hybridMultilevel"/>
    <w:tmpl w:val="C90A3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2D0FDA"/>
    <w:multiLevelType w:val="hybridMultilevel"/>
    <w:tmpl w:val="4B3CD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9"/>
  </w:num>
  <w:num w:numId="14">
    <w:abstractNumId w:val="13"/>
  </w:num>
  <w:num w:numId="15">
    <w:abstractNumId w:val="11"/>
  </w:num>
  <w:num w:numId="16">
    <w:abstractNumId w:val="20"/>
  </w:num>
  <w:num w:numId="17">
    <w:abstractNumId w:val="22"/>
  </w:num>
  <w:num w:numId="18">
    <w:abstractNumId w:val="23"/>
  </w:num>
  <w:num w:numId="19">
    <w:abstractNumId w:val="12"/>
  </w:num>
  <w:num w:numId="20">
    <w:abstractNumId w:val="17"/>
  </w:num>
  <w:num w:numId="21">
    <w:abstractNumId w:val="16"/>
  </w:num>
  <w:num w:numId="22">
    <w:abstractNumId w:val="18"/>
  </w:num>
  <w:num w:numId="23">
    <w:abstractNumId w:val="15"/>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2C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C5E"/>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22E8D5"/>
  <w14:defaultImageDpi w14:val="300"/>
  <w15:docId w15:val="{E60374E9-62E4-6B41-8227-C39DA54FE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2C5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C2C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2C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Index Headers,Char Char Char Char Char Char Char, Char Char, Char Char Char Char Char Char Char,Char, Char,Char1,Heading 3 Char3,Heading 3 Char4 Char Char,Heading 3 Char3 Char Char Char,3: Cite,Bold Cite,Heading 3 Char1 Char Char,Cite 1"/>
    <w:basedOn w:val="Normal"/>
    <w:next w:val="Normal"/>
    <w:link w:val="Heading3Char"/>
    <w:uiPriority w:val="9"/>
    <w:unhideWhenUsed/>
    <w:qFormat/>
    <w:rsid w:val="001C2C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2,No Spacing1121,No Spacing4,No Spacing21,CD - Cite,Heading 2 Char2 Char,TAG,Ch,No Spacing211,t,Heading 2 Char1 Char Char,No Spacing12,No Spacing2111,ta,Ta"/>
    <w:basedOn w:val="Normal"/>
    <w:next w:val="Normal"/>
    <w:link w:val="Heading4Char"/>
    <w:uiPriority w:val="9"/>
    <w:unhideWhenUsed/>
    <w:qFormat/>
    <w:rsid w:val="001C2C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2C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2C5E"/>
  </w:style>
  <w:style w:type="character" w:customStyle="1" w:styleId="Heading1Char">
    <w:name w:val="Heading 1 Char"/>
    <w:aliases w:val="Pocket Char"/>
    <w:basedOn w:val="DefaultParagraphFont"/>
    <w:link w:val="Heading1"/>
    <w:uiPriority w:val="9"/>
    <w:rsid w:val="001C2C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C2C5E"/>
    <w:rPr>
      <w:rFonts w:ascii="Calibri" w:eastAsiaTheme="majorEastAsia" w:hAnsi="Calibri" w:cstheme="majorBidi"/>
      <w:b/>
      <w:bCs/>
      <w:sz w:val="44"/>
      <w:szCs w:val="44"/>
      <w:u w:val="double"/>
    </w:rPr>
  </w:style>
  <w:style w:type="character" w:customStyle="1" w:styleId="Heading3Char">
    <w:name w:val="Heading 3 Char"/>
    <w:aliases w:val="Block Char,Index Headers Char,Char Char Char Char Char Char Char Char, Char Char Char, Char Char Char Char Char Char Char Char,Char Char, Char Char1,Char1 Char,Heading 3 Char3 Char,Heading 3 Char4 Char Char Char,3: Cite Char,Cite 1 Char"/>
    <w:basedOn w:val="DefaultParagraphFont"/>
    <w:link w:val="Heading3"/>
    <w:uiPriority w:val="9"/>
    <w:rsid w:val="001C2C5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2 Char,No Spacing1121 Char,No Spacing4 Char,No Spacing21 Char,CD - Cite Char,Heading 2 Char2 Char Char"/>
    <w:basedOn w:val="DefaultParagraphFont"/>
    <w:link w:val="Heading4"/>
    <w:uiPriority w:val="9"/>
    <w:rsid w:val="001C2C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C2C5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1C2C5E"/>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1C2C5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C2C5E"/>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T,C,Heading 1 Char1,Pocket Char1,Hat Char1,TA"/>
    <w:basedOn w:val="DefaultParagraphFont"/>
    <w:link w:val="Card"/>
    <w:uiPriority w:val="99"/>
    <w:unhideWhenUsed/>
    <w:rsid w:val="001C2C5E"/>
    <w:rPr>
      <w:color w:val="auto"/>
      <w:u w:val="none"/>
    </w:rPr>
  </w:style>
  <w:style w:type="paragraph" w:styleId="DocumentMap">
    <w:name w:val="Document Map"/>
    <w:basedOn w:val="Normal"/>
    <w:link w:val="DocumentMapChar"/>
    <w:uiPriority w:val="99"/>
    <w:semiHidden/>
    <w:unhideWhenUsed/>
    <w:rsid w:val="001C2C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2C5E"/>
    <w:rPr>
      <w:rFonts w:ascii="Lucida Grande" w:hAnsi="Lucida Grande" w:cs="Lucida Grande"/>
    </w:rPr>
  </w:style>
  <w:style w:type="paragraph" w:customStyle="1" w:styleId="textbold">
    <w:name w:val="text bold"/>
    <w:basedOn w:val="Normal"/>
    <w:link w:val="Emphasis"/>
    <w:uiPriority w:val="20"/>
    <w:qFormat/>
    <w:rsid w:val="001C2C5E"/>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C2C5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C2C5E"/>
    <w:pPr>
      <w:pBdr>
        <w:top w:val="single" w:sz="12" w:space="1" w:color="auto"/>
        <w:left w:val="single" w:sz="12" w:space="4" w:color="auto"/>
        <w:bottom w:val="single" w:sz="12" w:space="1" w:color="auto"/>
        <w:right w:val="single" w:sz="12" w:space="4" w:color="auto"/>
      </w:pBdr>
    </w:pPr>
    <w:rPr>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
    <w:basedOn w:val="Heading1"/>
    <w:autoRedefine/>
    <w:uiPriority w:val="99"/>
    <w:qFormat/>
    <w:rsid w:val="001C2C5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2"/>
      <w:szCs w:val="22"/>
      <w:lang w:eastAsia="zh-CN"/>
    </w:rPr>
  </w:style>
  <w:style w:type="character" w:customStyle="1" w:styleId="cardChar">
    <w:name w:val="card Char"/>
    <w:locked/>
    <w:rsid w:val="001C2C5E"/>
    <w:rPr>
      <w:rFonts w:ascii="Times New Roman" w:eastAsia="Times New Roman" w:hAnsi="Times New Roman" w:cs="Times New Roman"/>
      <w:sz w:val="20"/>
      <w:szCs w:val="20"/>
      <w:lang w:val="x-none" w:eastAsia="x-none"/>
    </w:rPr>
  </w:style>
  <w:style w:type="paragraph" w:customStyle="1" w:styleId="msonormal0">
    <w:name w:val="msonormal"/>
    <w:basedOn w:val="Normal"/>
    <w:rsid w:val="001C2C5E"/>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1C2C5E"/>
    <w:rPr>
      <w:color w:val="605E5C"/>
      <w:shd w:val="clear" w:color="auto" w:fill="E1DFDD"/>
    </w:rPr>
  </w:style>
  <w:style w:type="character" w:customStyle="1" w:styleId="underline">
    <w:name w:val="underline"/>
    <w:qFormat/>
    <w:rsid w:val="001C2C5E"/>
    <w:rPr>
      <w:b/>
      <w:u w:val="single"/>
    </w:rPr>
  </w:style>
  <w:style w:type="paragraph" w:customStyle="1" w:styleId="Shrink">
    <w:name w:val="Shrink"/>
    <w:rsid w:val="001C2C5E"/>
    <w:pPr>
      <w:ind w:left="288" w:right="288"/>
    </w:pPr>
    <w:rPr>
      <w:rFonts w:ascii="Garamond" w:eastAsia="Times New Roman" w:hAnsi="Garamond" w:cs="Times New Roman"/>
      <w:sz w:val="12"/>
    </w:rPr>
  </w:style>
  <w:style w:type="paragraph" w:styleId="ListParagraph">
    <w:name w:val="List Paragraph"/>
    <w:basedOn w:val="Normal"/>
    <w:uiPriority w:val="34"/>
    <w:qFormat/>
    <w:rsid w:val="001C2C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science/the-lay-scientist/2015/may/06/how-can-our-future-mars-colonies-be-free-of-sexism-and-racism%20//" TargetMode="External"/><Relationship Id="rId18" Type="http://schemas.openxmlformats.org/officeDocument/2006/relationships/hyperlink" Target="https://www.jacobinmag.com/2021/09/socialist-space-exploration-publicly-funded-nasa-education-futurism" TargetMode="External"/><Relationship Id="rId3" Type="http://schemas.openxmlformats.org/officeDocument/2006/relationships/customXml" Target="../customXml/item3.xml"/><Relationship Id="rId21" Type="http://schemas.openxmlformats.org/officeDocument/2006/relationships/hyperlink" Target="https://ilg2.org/2018/10/04/a-constitution-for-mars-a-call-for-founding-feminists/" TargetMode="External"/><Relationship Id="rId7" Type="http://schemas.openxmlformats.org/officeDocument/2006/relationships/settings" Target="settings.xml"/><Relationship Id="rId12" Type="http://schemas.openxmlformats.org/officeDocument/2006/relationships/hyperlink" Target="https://www.nbcnews.com/think/opinion/patriarchal-race-colonize-mars-just-another-example-male-entitlement-ncna849681" TargetMode="External"/><Relationship Id="rId17" Type="http://schemas.openxmlformats.org/officeDocument/2006/relationships/hyperlink" Target="https://doi.org/10.1007/978-981-15-8924-9_12%20//" TargetMode="External"/><Relationship Id="rId2" Type="http://schemas.openxmlformats.org/officeDocument/2006/relationships/customXml" Target="../customXml/item2.xml"/><Relationship Id="rId16" Type="http://schemas.openxmlformats.org/officeDocument/2006/relationships/hyperlink" Target="http://www.newstatesman.com/2014/02/death-mars%5d" TargetMode="External"/><Relationship Id="rId20" Type="http://schemas.openxmlformats.org/officeDocument/2006/relationships/hyperlink" Target="https://worldlyir.wordpress.com/2015/08/03/gendering-extinc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trinemarcal.com/blog/male-billionaires-go-to-space-women-are-left-on-the-ground" TargetMode="External"/><Relationship Id="rId5" Type="http://schemas.openxmlformats.org/officeDocument/2006/relationships/numbering" Target="numbering.xml"/><Relationship Id="rId15" Type="http://schemas.openxmlformats.org/officeDocument/2006/relationships/hyperlink" Target="http://blogs.scientificamerican.com/urban-scientist/2015/03/26/when-discussing-humanitys-next-move-to-space-the-language-we-use-matters/" TargetMode="External"/><Relationship Id="rId23" Type="http://schemas.openxmlformats.org/officeDocument/2006/relationships/theme" Target="theme/theme1.xml"/><Relationship Id="rId10" Type="http://schemas.openxmlformats.org/officeDocument/2006/relationships/hyperlink" Target="https://www.indiependent.co.uk/we-need-more-women-in-space-not-billionaires/" TargetMode="External"/><Relationship Id="rId19" Type="http://schemas.openxmlformats.org/officeDocument/2006/relationships/hyperlink" Target="https://doi.org/10.1080/09644019508414231)//hwckd" TargetMode="External"/><Relationship Id="rId4" Type="http://schemas.openxmlformats.org/officeDocument/2006/relationships/customXml" Target="../customXml/item4.xml"/><Relationship Id="rId9" Type="http://schemas.openxmlformats.org/officeDocument/2006/relationships/hyperlink" Target="https://www.inverse.com/science/billionaire-space-cowboys" TargetMode="External"/><Relationship Id="rId14" Type="http://schemas.openxmlformats.org/officeDocument/2006/relationships/hyperlink" Target="http://www.nbcnews.com/id/6955149/ns/technology_and_science-space/t/does-mars-need-women-russians-say-no/"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13715</Words>
  <Characters>76124</Characters>
  <Application>Microsoft Office Word</Application>
  <DocSecurity>0</DocSecurity>
  <Lines>885</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89729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2022-02-21T00:23:00Z</dcterms:created>
  <dcterms:modified xsi:type="dcterms:W3CDTF">2022-02-21T00:23:00Z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