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0130B" w14:textId="77777777" w:rsidR="003E70E4" w:rsidRPr="001468AA" w:rsidRDefault="003E70E4" w:rsidP="003E70E4">
      <w:pPr>
        <w:keepNext/>
        <w:keepLines/>
        <w:pageBreakBefore/>
        <w:spacing w:before="40" w:after="0"/>
        <w:jc w:val="center"/>
        <w:outlineLvl w:val="1"/>
        <w:rPr>
          <w:rFonts w:eastAsiaTheme="majorEastAsia" w:cstheme="majorBidi"/>
          <w:b/>
          <w:sz w:val="44"/>
          <w:szCs w:val="26"/>
          <w:u w:val="double"/>
        </w:rPr>
      </w:pPr>
      <w:r w:rsidRPr="001468AA">
        <w:rPr>
          <w:rFonts w:eastAsiaTheme="majorEastAsia" w:cstheme="majorBidi"/>
          <w:b/>
          <w:sz w:val="44"/>
          <w:szCs w:val="26"/>
          <w:u w:val="double"/>
        </w:rPr>
        <w:t>1AC – Capitalism</w:t>
      </w:r>
    </w:p>
    <w:p w14:paraId="0B2776F3" w14:textId="77777777" w:rsidR="003E70E4" w:rsidRPr="001468AA" w:rsidRDefault="003E70E4" w:rsidP="003E70E4">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1: The Space Industrial Complex </w:t>
      </w:r>
    </w:p>
    <w:p w14:paraId="040AF59D" w14:textId="77777777" w:rsidR="003E70E4" w:rsidRPr="001468AA" w:rsidRDefault="003E70E4" w:rsidP="003E70E4"/>
    <w:p w14:paraId="337D3764" w14:textId="77777777" w:rsidR="003E70E4" w:rsidRPr="001468AA" w:rsidRDefault="003E70E4" w:rsidP="003E70E4"/>
    <w:p w14:paraId="65C2C95F" w14:textId="77777777" w:rsidR="003E70E4" w:rsidRDefault="003E70E4" w:rsidP="003E70E4">
      <w:pPr>
        <w:pStyle w:val="Heading4"/>
      </w:pPr>
      <w:r>
        <w:t>Private space activity is expanding, 2022 is the crucial year to demonstrate profitability</w:t>
      </w:r>
    </w:p>
    <w:p w14:paraId="7CB43DBD" w14:textId="77777777" w:rsidR="003E70E4" w:rsidRPr="00CB6CFC" w:rsidRDefault="003E70E4" w:rsidP="003E70E4">
      <w:pPr>
        <w:rPr>
          <w:rStyle w:val="Style13ptBold"/>
        </w:rPr>
      </w:pPr>
      <w:r w:rsidRPr="00CB6CFC">
        <w:rPr>
          <w:rStyle w:val="Style13ptBold"/>
        </w:rPr>
        <w:t>Kramer 1-4-22</w:t>
      </w:r>
    </w:p>
    <w:p w14:paraId="29B18202" w14:textId="77777777" w:rsidR="003E70E4" w:rsidRPr="00CB6CFC" w:rsidRDefault="003E70E4" w:rsidP="003E70E4">
      <w:pPr>
        <w:rPr>
          <w:sz w:val="16"/>
          <w:lang w:val="es-ES"/>
        </w:rPr>
      </w:pPr>
      <w:r w:rsidRPr="00CB6CFC">
        <w:rPr>
          <w:sz w:val="16"/>
          <w:lang w:val="es-ES"/>
        </w:rPr>
        <w:t>(Miriam, https://www.axios.com/private-human-spaceflight-2022-8ec6082a-e3ae-4d6b-8073-3f8af3e7e2a5.html)</w:t>
      </w:r>
    </w:p>
    <w:p w14:paraId="19D5546E" w14:textId="77777777" w:rsidR="003E70E4" w:rsidRPr="00CB6CFC" w:rsidRDefault="003E70E4" w:rsidP="003E70E4">
      <w:r w:rsidRPr="00CB6CFC">
        <w:rPr>
          <w:sz w:val="16"/>
        </w:rPr>
        <w:t xml:space="preserve">The </w:t>
      </w:r>
      <w:r w:rsidRPr="006220F5">
        <w:rPr>
          <w:rStyle w:val="StyleUnderline"/>
          <w:highlight w:val="green"/>
        </w:rPr>
        <w:t>private</w:t>
      </w:r>
      <w:r w:rsidRPr="00CB6CFC">
        <w:rPr>
          <w:rStyle w:val="StyleUnderline"/>
        </w:rPr>
        <w:t xml:space="preserve"> </w:t>
      </w:r>
      <w:r w:rsidRPr="00CB6CFC">
        <w:rPr>
          <w:sz w:val="16"/>
        </w:rPr>
        <w:t xml:space="preserve">human </w:t>
      </w:r>
      <w:r w:rsidRPr="006220F5">
        <w:rPr>
          <w:rStyle w:val="StyleUnderline"/>
          <w:highlight w:val="green"/>
        </w:rPr>
        <w:t>space</w:t>
      </w:r>
      <w:r w:rsidRPr="00CB6CFC">
        <w:rPr>
          <w:rStyle w:val="StyleUnderline"/>
        </w:rPr>
        <w:t xml:space="preserve">flight </w:t>
      </w:r>
      <w:r w:rsidRPr="00CB6CFC">
        <w:rPr>
          <w:sz w:val="16"/>
        </w:rPr>
        <w:t xml:space="preserve">industry </w:t>
      </w:r>
      <w:r w:rsidRPr="00CB6CFC">
        <w:rPr>
          <w:rStyle w:val="StyleUnderline"/>
        </w:rPr>
        <w:t xml:space="preserve">delivered on long-held </w:t>
      </w:r>
      <w:r w:rsidRPr="006220F5">
        <w:rPr>
          <w:rStyle w:val="StyleUnderline"/>
          <w:highlight w:val="green"/>
        </w:rPr>
        <w:t>promises in</w:t>
      </w:r>
      <w:r w:rsidRPr="00CB6CFC">
        <w:rPr>
          <w:rStyle w:val="StyleUnderline"/>
        </w:rPr>
        <w:t xml:space="preserve"> 2021</w:t>
      </w:r>
      <w:r w:rsidRPr="00CB6CFC">
        <w:rPr>
          <w:sz w:val="16"/>
        </w:rPr>
        <w:t xml:space="preserve">, </w:t>
      </w:r>
      <w:r w:rsidRPr="00CB6CFC">
        <w:rPr>
          <w:rStyle w:val="Emphasis"/>
        </w:rPr>
        <w:t xml:space="preserve">but </w:t>
      </w:r>
      <w:r w:rsidRPr="006220F5">
        <w:rPr>
          <w:rStyle w:val="Emphasis"/>
          <w:highlight w:val="green"/>
        </w:rPr>
        <w:t>2022</w:t>
      </w:r>
      <w:r w:rsidRPr="00CB6CFC">
        <w:rPr>
          <w:rStyle w:val="Emphasis"/>
        </w:rPr>
        <w:t xml:space="preserve">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6220F5">
        <w:rPr>
          <w:rStyle w:val="StyleUnderline"/>
          <w:highlight w:val="green"/>
        </w:rPr>
        <w:t>will</w:t>
      </w:r>
      <w:r w:rsidRPr="00CB6CFC">
        <w:rPr>
          <w:rStyle w:val="StyleUnderline"/>
        </w:rPr>
        <w:t xml:space="preserve"> need to </w:t>
      </w:r>
      <w:r w:rsidRPr="006220F5">
        <w:rPr>
          <w:rStyle w:val="StyleUnderline"/>
          <w:highlight w:val="green"/>
        </w:rPr>
        <w:t>turn</w:t>
      </w:r>
      <w:r w:rsidRPr="00CB6CFC">
        <w:rPr>
          <w:rStyle w:val="StyleUnderline"/>
        </w:rPr>
        <w:t xml:space="preserve"> the extraordinary </w:t>
      </w:r>
      <w:r w:rsidRPr="006220F5">
        <w:rPr>
          <w:rStyle w:val="StyleUnderline"/>
          <w:highlight w:val="green"/>
        </w:rPr>
        <w:t>feats</w:t>
      </w:r>
      <w:r w:rsidRPr="00CB6CFC">
        <w:rPr>
          <w:rStyle w:val="StyleUnderline"/>
        </w:rPr>
        <w:t xml:space="preserve"> of the last year </w:t>
      </w:r>
      <w:r w:rsidRPr="006220F5">
        <w:rPr>
          <w:rStyle w:val="StyleUnderline"/>
          <w:highlight w:val="green"/>
        </w:rPr>
        <w:t xml:space="preserve">into </w:t>
      </w:r>
      <w:r w:rsidRPr="006220F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6220F5">
        <w:rPr>
          <w:rStyle w:val="StyleUnderline"/>
          <w:highlight w:val="green"/>
        </w:rPr>
        <w:t>companies are trying to demonstrate they can</w:t>
      </w:r>
      <w:r w:rsidRPr="00CB6CFC">
        <w:rPr>
          <w:rStyle w:val="StyleUnderline"/>
        </w:rPr>
        <w:t xml:space="preserve"> consistently </w:t>
      </w:r>
      <w:r w:rsidRPr="006220F5">
        <w:rPr>
          <w:rStyle w:val="StyleUnderline"/>
          <w:highlight w:val="green"/>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 xml:space="preserve">That means </w:t>
      </w:r>
      <w:r w:rsidRPr="006220F5">
        <w:rPr>
          <w:rStyle w:val="StyleUnderline"/>
          <w:highlight w:val="green"/>
        </w:rPr>
        <w:t>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6220F5">
        <w:rPr>
          <w:rStyle w:val="StyleUnderline"/>
          <w:highlight w:val="green"/>
        </w:rPr>
        <w:t>they can get into</w:t>
      </w:r>
      <w:r w:rsidRPr="00CB6CFC">
        <w:rPr>
          <w:rStyle w:val="StyleUnderline"/>
        </w:rPr>
        <w:t xml:space="preserve"> "some sort of </w:t>
      </w:r>
      <w:r w:rsidRPr="006220F5">
        <w:rPr>
          <w:rStyle w:val="StyleUnderline"/>
          <w:highlight w:val="green"/>
        </w:rPr>
        <w:t>rhythm and make</w:t>
      </w:r>
      <w:r w:rsidRPr="00CB6CFC">
        <w:rPr>
          <w:rStyle w:val="StyleUnderline"/>
        </w:rPr>
        <w:t xml:space="preserve"> some </w:t>
      </w:r>
      <w:r w:rsidRPr="006220F5">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w:t>
      </w:r>
      <w:r w:rsidRPr="006220F5">
        <w:rPr>
          <w:rStyle w:val="StyleUnderline"/>
          <w:highlight w:val="green"/>
        </w:rPr>
        <w:t>Last year</w:t>
      </w:r>
      <w:r w:rsidRPr="00CB6CFC">
        <w:rPr>
          <w:rStyle w:val="StyleUnderline"/>
        </w:rPr>
        <w:t xml:space="preserve">, </w:t>
      </w:r>
      <w:r w:rsidRPr="006220F5">
        <w:rPr>
          <w:rStyle w:val="StyleUnderline"/>
          <w:highlight w:val="green"/>
        </w:rPr>
        <w:t>the</w:t>
      </w:r>
      <w:r w:rsidRPr="00CB6CFC">
        <w:rPr>
          <w:rStyle w:val="StyleUnderline"/>
        </w:rPr>
        <w:t xml:space="preserve"> private spaceflight </w:t>
      </w:r>
      <w:r w:rsidRPr="006220F5">
        <w:rPr>
          <w:rStyle w:val="StyleUnderline"/>
          <w:highlight w:val="green"/>
        </w:rPr>
        <w:t>industry showed what it can do</w:t>
      </w:r>
      <w:r w:rsidRPr="00CB6CFC">
        <w:rPr>
          <w:rStyle w:val="StyleUnderline"/>
        </w:rPr>
        <w:t xml:space="preserve">, but </w:t>
      </w:r>
      <w:r w:rsidRPr="006220F5">
        <w:rPr>
          <w:rStyle w:val="StyleUnderline"/>
          <w:highlight w:val="green"/>
        </w:rPr>
        <w:t>this year, these</w:t>
      </w:r>
      <w:r w:rsidRPr="00CB6CFC">
        <w:rPr>
          <w:rStyle w:val="StyleUnderline"/>
        </w:rPr>
        <w:t xml:space="preserve"> companies </w:t>
      </w:r>
      <w:r w:rsidRPr="006220F5">
        <w:rPr>
          <w:rStyle w:val="StyleUnderline"/>
          <w:highlight w:val="green"/>
        </w:rPr>
        <w:t>will</w:t>
      </w:r>
      <w:r w:rsidRPr="00CB6CFC">
        <w:rPr>
          <w:rStyle w:val="StyleUnderline"/>
        </w:rPr>
        <w:t xml:space="preserve"> need to </w:t>
      </w:r>
      <w:r w:rsidRPr="006220F5">
        <w:rPr>
          <w:rStyle w:val="StyleUnderline"/>
          <w:highlight w:val="green"/>
        </w:rPr>
        <w:t>capitalize on it</w:t>
      </w:r>
      <w:r w:rsidRPr="006220F5">
        <w:rPr>
          <w:sz w:val="16"/>
          <w:highlight w:val="green"/>
        </w:rPr>
        <w:t>.</w:t>
      </w:r>
    </w:p>
    <w:p w14:paraId="2814C14D" w14:textId="77777777" w:rsidR="003E70E4" w:rsidRPr="003257BF" w:rsidRDefault="003E70E4" w:rsidP="003E70E4"/>
    <w:p w14:paraId="3F48696F" w14:textId="77777777" w:rsidR="003E70E4" w:rsidRDefault="003E70E4" w:rsidP="003E70E4">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5801A595" w14:textId="77777777" w:rsidR="003E70E4" w:rsidRPr="00894FCE" w:rsidRDefault="003E70E4" w:rsidP="003E70E4">
      <w:pPr>
        <w:rPr>
          <w:rStyle w:val="Style13ptBold"/>
        </w:rPr>
      </w:pPr>
      <w:r w:rsidRPr="00894FCE">
        <w:rPr>
          <w:rStyle w:val="Style13ptBold"/>
        </w:rPr>
        <w:t>Penny 20</w:t>
      </w:r>
    </w:p>
    <w:p w14:paraId="523A324C" w14:textId="77777777" w:rsidR="003E70E4" w:rsidRPr="00ED54B0" w:rsidRDefault="003E70E4" w:rsidP="003E70E4">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1DA88067" w14:textId="77777777" w:rsidR="003E70E4" w:rsidRPr="00945055" w:rsidRDefault="003E70E4" w:rsidP="003E70E4">
      <w:pPr>
        <w:rPr>
          <w:rStyle w:val="Emphasis"/>
          <w:b w:val="0"/>
          <w:iCs w:val="0"/>
        </w:rPr>
      </w:pPr>
      <w:r w:rsidRPr="00ED54B0">
        <w:rPr>
          <w:rStyle w:val="StyleUnderline"/>
        </w:rPr>
        <w:t>The eye</w:t>
      </w:r>
      <w:r w:rsidRPr="00ED5156">
        <w:rPr>
          <w:rStyle w:val="StyleUnderline"/>
        </w:rPr>
        <w:t xml:space="preserve">-watering upfront </w:t>
      </w:r>
      <w:r w:rsidRPr="006220F5">
        <w:rPr>
          <w:rStyle w:val="StyleUnderline"/>
          <w:highlight w:val="green"/>
        </w:rPr>
        <w:t>costs</w:t>
      </w:r>
      <w:r w:rsidRPr="00ED5156">
        <w:rPr>
          <w:rStyle w:val="StyleUnderline"/>
        </w:rPr>
        <w:t xml:space="preserve"> of these exploratory, high-risk, high-reward endeavors can be </w:t>
      </w:r>
      <w:r w:rsidRPr="006220F5">
        <w:rPr>
          <w:rStyle w:val="StyleUnderline"/>
          <w:highlight w:val="green"/>
        </w:rPr>
        <w:t>absorbed</w:t>
      </w:r>
      <w:r w:rsidRPr="00ED5156">
        <w:rPr>
          <w:rStyle w:val="StyleUnderline"/>
        </w:rPr>
        <w:t xml:space="preserve"> </w:t>
      </w:r>
      <w:r w:rsidRPr="006220F5">
        <w:rPr>
          <w:rStyle w:val="StyleUnderline"/>
          <w:highlight w:val="green"/>
        </w:rPr>
        <w:t>by</w:t>
      </w:r>
      <w:r w:rsidRPr="00ED5156">
        <w:rPr>
          <w:rStyle w:val="StyleUnderline"/>
        </w:rPr>
        <w:t xml:space="preserve"> Silicon Valley venture capitalists and the personal fortunes of its </w:t>
      </w:r>
      <w:r w:rsidRPr="006220F5">
        <w:rPr>
          <w:rStyle w:val="StyleUnderline"/>
          <w:highlight w:val="green"/>
        </w:rPr>
        <w:t>aristocracy</w:t>
      </w:r>
      <w:r w:rsidRPr="00ED5156">
        <w:rPr>
          <w:rStyle w:val="Emphasis"/>
        </w:rPr>
        <w:t xml:space="preserve">. A </w:t>
      </w:r>
      <w:r w:rsidRPr="006220F5">
        <w:rPr>
          <w:rStyle w:val="Emphasis"/>
          <w:highlight w:val="green"/>
        </w:rPr>
        <w:t>concentration</w:t>
      </w:r>
      <w:r w:rsidRPr="00ED5156">
        <w:rPr>
          <w:rStyle w:val="Emphasis"/>
        </w:rPr>
        <w:t xml:space="preserve"> of capital stands </w:t>
      </w:r>
      <w:r w:rsidRPr="006220F5">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6220F5">
        <w:rPr>
          <w:rStyle w:val="Emphasis"/>
          <w:highlight w:val="green"/>
        </w:rPr>
        <w:t xml:space="preserve">mythology of </w:t>
      </w:r>
      <w:r w:rsidRPr="00ED5156">
        <w:rPr>
          <w:rStyle w:val="Emphasis"/>
        </w:rPr>
        <w:t xml:space="preserve">moonshot </w:t>
      </w:r>
      <w:r w:rsidRPr="006220F5">
        <w:rPr>
          <w:rStyle w:val="Emphasis"/>
          <w:highlight w:val="green"/>
        </w:rPr>
        <w:t>genius</w:t>
      </w:r>
      <w:r w:rsidRPr="00ED5156">
        <w:rPr>
          <w:rStyle w:val="Emphasis"/>
        </w:rPr>
        <w:t xml:space="preserve"> </w:t>
      </w:r>
      <w:r w:rsidRPr="006220F5">
        <w:rPr>
          <w:rStyle w:val="Emphasis"/>
          <w:highlight w:val="green"/>
        </w:rPr>
        <w:t>that drives</w:t>
      </w:r>
      <w:r w:rsidRPr="00ED5156">
        <w:rPr>
          <w:rStyle w:val="Emphasis"/>
        </w:rPr>
        <w:t xml:space="preserve"> human </w:t>
      </w:r>
      <w:r w:rsidRPr="006220F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6220F5">
        <w:rPr>
          <w:rStyle w:val="StyleUnderline"/>
          <w:highlight w:val="green"/>
        </w:rPr>
        <w:t xml:space="preserve">twinned with </w:t>
      </w:r>
      <w:r w:rsidRPr="006220F5">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6220F5">
        <w:rPr>
          <w:rStyle w:val="Emphasis"/>
          <w:highlight w:val="green"/>
        </w:rPr>
        <w:t>monopolies flourish</w:t>
      </w:r>
      <w:r w:rsidRPr="00ED5156">
        <w:rPr>
          <w:rStyle w:val="StyleUnderline"/>
        </w:rPr>
        <w:t xml:space="preserve">. The </w:t>
      </w:r>
      <w:r w:rsidRPr="006220F5">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6220F5">
        <w:rPr>
          <w:rStyle w:val="StyleUnderline"/>
          <w:highlight w:val="green"/>
        </w:rPr>
        <w:t>for whom</w:t>
      </w:r>
      <w:r w:rsidRPr="00ED5156">
        <w:rPr>
          <w:rStyle w:val="StyleUnderline"/>
        </w:rPr>
        <w:t xml:space="preserve">? </w:t>
      </w:r>
      <w:r w:rsidRPr="00ED5156">
        <w:rPr>
          <w:rStyle w:val="Emphasis"/>
        </w:rPr>
        <w:t xml:space="preserve">These </w:t>
      </w:r>
      <w:r w:rsidRPr="006220F5">
        <w:rPr>
          <w:rStyle w:val="Emphasis"/>
          <w:highlight w:val="green"/>
        </w:rPr>
        <w:t>ventures</w:t>
      </w:r>
      <w:r w:rsidRPr="00ED5156">
        <w:rPr>
          <w:rStyle w:val="Emphasis"/>
        </w:rPr>
        <w:t xml:space="preserve"> </w:t>
      </w:r>
      <w:r w:rsidRPr="006220F5">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6220F5">
        <w:rPr>
          <w:rStyle w:val="StyleUnderline"/>
          <w:highlight w:val="green"/>
        </w:rPr>
        <w:t>expanding industry</w:t>
      </w:r>
      <w:r w:rsidRPr="00ED5156">
        <w:rPr>
          <w:rStyle w:val="StyleUnderline"/>
        </w:rPr>
        <w:t xml:space="preserve"> beyond Earth </w:t>
      </w:r>
      <w:r w:rsidRPr="006220F5">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6220F5">
        <w:rPr>
          <w:rStyle w:val="StyleUnderline"/>
          <w:highlight w:val="green"/>
        </w:rPr>
        <w:t>But</w:t>
      </w:r>
      <w:r w:rsidRPr="006220F5">
        <w:rPr>
          <w:sz w:val="16"/>
          <w:highlight w:val="green"/>
        </w:rPr>
        <w:t xml:space="preserve"> </w:t>
      </w:r>
      <w:r w:rsidRPr="006220F5">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6220F5">
        <w:rPr>
          <w:rStyle w:val="Emphasis"/>
          <w:highlight w:val="green"/>
        </w:rPr>
        <w:t>legal and political fixes</w:t>
      </w:r>
      <w:r w:rsidRPr="006220F5">
        <w:rPr>
          <w:sz w:val="16"/>
          <w:highlight w:val="green"/>
        </w:rPr>
        <w:t xml:space="preserve"> </w:t>
      </w:r>
      <w:r w:rsidRPr="006220F5">
        <w:rPr>
          <w:rStyle w:val="StyleUnderline"/>
          <w:highlight w:val="green"/>
        </w:rPr>
        <w:t>are required.</w:t>
      </w:r>
      <w:r w:rsidRPr="00ED5156">
        <w:rPr>
          <w:rStyle w:val="StyleUnderline"/>
        </w:rPr>
        <w:t xml:space="preserve"> If you exclusively </w:t>
      </w:r>
      <w:r w:rsidRPr="006220F5">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6220F5">
        <w:rPr>
          <w:rStyle w:val="StyleUnderline"/>
          <w:highlight w:val="green"/>
        </w:rPr>
        <w:t>charge whatever you like</w:t>
      </w:r>
      <w:r w:rsidRPr="00ED5156">
        <w:rPr>
          <w:rStyle w:val="StyleUnderline"/>
        </w:rPr>
        <w:t xml:space="preserve"> for platinum. The </w:t>
      </w:r>
      <w:r w:rsidRPr="006220F5">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6220F5">
        <w:rPr>
          <w:rStyle w:val="StyleUnderline"/>
          <w:highlight w:val="green"/>
        </w:rPr>
        <w:t>latest phase of capitalism</w:t>
      </w:r>
      <w:r w:rsidRPr="00ED5156">
        <w:rPr>
          <w:rStyle w:val="StyleUnderline"/>
        </w:rPr>
        <w:t xml:space="preserve">, as national growth slows, productive industries dwindle and </w:t>
      </w:r>
      <w:r w:rsidRPr="006220F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6220F5">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6220F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6220F5">
        <w:rPr>
          <w:rStyle w:val="Emphasis"/>
          <w:highlight w:val="green"/>
        </w:rPr>
        <w:t>Military might physically captures</w:t>
      </w:r>
      <w:r w:rsidRPr="00ED5156">
        <w:rPr>
          <w:rStyle w:val="Emphasis"/>
        </w:rPr>
        <w:t xml:space="preserve"> and secures </w:t>
      </w:r>
      <w:r w:rsidRPr="006220F5">
        <w:rPr>
          <w:rStyle w:val="Emphasis"/>
          <w:highlight w:val="green"/>
        </w:rPr>
        <w:t>territory</w:t>
      </w:r>
      <w:r w:rsidRPr="00ED5156">
        <w:rPr>
          <w:rStyle w:val="Emphasis"/>
        </w:rPr>
        <w:t xml:space="preserve">, </w:t>
      </w:r>
      <w:r w:rsidRPr="006220F5">
        <w:rPr>
          <w:rStyle w:val="Emphasis"/>
          <w:highlight w:val="green"/>
        </w:rPr>
        <w:t>enforces</w:t>
      </w:r>
      <w:r w:rsidRPr="00ED5156">
        <w:rPr>
          <w:rStyle w:val="Emphasis"/>
        </w:rPr>
        <w:t xml:space="preserve"> the </w:t>
      </w:r>
      <w:r w:rsidRPr="006220F5">
        <w:rPr>
          <w:rStyle w:val="Emphasis"/>
          <w:highlight w:val="green"/>
        </w:rPr>
        <w:t>American</w:t>
      </w:r>
      <w:r w:rsidRPr="00ED5156">
        <w:rPr>
          <w:rStyle w:val="Emphasis"/>
        </w:rPr>
        <w:t xml:space="preserve"> political and legal </w:t>
      </w:r>
      <w:r w:rsidRPr="006220F5">
        <w:rPr>
          <w:rStyle w:val="Emphasis"/>
          <w:highlight w:val="green"/>
        </w:rPr>
        <w:t>apparatus</w:t>
      </w:r>
      <w:r w:rsidRPr="00ED5156">
        <w:rPr>
          <w:rStyle w:val="Emphasis"/>
        </w:rPr>
        <w:t xml:space="preserve"> </w:t>
      </w:r>
      <w:r w:rsidRPr="006220F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6220F5">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w:t>
      </w:r>
      <w:r w:rsidRPr="00ED5156">
        <w:rPr>
          <w:rStyle w:val="StyleUnderline"/>
          <w:rFonts w:ascii="Times New Roman" w:hAnsi="Times New Roman" w:cs="Times New Roman"/>
        </w:rPr>
        <w:t> </w:t>
      </w:r>
      <w:r w:rsidRPr="00ED5156">
        <w:rPr>
          <w:rStyle w:val="StyleUnderline"/>
          <w:rFonts w:cs="Georgia"/>
        </w:rPr>
        <w:t>—</w:t>
      </w:r>
      <w:r w:rsidRPr="00ED5156">
        <w:rPr>
          <w:rStyle w:val="StyleUnderline"/>
          <w:rFonts w:ascii="Times New Roman" w:hAnsi="Times New Roman" w:cs="Times New Roman"/>
        </w:rPr>
        <w:t> </w:t>
      </w:r>
      <w:r w:rsidRPr="00ED5156">
        <w:rPr>
          <w:rStyle w:val="StyleUnderline"/>
        </w:rPr>
        <w:t>backed by the military and legal capacities of earthbound nations.</w:t>
      </w:r>
      <w:r w:rsidRPr="00ED5156">
        <w:rPr>
          <w:sz w:val="16"/>
        </w:rPr>
        <w:t xml:space="preserve"> </w:t>
      </w:r>
      <w:r w:rsidRPr="006220F5">
        <w:rPr>
          <w:rStyle w:val="Emphasis"/>
          <w:highlight w:val="green"/>
        </w:rPr>
        <w:t>Colonialism</w:t>
      </w:r>
      <w:r w:rsidRPr="00ED5156">
        <w:rPr>
          <w:rStyle w:val="Emphasis"/>
        </w:rPr>
        <w:t xml:space="preserve"> in </w:t>
      </w:r>
      <w:r w:rsidRPr="006220F5">
        <w:rPr>
          <w:rStyle w:val="Emphasis"/>
          <w:highlight w:val="green"/>
        </w:rPr>
        <w:t>space</w:t>
      </w:r>
      <w:r w:rsidRPr="00ED5156">
        <w:rPr>
          <w:rStyle w:val="Emphasis"/>
        </w:rPr>
        <w:t xml:space="preserve"> is </w:t>
      </w:r>
      <w:r w:rsidRPr="006220F5">
        <w:rPr>
          <w:rStyle w:val="Emphasis"/>
          <w:highlight w:val="green"/>
        </w:rPr>
        <w:t>not some post-humanist utopia</w:t>
      </w:r>
      <w:r w:rsidRPr="00ED5156">
        <w:rPr>
          <w:sz w:val="16"/>
        </w:rPr>
        <w:t xml:space="preserve">, </w:t>
      </w:r>
      <w:r w:rsidRPr="006220F5">
        <w:rPr>
          <w:rStyle w:val="StyleUnderline"/>
          <w:highlight w:val="green"/>
        </w:rPr>
        <w:t>but the age-old dominion of</w:t>
      </w:r>
      <w:r w:rsidRPr="00ED5156">
        <w:rPr>
          <w:rStyle w:val="StyleUnderline"/>
        </w:rPr>
        <w:t xml:space="preserve"> land </w:t>
      </w:r>
      <w:r w:rsidRPr="006220F5">
        <w:rPr>
          <w:rStyle w:val="StyleUnderline"/>
          <w:highlight w:val="green"/>
        </w:rPr>
        <w:t>barons</w:t>
      </w:r>
      <w:r w:rsidRPr="00ED5156">
        <w:rPr>
          <w:rStyle w:val="StyleUnderline"/>
        </w:rPr>
        <w:t xml:space="preserve"> </w:t>
      </w:r>
      <w:r w:rsidRPr="006220F5">
        <w:rPr>
          <w:rStyle w:val="StyleUnderline"/>
          <w:highlight w:val="green"/>
        </w:rPr>
        <w:t>and</w:t>
      </w:r>
      <w:r w:rsidRPr="00ED5156">
        <w:rPr>
          <w:rStyle w:val="StyleUnderline"/>
        </w:rPr>
        <w:t xml:space="preserve"> mining </w:t>
      </w:r>
      <w:r w:rsidRPr="006220F5">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6452AD62" w14:textId="77777777" w:rsidR="003E70E4" w:rsidRDefault="003E70E4" w:rsidP="003E70E4"/>
    <w:p w14:paraId="52D26AC2" w14:textId="77777777" w:rsidR="003E70E4" w:rsidRPr="001468AA" w:rsidRDefault="003E70E4" w:rsidP="003E70E4">
      <w:pPr>
        <w:keepNext/>
        <w:keepLines/>
        <w:spacing w:before="40" w:after="0"/>
        <w:outlineLvl w:val="3"/>
        <w:rPr>
          <w:rFonts w:eastAsiaTheme="majorEastAsia" w:cstheme="majorBidi"/>
          <w:b/>
          <w:iCs/>
          <w:sz w:val="26"/>
        </w:rPr>
      </w:pPr>
      <w:r w:rsidRPr="001468AA">
        <w:rPr>
          <w:rFonts w:eastAsiaTheme="majorEastAsia" w:cstheme="majorBidi"/>
          <w:b/>
          <w:iCs/>
          <w:sz w:val="26"/>
        </w:rPr>
        <w:t>Capitalism is not natural or inevitable, extending it to space is a political choice. Empirics prove it will be disastrous</w:t>
      </w:r>
    </w:p>
    <w:p w14:paraId="6D566C5D" w14:textId="77777777" w:rsidR="003E70E4" w:rsidRPr="001468AA" w:rsidRDefault="003E70E4" w:rsidP="003E70E4">
      <w:pPr>
        <w:rPr>
          <w:b/>
          <w:bCs/>
          <w:sz w:val="26"/>
        </w:rPr>
      </w:pPr>
      <w:r w:rsidRPr="001468AA">
        <w:rPr>
          <w:b/>
          <w:bCs/>
          <w:sz w:val="26"/>
        </w:rPr>
        <w:t>Penny 20</w:t>
      </w:r>
    </w:p>
    <w:p w14:paraId="27882E76" w14:textId="77777777" w:rsidR="003E70E4" w:rsidRPr="001468AA" w:rsidRDefault="003E70E4" w:rsidP="003E70E4">
      <w:pPr>
        <w:rPr>
          <w:sz w:val="16"/>
        </w:rPr>
      </w:pPr>
      <w:r w:rsidRPr="001468AA">
        <w:rPr>
          <w:sz w:val="16"/>
        </w:rPr>
        <w:t xml:space="preserve">(ELEANOR PENNY is a writer, poet and essayist based in London. She is a senior editor at Novara Media, </w:t>
      </w:r>
      <w:hyperlink r:id="rId10" w:history="1">
        <w:r w:rsidRPr="001468AA">
          <w:rPr>
            <w:sz w:val="16"/>
          </w:rPr>
          <w:t>https://inthesetimes.com/article/space-privatization-future-technology-silicon-valley-elon-musk-jeff-bezos</w:t>
        </w:r>
      </w:hyperlink>
      <w:r w:rsidRPr="001468AA">
        <w:rPr>
          <w:sz w:val="16"/>
        </w:rPr>
        <w:t>, 12-17)</w:t>
      </w:r>
    </w:p>
    <w:p w14:paraId="2E6B3651" w14:textId="77777777" w:rsidR="003E70E4" w:rsidRPr="001468AA" w:rsidRDefault="003E70E4" w:rsidP="003E70E4">
      <w:pPr>
        <w:rPr>
          <w:b/>
          <w:iCs/>
          <w:u w:val="single"/>
        </w:rPr>
      </w:pPr>
      <w:r w:rsidRPr="006220F5">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6220F5">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6220F5">
        <w:rPr>
          <w:highlight w:val="green"/>
          <w:u w:val="single"/>
        </w:rPr>
        <w:t>private land ownership</w:t>
      </w:r>
      <w:r w:rsidRPr="001468AA">
        <w:rPr>
          <w:u w:val="single"/>
        </w:rPr>
        <w:t xml:space="preserve"> is now widely taken for granted, it </w:t>
      </w:r>
      <w:r w:rsidRPr="006220F5">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6220F5">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6220F5">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6220F5">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6220F5">
        <w:rPr>
          <w:highlight w:val="green"/>
          <w:u w:val="single"/>
        </w:rPr>
        <w:t xml:space="preserve">enclosure was </w:t>
      </w:r>
      <w:r w:rsidRPr="001468AA">
        <w:rPr>
          <w:u w:val="single"/>
        </w:rPr>
        <w:t xml:space="preserve">synonymous with </w:t>
      </w:r>
      <w:r w:rsidRPr="006220F5">
        <w:rPr>
          <w:b/>
          <w:iCs/>
          <w:highlight w:val="green"/>
          <w:u w:val="single"/>
        </w:rPr>
        <w:t>disaster</w:t>
      </w:r>
      <w:r w:rsidRPr="001468AA">
        <w:rPr>
          <w:b/>
          <w:iCs/>
          <w:u w:val="single"/>
        </w:rPr>
        <w:t xml:space="preserve">, destitution </w:t>
      </w:r>
      <w:r w:rsidRPr="006220F5">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6220F5">
        <w:rPr>
          <w:b/>
          <w:iCs/>
          <w:highlight w:val="green"/>
          <w:u w:val="single"/>
        </w:rPr>
        <w:t>Capitalism must grow to persist,</w:t>
      </w:r>
      <w:r w:rsidRPr="006220F5">
        <w:rPr>
          <w:sz w:val="16"/>
          <w:highlight w:val="green"/>
        </w:rPr>
        <w:t xml:space="preserve"> </w:t>
      </w:r>
      <w:r w:rsidRPr="006220F5">
        <w:rPr>
          <w:highlight w:val="green"/>
          <w:u w:val="single"/>
        </w:rPr>
        <w:t>and</w:t>
      </w:r>
      <w:r w:rsidRPr="001468AA">
        <w:rPr>
          <w:u w:val="single"/>
        </w:rPr>
        <w:t xml:space="preserve"> as it grows it must </w:t>
      </w:r>
      <w:r w:rsidRPr="006220F5">
        <w:rPr>
          <w:highlight w:val="green"/>
          <w:u w:val="single"/>
        </w:rPr>
        <w:t>transform</w:t>
      </w:r>
      <w:r w:rsidRPr="001468AA">
        <w:rPr>
          <w:u w:val="single"/>
        </w:rPr>
        <w:t xml:space="preserve"> ripe, unregularized </w:t>
      </w:r>
      <w:r w:rsidRPr="006220F5">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So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6220F5">
        <w:rPr>
          <w:highlight w:val="green"/>
          <w:u w:val="single"/>
        </w:rPr>
        <w:t>our crisis of resources is</w:t>
      </w:r>
      <w:r w:rsidRPr="001468AA">
        <w:rPr>
          <w:u w:val="single"/>
        </w:rPr>
        <w:t>,</w:t>
      </w:r>
      <w:r w:rsidRPr="001468AA">
        <w:rPr>
          <w:sz w:val="16"/>
        </w:rPr>
        <w:t xml:space="preserve"> in part, </w:t>
      </w:r>
      <w:r w:rsidRPr="006220F5">
        <w:rPr>
          <w:b/>
          <w:iCs/>
          <w:highlight w:val="green"/>
          <w:u w:val="single"/>
        </w:rPr>
        <w:t>the result of this system</w:t>
      </w:r>
      <w:r w:rsidRPr="001468AA">
        <w:rPr>
          <w:b/>
          <w:iCs/>
          <w:u w:val="single"/>
        </w:rPr>
        <w:t xml:space="preserve"> of private ownership </w:t>
      </w:r>
      <w:r w:rsidRPr="006220F5">
        <w:rPr>
          <w:b/>
          <w:iCs/>
          <w:highlight w:val="green"/>
          <w:u w:val="single"/>
        </w:rPr>
        <w:t>that rewards</w:t>
      </w:r>
      <w:r w:rsidRPr="001468AA">
        <w:rPr>
          <w:b/>
          <w:iCs/>
          <w:u w:val="single"/>
        </w:rPr>
        <w:t xml:space="preserve"> ruthless, </w:t>
      </w:r>
      <w:r w:rsidRPr="006220F5">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new natural commons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Outer space is a legally and physically unique domain of human activity, and the United States does not view it as a global commons.</w:t>
      </w:r>
      <w:r w:rsidRPr="001468AA">
        <w:rPr>
          <w:rFonts w:cs="Georgia"/>
          <w:sz w:val="16"/>
        </w:rPr>
        <w:t>”</w:t>
      </w:r>
      <w:r w:rsidRPr="001468AA">
        <w:rPr>
          <w:sz w:val="16"/>
        </w:rPr>
        <w:t xml:space="preserve"> </w:t>
      </w:r>
      <w:r w:rsidRPr="006220F5">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6220F5">
        <w:rPr>
          <w:highlight w:val="green"/>
          <w:u w:val="single"/>
        </w:rPr>
        <w:t>heralds</w:t>
      </w:r>
      <w:r w:rsidRPr="001468AA">
        <w:rPr>
          <w:u w:val="single"/>
        </w:rPr>
        <w:t xml:space="preserve"> yet another </w:t>
      </w:r>
      <w:r w:rsidRPr="001468AA">
        <w:rPr>
          <w:b/>
          <w:iCs/>
          <w:u w:val="single"/>
        </w:rPr>
        <w:t xml:space="preserve">public-private boondoggle, where </w:t>
      </w:r>
      <w:r w:rsidRPr="006220F5">
        <w:rPr>
          <w:b/>
          <w:iCs/>
          <w:highlight w:val="green"/>
          <w:u w:val="single"/>
        </w:rPr>
        <w:t xml:space="preserve">nominally public institutions thrash out </w:t>
      </w:r>
      <w:r w:rsidRPr="001468AA">
        <w:rPr>
          <w:b/>
          <w:iCs/>
          <w:u w:val="single"/>
        </w:rPr>
        <w:t xml:space="preserve">fresh </w:t>
      </w:r>
      <w:r w:rsidRPr="006220F5">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Starlink satellite system. As of November 2020, nearly 900 satellites had been launched (42,000 are planned in total). </w:t>
      </w:r>
      <w:r w:rsidRPr="006220F5">
        <w:rPr>
          <w:highlight w:val="green"/>
          <w:u w:val="single"/>
        </w:rPr>
        <w:t>This network will</w:t>
      </w:r>
      <w:r w:rsidRPr="001468AA">
        <w:rPr>
          <w:u w:val="single"/>
        </w:rPr>
        <w:t xml:space="preserve"> potentially </w:t>
      </w:r>
      <w:r w:rsidRPr="006220F5">
        <w:rPr>
          <w:highlight w:val="green"/>
          <w:u w:val="single"/>
        </w:rPr>
        <w:t xml:space="preserve">seed an </w:t>
      </w:r>
      <w:r w:rsidRPr="006220F5">
        <w:rPr>
          <w:b/>
          <w:iCs/>
          <w:highlight w:val="green"/>
          <w:u w:val="single"/>
        </w:rPr>
        <w:t>extraplanetary monopoly</w:t>
      </w:r>
      <w:r w:rsidRPr="006220F5">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6220F5">
        <w:rPr>
          <w:highlight w:val="green"/>
          <w:u w:val="single"/>
        </w:rPr>
        <w:t>The</w:t>
      </w:r>
      <w:r w:rsidRPr="001468AA">
        <w:rPr>
          <w:u w:val="single"/>
        </w:rPr>
        <w:t xml:space="preserve"> 1967 </w:t>
      </w:r>
      <w:r w:rsidRPr="006220F5">
        <w:rPr>
          <w:highlight w:val="green"/>
          <w:u w:val="single"/>
        </w:rPr>
        <w:t>Outer Space Treaty</w:t>
      </w:r>
      <w:r w:rsidRPr="001468AA">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6220F5">
        <w:rPr>
          <w:highlight w:val="green"/>
          <w:u w:val="single"/>
        </w:rPr>
        <w:t>never foresaw</w:t>
      </w:r>
      <w:r w:rsidRPr="001468AA">
        <w:rPr>
          <w:u w:val="single"/>
        </w:rPr>
        <w:t xml:space="preserve"> the dizzying rise of </w:t>
      </w:r>
      <w:r w:rsidRPr="006220F5">
        <w:rPr>
          <w:b/>
          <w:iCs/>
          <w:highlight w:val="green"/>
          <w:u w:val="single"/>
        </w:rPr>
        <w:t>private enterprise</w:t>
      </w:r>
      <w:r w:rsidRPr="001468AA">
        <w:rPr>
          <w:b/>
          <w:iCs/>
          <w:u w:val="single"/>
        </w:rPr>
        <w:t xml:space="preserve"> clamoring for a slice of the sky</w:t>
      </w:r>
      <w:r w:rsidRPr="001468AA">
        <w:rPr>
          <w:sz w:val="16"/>
        </w:rPr>
        <w:t xml:space="preserve">. </w:t>
      </w:r>
      <w:r w:rsidRPr="006220F5">
        <w:rPr>
          <w:highlight w:val="green"/>
          <w:u w:val="single"/>
        </w:rPr>
        <w:t>Nor</w:t>
      </w:r>
      <w:r w:rsidRPr="001468AA">
        <w:rPr>
          <w:u w:val="single"/>
        </w:rPr>
        <w:t xml:space="preserve"> did it foresee </w:t>
      </w:r>
      <w:r w:rsidRPr="006220F5">
        <w:rPr>
          <w:highlight w:val="green"/>
          <w:u w:val="single"/>
        </w:rPr>
        <w:t>the slow shelving of publicly funded U.S. space exploration</w:t>
      </w:r>
      <w:r w:rsidRPr="001468AA">
        <w:rPr>
          <w:sz w:val="16"/>
        </w:rPr>
        <w:t xml:space="preserve"> (especially the manned variety) </w:t>
      </w:r>
      <w:r w:rsidRPr="006220F5">
        <w:rPr>
          <w:b/>
          <w:iCs/>
          <w:highlight w:val="green"/>
          <w:u w:val="single"/>
        </w:rPr>
        <w:t>that would allow venture capitalists to stake their claim</w:t>
      </w:r>
      <w:r w:rsidRPr="001468AA">
        <w:rPr>
          <w:b/>
          <w:iCs/>
          <w:u w:val="single"/>
        </w:rPr>
        <w:t xml:space="preserve"> in a new space scramble.</w:t>
      </w:r>
    </w:p>
    <w:p w14:paraId="620F85E9" w14:textId="77777777" w:rsidR="003E70E4" w:rsidRPr="001468AA" w:rsidRDefault="003E70E4" w:rsidP="003E70E4"/>
    <w:p w14:paraId="0891163D" w14:textId="77777777" w:rsidR="003E70E4" w:rsidRPr="001468AA" w:rsidRDefault="003E70E4" w:rsidP="003E70E4">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410EC66D" w14:textId="77777777" w:rsidR="003E70E4" w:rsidRPr="001468AA" w:rsidRDefault="003E70E4" w:rsidP="003E70E4">
      <w:pPr>
        <w:rPr>
          <w:rFonts w:eastAsia="Cambria"/>
          <w:b/>
          <w:bCs/>
          <w:sz w:val="26"/>
        </w:rPr>
      </w:pPr>
      <w:r w:rsidRPr="001468AA">
        <w:rPr>
          <w:rFonts w:eastAsia="Cambria"/>
          <w:b/>
          <w:bCs/>
          <w:sz w:val="26"/>
        </w:rPr>
        <w:t>Kaminska 14</w:t>
      </w:r>
    </w:p>
    <w:p w14:paraId="6EDF1A23" w14:textId="77777777" w:rsidR="003E70E4" w:rsidRPr="001468AA" w:rsidRDefault="003E70E4" w:rsidP="003E70E4">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7FFAA90C" w14:textId="77777777" w:rsidR="003E70E4" w:rsidRPr="001468AA" w:rsidRDefault="003E70E4" w:rsidP="003E70E4">
      <w:pPr>
        <w:rPr>
          <w:rFonts w:eastAsia="Cambria"/>
          <w:u w:val="single"/>
        </w:rPr>
      </w:pPr>
      <w:r w:rsidRPr="001468AA">
        <w:rPr>
          <w:rFonts w:eastAsia="Cambria"/>
          <w:sz w:val="16"/>
        </w:rPr>
        <w:t xml:space="preserve">For a long time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Not so any more</w:t>
      </w:r>
      <w:r w:rsidRPr="001468AA">
        <w:rPr>
          <w:rFonts w:eastAsia="Cambria"/>
          <w:sz w:val="16"/>
        </w:rPr>
        <w:t xml:space="preserve">. Elon Musk’s </w:t>
      </w:r>
      <w:r w:rsidRPr="006220F5">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6220F5">
        <w:rPr>
          <w:rFonts w:eastAsia="Cambria"/>
          <w:highlight w:val="green"/>
          <w:u w:val="single"/>
        </w:rPr>
        <w:t xml:space="preserve">Virgin Galactic is </w:t>
      </w:r>
      <w:r w:rsidRPr="001468AA">
        <w:rPr>
          <w:rFonts w:eastAsia="Cambria"/>
          <w:u w:val="single"/>
        </w:rPr>
        <w:t xml:space="preserve">on track </w:t>
      </w:r>
      <w:r w:rsidRPr="006220F5">
        <w:rPr>
          <w:rFonts w:eastAsia="Cambria"/>
          <w:highlight w:val="green"/>
          <w:u w:val="single"/>
        </w:rPr>
        <w:t>to take its first</w:t>
      </w:r>
      <w:r w:rsidRPr="001468AA">
        <w:rPr>
          <w:rFonts w:eastAsia="Cambria"/>
          <w:u w:val="single"/>
        </w:rPr>
        <w:t xml:space="preserve"> fully paid-up </w:t>
      </w:r>
      <w:r w:rsidRPr="006220F5">
        <w:rPr>
          <w:rFonts w:eastAsia="Cambria"/>
          <w:highlight w:val="green"/>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6220F5">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6220F5">
        <w:rPr>
          <w:rFonts w:eastAsia="Cambria"/>
          <w:highlight w:val="green"/>
          <w:u w:val="single"/>
        </w:rPr>
        <w:t>some other nation will go</w:t>
      </w:r>
      <w:r w:rsidRPr="001468AA">
        <w:rPr>
          <w:rFonts w:eastAsia="Cambria"/>
          <w:u w:val="single"/>
        </w:rPr>
        <w:t xml:space="preserve"> empire-building in its own name </w:t>
      </w:r>
      <w:r w:rsidRPr="006220F5">
        <w:rPr>
          <w:rFonts w:eastAsia="Cambria"/>
          <w:highlight w:val="green"/>
          <w:u w:val="single"/>
        </w:rPr>
        <w:t>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6220F5">
        <w:rPr>
          <w:rFonts w:eastAsia="Cambria"/>
          <w:b/>
          <w:iCs/>
          <w:highlight w:val="green"/>
          <w:u w:val="single"/>
        </w:rPr>
        <w:t>we’re approaching</w:t>
      </w:r>
      <w:r w:rsidRPr="001468AA">
        <w:rPr>
          <w:rFonts w:eastAsia="Cambria"/>
          <w:b/>
          <w:iCs/>
          <w:u w:val="single"/>
        </w:rPr>
        <w:t xml:space="preserve"> is </w:t>
      </w:r>
      <w:r w:rsidRPr="006220F5">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6220F5">
        <w:rPr>
          <w:rFonts w:eastAsia="Cambria"/>
          <w:highlight w:val="green"/>
          <w:u w:val="single"/>
        </w:rPr>
        <w:t>Getting to the New World</w:t>
      </w:r>
      <w:r w:rsidRPr="001468AA">
        <w:rPr>
          <w:rFonts w:eastAsia="Cambria"/>
          <w:u w:val="single"/>
        </w:rPr>
        <w:t xml:space="preserve"> may have been harsh and costly, but it </w:t>
      </w:r>
      <w:r w:rsidRPr="006220F5">
        <w:rPr>
          <w:rFonts w:eastAsia="Cambria"/>
          <w:highlight w:val="green"/>
          <w:u w:val="single"/>
        </w:rPr>
        <w:t>was</w:t>
      </w:r>
      <w:r w:rsidRPr="001468AA">
        <w:rPr>
          <w:rFonts w:eastAsia="Cambria"/>
          <w:u w:val="single"/>
        </w:rPr>
        <w:t xml:space="preserve"> still </w:t>
      </w:r>
      <w:r w:rsidRPr="006220F5">
        <w:rPr>
          <w:rFonts w:eastAsia="Cambria"/>
          <w:highlight w:val="green"/>
          <w:u w:val="single"/>
        </w:rPr>
        <w:t xml:space="preserve">exponentially easier </w:t>
      </w:r>
      <w:r w:rsidRPr="006220F5">
        <w:rPr>
          <w:rFonts w:eastAsia="Cambria"/>
          <w:b/>
          <w:iCs/>
          <w:highlight w:val="green"/>
          <w:u w:val="single"/>
        </w:rPr>
        <w:t>– and thus more equitable</w:t>
      </w:r>
      <w:r w:rsidRPr="006220F5">
        <w:rPr>
          <w:rFonts w:eastAsia="Cambria"/>
          <w:highlight w:val="green"/>
          <w:u w:val="single"/>
        </w:rPr>
        <w:t xml:space="preserve"> – than</w:t>
      </w:r>
      <w:r w:rsidRPr="001468AA">
        <w:rPr>
          <w:rFonts w:eastAsia="Cambria"/>
          <w:u w:val="single"/>
        </w:rPr>
        <w:t xml:space="preserve"> getting to </w:t>
      </w:r>
      <w:r w:rsidRPr="006220F5">
        <w:rPr>
          <w:rFonts w:eastAsia="Cambria"/>
          <w:highlight w:val="green"/>
          <w:u w:val="single"/>
        </w:rPr>
        <w:t>space</w:t>
      </w:r>
      <w:r w:rsidRPr="001468AA">
        <w:rPr>
          <w:rFonts w:eastAsia="Cambria"/>
          <w:sz w:val="16"/>
        </w:rPr>
        <w:t xml:space="preserve">. Second, </w:t>
      </w:r>
      <w:r w:rsidRPr="006220F5">
        <w:rPr>
          <w:rFonts w:eastAsia="Cambria"/>
          <w:highlight w:val="green"/>
          <w:u w:val="single"/>
        </w:rPr>
        <w:t>when the pilgrims set sail</w:t>
      </w:r>
      <w:r w:rsidRPr="001468AA">
        <w:rPr>
          <w:rFonts w:eastAsia="Cambria"/>
          <w:u w:val="single"/>
        </w:rPr>
        <w:t xml:space="preserve"> for America, </w:t>
      </w:r>
      <w:r w:rsidRPr="006220F5">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6220F5">
        <w:rPr>
          <w:rFonts w:eastAsia="Cambria"/>
          <w:highlight w:val="green"/>
          <w:u w:val="single"/>
        </w:rPr>
        <w:t>The chance that any colonist</w:t>
      </w:r>
      <w:r w:rsidRPr="001468AA">
        <w:rPr>
          <w:rFonts w:eastAsia="Cambria"/>
          <w:u w:val="single"/>
        </w:rPr>
        <w:t xml:space="preserve"> on Mars, the Moon or an asteroid </w:t>
      </w:r>
      <w:r w:rsidRPr="006220F5">
        <w:rPr>
          <w:rFonts w:eastAsia="Cambria"/>
          <w:highlight w:val="green"/>
          <w:u w:val="single"/>
        </w:rPr>
        <w:t>will</w:t>
      </w:r>
      <w:r w:rsidRPr="001468AA">
        <w:rPr>
          <w:rFonts w:eastAsia="Cambria"/>
          <w:u w:val="single"/>
        </w:rPr>
        <w:t xml:space="preserve"> be self-sufficient enough to </w:t>
      </w:r>
      <w:r w:rsidRPr="006220F5">
        <w:rPr>
          <w:rFonts w:eastAsia="Cambria"/>
          <w:highlight w:val="green"/>
          <w:u w:val="single"/>
        </w:rPr>
        <w:t xml:space="preserve">break their dependence on Earth is </w:t>
      </w:r>
      <w:r w:rsidRPr="006220F5">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6220F5">
        <w:rPr>
          <w:rFonts w:eastAsia="Cambria"/>
          <w:highlight w:val="green"/>
          <w:u w:val="single"/>
        </w:rPr>
        <w:t xml:space="preserve">private missions are likely to remain </w:t>
      </w:r>
      <w:r w:rsidRPr="006220F5">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6220F5">
        <w:rPr>
          <w:rFonts w:eastAsia="Cambria"/>
          <w:highlight w:val="green"/>
          <w:u w:val="single"/>
        </w:rPr>
        <w:t>Is it a risk</w:t>
      </w:r>
      <w:r w:rsidRPr="001468AA">
        <w:rPr>
          <w:rFonts w:eastAsia="Cambria"/>
          <w:u w:val="single"/>
        </w:rPr>
        <w:t xml:space="preserve">, then, </w:t>
      </w:r>
      <w:r w:rsidRPr="006220F5">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6220F5">
        <w:rPr>
          <w:rFonts w:eastAsia="Cambria"/>
          <w:b/>
          <w:iCs/>
          <w:highlight w:val="green"/>
          <w:u w:val="single"/>
        </w:rPr>
        <w:t>A power-hungry space baron</w:t>
      </w:r>
      <w:r w:rsidRPr="006220F5">
        <w:rPr>
          <w:rFonts w:eastAsia="Cambria"/>
          <w:sz w:val="16"/>
          <w:highlight w:val="green"/>
        </w:rPr>
        <w:t xml:space="preserve"> </w:t>
      </w:r>
      <w:r w:rsidRPr="006220F5">
        <w:rPr>
          <w:rFonts w:eastAsia="Cambria"/>
          <w:highlight w:val="green"/>
          <w:u w:val="single"/>
        </w:rPr>
        <w:t>could</w:t>
      </w:r>
      <w:r w:rsidRPr="001468AA">
        <w:rPr>
          <w:rFonts w:eastAsia="Cambria"/>
          <w:u w:val="single"/>
        </w:rPr>
        <w:t xml:space="preserve"> feasibly </w:t>
      </w:r>
      <w:r w:rsidRPr="006220F5">
        <w:rPr>
          <w:rFonts w:eastAsia="Cambria"/>
          <w:highlight w:val="green"/>
          <w:u w:val="single"/>
        </w:rPr>
        <w:t>argue that the UN treaty does not apply</w:t>
      </w:r>
      <w:r w:rsidRPr="001468AA">
        <w:rPr>
          <w:rFonts w:eastAsia="Cambria"/>
          <w:u w:val="single"/>
        </w:rPr>
        <w:t xml:space="preserve"> to them </w:t>
      </w:r>
      <w:r w:rsidRPr="006220F5">
        <w:rPr>
          <w:rFonts w:eastAsia="Cambria"/>
          <w:highlight w:val="green"/>
          <w:u w:val="single"/>
        </w:rPr>
        <w:t>since they are not a sovereign state. Then</w:t>
      </w:r>
      <w:r w:rsidRPr="001468AA">
        <w:rPr>
          <w:rFonts w:eastAsia="Cambria"/>
          <w:u w:val="single"/>
        </w:rPr>
        <w:t xml:space="preserve"> there is also the caveat that </w:t>
      </w:r>
      <w:r w:rsidRPr="006220F5">
        <w:rPr>
          <w:rFonts w:eastAsia="Cambria"/>
          <w:highlight w:val="green"/>
          <w:u w:val="single"/>
        </w:rPr>
        <w:t xml:space="preserve">the treaty only refers to </w:t>
      </w:r>
      <w:r w:rsidRPr="006220F5">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6220F5">
        <w:rPr>
          <w:rFonts w:eastAsia="Cambria"/>
          <w:highlight w:val="green"/>
          <w:u w:val="single"/>
        </w:rPr>
        <w:t xml:space="preserve">a power-hungry billionaire could find a legal path to </w:t>
      </w:r>
      <w:r w:rsidRPr="006220F5">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6220F5">
        <w:rPr>
          <w:rFonts w:eastAsia="Cambria"/>
          <w:highlight w:val="green"/>
          <w:u w:val="single"/>
        </w:rPr>
        <w:t>Commercial space enterprises</w:t>
      </w:r>
      <w:r w:rsidRPr="001468AA">
        <w:rPr>
          <w:rFonts w:eastAsia="Cambria"/>
          <w:u w:val="single"/>
        </w:rPr>
        <w:t xml:space="preserve">, it seems, </w:t>
      </w:r>
      <w:r w:rsidRPr="006220F5">
        <w:rPr>
          <w:rFonts w:eastAsia="Cambria"/>
          <w:highlight w:val="green"/>
          <w:u w:val="single"/>
        </w:rPr>
        <w:t>would prefer it if</w:t>
      </w:r>
      <w:r w:rsidRPr="001468AA">
        <w:rPr>
          <w:rFonts w:eastAsia="Cambria"/>
          <w:u w:val="single"/>
        </w:rPr>
        <w:t xml:space="preserve"> sovereign states </w:t>
      </w:r>
      <w:r w:rsidRPr="006220F5">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4E3426C5" w14:textId="77777777" w:rsidR="003E70E4" w:rsidRPr="001468AA" w:rsidRDefault="003E70E4" w:rsidP="003E70E4">
      <w:pPr>
        <w:rPr>
          <w:rFonts w:eastAsia="Cambria"/>
          <w:u w:val="single"/>
        </w:rPr>
      </w:pPr>
    </w:p>
    <w:p w14:paraId="41C045AF" w14:textId="77777777" w:rsidR="003E70E4" w:rsidRPr="001468AA" w:rsidRDefault="003E70E4" w:rsidP="003E70E4">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083E168E" w14:textId="77777777" w:rsidR="003E70E4" w:rsidRPr="001468AA" w:rsidRDefault="003E70E4" w:rsidP="003E70E4">
      <w:pPr>
        <w:rPr>
          <w:rFonts w:eastAsia="Cambria"/>
          <w:b/>
          <w:bCs/>
          <w:sz w:val="26"/>
        </w:rPr>
      </w:pPr>
      <w:r w:rsidRPr="001468AA">
        <w:rPr>
          <w:rFonts w:eastAsia="Cambria"/>
          <w:b/>
          <w:bCs/>
          <w:sz w:val="26"/>
        </w:rPr>
        <w:t xml:space="preserve">Marx 21 </w:t>
      </w:r>
    </w:p>
    <w:p w14:paraId="50F4001B" w14:textId="77777777" w:rsidR="003E70E4" w:rsidRPr="001468AA" w:rsidRDefault="003E70E4" w:rsidP="003E70E4">
      <w:pPr>
        <w:rPr>
          <w:rFonts w:eastAsia="Cambria"/>
          <w:sz w:val="16"/>
        </w:rPr>
      </w:pPr>
      <w:r w:rsidRPr="001468AA">
        <w:rPr>
          <w:rFonts w:eastAsia="Cambria"/>
          <w:sz w:val="16"/>
        </w:rPr>
        <w:t xml:space="preserve">(Paris Marx is a socialist writer and host of the Tech Won't Save Us podcast. </w:t>
      </w:r>
      <w:hyperlink r:id="rId12"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3BB4E054" w14:textId="77777777" w:rsidR="003E70E4" w:rsidRPr="001468AA" w:rsidRDefault="003E70E4" w:rsidP="003E70E4">
      <w:pPr>
        <w:rPr>
          <w:rFonts w:eastAsia="Cambria"/>
          <w:u w:val="single"/>
        </w:rPr>
      </w:pPr>
      <w:r w:rsidRPr="001468AA">
        <w:rPr>
          <w:rFonts w:eastAsia="Cambria"/>
          <w:sz w:val="16"/>
        </w:rPr>
        <w:t xml:space="preserve">But </w:t>
      </w:r>
      <w:r w:rsidRPr="006220F5">
        <w:rPr>
          <w:rFonts w:eastAsia="Cambria"/>
          <w:highlight w:val="green"/>
          <w:u w:val="single"/>
        </w:rPr>
        <w:t>as</w:t>
      </w:r>
      <w:r w:rsidRPr="001468AA">
        <w:rPr>
          <w:rFonts w:eastAsia="Cambria"/>
          <w:sz w:val="16"/>
        </w:rPr>
        <w:t xml:space="preserve"> these </w:t>
      </w:r>
      <w:r w:rsidRPr="006220F5">
        <w:rPr>
          <w:rFonts w:eastAsia="Cambria"/>
          <w:highlight w:val="green"/>
          <w:u w:val="single"/>
        </w:rPr>
        <w:t>billionaires</w:t>
      </w:r>
      <w:r w:rsidRPr="001468AA">
        <w:rPr>
          <w:rFonts w:eastAsia="Cambria"/>
          <w:u w:val="single"/>
        </w:rPr>
        <w:t xml:space="preserve"> had their eyes </w:t>
      </w:r>
      <w:r w:rsidRPr="006220F5">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6220F5">
        <w:rPr>
          <w:rFonts w:eastAsia="Cambria"/>
          <w:highlight w:val="green"/>
          <w:u w:val="single"/>
        </w:rPr>
        <w:t>evidence that the climate</w:t>
      </w:r>
      <w:r w:rsidRPr="001468AA">
        <w:rPr>
          <w:rFonts w:eastAsia="Cambria"/>
          <w:u w:val="single"/>
        </w:rPr>
        <w:t xml:space="preserve"> of our planet </w:t>
      </w:r>
      <w:r w:rsidRPr="006220F5">
        <w:rPr>
          <w:rFonts w:eastAsia="Cambria"/>
          <w:highlight w:val="green"/>
          <w:u w:val="single"/>
        </w:rPr>
        <w:t>is rapidly changing</w:t>
      </w:r>
      <w:r w:rsidRPr="001468AA">
        <w:rPr>
          <w:rFonts w:eastAsia="Cambria"/>
          <w:u w:val="single"/>
        </w:rPr>
        <w:t xml:space="preserve"> in a way that is hostile to life — both human and otherwise — </w:t>
      </w:r>
      <w:r w:rsidRPr="006220F5">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6220F5">
        <w:rPr>
          <w:rFonts w:eastAsia="Cambria"/>
          <w:highlight w:val="green"/>
          <w:u w:val="single"/>
        </w:rPr>
        <w:t>e billions</w:t>
      </w:r>
      <w:r w:rsidRPr="001468AA">
        <w:rPr>
          <w:rFonts w:eastAsia="Cambria"/>
          <w:u w:val="single"/>
        </w:rPr>
        <w:t xml:space="preserve"> of us </w:t>
      </w:r>
      <w:r w:rsidRPr="006220F5">
        <w:rPr>
          <w:rFonts w:eastAsia="Cambria"/>
          <w:highlight w:val="green"/>
          <w:u w:val="single"/>
        </w:rPr>
        <w:t>who will never make any such journey are</w:t>
      </w:r>
      <w:r w:rsidRPr="001468AA">
        <w:rPr>
          <w:rFonts w:eastAsia="Cambria"/>
          <w:u w:val="single"/>
        </w:rPr>
        <w:t xml:space="preserve"> increasing </w:t>
      </w:r>
      <w:r w:rsidRPr="006220F5">
        <w:rPr>
          <w:rFonts w:eastAsia="Cambria"/>
          <w:highlight w:val="green"/>
          <w:u w:val="single"/>
        </w:rPr>
        <w:t xml:space="preserve">dealing with </w:t>
      </w:r>
      <w:r w:rsidRPr="006220F5">
        <w:rPr>
          <w:rFonts w:eastAsia="Cambria"/>
          <w:b/>
          <w:iCs/>
          <w:highlight w:val="green"/>
          <w:u w:val="single"/>
        </w:rPr>
        <w:t>the consequences of capitalism</w:t>
      </w:r>
      <w:r w:rsidRPr="001468AA">
        <w:rPr>
          <w:rFonts w:eastAsia="Cambria"/>
          <w:b/>
          <w:iCs/>
          <w:u w:val="single"/>
        </w:rPr>
        <w:t>’s 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6220F5">
        <w:rPr>
          <w:rFonts w:eastAsia="Cambria"/>
          <w:highlight w:val="green"/>
          <w:u w:val="single"/>
        </w:rPr>
        <w:t>when we should be</w:t>
      </w:r>
      <w:r w:rsidRPr="001468AA">
        <w:rPr>
          <w:rFonts w:eastAsia="Cambria"/>
          <w:u w:val="single"/>
        </w:rPr>
        <w:t xml:space="preserve"> throwing everything we have into </w:t>
      </w:r>
      <w:r w:rsidRPr="006220F5">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6220F5">
        <w:rPr>
          <w:rFonts w:eastAsia="Cambria"/>
          <w:b/>
          <w:iCs/>
          <w:highlight w:val="green"/>
          <w:u w:val="single"/>
        </w:rPr>
        <w:t>distract us from their quest for continued</w:t>
      </w:r>
      <w:r w:rsidRPr="001468AA">
        <w:rPr>
          <w:rFonts w:eastAsia="Cambria"/>
          <w:b/>
          <w:iCs/>
          <w:u w:val="single"/>
        </w:rPr>
        <w:t xml:space="preserve"> capitalist </w:t>
      </w:r>
      <w:r w:rsidRPr="006220F5">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6220F5">
        <w:rPr>
          <w:rFonts w:eastAsia="Cambria"/>
          <w:highlight w:val="green"/>
          <w:u w:val="single"/>
        </w:rPr>
        <w:t>after the murder of</w:t>
      </w:r>
      <w:r w:rsidRPr="001468AA">
        <w:rPr>
          <w:rFonts w:eastAsia="Cambria"/>
          <w:u w:val="single"/>
        </w:rPr>
        <w:t xml:space="preserve"> George </w:t>
      </w:r>
      <w:r w:rsidRPr="006220F5">
        <w:rPr>
          <w:rFonts w:eastAsia="Cambria"/>
          <w:highlight w:val="green"/>
          <w:u w:val="single"/>
        </w:rPr>
        <w:t>Floyd and</w:t>
      </w:r>
      <w:r w:rsidRPr="001468AA">
        <w:rPr>
          <w:rFonts w:eastAsia="Cambria"/>
          <w:u w:val="single"/>
        </w:rPr>
        <w:t xml:space="preserve"> the government was doing little to stop </w:t>
      </w:r>
      <w:r w:rsidRPr="006220F5">
        <w:rPr>
          <w:rFonts w:eastAsia="Cambria"/>
          <w:highlight w:val="green"/>
          <w:u w:val="single"/>
        </w:rPr>
        <w:t>COVID</w:t>
      </w:r>
      <w:r w:rsidRPr="001468AA">
        <w:rPr>
          <w:rFonts w:eastAsia="Cambria"/>
          <w:sz w:val="16"/>
        </w:rPr>
        <w:t xml:space="preserve">-19 from sweeping the country, Elon </w:t>
      </w:r>
      <w:r w:rsidRPr="006220F5">
        <w:rPr>
          <w:rFonts w:eastAsia="Cambria"/>
          <w:highlight w:val="green"/>
          <w:u w:val="single"/>
        </w:rPr>
        <w:t>Musk and</w:t>
      </w:r>
      <w:r w:rsidRPr="001468AA">
        <w:rPr>
          <w:rFonts w:eastAsia="Cambria"/>
          <w:sz w:val="16"/>
        </w:rPr>
        <w:t xml:space="preserve"> President Donald </w:t>
      </w:r>
      <w:r w:rsidRPr="006220F5">
        <w:rPr>
          <w:rFonts w:eastAsia="Cambria"/>
          <w:highlight w:val="green"/>
          <w:u w:val="single"/>
        </w:rPr>
        <w:t>Trump met</w:t>
      </w:r>
      <w:r w:rsidRPr="001468AA">
        <w:rPr>
          <w:rFonts w:eastAsia="Cambria"/>
          <w:sz w:val="16"/>
        </w:rPr>
        <w:t xml:space="preserve"> in Florida </w:t>
      </w:r>
      <w:r w:rsidRPr="006220F5">
        <w:rPr>
          <w:rFonts w:eastAsia="Cambria"/>
          <w:highlight w:val="green"/>
          <w:u w:val="single"/>
        </w:rPr>
        <w:t>to celebrate SpaceX’s</w:t>
      </w:r>
      <w:r w:rsidRPr="001468AA">
        <w:rPr>
          <w:rFonts w:eastAsia="Cambria"/>
          <w:u w:val="single"/>
        </w:rPr>
        <w:t xml:space="preserve"> first time </w:t>
      </w:r>
      <w:r w:rsidRPr="006220F5">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6220F5">
        <w:rPr>
          <w:rFonts w:eastAsia="Cambria"/>
          <w:highlight w:val="green"/>
          <w:u w:val="single"/>
        </w:rPr>
        <w:t xml:space="preserve">elite were living in a </w:t>
      </w:r>
      <w:r w:rsidRPr="001468AA">
        <w:rPr>
          <w:rFonts w:eastAsia="Cambria"/>
          <w:u w:val="single"/>
        </w:rPr>
        <w:t xml:space="preserve">completely </w:t>
      </w:r>
      <w:r w:rsidRPr="006220F5">
        <w:rPr>
          <w:rFonts w:eastAsia="Cambria"/>
          <w:highlight w:val="green"/>
          <w:u w:val="single"/>
        </w:rPr>
        <w:t>separate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6220F5">
        <w:rPr>
          <w:rFonts w:eastAsia="Cambria"/>
          <w:highlight w:val="green"/>
          <w:u w:val="single"/>
        </w:rPr>
        <w:t>Life on Mars would be horrendous</w:t>
      </w:r>
      <w:r w:rsidRPr="001468AA">
        <w:rPr>
          <w:rFonts w:eastAsia="Cambria"/>
          <w:sz w:val="16"/>
        </w:rPr>
        <w:t xml:space="preserve"> for hundreds of years, at least, </w:t>
      </w:r>
      <w:r w:rsidRPr="006220F5">
        <w:rPr>
          <w:rFonts w:eastAsia="Cambria"/>
          <w:highlight w:val="green"/>
          <w:u w:val="single"/>
        </w:rPr>
        <w:t>and</w:t>
      </w:r>
      <w:r w:rsidRPr="001468AA">
        <w:rPr>
          <w:rFonts w:eastAsia="Cambria"/>
          <w:u w:val="single"/>
        </w:rPr>
        <w:t xml:space="preserve"> would likely </w:t>
      </w:r>
      <w:r w:rsidRPr="006220F5">
        <w:rPr>
          <w:rFonts w:eastAsia="Cambria"/>
          <w:highlight w:val="green"/>
          <w:u w:val="single"/>
        </w:rPr>
        <w:t>kill many</w:t>
      </w:r>
      <w:r w:rsidRPr="001468AA">
        <w:rPr>
          <w:rFonts w:eastAsia="Cambria"/>
          <w:u w:val="single"/>
        </w:rPr>
        <w:t xml:space="preserve"> of the people </w:t>
      </w:r>
      <w:r w:rsidRPr="006220F5">
        <w:rPr>
          <w:rFonts w:eastAsia="Cambria"/>
          <w:highlight w:val="green"/>
          <w:u w:val="single"/>
        </w:rPr>
        <w:t>who made the journey</w:t>
      </w:r>
      <w:r w:rsidRPr="001468AA">
        <w:rPr>
          <w:rFonts w:eastAsia="Cambria"/>
          <w:sz w:val="16"/>
        </w:rPr>
        <w:t xml:space="preserve">, while the </w:t>
      </w:r>
      <w:r w:rsidRPr="006220F5">
        <w:rPr>
          <w:rFonts w:eastAsia="Cambria"/>
          <w:highlight w:val="green"/>
          <w:u w:val="single"/>
        </w:rPr>
        <w:t>technology for massive</w:t>
      </w:r>
      <w:r w:rsidRPr="001468AA">
        <w:rPr>
          <w:rFonts w:eastAsia="Cambria"/>
          <w:u w:val="single"/>
        </w:rPr>
        <w:t xml:space="preserve"> space </w:t>
      </w:r>
      <w:r w:rsidRPr="006220F5">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6220F5">
        <w:rPr>
          <w:rFonts w:eastAsia="Cambria"/>
          <w:highlight w:val="green"/>
          <w:u w:val="single"/>
        </w:rPr>
        <w:t>grand visions</w:t>
      </w:r>
      <w:r w:rsidRPr="001468AA">
        <w:rPr>
          <w:rFonts w:eastAsia="Cambria"/>
          <w:u w:val="single"/>
        </w:rPr>
        <w:t xml:space="preserve">, rocket launches, </w:t>
      </w:r>
      <w:r w:rsidRPr="006220F5">
        <w:rPr>
          <w:rFonts w:eastAsia="Cambria"/>
          <w:highlight w:val="green"/>
          <w:u w:val="single"/>
        </w:rPr>
        <w:t>and spectacles</w:t>
      </w:r>
      <w:r w:rsidRPr="001468AA">
        <w:rPr>
          <w:rFonts w:eastAsia="Cambria"/>
          <w:u w:val="single"/>
        </w:rPr>
        <w:t xml:space="preserve"> of billionaires leaving the atmosphere </w:t>
      </w:r>
      <w:r w:rsidRPr="006220F5">
        <w:rPr>
          <w:rFonts w:eastAsia="Cambria"/>
          <w:highlight w:val="green"/>
          <w:u w:val="single"/>
        </w:rPr>
        <w:t>are</w:t>
      </w:r>
      <w:r w:rsidRPr="001468AA">
        <w:rPr>
          <w:rFonts w:eastAsia="Cambria"/>
          <w:u w:val="single"/>
        </w:rPr>
        <w:t xml:space="preserve"> all </w:t>
      </w:r>
      <w:r w:rsidRPr="006220F5">
        <w:rPr>
          <w:rFonts w:eastAsia="Cambria"/>
          <w:highlight w:val="green"/>
          <w:u w:val="single"/>
        </w:rPr>
        <w:t xml:space="preserve">cover for the </w:t>
      </w:r>
      <w:r w:rsidRPr="001468AA">
        <w:rPr>
          <w:rFonts w:eastAsia="Cambria"/>
          <w:u w:val="single"/>
        </w:rPr>
        <w:t xml:space="preserve">real </w:t>
      </w:r>
      <w:r w:rsidRPr="006220F5">
        <w:rPr>
          <w:rFonts w:eastAsia="Cambria"/>
          <w:highlight w:val="green"/>
          <w:u w:val="single"/>
        </w:rPr>
        <w:t>space economy</w:t>
      </w:r>
      <w:r w:rsidRPr="001468AA">
        <w:rPr>
          <w:rFonts w:eastAsia="Cambria"/>
          <w:u w:val="single"/>
        </w:rPr>
        <w:t>.</w:t>
      </w:r>
    </w:p>
    <w:p w14:paraId="250ECC29" w14:textId="77777777" w:rsidR="003E70E4" w:rsidRPr="001468AA" w:rsidRDefault="003E70E4" w:rsidP="003E70E4"/>
    <w:p w14:paraId="43BB0BF9" w14:textId="77777777" w:rsidR="003E70E4" w:rsidRPr="001468AA" w:rsidRDefault="003E70E4" w:rsidP="003E70E4"/>
    <w:p w14:paraId="79C72971" w14:textId="77777777" w:rsidR="003E70E4" w:rsidRPr="001468AA" w:rsidRDefault="003E70E4" w:rsidP="003E70E4">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688DDA05" w14:textId="77777777" w:rsidR="003E70E4" w:rsidRPr="001468AA" w:rsidRDefault="003E70E4" w:rsidP="003E70E4">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24F1E954" w14:textId="77777777" w:rsidR="003E70E4" w:rsidRPr="001468AA" w:rsidRDefault="003E70E4" w:rsidP="003E70E4">
      <w:pPr>
        <w:rPr>
          <w:rFonts w:eastAsia="Cambria"/>
          <w:sz w:val="14"/>
          <w:szCs w:val="16"/>
        </w:rPr>
      </w:pPr>
      <w:r w:rsidRPr="001468AA">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1468AA">
        <w:rPr>
          <w:rFonts w:ascii="Times New Roman" w:eastAsia="Cambria" w:hAnsi="Times New Roman" w:cs="Times New Roman"/>
          <w:sz w:val="14"/>
          <w:szCs w:val="16"/>
        </w:rPr>
        <w:t> </w:t>
      </w:r>
      <w:r w:rsidRPr="001468AA">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1468AA">
        <w:rPr>
          <w:rFonts w:eastAsia="Cambria"/>
          <w:sz w:val="14"/>
        </w:rPr>
        <w:t xml:space="preserve"> </w:t>
      </w:r>
      <w:r w:rsidRPr="001468AA">
        <w:rPr>
          <w:rFonts w:eastAsia="Cambria"/>
          <w:u w:val="single"/>
        </w:rPr>
        <w:t xml:space="preserve">The march of </w:t>
      </w:r>
      <w:r w:rsidRPr="006220F5">
        <w:rPr>
          <w:rFonts w:eastAsia="Cambria"/>
          <w:highlight w:val="green"/>
          <w:u w:val="single"/>
        </w:rPr>
        <w:t>planetary eco-collapse</w:t>
      </w:r>
      <w:r w:rsidRPr="001468AA">
        <w:rPr>
          <w:rFonts w:eastAsia="Cambria"/>
          <w:u w:val="single"/>
        </w:rPr>
        <w:t xml:space="preserve"> and the </w:t>
      </w:r>
      <w:r w:rsidRPr="006220F5">
        <w:rPr>
          <w:rFonts w:eastAsia="Cambria"/>
          <w:highlight w:val="green"/>
          <w:u w:val="single"/>
        </w:rPr>
        <w:t xml:space="preserve">impending rise of worldwide social upheaval and worse </w:t>
      </w:r>
      <w:r w:rsidRPr="001468AA">
        <w:rPr>
          <w:rFonts w:eastAsia="Cambria"/>
          <w:u w:val="single"/>
        </w:rPr>
        <w:t xml:space="preserve">continue on. As the conclusion to this essay is being written, three record-breaking </w:t>
      </w:r>
      <w:r w:rsidRPr="006220F5">
        <w:rPr>
          <w:rFonts w:eastAsia="Cambria"/>
          <w:highlight w:val="green"/>
          <w:u w:val="single"/>
        </w:rPr>
        <w:t>tropical cyclones</w:t>
      </w:r>
      <w:r w:rsidRPr="001468AA">
        <w:rPr>
          <w:rFonts w:eastAsia="Cambria"/>
          <w:u w:val="single"/>
        </w:rPr>
        <w:t xml:space="preserve"> have just hit North America and Asia, </w:t>
      </w:r>
      <w:r w:rsidRPr="006220F5">
        <w:rPr>
          <w:rFonts w:eastAsia="Cambria"/>
          <w:highlight w:val="green"/>
          <w:u w:val="single"/>
        </w:rPr>
        <w:t>with</w:t>
      </w:r>
      <w:r w:rsidRPr="001468AA">
        <w:rPr>
          <w:rFonts w:eastAsia="Cambria"/>
          <w:u w:val="single"/>
        </w:rPr>
        <w:t xml:space="preserve"> serious losses of lives and </w:t>
      </w:r>
      <w:r w:rsidRPr="006220F5">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6220F5">
        <w:rPr>
          <w:rFonts w:eastAsia="Cambria"/>
          <w:highlight w:val="green"/>
          <w:u w:val="single"/>
        </w:rPr>
        <w:t>drought continues</w:t>
      </w:r>
      <w:r w:rsidRPr="001468AA">
        <w:rPr>
          <w:rFonts w:eastAsia="Cambria"/>
          <w:u w:val="single"/>
        </w:rPr>
        <w:t xml:space="preserve"> throughout the western U.S., but</w:t>
      </w:r>
      <w:r w:rsidRPr="006220F5">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midwest are now “terrified,” according to one news report, at the near and long term </w:t>
      </w:r>
      <w:r w:rsidRPr="006220F5">
        <w:rPr>
          <w:rFonts w:eastAsia="Cambria"/>
          <w:highlight w:val="green"/>
          <w:u w:val="single"/>
        </w:rPr>
        <w:t>prospects for soybeans, corn and livestock</w:t>
      </w:r>
      <w:r w:rsidRPr="001468AA">
        <w:rPr>
          <w:rFonts w:eastAsia="Cambria"/>
          <w:u w:val="single"/>
        </w:rPr>
        <w:t xml:space="preserve">.11 As </w:t>
      </w:r>
      <w:r w:rsidRPr="006220F5">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6220F5">
        <w:rPr>
          <w:rFonts w:eastAsia="Cambria"/>
          <w:b/>
          <w:bCs/>
          <w:highlight w:val="green"/>
          <w:u w:val="single"/>
        </w:rPr>
        <w:t>make clearer</w:t>
      </w:r>
      <w:r w:rsidRPr="001468AA">
        <w:rPr>
          <w:rFonts w:eastAsia="Cambria"/>
          <w:u w:val="single"/>
        </w:rPr>
        <w:t xml:space="preserve"> the threat for people everywhere, so too is </w:t>
      </w:r>
      <w:r w:rsidRPr="006220F5">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6220F5">
        <w:rPr>
          <w:rFonts w:eastAsia="Cambria"/>
          <w:b/>
          <w:bCs/>
          <w:highlight w:val="green"/>
          <w:u w:val="single"/>
        </w:rPr>
        <w:t>pollution and resource over-use</w:t>
      </w:r>
      <w:r w:rsidRPr="001468AA">
        <w:rPr>
          <w:rFonts w:eastAsia="Cambria"/>
          <w:sz w:val="14"/>
          <w:szCs w:val="16"/>
        </w:rPr>
        <w:t xml:space="preserve"> on the one hand, </w:t>
      </w:r>
      <w:r w:rsidRPr="006220F5">
        <w:rPr>
          <w:rFonts w:eastAsia="Cambria"/>
          <w:b/>
          <w:bCs/>
          <w:highlight w:val="green"/>
          <w:u w:val="single"/>
        </w:rPr>
        <w:t>or</w:t>
      </w:r>
      <w:r w:rsidRPr="001468AA">
        <w:rPr>
          <w:rFonts w:eastAsia="Cambria"/>
          <w:b/>
          <w:bCs/>
          <w:u w:val="single"/>
        </w:rPr>
        <w:t xml:space="preserve"> clean, healthful and ecologically </w:t>
      </w:r>
      <w:r w:rsidRPr="006220F5">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6220F5">
        <w:rPr>
          <w:rFonts w:eastAsia="Cambria"/>
          <w:b/>
          <w:bCs/>
          <w:highlight w:val="green"/>
          <w:u w:val="single"/>
        </w:rPr>
        <w:t>do not</w:t>
      </w:r>
      <w:r w:rsidRPr="001468AA">
        <w:rPr>
          <w:rFonts w:eastAsia="Cambria"/>
          <w:u w:val="single"/>
        </w:rPr>
        <w:t xml:space="preserve"> generally </w:t>
      </w:r>
      <w:r w:rsidRPr="006220F5">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6220F5">
        <w:rPr>
          <w:rFonts w:eastAsia="Cambria"/>
          <w:highlight w:val="green"/>
          <w:u w:val="single"/>
        </w:rPr>
        <w:t xml:space="preserve">based </w:t>
      </w:r>
      <w:r w:rsidRPr="001468AA">
        <w:rPr>
          <w:rFonts w:eastAsia="Cambria"/>
          <w:u w:val="single"/>
        </w:rPr>
        <w:t xml:space="preserve">primarily </w:t>
      </w:r>
      <w:r w:rsidRPr="006220F5">
        <w:rPr>
          <w:rFonts w:eastAsia="Cambria"/>
          <w:highlight w:val="green"/>
          <w:u w:val="single"/>
        </w:rPr>
        <w:t>on the interests of private owners</w:t>
      </w:r>
      <w:r w:rsidRPr="001468AA">
        <w:rPr>
          <w:rFonts w:eastAsia="Cambria"/>
          <w:u w:val="single"/>
        </w:rPr>
        <w:t xml:space="preserve"> (that is, capitalists), </w:t>
      </w:r>
      <w:r w:rsidRPr="006220F5">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6220F5">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6220F5">
        <w:rPr>
          <w:rFonts w:eastAsia="Cambria"/>
          <w:b/>
          <w:bCs/>
          <w:highlight w:val="green"/>
          <w:u w:val="single"/>
        </w:rPr>
        <w:t>seldom succeed</w:t>
      </w:r>
      <w:r w:rsidRPr="001468AA">
        <w:rPr>
          <w:rFonts w:eastAsia="Cambria"/>
          <w:u w:val="single"/>
        </w:rPr>
        <w:t xml:space="preserve"> very well </w:t>
      </w:r>
      <w:r w:rsidRPr="006220F5">
        <w:rPr>
          <w:rFonts w:eastAsia="Cambria"/>
          <w:highlight w:val="green"/>
          <w:u w:val="single"/>
        </w:rPr>
        <w:t xml:space="preserve">when </w:t>
      </w:r>
      <w:r w:rsidRPr="001468AA">
        <w:rPr>
          <w:rFonts w:eastAsia="Cambria"/>
          <w:b/>
          <w:bCs/>
          <w:u w:val="single"/>
        </w:rPr>
        <w:t xml:space="preserve">a major sector of </w:t>
      </w:r>
      <w:r w:rsidRPr="006220F5">
        <w:rPr>
          <w:rFonts w:eastAsia="Cambria"/>
          <w:b/>
          <w:bCs/>
          <w:highlight w:val="green"/>
          <w:u w:val="single"/>
        </w:rPr>
        <w:t>the capitalist class has</w:t>
      </w:r>
      <w:r w:rsidRPr="001468AA">
        <w:rPr>
          <w:rFonts w:eastAsia="Cambria"/>
          <w:b/>
          <w:bCs/>
          <w:u w:val="single"/>
        </w:rPr>
        <w:t xml:space="preserve"> a great </w:t>
      </w:r>
      <w:r w:rsidRPr="006220F5">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Contemporary marxists</w:t>
      </w:r>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6220F5">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6220F5">
        <w:rPr>
          <w:rFonts w:eastAsia="Cambria"/>
          <w:b/>
          <w:bCs/>
          <w:highlight w:val="green"/>
          <w:u w:val="single"/>
        </w:rPr>
        <w:t>consumerism thus becomes</w:t>
      </w:r>
      <w:r w:rsidRPr="001468AA">
        <w:rPr>
          <w:rFonts w:eastAsia="Cambria"/>
          <w:u w:val="single"/>
        </w:rPr>
        <w:t xml:space="preserve"> the substance of a true addiction: </w:t>
      </w:r>
      <w:r w:rsidRPr="006220F5">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Lastly and perhaps most significantly among the critical insights of marxists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6220F5">
        <w:rPr>
          <w:rFonts w:eastAsia="Cambria"/>
          <w:highlight w:val="green"/>
          <w:u w:val="single"/>
        </w:rPr>
        <w:t xml:space="preserve">a ruling elite not </w:t>
      </w:r>
      <w:r w:rsidRPr="001468AA">
        <w:rPr>
          <w:rFonts w:eastAsia="Cambria"/>
          <w:u w:val="single"/>
        </w:rPr>
        <w:t xml:space="preserve">really much </w:t>
      </w:r>
      <w:r w:rsidRPr="006220F5">
        <w:rPr>
          <w:rFonts w:eastAsia="Cambria"/>
          <w:highlight w:val="green"/>
          <w:u w:val="single"/>
        </w:rPr>
        <w:t xml:space="preserve">concerned </w:t>
      </w:r>
      <w:r w:rsidRPr="001468AA">
        <w:rPr>
          <w:rFonts w:eastAsia="Cambria"/>
          <w:u w:val="single"/>
        </w:rPr>
        <w:t xml:space="preserve">with </w:t>
      </w:r>
      <w:r w:rsidRPr="006220F5">
        <w:rPr>
          <w:rFonts w:eastAsia="Cambria"/>
          <w:highlight w:val="green"/>
          <w:u w:val="single"/>
        </w:rPr>
        <w:t xml:space="preserve">nor responsible to the </w:t>
      </w:r>
      <w:r w:rsidRPr="001468AA">
        <w:rPr>
          <w:rFonts w:eastAsia="Cambria"/>
          <w:u w:val="single"/>
        </w:rPr>
        <w:t>rest of the</w:t>
      </w:r>
      <w:r w:rsidRPr="006220F5">
        <w:rPr>
          <w:rFonts w:eastAsia="Cambria"/>
          <w:highlight w:val="green"/>
          <w:u w:val="single"/>
        </w:rPr>
        <w:t xml:space="preserve"> people. </w:t>
      </w:r>
      <w:r w:rsidRPr="001468AA">
        <w:rPr>
          <w:rFonts w:eastAsia="Cambria"/>
          <w:b/>
          <w:bCs/>
          <w:u w:val="single"/>
        </w:rPr>
        <w:t xml:space="preserve">Their </w:t>
      </w:r>
      <w:r w:rsidRPr="006220F5">
        <w:rPr>
          <w:rFonts w:eastAsia="Cambria"/>
          <w:b/>
          <w:bCs/>
          <w:highlight w:val="green"/>
          <w:u w:val="single"/>
        </w:rPr>
        <w:t>monetary interests being the</w:t>
      </w:r>
      <w:r w:rsidRPr="001468AA">
        <w:rPr>
          <w:rFonts w:eastAsia="Cambria"/>
          <w:u w:val="single"/>
        </w:rPr>
        <w:t xml:space="preserve"> private </w:t>
      </w:r>
      <w:r w:rsidRPr="006220F5">
        <w:rPr>
          <w:rFonts w:eastAsia="Cambria"/>
          <w:b/>
          <w:bCs/>
          <w:highlight w:val="green"/>
          <w:u w:val="single"/>
        </w:rPr>
        <w:t>interests in which the system</w:t>
      </w:r>
      <w:r w:rsidRPr="006220F5">
        <w:rPr>
          <w:rFonts w:eastAsia="Cambria"/>
          <w:highlight w:val="green"/>
          <w:u w:val="single"/>
        </w:rPr>
        <w:t xml:space="preserve"> </w:t>
      </w:r>
      <w:r w:rsidRPr="001468AA">
        <w:rPr>
          <w:rFonts w:eastAsia="Cambria"/>
          <w:u w:val="single"/>
        </w:rPr>
        <w:t xml:space="preserve">mostly </w:t>
      </w:r>
      <w:r w:rsidRPr="006220F5">
        <w:rPr>
          <w:rFonts w:eastAsia="Cambria"/>
          <w:b/>
          <w:bCs/>
          <w:highlight w:val="green"/>
          <w:u w:val="single"/>
        </w:rPr>
        <w:t>operates</w:t>
      </w:r>
      <w:r w:rsidRPr="001468AA">
        <w:rPr>
          <w:rFonts w:eastAsia="Cambria"/>
          <w:u w:val="single"/>
        </w:rPr>
        <w:t xml:space="preserve">, their powers consisting of nothing less than the system’s powers, </w:t>
      </w:r>
      <w:r w:rsidRPr="006220F5">
        <w:rPr>
          <w:rFonts w:eastAsia="Cambria"/>
          <w:highlight w:val="green"/>
          <w:u w:val="single"/>
        </w:rPr>
        <w:t>their ideas</w:t>
      </w:r>
      <w:r w:rsidRPr="001468AA">
        <w:rPr>
          <w:rFonts w:eastAsia="Cambria"/>
          <w:u w:val="single"/>
        </w:rPr>
        <w:t xml:space="preserve"> and attitudes </w:t>
      </w:r>
      <w:r w:rsidRPr="006220F5">
        <w:rPr>
          <w:rFonts w:eastAsia="Cambria"/>
          <w:highlight w:val="green"/>
          <w:u w:val="single"/>
        </w:rPr>
        <w:t>being</w:t>
      </w:r>
      <w:r w:rsidRPr="001468AA">
        <w:rPr>
          <w:rFonts w:eastAsia="Cambria"/>
          <w:u w:val="single"/>
        </w:rPr>
        <w:t xml:space="preserve"> by and large </w:t>
      </w:r>
      <w:r w:rsidRPr="006220F5">
        <w:rPr>
          <w:rFonts w:eastAsia="Cambria"/>
          <w:highlight w:val="green"/>
          <w:u w:val="single"/>
        </w:rPr>
        <w:t>the ruling ideas</w:t>
      </w:r>
      <w:r w:rsidRPr="001468AA">
        <w:rPr>
          <w:rFonts w:eastAsia="Cambria"/>
          <w:u w:val="single"/>
        </w:rPr>
        <w:t xml:space="preserve"> and attitudes, and their life-styles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a 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6F910A7D" w14:textId="77777777" w:rsidR="003E70E4" w:rsidRPr="001468AA" w:rsidRDefault="003E70E4" w:rsidP="003E70E4">
      <w:pPr>
        <w:rPr>
          <w:rFonts w:eastAsia="Cambria"/>
        </w:rPr>
      </w:pPr>
    </w:p>
    <w:p w14:paraId="2A4C487C" w14:textId="77777777" w:rsidR="003E70E4" w:rsidRDefault="003E70E4" w:rsidP="003E70E4">
      <w:pPr>
        <w:pStyle w:val="Heading4"/>
      </w:pPr>
      <w:r w:rsidRPr="00EC5826">
        <w:t>Capitalism causes extinction through e</w:t>
      </w:r>
      <w:r>
        <w:t xml:space="preserve">nvironmental degradation. Rejecting market fundamentalism is crucial to avoid total expenditure of finite resources </w:t>
      </w:r>
    </w:p>
    <w:p w14:paraId="4B858640" w14:textId="77777777" w:rsidR="003E70E4" w:rsidRPr="00DF5034" w:rsidRDefault="003E70E4" w:rsidP="003E70E4">
      <w:pPr>
        <w:rPr>
          <w:rStyle w:val="Style13ptBold"/>
          <w:lang w:val="de-DE"/>
        </w:rPr>
      </w:pPr>
      <w:r w:rsidRPr="00DF5034">
        <w:rPr>
          <w:rStyle w:val="Style13ptBold"/>
          <w:lang w:val="de-DE"/>
        </w:rPr>
        <w:t>Monbiot 10-30-21</w:t>
      </w:r>
    </w:p>
    <w:p w14:paraId="5C7C30D8" w14:textId="77777777" w:rsidR="003E70E4" w:rsidRPr="00DF5034" w:rsidRDefault="003E70E4" w:rsidP="003E70E4">
      <w:pPr>
        <w:rPr>
          <w:sz w:val="16"/>
          <w:lang w:val="de-DE"/>
        </w:rPr>
      </w:pPr>
      <w:r w:rsidRPr="00DF5034">
        <w:rPr>
          <w:sz w:val="16"/>
          <w:lang w:val="de-DE"/>
        </w:rPr>
        <w:t>(George, MA Zoology https://www.theguardian.com/environment/2021/oct/30/capitalism-is-killing-the-planet-its-time-to-stop-buying-into-our-own-destruction)</w:t>
      </w:r>
    </w:p>
    <w:p w14:paraId="236AC861" w14:textId="77777777" w:rsidR="003E70E4" w:rsidRPr="00411906" w:rsidRDefault="003E70E4" w:rsidP="003E70E4">
      <w:pPr>
        <w:rPr>
          <w:u w:val="single"/>
        </w:rPr>
      </w:pPr>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6220F5">
        <w:rPr>
          <w:rStyle w:val="Emphasis"/>
          <w:highlight w:val="green"/>
        </w:rPr>
        <w:t>complex</w:t>
      </w:r>
      <w:r w:rsidRPr="004D3875">
        <w:rPr>
          <w:rStyle w:val="Emphasis"/>
        </w:rPr>
        <w:t xml:space="preserve"> </w:t>
      </w:r>
      <w:r w:rsidRPr="006220F5">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6220F5">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6220F5">
        <w:rPr>
          <w:rStyle w:val="StyleUnderline"/>
          <w:highlight w:val="green"/>
        </w:rPr>
        <w:t xml:space="preserve">then it </w:t>
      </w:r>
      <w:r w:rsidRPr="006220F5">
        <w:rPr>
          <w:rStyle w:val="Emphasis"/>
          <w:highlight w:val="green"/>
        </w:rPr>
        <w:t>suddenly flips</w:t>
      </w:r>
      <w:r w:rsidRPr="004D3875">
        <w:rPr>
          <w:rStyle w:val="StyleUnderline"/>
        </w:rPr>
        <w:t xml:space="preserve">. It </w:t>
      </w:r>
      <w:r w:rsidRPr="006220F5">
        <w:rPr>
          <w:rStyle w:val="StyleUnderline"/>
          <w:highlight w:val="green"/>
        </w:rPr>
        <w:t>passes a tipping point</w:t>
      </w:r>
      <w:r w:rsidRPr="004D3875">
        <w:rPr>
          <w:rStyle w:val="StyleUnderline"/>
        </w:rPr>
        <w:t xml:space="preserve">, then falls into a new state of equilibrium, which is often </w:t>
      </w:r>
      <w:r w:rsidRPr="006220F5">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6220F5">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6220F5">
        <w:rPr>
          <w:rStyle w:val="Emphasis"/>
          <w:highlight w:val="green"/>
        </w:rPr>
        <w:t>this year is a great global flickering</w:t>
      </w:r>
      <w:r w:rsidRPr="00ED3F42">
        <w:rPr>
          <w:sz w:val="16"/>
        </w:rPr>
        <w:t xml:space="preserve">, </w:t>
      </w:r>
      <w:r w:rsidRPr="002C0D1B">
        <w:rPr>
          <w:rStyle w:val="StyleUnderline"/>
        </w:rPr>
        <w:t xml:space="preserve">as Earth </w:t>
      </w:r>
      <w:r w:rsidRPr="006220F5">
        <w:rPr>
          <w:rStyle w:val="StyleUnderline"/>
          <w:highlight w:val="green"/>
        </w:rPr>
        <w:t xml:space="preserve">systems </w:t>
      </w:r>
      <w:r w:rsidRPr="00ED5156">
        <w:rPr>
          <w:rStyle w:val="StyleUnderline"/>
        </w:rPr>
        <w:t>begin to</w:t>
      </w:r>
      <w:r w:rsidRPr="006220F5">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6220F5">
        <w:rPr>
          <w:rStyle w:val="StyleUnderline"/>
          <w:highlight w:val="green"/>
        </w:rPr>
        <w:t>cake” was mentioned 10 times as often as “climate change”</w:t>
      </w:r>
      <w:r w:rsidRPr="002C0D1B">
        <w:rPr>
          <w:rStyle w:val="StyleUnderline"/>
        </w:rPr>
        <w:t xml:space="preserve"> </w:t>
      </w:r>
      <w:r w:rsidRPr="006220F5">
        <w:rPr>
          <w:rStyle w:val="StyleUnderline"/>
          <w:highlight w:val="green"/>
        </w:rPr>
        <w:t>on</w:t>
      </w:r>
      <w:r w:rsidRPr="002C0D1B">
        <w:rPr>
          <w:rStyle w:val="StyleUnderline"/>
        </w:rPr>
        <w:t xml:space="preserve"> UK </w:t>
      </w:r>
      <w:r w:rsidRPr="006220F5">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6220F5">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6220F5">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6220F5">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6220F5">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6220F5">
        <w:rPr>
          <w:rStyle w:val="Emphasis"/>
          <w:highlight w:val="green"/>
        </w:rPr>
        <w:t>has turned us from citizens into consumers</w:t>
      </w:r>
      <w:r w:rsidRPr="00ED3F42">
        <w:rPr>
          <w:sz w:val="16"/>
        </w:rPr>
        <w:t xml:space="preserve">. It’s not hard to see why we have been herded down this path. </w:t>
      </w:r>
      <w:r w:rsidRPr="006220F5">
        <w:rPr>
          <w:rStyle w:val="StyleUnderline"/>
          <w:highlight w:val="green"/>
        </w:rPr>
        <w:t>As citizens</w:t>
      </w:r>
      <w:r w:rsidRPr="00ED3F42">
        <w:rPr>
          <w:rStyle w:val="StyleUnderline"/>
        </w:rPr>
        <w:t xml:space="preserve">, joining together to demand political change, </w:t>
      </w:r>
      <w:r w:rsidRPr="006220F5">
        <w:rPr>
          <w:rStyle w:val="StyleUnderline"/>
          <w:highlight w:val="green"/>
        </w:rPr>
        <w:t>we are powerful</w:t>
      </w:r>
      <w:r w:rsidRPr="00ED3F42">
        <w:rPr>
          <w:rStyle w:val="StyleUnderline"/>
        </w:rPr>
        <w:t xml:space="preserve">. As </w:t>
      </w:r>
      <w:r w:rsidRPr="006220F5">
        <w:rPr>
          <w:rStyle w:val="StyleUnderline"/>
          <w:highlight w:val="green"/>
        </w:rPr>
        <w:t>consumers</w:t>
      </w:r>
      <w:r w:rsidRPr="00ED3F42">
        <w:rPr>
          <w:rStyle w:val="StyleUnderline"/>
        </w:rPr>
        <w:t xml:space="preserve">, </w:t>
      </w:r>
      <w:r w:rsidRPr="00ED3F42">
        <w:rPr>
          <w:rStyle w:val="Emphasis"/>
        </w:rPr>
        <w:t xml:space="preserve">we are almost </w:t>
      </w:r>
      <w:r w:rsidRPr="006220F5">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6220F5">
        <w:rPr>
          <w:rStyle w:val="Emphasis"/>
          <w:highlight w:val="green"/>
        </w:rPr>
        <w:t>main cause of</w:t>
      </w:r>
      <w:r w:rsidRPr="00ED5156">
        <w:rPr>
          <w:rStyle w:val="Emphasis"/>
        </w:rPr>
        <w:t xml:space="preserve"> your </w:t>
      </w:r>
      <w:r w:rsidRPr="006220F5">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6220F5">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6220F5">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6220F5">
        <w:rPr>
          <w:rStyle w:val="StyleUnderline"/>
          <w:highlight w:val="green"/>
        </w:rPr>
        <w:t>direct impacts</w:t>
      </w:r>
      <w:r w:rsidRPr="00ED3F42">
        <w:rPr>
          <w:rStyle w:val="StyleUnderline"/>
        </w:rPr>
        <w:t xml:space="preserve"> of the ultra-wealthy </w:t>
      </w:r>
      <w:r w:rsidRPr="006220F5">
        <w:rPr>
          <w:rStyle w:val="StyleUnderline"/>
          <w:highlight w:val="green"/>
        </w:rPr>
        <w:t>is</w:t>
      </w:r>
      <w:r w:rsidRPr="00ED3F42">
        <w:rPr>
          <w:rStyle w:val="StyleUnderline"/>
        </w:rPr>
        <w:t xml:space="preserve"> the </w:t>
      </w:r>
      <w:r w:rsidRPr="006220F5">
        <w:rPr>
          <w:rStyle w:val="StyleUnderline"/>
          <w:highlight w:val="green"/>
        </w:rPr>
        <w:t>political</w:t>
      </w:r>
      <w:r w:rsidRPr="00ED3F42">
        <w:rPr>
          <w:rStyle w:val="StyleUnderline"/>
        </w:rPr>
        <w:t xml:space="preserve"> and cultural </w:t>
      </w:r>
      <w:r w:rsidRPr="006220F5">
        <w:rPr>
          <w:rStyle w:val="StyleUnderline"/>
          <w:highlight w:val="green"/>
        </w:rPr>
        <w:t>power</w:t>
      </w:r>
      <w:r w:rsidRPr="00ED3F42">
        <w:rPr>
          <w:rStyle w:val="StyleUnderline"/>
        </w:rPr>
        <w:t xml:space="preserve"> </w:t>
      </w:r>
      <w:r w:rsidRPr="006220F5">
        <w:rPr>
          <w:rStyle w:val="StyleUnderline"/>
          <w:highlight w:val="green"/>
        </w:rPr>
        <w:t>with</w:t>
      </w:r>
      <w:r w:rsidRPr="00ED3F42">
        <w:rPr>
          <w:rStyle w:val="StyleUnderline"/>
        </w:rPr>
        <w:t xml:space="preserve"> </w:t>
      </w:r>
      <w:r w:rsidRPr="006220F5">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6220F5">
        <w:rPr>
          <w:rStyle w:val="StyleUnderline"/>
          <w:bCs/>
          <w:highlight w:val="green"/>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6220F5">
        <w:rPr>
          <w:rStyle w:val="Emphasis"/>
          <w:highlight w:val="green"/>
        </w:rPr>
        <w:t>the fairytale of universal wealth</w:t>
      </w:r>
      <w:r w:rsidRPr="00ED3F42">
        <w:rPr>
          <w:rStyle w:val="Emphasis"/>
        </w:rPr>
        <w:t xml:space="preserve">, one day, </w:t>
      </w:r>
      <w:r w:rsidRPr="006220F5">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6220F5">
        <w:rPr>
          <w:rStyle w:val="StyleUnderline"/>
          <w:highlight w:val="green"/>
        </w:rPr>
        <w:t xml:space="preserve">In consenting to the continued destruction of our life-support systems, we accommodate </w:t>
      </w:r>
      <w:r w:rsidRPr="00ED5156">
        <w:rPr>
          <w:rStyle w:val="StyleUnderline"/>
        </w:rPr>
        <w:t xml:space="preserve">the desires of </w:t>
      </w:r>
      <w:r w:rsidRPr="006220F5">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6220F5">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5295F905" w14:textId="77777777" w:rsidR="003E70E4" w:rsidRPr="001468AA" w:rsidRDefault="003E70E4" w:rsidP="003E70E4"/>
    <w:p w14:paraId="5E7F0F1A" w14:textId="77777777" w:rsidR="003E70E4" w:rsidRPr="001468AA" w:rsidRDefault="003E70E4" w:rsidP="003E70E4">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2: A New Hope </w:t>
      </w:r>
    </w:p>
    <w:p w14:paraId="4B7353ED" w14:textId="77777777" w:rsidR="003E70E4" w:rsidRPr="001468AA" w:rsidRDefault="003E70E4" w:rsidP="003E70E4">
      <w:pPr>
        <w:keepNext/>
        <w:keepLines/>
        <w:spacing w:before="40" w:after="0"/>
        <w:outlineLvl w:val="3"/>
        <w:rPr>
          <w:rFonts w:eastAsiaTheme="majorEastAsia" w:cstheme="majorBidi"/>
          <w:b/>
          <w:iCs/>
          <w:sz w:val="26"/>
        </w:rPr>
      </w:pPr>
      <w:r w:rsidRPr="001468AA">
        <w:rPr>
          <w:rFonts w:eastAsiaTheme="majorEastAsia" w:cstheme="majorBidi"/>
          <w:b/>
          <w:iCs/>
          <w:sz w:val="26"/>
        </w:rPr>
        <w:t>Thus, I affirm that the appropriation of outer space by private entities is unjust.</w:t>
      </w:r>
      <w:r>
        <w:rPr>
          <w:rFonts w:eastAsiaTheme="majorEastAsia" w:cstheme="majorBidi"/>
          <w:b/>
          <w:iCs/>
          <w:sz w:val="26"/>
        </w:rPr>
        <w:t xml:space="preserve"> Governments should nationalize space industries per the Aronoff card</w:t>
      </w:r>
    </w:p>
    <w:p w14:paraId="22679220" w14:textId="77777777" w:rsidR="003E70E4" w:rsidRPr="001468AA" w:rsidRDefault="003E70E4" w:rsidP="003E70E4"/>
    <w:p w14:paraId="7A5DA618" w14:textId="77777777" w:rsidR="003E70E4" w:rsidRPr="001468AA" w:rsidRDefault="003E70E4" w:rsidP="003E70E4">
      <w:pPr>
        <w:keepNext/>
        <w:keepLines/>
        <w:spacing w:before="40" w:after="0"/>
        <w:outlineLvl w:val="3"/>
        <w:rPr>
          <w:rFonts w:eastAsia="MS Gothic" w:cs="Times New Roman"/>
          <w:b/>
          <w:iCs/>
          <w:sz w:val="26"/>
        </w:rPr>
      </w:pPr>
      <w:r w:rsidRPr="001468AA">
        <w:rPr>
          <w:rFonts w:eastAsia="MS Gothic" w:cs="Times New Roman"/>
          <w:b/>
          <w:iCs/>
          <w:sz w:val="26"/>
        </w:rPr>
        <w:t xml:space="preserve">Nationalizing space industries socializes risk and reward- public funding is the basis of most innovation, private space guts progress through brain drain </w:t>
      </w:r>
    </w:p>
    <w:p w14:paraId="75B9EA11" w14:textId="77777777" w:rsidR="003E70E4" w:rsidRPr="001468AA" w:rsidRDefault="003E70E4" w:rsidP="003E70E4">
      <w:pPr>
        <w:rPr>
          <w:rFonts w:eastAsia="Cambria"/>
          <w:b/>
          <w:bCs/>
          <w:sz w:val="26"/>
        </w:rPr>
      </w:pPr>
      <w:r w:rsidRPr="001468AA">
        <w:rPr>
          <w:rFonts w:eastAsia="Cambria"/>
          <w:b/>
          <w:bCs/>
          <w:sz w:val="26"/>
        </w:rPr>
        <w:t>Aronoff 18</w:t>
      </w:r>
    </w:p>
    <w:p w14:paraId="7855780C" w14:textId="77777777" w:rsidR="003E70E4" w:rsidRPr="001468AA" w:rsidRDefault="003E70E4" w:rsidP="003E70E4">
      <w:pPr>
        <w:rPr>
          <w:rFonts w:eastAsia="Cambria"/>
          <w:sz w:val="16"/>
        </w:rPr>
      </w:pPr>
      <w:r w:rsidRPr="001468AA">
        <w:rPr>
          <w:rFonts w:eastAsia="Cambria"/>
          <w:sz w:val="16"/>
        </w:rPr>
        <w:t>(Kate Aronoff is a staff writer at The New Republic and author of Overheated: How Capitalism Broke the Planet</w:t>
      </w:r>
      <w:r w:rsidRPr="001468AA">
        <w:rPr>
          <w:rFonts w:ascii="Times New Roman" w:eastAsia="Cambria" w:hAnsi="Times New Roman" w:cs="Times New Roman"/>
          <w:sz w:val="16"/>
        </w:rPr>
        <w:t> </w:t>
      </w:r>
      <w:r w:rsidRPr="001468AA">
        <w:rPr>
          <w:rFonts w:eastAsia="Cambria"/>
          <w:sz w:val="16"/>
        </w:rPr>
        <w:t>—</w:t>
      </w:r>
      <w:r w:rsidRPr="001468AA">
        <w:rPr>
          <w:rFonts w:ascii="Times New Roman" w:eastAsia="Cambria" w:hAnsi="Times New Roman" w:cs="Times New Roman"/>
          <w:sz w:val="16"/>
        </w:rPr>
        <w:t> </w:t>
      </w:r>
      <w:r w:rsidRPr="001468AA">
        <w:rPr>
          <w:rFonts w:eastAsia="Cambria"/>
          <w:sz w:val="16"/>
        </w:rPr>
        <w:t xml:space="preserve">And How We Fight Back. </w:t>
      </w:r>
      <w:hyperlink r:id="rId13" w:history="1">
        <w:r w:rsidRPr="001468AA">
          <w:rPr>
            <w:rFonts w:eastAsia="Cambria"/>
            <w:sz w:val="16"/>
          </w:rPr>
          <w:t>https://inthesetimes.com/article/elon-musk-spacex-tesla-falcon-heavy-launch</w:t>
        </w:r>
      </w:hyperlink>
      <w:r w:rsidRPr="001468AA">
        <w:rPr>
          <w:rFonts w:eastAsia="Cambria"/>
          <w:sz w:val="16"/>
        </w:rPr>
        <w:t xml:space="preserve"> , 2-8)</w:t>
      </w:r>
    </w:p>
    <w:p w14:paraId="01EB5787" w14:textId="77777777" w:rsidR="003E70E4" w:rsidRPr="001468AA" w:rsidRDefault="003E70E4" w:rsidP="003E70E4">
      <w:pPr>
        <w:rPr>
          <w:rFonts w:eastAsia="Cambria"/>
          <w:sz w:val="16"/>
        </w:rPr>
      </w:pPr>
      <w:r w:rsidRPr="001468AA">
        <w:rPr>
          <w:rFonts w:eastAsia="Cambria"/>
          <w:u w:val="single"/>
        </w:rPr>
        <w:t>Scientific American gawked,</w:t>
      </w:r>
      <w:r w:rsidRPr="001468AA">
        <w:rPr>
          <w:rFonts w:eastAsia="Cambria"/>
          <w:sz w:val="16"/>
        </w:rPr>
        <w:t xml:space="preserv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Elon </w:t>
      </w:r>
      <w:r w:rsidRPr="001468AA">
        <w:rPr>
          <w:rFonts w:eastAsia="Cambria"/>
          <w:u w:val="single"/>
        </w:rPr>
        <w:t>Musk Does It Again</w:t>
      </w:r>
      <w:r w:rsidRPr="001468AA">
        <w:rPr>
          <w:rFonts w:eastAsia="Cambria"/>
          <w:sz w:val="16"/>
        </w:rPr>
        <w:t>,</w:t>
      </w:r>
      <w:r w:rsidRPr="001468AA">
        <w:rPr>
          <w:rFonts w:eastAsia="Cambria" w:cs="Georgia"/>
          <w:sz w:val="16"/>
        </w:rPr>
        <w:t>”</w:t>
      </w:r>
      <w:r w:rsidRPr="001468AA">
        <w:rPr>
          <w:rFonts w:eastAsia="Cambria"/>
          <w:sz w:val="16"/>
        </w:rPr>
        <w:t xml:space="preserve"> praising the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bold technological innovations and newfound operational efficiencies that allow SpaceX to not only build its rockets for less money, but also reuse them.” </w:t>
      </w:r>
      <w:r w:rsidRPr="001468AA">
        <w:rPr>
          <w:rFonts w:eastAsia="Cambria"/>
          <w:u w:val="single"/>
        </w:rPr>
        <w:t>That view</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shared by several other outlets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fits comfortably with </w:t>
      </w:r>
      <w:r w:rsidRPr="001468AA">
        <w:rPr>
          <w:rFonts w:eastAsia="Cambria"/>
          <w:b/>
          <w:iCs/>
          <w:u w:val="single"/>
        </w:rPr>
        <w:t>the Tony Stark-like image</w:t>
      </w:r>
      <w:r w:rsidRPr="001468AA">
        <w:rPr>
          <w:rFonts w:eastAsia="Cambria"/>
          <w:sz w:val="16"/>
        </w:rPr>
        <w:t xml:space="preserve"> </w:t>
      </w:r>
      <w:r w:rsidRPr="001468AA">
        <w:rPr>
          <w:rFonts w:eastAsia="Cambria"/>
          <w:u w:val="single"/>
        </w:rPr>
        <w:t>Musk has crafted for himself</w:t>
      </w:r>
      <w:r w:rsidRPr="001468AA">
        <w:rPr>
          <w:rFonts w:eastAsia="Cambria"/>
          <w:sz w:val="16"/>
        </w:rPr>
        <w:t xml:space="preserve"> over the years: a quirky and slightly off-kilter playboy genius inventor capable of conquering everything from outer space to the climate crisis with the sheer force of his imagination. </w:t>
      </w:r>
      <w:r w:rsidRPr="006220F5">
        <w:rPr>
          <w:rFonts w:eastAsia="Cambria"/>
          <w:highlight w:val="green"/>
          <w:u w:val="single"/>
        </w:rPr>
        <w:t>One of Musk’s</w:t>
      </w:r>
      <w:r w:rsidRPr="001468AA">
        <w:rPr>
          <w:rFonts w:eastAsia="Cambria"/>
          <w:u w:val="single"/>
        </w:rPr>
        <w:t xml:space="preserve"> long-term </w:t>
      </w:r>
      <w:r w:rsidRPr="006220F5">
        <w:rPr>
          <w:rFonts w:eastAsia="Cambria"/>
          <w:highlight w:val="green"/>
          <w:u w:val="single"/>
        </w:rPr>
        <w:t>goals</w:t>
      </w:r>
      <w:r w:rsidRPr="001468AA">
        <w:rPr>
          <w:rFonts w:eastAsia="Cambria"/>
          <w:sz w:val="16"/>
        </w:rPr>
        <w:t xml:space="preserve"> is to create a self-sustaining colony on Mars, and </w:t>
      </w:r>
      <w:r w:rsidRPr="006220F5">
        <w:rPr>
          <w:rFonts w:eastAsia="Cambria"/>
          <w:highlight w:val="green"/>
          <w:u w:val="single"/>
        </w:rPr>
        <w:t xml:space="preserve">make humanity </w:t>
      </w:r>
      <w:r w:rsidRPr="001468AA">
        <w:rPr>
          <w:rFonts w:eastAsia="Cambria"/>
          <w:u w:val="single"/>
        </w:rPr>
        <w:t xml:space="preserve">an </w:t>
      </w:r>
      <w:r w:rsidRPr="006220F5">
        <w:rPr>
          <w:rFonts w:eastAsia="Cambria"/>
          <w:highlight w:val="green"/>
          <w:u w:val="single"/>
        </w:rPr>
        <w:t xml:space="preserve">interplanetary </w:t>
      </w:r>
      <w:r w:rsidRPr="001468AA">
        <w:rPr>
          <w:rFonts w:eastAsia="Cambria"/>
          <w:u w:val="single"/>
        </w:rPr>
        <w:t>species</w:t>
      </w:r>
      <w:r w:rsidRPr="001468AA">
        <w:rPr>
          <w:rFonts w:eastAsia="Cambria"/>
          <w:sz w:val="16"/>
        </w:rPr>
        <w:t xml:space="preserve">. He hopes to shoot two very wealthy people around the moon at some point this year. Musk has invested an awful lot of public money into making those dreams a reality. But </w:t>
      </w:r>
      <w:r w:rsidRPr="006220F5">
        <w:rPr>
          <w:rFonts w:eastAsia="Cambria"/>
          <w:highlight w:val="green"/>
          <w:u w:val="single"/>
        </w:rPr>
        <w:t>why should Americans keep footing the bill for</w:t>
      </w:r>
      <w:r w:rsidRPr="001468AA">
        <w:rPr>
          <w:rFonts w:eastAsia="Cambria"/>
          <w:u w:val="single"/>
        </w:rPr>
        <w:t xml:space="preserve"> projects where only </w:t>
      </w:r>
      <w:r w:rsidRPr="006220F5">
        <w:rPr>
          <w:rFonts w:eastAsia="Cambria"/>
          <w:highlight w:val="green"/>
          <w:u w:val="single"/>
        </w:rPr>
        <w:t>Musk and his wealthy friends</w:t>
      </w:r>
      <w:r w:rsidRPr="001468AA">
        <w:rPr>
          <w:rFonts w:eastAsia="Cambria"/>
          <w:u w:val="single"/>
        </w:rPr>
        <w:t xml:space="preserve"> can reap the rewards? Enter: </w:t>
      </w:r>
      <w:r w:rsidRPr="001468AA">
        <w:rPr>
          <w:rFonts w:eastAsia="Cambria"/>
          <w:b/>
          <w:iCs/>
          <w:u w:val="single"/>
        </w:rPr>
        <w:t>the case for nationalizing</w:t>
      </w:r>
      <w:r w:rsidRPr="001468AA">
        <w:rPr>
          <w:rFonts w:eastAsia="Cambria"/>
          <w:sz w:val="16"/>
        </w:rPr>
        <w:t xml:space="preserve"> Elon Musk, and making the U.S. government a major stakeholder in his companies. </w:t>
      </w:r>
      <w:r w:rsidRPr="001468AA">
        <w:rPr>
          <w:rFonts w:eastAsia="Cambria"/>
          <w:u w:val="single"/>
        </w:rPr>
        <w:t xml:space="preserve">The </w:t>
      </w:r>
      <w:r w:rsidRPr="006220F5">
        <w:rPr>
          <w:rFonts w:eastAsia="Cambria"/>
          <w:highlight w:val="green"/>
          <w:u w:val="single"/>
        </w:rPr>
        <w:t>common logic</w:t>
      </w:r>
      <w:r w:rsidRPr="001468AA">
        <w:rPr>
          <w:rFonts w:eastAsia="Cambria"/>
          <w:sz w:val="16"/>
        </w:rPr>
        <w:t xml:space="preserve"> now </w:t>
      </w:r>
      <w:r w:rsidRPr="006220F5">
        <w:rPr>
          <w:rFonts w:eastAsia="Cambria"/>
          <w:highlight w:val="green"/>
          <w:u w:val="single"/>
        </w:rPr>
        <w:t>holds</w:t>
      </w:r>
      <w:r w:rsidRPr="001468AA">
        <w:rPr>
          <w:rFonts w:eastAsia="Cambria"/>
          <w:u w:val="single"/>
        </w:rPr>
        <w:t xml:space="preserve"> that </w:t>
      </w:r>
      <w:r w:rsidRPr="006220F5">
        <w:rPr>
          <w:rFonts w:eastAsia="Cambria"/>
          <w:highlight w:val="green"/>
          <w:u w:val="single"/>
        </w:rPr>
        <w:t xml:space="preserve">the </w:t>
      </w:r>
      <w:r w:rsidRPr="006220F5">
        <w:rPr>
          <w:rFonts w:eastAsia="Cambria"/>
          <w:b/>
          <w:iCs/>
          <w:highlight w:val="green"/>
          <w:u w:val="single"/>
        </w:rPr>
        <w:t>private sector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and prodigies like Musk, in particular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are </w:t>
      </w:r>
      <w:r w:rsidRPr="006220F5">
        <w:rPr>
          <w:rFonts w:eastAsia="Cambria"/>
          <w:highlight w:val="green"/>
          <w:u w:val="single"/>
        </w:rPr>
        <w:t>better at coming up with world-changing ideas than the public sector</w:t>
      </w:r>
      <w:r w:rsidRPr="001468AA">
        <w:rPr>
          <w:rFonts w:eastAsia="Cambria"/>
          <w:u w:val="single"/>
        </w:rPr>
        <w:t>, which is</w:t>
      </w:r>
      <w:r w:rsidRPr="001468AA">
        <w:rPr>
          <w:rFonts w:eastAsia="Cambria"/>
          <w:sz w:val="16"/>
        </w:rPr>
        <w:t xml:space="preserve"> allegedly </w:t>
      </w:r>
      <w:r w:rsidRPr="001468AA">
        <w:rPr>
          <w:rFonts w:eastAsia="Cambria"/>
          <w:u w:val="single"/>
        </w:rPr>
        <w:t>bloated</w:t>
      </w:r>
      <w:r w:rsidRPr="001468AA">
        <w:rPr>
          <w:rFonts w:eastAsia="Cambria"/>
          <w:sz w:val="16"/>
        </w:rPr>
        <w:t xml:space="preserve"> and </w:t>
      </w:r>
      <w:r w:rsidRPr="001468AA">
        <w:rPr>
          <w:rFonts w:eastAsia="Cambria"/>
          <w:u w:val="single"/>
        </w:rPr>
        <w:t>allergic to new, outside-the-box thinking</w:t>
      </w:r>
      <w:r w:rsidRPr="001468AA">
        <w:rPr>
          <w:rFonts w:eastAsia="Cambria"/>
          <w:sz w:val="16"/>
        </w:rPr>
        <w:t xml:space="preserve">. </w:t>
      </w:r>
      <w:r w:rsidRPr="001468AA">
        <w:rPr>
          <w:rFonts w:eastAsia="Cambria"/>
          <w:u w:val="single"/>
        </w:rPr>
        <w:t>Corporations’ hunt for profits and lack of bureaucratic constraints</w:t>
      </w:r>
      <w:r w:rsidRPr="001468AA">
        <w:rPr>
          <w:rFonts w:eastAsia="Cambria"/>
          <w:sz w:val="16"/>
        </w:rPr>
        <w:t>, it</w:t>
      </w:r>
      <w:r w:rsidRPr="001468AA">
        <w:rPr>
          <w:rFonts w:eastAsia="Cambria" w:cs="Georgia"/>
          <w:sz w:val="16"/>
        </w:rPr>
        <w:t>’</w:t>
      </w:r>
      <w:r w:rsidRPr="001468AA">
        <w:rPr>
          <w:rFonts w:eastAsia="Cambria"/>
          <w:sz w:val="16"/>
        </w:rPr>
        <w:t xml:space="preserve">s said, </w:t>
      </w:r>
      <w:r w:rsidRPr="001468AA">
        <w:rPr>
          <w:rFonts w:eastAsia="Cambria"/>
          <w:u w:val="single"/>
        </w:rPr>
        <w:t>compel cutting-edge research and development in a way that the government is simply incapable of</w:t>
      </w:r>
      <w:r w:rsidRPr="001468AA">
        <w:rPr>
          <w:rFonts w:eastAsia="Cambria"/>
          <w:sz w:val="16"/>
        </w:rPr>
        <w:t>. With any hope, more of these billionaires’ breakthroughs than not will be in the public interest</w:t>
      </w:r>
      <w:r w:rsidRPr="006220F5">
        <w:rPr>
          <w:rFonts w:eastAsia="Cambria"/>
          <w:sz w:val="16"/>
          <w:highlight w:val="green"/>
        </w:rPr>
        <w:t xml:space="preserve">. </w:t>
      </w:r>
      <w:r w:rsidRPr="006220F5">
        <w:rPr>
          <w:rFonts w:eastAsia="Cambria"/>
          <w:highlight w:val="green"/>
          <w:u w:val="single"/>
        </w:rPr>
        <w:t>The reality</w:t>
      </w:r>
      <w:r w:rsidRPr="001468AA">
        <w:rPr>
          <w:rFonts w:eastAsia="Cambria"/>
          <w:u w:val="single"/>
        </w:rPr>
        <w:t>, as economist</w:t>
      </w:r>
      <w:r w:rsidRPr="001468AA">
        <w:rPr>
          <w:rFonts w:eastAsia="Cambria"/>
          <w:sz w:val="16"/>
        </w:rPr>
        <w:t xml:space="preserve"> Mariana </w:t>
      </w:r>
      <w:r w:rsidRPr="001468AA">
        <w:rPr>
          <w:rFonts w:eastAsia="Cambria"/>
          <w:u w:val="single"/>
        </w:rPr>
        <w:t>Mazzucato argues</w:t>
      </w:r>
      <w:r w:rsidRPr="001468AA">
        <w:rPr>
          <w:rFonts w:eastAsia="Cambria"/>
          <w:sz w:val="16"/>
        </w:rPr>
        <w:t xml:space="preserve"> in her 2013 book The Entrepreneurial State: Debunking Public vs. Private Sector Myths</w:t>
      </w:r>
      <w:r w:rsidRPr="006220F5">
        <w:rPr>
          <w:rFonts w:eastAsia="Cambria"/>
          <w:b/>
          <w:iCs/>
          <w:highlight w:val="green"/>
          <w:u w:val="single"/>
        </w:rPr>
        <w:t>, is very different</w:t>
      </w:r>
      <w:r w:rsidRPr="001468AA">
        <w:rPr>
          <w:rFonts w:eastAsia="Cambria"/>
          <w:sz w:val="16"/>
        </w:rPr>
        <w:t xml:space="preserve">. </w:t>
      </w:r>
      <w:r w:rsidRPr="001468AA">
        <w:rPr>
          <w:rFonts w:eastAsia="Cambria"/>
          <w:u w:val="single"/>
        </w:rPr>
        <w:t xml:space="preserve">Many of the </w:t>
      </w:r>
      <w:r w:rsidRPr="006220F5">
        <w:rPr>
          <w:rFonts w:eastAsia="Cambria"/>
          <w:highlight w:val="green"/>
          <w:u w:val="single"/>
        </w:rPr>
        <w:t>companies</w:t>
      </w:r>
      <w:r w:rsidRPr="001468AA">
        <w:rPr>
          <w:rFonts w:eastAsia="Cambria"/>
          <w:sz w:val="16"/>
        </w:rPr>
        <w:t xml:space="preserve"> that are </w:t>
      </w:r>
      <w:r w:rsidRPr="001468AA">
        <w:rPr>
          <w:rFonts w:eastAsia="Cambria"/>
          <w:u w:val="single"/>
        </w:rPr>
        <w:t>today considered</w:t>
      </w:r>
      <w:r w:rsidRPr="001468AA">
        <w:rPr>
          <w:rFonts w:eastAsia="Cambria"/>
          <w:sz w:val="16"/>
        </w:rPr>
        <w:t xml:space="preserve"> to be headed by </w:t>
      </w:r>
      <w:r w:rsidRPr="001468AA">
        <w:rPr>
          <w:rFonts w:eastAsia="Cambria"/>
          <w:u w:val="single"/>
        </w:rPr>
        <w:t>brilliant</w:t>
      </w:r>
      <w:r w:rsidRPr="001468AA">
        <w:rPr>
          <w:rFonts w:eastAsia="Cambria"/>
          <w:sz w:val="16"/>
        </w:rPr>
        <w:t xml:space="preserve"> savants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people like Steve Jobs and, yes, Elon Musk</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6220F5">
        <w:rPr>
          <w:rFonts w:eastAsia="Cambria"/>
          <w:highlight w:val="green"/>
          <w:u w:val="single"/>
        </w:rPr>
        <w:t>owe</w:t>
      </w:r>
      <w:r w:rsidRPr="001468AA">
        <w:rPr>
          <w:rFonts w:eastAsia="Cambria"/>
          <w:u w:val="single"/>
        </w:rPr>
        <w:t xml:space="preserve"> much of </w:t>
      </w:r>
      <w:r w:rsidRPr="006220F5">
        <w:rPr>
          <w:rFonts w:eastAsia="Cambria"/>
          <w:highlight w:val="green"/>
          <w:u w:val="single"/>
        </w:rPr>
        <w:t xml:space="preserve">their success to </w:t>
      </w:r>
      <w:r w:rsidRPr="006220F5">
        <w:rPr>
          <w:rFonts w:eastAsia="Cambria"/>
          <w:b/>
          <w:iCs/>
          <w:highlight w:val="green"/>
          <w:u w:val="single"/>
        </w:rPr>
        <w:t>decades of public sector innovation</w:t>
      </w:r>
      <w:r w:rsidRPr="001468AA">
        <w:rPr>
          <w:rFonts w:eastAsia="Cambria"/>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1468AA">
        <w:rPr>
          <w:rFonts w:eastAsia="Cambria"/>
          <w:u w:val="single"/>
        </w:rPr>
        <w:t>The prospect of the State owning a stake in a private corporation may be anathema to many parts of the capitalist world</w:t>
      </w:r>
      <w:r w:rsidRPr="001468AA">
        <w:rPr>
          <w:rFonts w:eastAsia="Cambria"/>
          <w:sz w:val="16"/>
        </w:rPr>
        <w:t xml:space="preserve">,” Mazzucato writes,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u w:val="single"/>
        </w:rPr>
        <w:t xml:space="preserve">but given that </w:t>
      </w:r>
      <w:r w:rsidRPr="006220F5">
        <w:rPr>
          <w:rFonts w:eastAsia="Cambria"/>
          <w:highlight w:val="green"/>
          <w:u w:val="single"/>
        </w:rPr>
        <w:t>governments</w:t>
      </w:r>
      <w:r w:rsidRPr="001468AA">
        <w:rPr>
          <w:rFonts w:eastAsia="Cambria"/>
          <w:u w:val="single"/>
        </w:rPr>
        <w:t xml:space="preserve"> are </w:t>
      </w:r>
      <w:r w:rsidRPr="006220F5">
        <w:rPr>
          <w:rFonts w:eastAsia="Cambria"/>
          <w:highlight w:val="green"/>
          <w:u w:val="single"/>
        </w:rPr>
        <w:t>already</w:t>
      </w:r>
      <w:r w:rsidRPr="001468AA">
        <w:rPr>
          <w:rFonts w:eastAsia="Cambria"/>
          <w:u w:val="single"/>
        </w:rPr>
        <w:t xml:space="preserve"> </w:t>
      </w:r>
      <w:r w:rsidRPr="006220F5">
        <w:rPr>
          <w:rFonts w:eastAsia="Cambria"/>
          <w:highlight w:val="green"/>
          <w:u w:val="single"/>
        </w:rPr>
        <w:t>invest</w:t>
      </w:r>
      <w:r w:rsidRPr="001468AA">
        <w:rPr>
          <w:rFonts w:eastAsia="Cambria"/>
          <w:u w:val="single"/>
        </w:rPr>
        <w:t xml:space="preserve">ing </w:t>
      </w:r>
      <w:r w:rsidRPr="006220F5">
        <w:rPr>
          <w:rFonts w:eastAsia="Cambria"/>
          <w:highlight w:val="green"/>
          <w:u w:val="single"/>
        </w:rPr>
        <w:t>in the private sector</w:t>
      </w:r>
      <w:r w:rsidRPr="001468AA">
        <w:rPr>
          <w:rFonts w:eastAsia="Cambria"/>
          <w:u w:val="single"/>
        </w:rPr>
        <w:t xml:space="preserve">, they may as well earn a return on those investments.” </w:t>
      </w:r>
      <w:r w:rsidRPr="001468AA">
        <w:rPr>
          <w:rFonts w:eastAsia="Cambria"/>
          <w:sz w:val="16"/>
        </w:rPr>
        <w:t xml:space="preserve">As she notes, </w:t>
      </w:r>
      <w:r w:rsidRPr="001468AA">
        <w:rPr>
          <w:rFonts w:eastAsia="Cambria"/>
          <w:u w:val="single"/>
        </w:rPr>
        <w:t>Musk’s future-oriented empire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Tesla Motors, SolarCity and SpaceX</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has </w:t>
      </w:r>
      <w:r w:rsidRPr="001468AA">
        <w:rPr>
          <w:rFonts w:eastAsia="Cambria"/>
          <w:u w:val="single"/>
        </w:rPr>
        <w:t>benefitted from around $5 billion in local, state and federal government support,</w:t>
      </w:r>
      <w:r w:rsidRPr="001468AA">
        <w:rPr>
          <w:rFonts w:eastAsia="Cambria"/>
          <w:sz w:val="16"/>
        </w:rPr>
        <w:t xml:space="preserve"> not to mention many years of foundational public research into programs like rocket technology. </w:t>
      </w:r>
      <w:r w:rsidRPr="001468AA">
        <w:rPr>
          <w:rFonts w:eastAsia="Cambria"/>
          <w:u w:val="single"/>
        </w:rPr>
        <w:t>SpaceX itself exists largely for the sake of competing for government contracts</w:t>
      </w:r>
      <w:r w:rsidRPr="001468AA">
        <w:rPr>
          <w:rFonts w:eastAsia="Cambria"/>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Taxpayers footed the bill for Solyndra</w:t>
      </w:r>
      <w:r w:rsidRPr="001468AA">
        <w:rPr>
          <w:rFonts w:eastAsia="Cambria" w:cs="Georgia"/>
          <w:sz w:val="16"/>
        </w:rPr>
        <w:t>’</w:t>
      </w:r>
      <w:r w:rsidRPr="001468AA">
        <w:rPr>
          <w:rFonts w:eastAsia="Cambria"/>
          <w:sz w:val="16"/>
        </w:rPr>
        <w:t>s losses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yet got hardly any of Tesla</w:t>
      </w:r>
      <w:r w:rsidRPr="001468AA">
        <w:rPr>
          <w:rFonts w:eastAsia="Cambria" w:cs="Georgia"/>
          <w:sz w:val="16"/>
        </w:rPr>
        <w:t>’</w:t>
      </w:r>
      <w:r w:rsidRPr="001468AA">
        <w:rPr>
          <w:rFonts w:eastAsia="Cambria"/>
          <w:sz w:val="16"/>
        </w:rPr>
        <w:t>s profits,</w:t>
      </w:r>
      <w:r w:rsidRPr="001468AA">
        <w:rPr>
          <w:rFonts w:eastAsia="Cambria" w:cs="Georgia"/>
          <w:sz w:val="16"/>
        </w:rPr>
        <w:t>”</w:t>
      </w:r>
      <w:r w:rsidRPr="001468AA">
        <w:rPr>
          <w:rFonts w:eastAsia="Cambria"/>
          <w:sz w:val="16"/>
        </w:rPr>
        <w:t xml:space="preserve"> Mazzucato notes. As Mazzucato finds, </w:t>
      </w:r>
      <w:r w:rsidRPr="001468AA">
        <w:rPr>
          <w:rFonts w:eastAsia="Cambria"/>
          <w:u w:val="single"/>
        </w:rPr>
        <w:t>the private sector hasn’t done much to earn its reputation as a risk-taker</w:t>
      </w:r>
      <w:r w:rsidRPr="001468AA">
        <w:rPr>
          <w:rFonts w:eastAsia="Cambria"/>
          <w:sz w:val="16"/>
        </w:rPr>
        <w:t xml:space="preserve">. </w:t>
      </w:r>
      <w:r w:rsidRPr="006220F5">
        <w:rPr>
          <w:rFonts w:eastAsia="Cambria"/>
          <w:b/>
          <w:iCs/>
          <w:highlight w:val="green"/>
          <w:u w:val="single"/>
        </w:rPr>
        <w:t>Corporations</w:t>
      </w:r>
      <w:r w:rsidRPr="001468AA">
        <w:rPr>
          <w:rFonts w:eastAsia="Cambria"/>
          <w:b/>
          <w:iCs/>
          <w:u w:val="single"/>
        </w:rPr>
        <w:t xml:space="preserve"> and venture capitalists often </w:t>
      </w:r>
      <w:r w:rsidRPr="006220F5">
        <w:rPr>
          <w:rFonts w:eastAsia="Cambria"/>
          <w:b/>
          <w:iCs/>
          <w:highlight w:val="green"/>
          <w:u w:val="single"/>
        </w:rPr>
        <w:t>adopt conservative thinking</w:t>
      </w:r>
      <w:r w:rsidRPr="001468AA">
        <w:rPr>
          <w:rFonts w:eastAsia="Cambria"/>
          <w:b/>
          <w:iCs/>
          <w:u w:val="single"/>
        </w:rPr>
        <w:t xml:space="preserve"> and fall into </w:t>
      </w:r>
      <w:r w:rsidRPr="001468AA">
        <w:rPr>
          <w:rFonts w:ascii="Times New Roman" w:eastAsia="Cambria" w:hAnsi="Times New Roman" w:cs="Times New Roman"/>
          <w:b/>
          <w:iCs/>
          <w:u w:val="single"/>
        </w:rPr>
        <w:t>​</w:t>
      </w:r>
      <w:r w:rsidRPr="001468AA">
        <w:rPr>
          <w:rFonts w:eastAsia="Cambria" w:cs="Georgia"/>
          <w:b/>
          <w:iCs/>
          <w:u w:val="single"/>
        </w:rPr>
        <w:t>“</w:t>
      </w:r>
      <w:r w:rsidRPr="001468AA">
        <w:rPr>
          <w:rFonts w:eastAsia="Cambria"/>
          <w:b/>
          <w:iCs/>
          <w:u w:val="single"/>
        </w:rPr>
        <w:t>path dependency,</w:t>
      </w:r>
      <w:r w:rsidRPr="001468AA">
        <w:rPr>
          <w:rFonts w:eastAsia="Cambria" w:cs="Georgia"/>
          <w:b/>
          <w:iCs/>
          <w:u w:val="single"/>
        </w:rPr>
        <w:t>”</w:t>
      </w:r>
      <w:r w:rsidRPr="001468AA">
        <w:rPr>
          <w:rFonts w:eastAsia="Cambria"/>
          <w:b/>
          <w:iCs/>
          <w:u w:val="single"/>
        </w:rPr>
        <w:t xml:space="preserve"> and </w:t>
      </w:r>
      <w:r w:rsidRPr="006220F5">
        <w:rPr>
          <w:rFonts w:eastAsia="Cambria"/>
          <w:b/>
          <w:iCs/>
          <w:highlight w:val="green"/>
          <w:u w:val="single"/>
        </w:rPr>
        <w:t>are generally reluctant to invest in important early-stage research</w:t>
      </w:r>
      <w:r w:rsidRPr="001468AA">
        <w:rPr>
          <w:rFonts w:eastAsia="Cambria"/>
          <w:b/>
          <w:iCs/>
          <w:u w:val="single"/>
        </w:rPr>
        <w:t xml:space="preserve"> </w:t>
      </w:r>
      <w:r w:rsidRPr="006220F5">
        <w:rPr>
          <w:rFonts w:eastAsia="Cambria"/>
          <w:b/>
          <w:iCs/>
          <w:highlight w:val="green"/>
          <w:u w:val="single"/>
        </w:rPr>
        <w:t xml:space="preserve">that won’t </w:t>
      </w:r>
      <w:r w:rsidRPr="001468AA">
        <w:rPr>
          <w:rFonts w:eastAsia="Cambria"/>
          <w:b/>
          <w:iCs/>
          <w:u w:val="single"/>
        </w:rPr>
        <w:t xml:space="preserve">necessarily </w:t>
      </w:r>
      <w:r w:rsidRPr="006220F5">
        <w:rPr>
          <w:rFonts w:eastAsia="Cambria"/>
          <w:b/>
          <w:iCs/>
          <w:highlight w:val="green"/>
          <w:u w:val="single"/>
        </w:rPr>
        <w:t>turn a profit</w:t>
      </w:r>
      <w:r w:rsidRPr="001468AA">
        <w:rPr>
          <w:rFonts w:eastAsia="Cambria"/>
          <w:b/>
          <w:iCs/>
          <w:u w:val="single"/>
        </w:rPr>
        <w:t xml:space="preserve"> in the short-run</w:t>
      </w:r>
      <w:r w:rsidRPr="001468AA">
        <w:rPr>
          <w:rFonts w:eastAsia="Cambria"/>
          <w:sz w:val="16"/>
        </w:rPr>
        <w:t xml:space="preserve">. </w:t>
      </w:r>
      <w:r w:rsidRPr="001468AA">
        <w:rPr>
          <w:rFonts w:eastAsia="Cambria"/>
          <w:u w:val="single"/>
        </w:rPr>
        <w:t>This kind of research is inherently risky, and the vast majority of this kind of protean R&amp;D (</w:t>
      </w:r>
      <w:r w:rsidRPr="001468AA">
        <w:rPr>
          <w:rFonts w:eastAsia="Cambria"/>
          <w:sz w:val="16"/>
        </w:rPr>
        <w:t xml:space="preserve">research and development) </w:t>
      </w:r>
      <w:r w:rsidRPr="001468AA">
        <w:rPr>
          <w:rFonts w:eastAsia="Cambria"/>
          <w:u w:val="single"/>
        </w:rPr>
        <w:t>fails</w:t>
      </w:r>
      <w:r w:rsidRPr="001468AA">
        <w:rPr>
          <w:rFonts w:eastAsia="Cambria"/>
          <w:sz w:val="16"/>
        </w:rPr>
        <w:t>. For every internet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birthed in the Defense Department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there are a well over a dozen Solyndras, but it’s virtually impossible to have one without the other. </w:t>
      </w:r>
      <w:r w:rsidRPr="001468AA">
        <w:rPr>
          <w:rFonts w:eastAsia="Cambria"/>
          <w:u w:val="single"/>
        </w:rPr>
        <w:t>The problem runs deeper still.</w:t>
      </w:r>
      <w:r w:rsidRPr="001468AA">
        <w:rPr>
          <w:rFonts w:eastAsia="Cambria"/>
          <w:sz w:val="16"/>
        </w:rPr>
        <w:t xml:space="preserve"> </w:t>
      </w:r>
      <w:r w:rsidRPr="001468AA">
        <w:rPr>
          <w:rFonts w:eastAsia="Cambria"/>
          <w:u w:val="single"/>
        </w:rPr>
        <w:t xml:space="preserve">Whereas in the past public sector research has been able to attract top-tier talent, </w:t>
      </w:r>
      <w:r w:rsidRPr="006220F5">
        <w:rPr>
          <w:rFonts w:eastAsia="Cambria"/>
          <w:highlight w:val="green"/>
          <w:u w:val="single"/>
        </w:rPr>
        <w:t>the</w:t>
      </w:r>
      <w:r w:rsidRPr="001468AA">
        <w:rPr>
          <w:rFonts w:eastAsia="Cambria"/>
          <w:u w:val="single"/>
        </w:rPr>
        <w:t xml:space="preserve"> </w:t>
      </w:r>
      <w:r w:rsidRPr="006220F5">
        <w:rPr>
          <w:rFonts w:eastAsia="Cambria"/>
          <w:highlight w:val="green"/>
          <w:u w:val="single"/>
        </w:rPr>
        <w:t>myth</w:t>
      </w:r>
      <w:r w:rsidRPr="001468AA">
        <w:rPr>
          <w:rFonts w:eastAsia="Cambria"/>
          <w:u w:val="single"/>
        </w:rPr>
        <w:t xml:space="preserve"> that the private sector can do what the State can’t has </w:t>
      </w:r>
      <w:r w:rsidRPr="006220F5">
        <w:rPr>
          <w:rFonts w:eastAsia="Cambria"/>
          <w:highlight w:val="green"/>
          <w:u w:val="single"/>
        </w:rPr>
        <w:t xml:space="preserve">created </w:t>
      </w:r>
      <w:r w:rsidRPr="006220F5">
        <w:rPr>
          <w:rFonts w:eastAsia="Cambria"/>
          <w:b/>
          <w:iCs/>
          <w:highlight w:val="green"/>
          <w:u w:val="single"/>
        </w:rPr>
        <w:t>a negative feedback loop</w:t>
      </w:r>
      <w:r w:rsidRPr="001468AA">
        <w:rPr>
          <w:rFonts w:eastAsia="Cambria"/>
          <w:u w:val="single"/>
        </w:rPr>
        <w:t xml:space="preserve"> </w:t>
      </w:r>
      <w:r w:rsidRPr="006220F5">
        <w:rPr>
          <w:rFonts w:eastAsia="Cambria"/>
          <w:highlight w:val="green"/>
          <w:u w:val="single"/>
        </w:rPr>
        <w:t>whereby</w:t>
      </w:r>
      <w:r w:rsidRPr="001468AA">
        <w:rPr>
          <w:rFonts w:eastAsia="Cambria"/>
          <w:u w:val="single"/>
        </w:rPr>
        <w:t xml:space="preserve"> bright young </w:t>
      </w:r>
      <w:r w:rsidRPr="006220F5">
        <w:rPr>
          <w:rFonts w:eastAsia="Cambria"/>
          <w:highlight w:val="green"/>
          <w:u w:val="single"/>
        </w:rPr>
        <w:t>scientists and engineers flock toward a private sector that</w:t>
      </w:r>
      <w:r w:rsidRPr="001468AA">
        <w:rPr>
          <w:rFonts w:eastAsia="Cambria"/>
          <w:u w:val="single"/>
        </w:rPr>
        <w:t xml:space="preserve"> goes on to </w:t>
      </w:r>
      <w:r w:rsidRPr="006220F5">
        <w:rPr>
          <w:rFonts w:eastAsia="Cambria"/>
          <w:highlight w:val="green"/>
          <w:u w:val="single"/>
        </w:rPr>
        <w:t>further</w:t>
      </w:r>
      <w:r w:rsidRPr="001468AA">
        <w:rPr>
          <w:rFonts w:eastAsia="Cambria"/>
          <w:u w:val="single"/>
        </w:rPr>
        <w:t xml:space="preserve"> </w:t>
      </w:r>
      <w:r w:rsidRPr="006220F5">
        <w:rPr>
          <w:rFonts w:eastAsia="Cambria"/>
          <w:highlight w:val="green"/>
          <w:u w:val="single"/>
        </w:rPr>
        <w:t>its reputation</w:t>
      </w:r>
      <w:r w:rsidRPr="001468AA">
        <w:rPr>
          <w:rFonts w:eastAsia="Cambria"/>
          <w:u w:val="single"/>
        </w:rPr>
        <w:t xml:space="preserve"> for being the place where the real innovation is happening. </w:t>
      </w:r>
      <w:r w:rsidRPr="006220F5">
        <w:rPr>
          <w:rFonts w:eastAsia="Cambria"/>
          <w:highlight w:val="green"/>
          <w:u w:val="single"/>
        </w:rPr>
        <w:t>The alternative</w:t>
      </w:r>
      <w:r w:rsidRPr="001468AA">
        <w:rPr>
          <w:rFonts w:eastAsia="Cambria"/>
          <w:sz w:val="16"/>
        </w:rPr>
        <w:t xml:space="preserve"> Mazzucato suggests </w:t>
      </w:r>
      <w:r w:rsidRPr="006220F5">
        <w:rPr>
          <w:rFonts w:eastAsia="Cambria"/>
          <w:b/>
          <w:iCs/>
          <w:highlight w:val="green"/>
          <w:u w:val="single"/>
        </w:rPr>
        <w:t>is to socialize risk and reward</w:t>
      </w:r>
      <w:r w:rsidRPr="001468AA">
        <w:rPr>
          <w:rFonts w:eastAsia="Cambria"/>
          <w:b/>
          <w:iCs/>
          <w:u w:val="single"/>
        </w:rPr>
        <w:t xml:space="preserve"> alike</w:t>
      </w:r>
      <w:r w:rsidRPr="001468AA">
        <w:rPr>
          <w:rFonts w:eastAsia="Cambria"/>
          <w:sz w:val="16"/>
        </w:rPr>
        <w:t xml:space="preserve">, </w:t>
      </w:r>
      <w:r w:rsidRPr="001468AA">
        <w:rPr>
          <w:rFonts w:eastAsia="Cambria"/>
          <w:u w:val="single"/>
        </w:rPr>
        <w:t>rather than simply allowing companies that enjoy the benefits of public innovation to funnel their profits into things like stock buybacks and tax havens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or, for that matter, flamethrowers. </w:t>
      </w:r>
      <w:r w:rsidRPr="001468AA">
        <w:rPr>
          <w:rFonts w:eastAsia="Cambria"/>
          <w:u w:val="single"/>
        </w:rPr>
        <w:t xml:space="preserve">When </w:t>
      </w:r>
      <w:r w:rsidRPr="006220F5">
        <w:rPr>
          <w:rFonts w:eastAsia="Cambria"/>
          <w:highlight w:val="green"/>
          <w:u w:val="single"/>
        </w:rPr>
        <w:t>companies</w:t>
      </w:r>
      <w:r w:rsidRPr="001468AA">
        <w:rPr>
          <w:rFonts w:eastAsia="Cambria"/>
          <w:u w:val="single"/>
        </w:rPr>
        <w:t xml:space="preserve"> like SpaceX make it big, they’d </w:t>
      </w:r>
      <w:r w:rsidRPr="006220F5">
        <w:rPr>
          <w:rFonts w:eastAsia="Cambria"/>
          <w:highlight w:val="green"/>
          <w:u w:val="single"/>
        </w:rPr>
        <w:t>be obligated to return some portion of their gains to the public</w:t>
      </w:r>
      <w:r w:rsidRPr="001468AA">
        <w:rPr>
          <w:rFonts w:eastAsia="Cambria"/>
          <w:u w:val="single"/>
        </w:rPr>
        <w:t xml:space="preserve"> infrastructure that helped them succeed, </w:t>
      </w:r>
      <w:r w:rsidRPr="006220F5">
        <w:rPr>
          <w:rFonts w:eastAsia="Cambria"/>
          <w:b/>
          <w:iCs/>
          <w:highlight w:val="green"/>
          <w:u w:val="single"/>
        </w:rPr>
        <w:t xml:space="preserve">expanding the government’s capacity to facilitate </w:t>
      </w:r>
      <w:r w:rsidRPr="001468AA">
        <w:rPr>
          <w:rFonts w:eastAsia="Cambria"/>
          <w:b/>
          <w:iCs/>
          <w:u w:val="single"/>
        </w:rPr>
        <w:t xml:space="preserve">more </w:t>
      </w:r>
      <w:r w:rsidRPr="006220F5">
        <w:rPr>
          <w:rFonts w:eastAsia="Cambria"/>
          <w:b/>
          <w:iCs/>
          <w:highlight w:val="green"/>
          <w:u w:val="single"/>
        </w:rPr>
        <w:t>innovative developmen</w:t>
      </w:r>
      <w:r w:rsidRPr="001468AA">
        <w:rPr>
          <w:rFonts w:eastAsia="Cambria"/>
          <w:b/>
          <w:iCs/>
          <w:u w:val="single"/>
        </w:rPr>
        <w:t xml:space="preserve">t. </w:t>
      </w:r>
      <w:r w:rsidRPr="001468AA">
        <w:rPr>
          <w:rFonts w:eastAsia="Cambria"/>
          <w:sz w:val="16"/>
        </w:rPr>
        <w:t xml:space="preserve">All </w:t>
      </w:r>
      <w:r w:rsidRPr="001468AA">
        <w:rPr>
          <w:rFonts w:eastAsia="Cambria"/>
          <w:u w:val="single"/>
        </w:rPr>
        <w:t>this is not to say that there isn’t a critical role</w:t>
      </w:r>
      <w:r w:rsidRPr="001468AA">
        <w:rPr>
          <w:rFonts w:eastAsia="Cambria"/>
          <w:sz w:val="16"/>
        </w:rPr>
        <w:t xml:space="preserve"> to play </w:t>
      </w:r>
      <w:r w:rsidRPr="001468AA">
        <w:rPr>
          <w:rFonts w:eastAsia="Cambria"/>
          <w:u w:val="single"/>
        </w:rPr>
        <w:t>for people like</w:t>
      </w:r>
      <w:r w:rsidRPr="001468AA">
        <w:rPr>
          <w:rFonts w:eastAsia="Cambria"/>
          <w:sz w:val="16"/>
        </w:rPr>
        <w:t xml:space="preserve"> </w:t>
      </w:r>
      <w:r w:rsidRPr="001468AA">
        <w:rPr>
          <w:rFonts w:eastAsia="Cambria"/>
          <w:u w:val="single"/>
        </w:rPr>
        <w:t>Jobs and Musk</w:t>
      </w:r>
      <w:r w:rsidRPr="001468AA">
        <w:rPr>
          <w:rFonts w:eastAsia="Cambria"/>
          <w:sz w:val="16"/>
        </w:rPr>
        <w:t xml:space="preserve"> in bringing new technology to the market. In all likelihood, Tesla’s Powerwall and SolarCity panels will play a key role in our transition off of fossil fuels. </w:t>
      </w:r>
      <w:r w:rsidRPr="001468AA">
        <w:rPr>
          <w:rFonts w:eastAsia="Cambria"/>
          <w:u w:val="single"/>
        </w:rPr>
        <w:t xml:space="preserve">But lionizing Musk as the sole creator of the Powerwall and this week’s space launch stands to perpetuate a </w:t>
      </w:r>
      <w:r w:rsidRPr="001468AA">
        <w:rPr>
          <w:rFonts w:eastAsia="Cambria"/>
          <w:b/>
          <w:iCs/>
          <w:u w:val="single"/>
        </w:rPr>
        <w:t>dangerous series of myths about who’s responsible</w:t>
      </w:r>
      <w:r w:rsidRPr="001468AA">
        <w:rPr>
          <w:rFonts w:eastAsia="Cambria"/>
          <w:u w:val="single"/>
        </w:rPr>
        <w:t xml:space="preserve"> for such cutting-edge development</w:t>
      </w:r>
      <w:r w:rsidRPr="001468AA">
        <w:rPr>
          <w:rFonts w:eastAsia="Cambria"/>
          <w:sz w:val="16"/>
        </w:rPr>
        <w:t xml:space="preserve">. </w:t>
      </w:r>
      <w:r w:rsidRPr="006220F5">
        <w:rPr>
          <w:rFonts w:eastAsia="Cambria"/>
          <w:highlight w:val="green"/>
          <w:u w:val="single"/>
        </w:rPr>
        <w:t>Through smart</w:t>
      </w:r>
      <w:r w:rsidRPr="001468AA">
        <w:rPr>
          <w:rFonts w:eastAsia="Cambria"/>
          <w:u w:val="single"/>
        </w:rPr>
        <w:t xml:space="preserve"> supply-and-demand-side </w:t>
      </w:r>
      <w:r w:rsidRPr="006220F5">
        <w:rPr>
          <w:rFonts w:eastAsia="Cambria"/>
          <w:highlight w:val="green"/>
          <w:u w:val="single"/>
        </w:rPr>
        <w:t xml:space="preserve">policy, states can play a </w:t>
      </w:r>
      <w:r w:rsidRPr="006220F5">
        <w:rPr>
          <w:rFonts w:eastAsia="Cambria"/>
          <w:b/>
          <w:iCs/>
          <w:highlight w:val="green"/>
          <w:u w:val="single"/>
        </w:rPr>
        <w:t>crucial role in shaping and creating market</w:t>
      </w:r>
      <w:r w:rsidRPr="001468AA">
        <w:rPr>
          <w:rFonts w:eastAsia="Cambria"/>
          <w:b/>
          <w:iCs/>
          <w:u w:val="single"/>
        </w:rPr>
        <w:t>s</w:t>
      </w:r>
      <w:r w:rsidRPr="001468AA">
        <w:rPr>
          <w:rFonts w:eastAsia="Cambria"/>
          <w:u w:val="single"/>
        </w:rPr>
        <w:t xml:space="preserve"> for the technologies we’ll need to navigate the 21st century</w:t>
      </w:r>
      <w:r w:rsidRPr="001468AA">
        <w:rPr>
          <w:rFonts w:eastAsia="Cambria"/>
          <w:sz w:val="16"/>
        </w:rPr>
        <w:t xml:space="preserve">. </w:t>
      </w:r>
      <w:r w:rsidRPr="001468AA">
        <w:rPr>
          <w:rFonts w:eastAsia="Cambria"/>
          <w:u w:val="single"/>
        </w:rPr>
        <w:t>This can happen not just through R&amp;D but also through developments like fuel efficiency standards, which encourage carmakers to prioritize vehicles that run off of renewable energy</w:t>
      </w:r>
      <w:r w:rsidRPr="001468AA">
        <w:rPr>
          <w:rFonts w:eastAsia="Cambria"/>
          <w:sz w:val="16"/>
        </w:rPr>
        <w:t xml:space="preserve">. </w:t>
      </w:r>
      <w:r w:rsidRPr="001468AA">
        <w:rPr>
          <w:rFonts w:eastAsia="Cambria"/>
          <w:u w:val="single"/>
        </w:rPr>
        <w:t>Given the mounting reality of climate change and the necessity to rapidly switch over to a clean energy economy, there’s also a bigger question about how actively the state should be encouraging certain kinds of research and manufacturing.</w:t>
      </w:r>
      <w:r w:rsidRPr="001468AA">
        <w:rPr>
          <w:rFonts w:eastAsia="Cambria"/>
          <w:sz w:val="16"/>
        </w:rPr>
        <w:t xml:space="preserve"> </w:t>
      </w:r>
      <w:r w:rsidRPr="001468AA">
        <w:rPr>
          <w:rFonts w:eastAsia="Cambria"/>
          <w:u w:val="single"/>
        </w:rPr>
        <w:t>During World War II, the United States essentially had a planned economy</w:t>
      </w:r>
      <w:r w:rsidRPr="001468AA">
        <w:rPr>
          <w:rFonts w:eastAsia="Cambria"/>
          <w:sz w:val="16"/>
        </w:rPr>
        <w:t>: By 1945, around a quarter of manufacturing in the country was under state control. The reason for that was simple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the U.S. government saw an existential threat, and directed some of its biggest corporations to pitch in to stop it or else risk getting taken over by the state. There’s some Cold War nostalgia to hoisting shiny objects into orbit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 telegenic show of America</w:t>
      </w:r>
      <w:r w:rsidRPr="001468AA">
        <w:rPr>
          <w:rFonts w:eastAsia="Cambria" w:cs="Georgia"/>
          <w:sz w:val="16"/>
        </w:rPr>
        <w:t>’</w:t>
      </w:r>
      <w:r w:rsidRPr="001468AA">
        <w:rPr>
          <w:rFonts w:eastAsia="Cambria"/>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for the right price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can escape to new worlds while the rest of us make do on a planet of dystopian slums, swamps and deserts. </w:t>
      </w:r>
      <w:r w:rsidRPr="006220F5">
        <w:rPr>
          <w:rFonts w:eastAsia="Cambria"/>
          <w:highlight w:val="green"/>
          <w:u w:val="single"/>
        </w:rPr>
        <w:t>Today, the risk posed by climate change is great</w:t>
      </w:r>
      <w:r w:rsidRPr="001468AA">
        <w:rPr>
          <w:rFonts w:eastAsia="Cambria"/>
          <w:u w:val="single"/>
        </w:rPr>
        <w:t xml:space="preserve">er still than that posed by fascism on the eve of World War II, threatening to bring about a planet that’s uninhabitable for humans, and plenty hostile to them in the meantime. In such a context, do we need to launch cars into space? Maybe not. </w:t>
      </w:r>
      <w:r w:rsidRPr="006220F5">
        <w:rPr>
          <w:rFonts w:eastAsia="Cambria"/>
          <w:highlight w:val="green"/>
          <w:u w:val="single"/>
        </w:rPr>
        <w:t>If the public sector is going to continue footing the bill</w:t>
      </w:r>
      <w:r w:rsidRPr="001468AA">
        <w:rPr>
          <w:rFonts w:eastAsia="Cambria"/>
          <w:u w:val="single"/>
        </w:rPr>
        <w:t xml:space="preserve"> </w:t>
      </w:r>
      <w:r w:rsidRPr="006220F5">
        <w:rPr>
          <w:rFonts w:eastAsia="Cambria"/>
          <w:highlight w:val="green"/>
          <w:u w:val="single"/>
        </w:rPr>
        <w:t>for</w:t>
      </w:r>
      <w:r w:rsidRPr="001468AA">
        <w:rPr>
          <w:rFonts w:eastAsia="Cambria"/>
          <w:u w:val="single"/>
        </w:rPr>
        <w:t xml:space="preserve"> Elon </w:t>
      </w:r>
      <w:r w:rsidRPr="006220F5">
        <w:rPr>
          <w:rFonts w:eastAsia="Cambria"/>
          <w:highlight w:val="green"/>
          <w:u w:val="single"/>
        </w:rPr>
        <w:t>Musk’s</w:t>
      </w:r>
      <w:r w:rsidRPr="001468AA">
        <w:rPr>
          <w:rFonts w:eastAsia="Cambria"/>
          <w:u w:val="single"/>
        </w:rPr>
        <w:t xml:space="preserve"> fantasies, though, </w:t>
      </w:r>
      <w:r w:rsidRPr="006220F5">
        <w:rPr>
          <w:rFonts w:eastAsia="Cambria"/>
          <w:highlight w:val="green"/>
          <w:u w:val="single"/>
        </w:rPr>
        <w:t>he should at least have to give back some credit</w:t>
      </w:r>
      <w:r w:rsidRPr="001468AA">
        <w:rPr>
          <w:rFonts w:eastAsia="Cambria"/>
          <w:u w:val="single"/>
        </w:rPr>
        <w:t>, and a cut of the profits</w:t>
      </w:r>
      <w:r w:rsidRPr="001468AA">
        <w:rPr>
          <w:rFonts w:eastAsia="Cambria"/>
          <w:sz w:val="16"/>
        </w:rPr>
        <w:t>.</w:t>
      </w:r>
    </w:p>
    <w:p w14:paraId="3C899090" w14:textId="77777777" w:rsidR="003E70E4" w:rsidRPr="001468AA" w:rsidRDefault="003E70E4" w:rsidP="003E70E4">
      <w:pPr>
        <w:rPr>
          <w:rFonts w:eastAsia="Cambria"/>
        </w:rPr>
      </w:pPr>
    </w:p>
    <w:p w14:paraId="047BB8D7" w14:textId="77777777" w:rsidR="003E70E4" w:rsidRPr="001468AA" w:rsidRDefault="003E70E4" w:rsidP="003E70E4">
      <w:pPr>
        <w:keepNext/>
        <w:keepLines/>
        <w:spacing w:before="40" w:after="0"/>
        <w:outlineLvl w:val="3"/>
        <w:rPr>
          <w:rFonts w:eastAsia="MS Gothic" w:cs="Times New Roman"/>
          <w:b/>
          <w:iCs/>
          <w:sz w:val="26"/>
        </w:rPr>
      </w:pPr>
      <w:r w:rsidRPr="001468AA">
        <w:rPr>
          <w:rFonts w:eastAsia="MS Gothic" w:cs="Times New Roman"/>
          <w:b/>
          <w:iCs/>
          <w:sz w:val="26"/>
        </w:rPr>
        <w:t>Nationalization of space replaces dystopian, militaristic visions with educational, valiant ones. Space has the possibility to transform national competition but must be vested from private hands</w:t>
      </w:r>
    </w:p>
    <w:p w14:paraId="196EB007" w14:textId="77777777" w:rsidR="003E70E4" w:rsidRPr="001468AA" w:rsidRDefault="003E70E4" w:rsidP="003E70E4">
      <w:pPr>
        <w:rPr>
          <w:rFonts w:eastAsia="Cambria"/>
          <w:b/>
          <w:bCs/>
          <w:sz w:val="26"/>
        </w:rPr>
      </w:pPr>
      <w:r w:rsidRPr="001468AA">
        <w:rPr>
          <w:rFonts w:eastAsia="Cambria"/>
          <w:b/>
          <w:bCs/>
          <w:sz w:val="26"/>
        </w:rPr>
        <w:t xml:space="preserve">Roberts 21 </w:t>
      </w:r>
    </w:p>
    <w:p w14:paraId="4663BE8E" w14:textId="77777777" w:rsidR="003E70E4" w:rsidRPr="001468AA" w:rsidRDefault="003E70E4" w:rsidP="003E70E4">
      <w:pPr>
        <w:rPr>
          <w:rFonts w:eastAsia="Cambria"/>
          <w:sz w:val="16"/>
        </w:rPr>
      </w:pPr>
      <w:r w:rsidRPr="001468AA">
        <w:rPr>
          <w:rFonts w:eastAsia="Cambria"/>
          <w:sz w:val="16"/>
        </w:rPr>
        <w:t xml:space="preserve">(Spencer Roberts is a science writer, musician, ecologist, and rooftop solar engineer from Colorado. </w:t>
      </w:r>
      <w:hyperlink r:id="rId14" w:history="1">
        <w:r w:rsidRPr="001468AA">
          <w:rPr>
            <w:rFonts w:eastAsia="Cambria"/>
            <w:sz w:val="16"/>
          </w:rPr>
          <w:t>https://www.jacobinmag.com/2021/09/socialist-space-exploration-publicly-funded-nasa-education-futurism</w:t>
        </w:r>
      </w:hyperlink>
      <w:r w:rsidRPr="001468AA">
        <w:rPr>
          <w:rFonts w:eastAsia="Cambria"/>
          <w:sz w:val="16"/>
        </w:rPr>
        <w:t xml:space="preserve"> , 9-8)</w:t>
      </w:r>
    </w:p>
    <w:p w14:paraId="7B922865" w14:textId="77777777" w:rsidR="003E70E4" w:rsidRDefault="003E70E4" w:rsidP="003E70E4">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6220F5">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a brief moment, </w:t>
      </w:r>
      <w:r w:rsidRPr="001468AA">
        <w:rPr>
          <w:rFonts w:eastAsia="Cambria"/>
          <w:b/>
          <w:iCs/>
          <w:u w:val="single"/>
        </w:rPr>
        <w:t xml:space="preserve">he </w:t>
      </w:r>
      <w:r w:rsidRPr="006220F5">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6220F5">
        <w:rPr>
          <w:rFonts w:eastAsia="Cambria"/>
          <w:b/>
          <w:iCs/>
          <w:highlight w:val="green"/>
          <w:u w:val="single"/>
        </w:rPr>
        <w:t>pursuit of profit</w:t>
      </w:r>
      <w:r w:rsidRPr="006220F5">
        <w:rPr>
          <w:rFonts w:eastAsia="Cambria"/>
          <w:sz w:val="16"/>
          <w:highlight w:val="green"/>
        </w:rPr>
        <w:t xml:space="preserve"> </w:t>
      </w:r>
      <w:r w:rsidRPr="006220F5">
        <w:rPr>
          <w:rFonts w:eastAsia="Cambria"/>
          <w:highlight w:val="green"/>
          <w:u w:val="single"/>
        </w:rPr>
        <w:t xml:space="preserve">has </w:t>
      </w:r>
      <w:r w:rsidRPr="001468AA">
        <w:rPr>
          <w:rFonts w:eastAsia="Cambria"/>
          <w:u w:val="single"/>
        </w:rPr>
        <w:t xml:space="preserve">similarly </w:t>
      </w:r>
      <w:r w:rsidRPr="006220F5">
        <w:rPr>
          <w:rFonts w:eastAsia="Cambria"/>
          <w:highlight w:val="green"/>
          <w:u w:val="single"/>
        </w:rPr>
        <w:t>incentivized corner cutting</w:t>
      </w:r>
      <w:r w:rsidRPr="001468AA">
        <w:rPr>
          <w:rFonts w:eastAsia="Cambria"/>
          <w:sz w:val="16"/>
        </w:rPr>
        <w:t xml:space="preserve"> in the US space program. </w:t>
      </w:r>
      <w:r w:rsidRPr="006220F5">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6220F5">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6220F5">
        <w:rPr>
          <w:rFonts w:eastAsia="Cambria"/>
          <w:b/>
          <w:iCs/>
          <w:highlight w:val="green"/>
          <w:u w:val="single"/>
        </w:rPr>
        <w:t>the once</w:t>
      </w:r>
      <w:r w:rsidRPr="001468AA">
        <w:rPr>
          <w:rFonts w:eastAsia="Cambria"/>
          <w:b/>
          <w:iCs/>
          <w:u w:val="single"/>
        </w:rPr>
        <w:t xml:space="preserve"> allegedly </w:t>
      </w:r>
      <w:r w:rsidRPr="006220F5">
        <w:rPr>
          <w:rFonts w:eastAsia="Cambria"/>
          <w:b/>
          <w:iCs/>
          <w:highlight w:val="green"/>
          <w:u w:val="single"/>
        </w:rPr>
        <w:t>valiant aspirations</w:t>
      </w:r>
      <w:r w:rsidRPr="006220F5">
        <w:rPr>
          <w:rFonts w:eastAsia="Cambria"/>
          <w:sz w:val="16"/>
          <w:highlight w:val="green"/>
        </w:rPr>
        <w:t xml:space="preserve"> </w:t>
      </w:r>
      <w:r w:rsidRPr="006220F5">
        <w:rPr>
          <w:rFonts w:eastAsia="Cambria"/>
          <w:highlight w:val="green"/>
          <w:u w:val="single"/>
        </w:rPr>
        <w:t xml:space="preserve">of </w:t>
      </w:r>
      <w:r w:rsidRPr="001468AA">
        <w:rPr>
          <w:rFonts w:eastAsia="Cambria"/>
          <w:u w:val="single"/>
        </w:rPr>
        <w:t xml:space="preserve">the </w:t>
      </w:r>
      <w:r w:rsidRPr="006220F5">
        <w:rPr>
          <w:rFonts w:eastAsia="Cambria"/>
          <w:highlight w:val="green"/>
          <w:u w:val="single"/>
        </w:rPr>
        <w:t>space p</w:t>
      </w:r>
      <w:r w:rsidRPr="001468AA">
        <w:rPr>
          <w:rFonts w:eastAsia="Cambria"/>
          <w:u w:val="single"/>
        </w:rPr>
        <w:t xml:space="preserve">rogram </w:t>
      </w:r>
      <w:r w:rsidRPr="006220F5">
        <w:rPr>
          <w:rFonts w:eastAsia="Cambria"/>
          <w:highlight w:val="green"/>
          <w:u w:val="single"/>
        </w:rPr>
        <w:t xml:space="preserve">have given way to openly </w:t>
      </w:r>
      <w:r w:rsidRPr="006220F5">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6220F5">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6220F5">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6220F5">
        <w:rPr>
          <w:rFonts w:eastAsia="Cambria"/>
          <w:highlight w:val="green"/>
          <w:u w:val="single"/>
        </w:rPr>
        <w:t>a space program catering to</w:t>
      </w:r>
      <w:r w:rsidRPr="001468AA">
        <w:rPr>
          <w:rFonts w:eastAsia="Cambria"/>
          <w:u w:val="single"/>
        </w:rPr>
        <w:t xml:space="preserve"> the science fiction fantasies of </w:t>
      </w:r>
      <w:r w:rsidRPr="006220F5">
        <w:rPr>
          <w:rFonts w:eastAsia="Cambria"/>
          <w:highlight w:val="green"/>
          <w:u w:val="single"/>
        </w:rPr>
        <w:t xml:space="preserve">billionaires is </w:t>
      </w:r>
      <w:r w:rsidRPr="001468AA">
        <w:rPr>
          <w:rFonts w:eastAsia="Cambria"/>
          <w:b/>
          <w:iCs/>
          <w:u w:val="single"/>
        </w:rPr>
        <w:t xml:space="preserve">decidedly </w:t>
      </w:r>
      <w:r w:rsidRPr="006220F5">
        <w:rPr>
          <w:rFonts w:eastAsia="Cambria"/>
          <w:b/>
          <w:iCs/>
          <w:highlight w:val="green"/>
          <w:u w:val="single"/>
        </w:rPr>
        <w:t>dystopian</w:t>
      </w:r>
      <w:r w:rsidRPr="001468AA">
        <w:rPr>
          <w:rFonts w:eastAsia="Cambria"/>
          <w:u w:val="single"/>
        </w:rPr>
        <w:t xml:space="preserve">, </w:t>
      </w:r>
      <w:r w:rsidRPr="006220F5">
        <w:rPr>
          <w:rFonts w:eastAsia="Cambria"/>
          <w:highlight w:val="green"/>
          <w:u w:val="single"/>
        </w:rPr>
        <w:t>conceptualizing space</w:t>
      </w:r>
      <w:r w:rsidRPr="001468AA">
        <w:rPr>
          <w:rFonts w:eastAsia="Cambria"/>
          <w:u w:val="single"/>
        </w:rPr>
        <w:t xml:space="preserve"> exploration </w:t>
      </w:r>
      <w:r w:rsidRPr="006220F5">
        <w:rPr>
          <w:rFonts w:eastAsia="Cambria"/>
          <w:highlight w:val="green"/>
          <w:u w:val="single"/>
        </w:rPr>
        <w:t>as</w:t>
      </w:r>
      <w:r w:rsidRPr="001468AA">
        <w:rPr>
          <w:rFonts w:eastAsia="Cambria"/>
          <w:u w:val="single"/>
        </w:rPr>
        <w:t xml:space="preserve"> an </w:t>
      </w:r>
      <w:r w:rsidRPr="006220F5">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6220F5">
        <w:rPr>
          <w:rFonts w:eastAsia="Cambria"/>
          <w:highlight w:val="green"/>
          <w:u w:val="single"/>
        </w:rPr>
        <w:t>can</w:t>
      </w:r>
      <w:r w:rsidRPr="001468AA">
        <w:rPr>
          <w:rFonts w:eastAsia="Cambria"/>
          <w:u w:val="single"/>
        </w:rPr>
        <w:t xml:space="preserve"> help </w:t>
      </w:r>
      <w:r w:rsidRPr="006220F5">
        <w:rPr>
          <w:rFonts w:eastAsia="Cambria"/>
          <w:highlight w:val="green"/>
          <w:u w:val="single"/>
        </w:rPr>
        <w:t xml:space="preserve">animate a </w:t>
      </w:r>
      <w:r w:rsidRPr="006220F5">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6220F5">
        <w:rPr>
          <w:rFonts w:eastAsia="Cambria"/>
          <w:highlight w:val="green"/>
          <w:u w:val="single"/>
        </w:rPr>
        <w:t>Our first priority must be to decarbonize space flight</w:t>
      </w:r>
      <w:r w:rsidRPr="006220F5">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6220F5">
        <w:rPr>
          <w:rFonts w:eastAsia="Cambria"/>
          <w:highlight w:val="green"/>
          <w:u w:val="single"/>
        </w:rPr>
        <w:t xml:space="preserve">billionaires are </w:t>
      </w:r>
      <w:r w:rsidRPr="006220F5">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6220F5">
        <w:rPr>
          <w:rFonts w:eastAsia="Cambria"/>
          <w:highlight w:val="green"/>
          <w:u w:val="single"/>
        </w:rPr>
        <w:t>commercial satellite networks</w:t>
      </w:r>
      <w:r w:rsidRPr="001468AA">
        <w:rPr>
          <w:rFonts w:eastAsia="Cambria"/>
          <w:sz w:val="14"/>
        </w:rPr>
        <w:t xml:space="preserve"> like Musk’s Starlink and Bezos’ Project Kuiper actually </w:t>
      </w:r>
      <w:r w:rsidRPr="006220F5">
        <w:rPr>
          <w:rFonts w:eastAsia="Cambria"/>
          <w:b/>
          <w:iCs/>
          <w:highlight w:val="green"/>
          <w:u w:val="single"/>
        </w:rPr>
        <w:t>pose a much greater collision threat</w:t>
      </w:r>
      <w:r w:rsidRPr="001468AA">
        <w:rPr>
          <w:rFonts w:eastAsia="Cambria"/>
          <w:b/>
          <w:iCs/>
          <w:u w:val="single"/>
        </w:rPr>
        <w:t xml:space="preserve"> and are also egregious </w:t>
      </w:r>
      <w:r w:rsidRPr="006220F5">
        <w:rPr>
          <w:rFonts w:eastAsia="Cambria"/>
          <w:b/>
          <w:iCs/>
          <w:highlight w:val="green"/>
          <w:u w:val="single"/>
        </w:rPr>
        <w:t>sources of light pollution and electromagnetic interference</w:t>
      </w:r>
      <w:r w:rsidRPr="001468AA">
        <w:rPr>
          <w:rFonts w:eastAsia="Cambria"/>
          <w:sz w:val="14"/>
        </w:rPr>
        <w:t xml:space="preserve">. </w:t>
      </w:r>
      <w:r w:rsidRPr="006220F5">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6220F5">
        <w:rPr>
          <w:rFonts w:eastAsia="Cambria"/>
          <w:b/>
          <w:iCs/>
          <w:highlight w:val="green"/>
          <w:u w:val="single"/>
        </w:rPr>
        <w:t>ought</w:t>
      </w:r>
      <w:r w:rsidRPr="006220F5">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6220F5">
        <w:rPr>
          <w:rFonts w:eastAsia="Cambria"/>
          <w:highlight w:val="green"/>
          <w:u w:val="single"/>
        </w:rPr>
        <w:t xml:space="preserve">governments should </w:t>
      </w:r>
      <w:r w:rsidRPr="001468AA">
        <w:rPr>
          <w:rFonts w:eastAsia="Cambria"/>
          <w:u w:val="single"/>
        </w:rPr>
        <w:t xml:space="preserve">instead </w:t>
      </w:r>
      <w:r w:rsidRPr="006220F5">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6220F5">
        <w:rPr>
          <w:rFonts w:eastAsia="Cambria"/>
          <w:highlight w:val="green"/>
          <w:u w:val="single"/>
        </w:rPr>
        <w:t xml:space="preserve">and </w:t>
      </w:r>
      <w:r w:rsidRPr="006220F5">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6220F5">
        <w:rPr>
          <w:rFonts w:eastAsia="Cambria"/>
          <w:b/>
          <w:iCs/>
          <w:highlight w:val="green"/>
          <w:u w:val="single"/>
        </w:rPr>
        <w:t>publicly sponsored infrastructure</w:t>
      </w:r>
      <w:r w:rsidRPr="001468AA">
        <w:rPr>
          <w:rFonts w:eastAsia="Cambria"/>
          <w:b/>
          <w:iCs/>
          <w:u w:val="single"/>
        </w:rPr>
        <w:t xml:space="preserve"> in private hands </w:t>
      </w:r>
      <w:r w:rsidRPr="006220F5">
        <w:rPr>
          <w:rFonts w:eastAsia="Cambria"/>
          <w:b/>
          <w:iCs/>
          <w:highlight w:val="green"/>
          <w:u w:val="single"/>
        </w:rPr>
        <w:t>should be nationalized</w:t>
      </w:r>
      <w:r w:rsidRPr="001468AA">
        <w:rPr>
          <w:rFonts w:eastAsia="Cambria"/>
          <w:b/>
          <w:iCs/>
          <w:u w:val="single"/>
        </w:rPr>
        <w:t xml:space="preserve"> </w:t>
      </w:r>
    </w:p>
    <w:p w14:paraId="3124B097" w14:textId="77777777" w:rsidR="003E70E4" w:rsidRDefault="003E70E4" w:rsidP="003E70E4">
      <w:pPr>
        <w:rPr>
          <w:rFonts w:eastAsia="Cambria"/>
          <w:b/>
          <w:iCs/>
          <w:u w:val="single"/>
        </w:rPr>
      </w:pPr>
    </w:p>
    <w:p w14:paraId="67975B1B" w14:textId="77777777" w:rsidR="003E70E4" w:rsidRDefault="003E70E4" w:rsidP="003E70E4">
      <w:pPr>
        <w:rPr>
          <w:rFonts w:eastAsia="Cambria"/>
          <w:b/>
          <w:iCs/>
          <w:u w:val="single"/>
        </w:rPr>
      </w:pPr>
    </w:p>
    <w:p w14:paraId="348F1B3D" w14:textId="77777777" w:rsidR="003E70E4" w:rsidRDefault="003E70E4" w:rsidP="003E70E4">
      <w:pPr>
        <w:rPr>
          <w:rFonts w:eastAsia="Cambria"/>
          <w:b/>
          <w:iCs/>
          <w:u w:val="single"/>
        </w:rPr>
      </w:pPr>
    </w:p>
    <w:p w14:paraId="7114B35F" w14:textId="77777777" w:rsidR="003E70E4" w:rsidRPr="00411906" w:rsidRDefault="003E70E4" w:rsidP="003E70E4">
      <w:pPr>
        <w:rPr>
          <w:rFonts w:eastAsia="Cambria"/>
          <w:b/>
          <w:iCs/>
          <w:u w:val="single"/>
        </w:rPr>
      </w:pPr>
      <w:r w:rsidRPr="001468AA">
        <w:rPr>
          <w:rFonts w:eastAsia="Cambria"/>
          <w:b/>
          <w:iCs/>
          <w:u w:val="single"/>
        </w:rPr>
        <w:t xml:space="preserve">and made accessible to all. </w:t>
      </w:r>
      <w:r w:rsidRPr="001468AA">
        <w:rPr>
          <w:rFonts w:eastAsia="Cambria"/>
          <w:sz w:val="14"/>
        </w:rPr>
        <w:t xml:space="preserve">The </w:t>
      </w:r>
      <w:r w:rsidRPr="001468AA">
        <w:rPr>
          <w:rFonts w:eastAsia="Cambria"/>
          <w:u w:val="single"/>
        </w:rPr>
        <w:t xml:space="preserve">trade-offs between telecommunications infrastructure and preservation of dark skies highlight another core failure of NASA’s past: the </w:t>
      </w:r>
      <w:r w:rsidRPr="001468AA">
        <w:rPr>
          <w:rFonts w:eastAsia="Cambria"/>
          <w:b/>
          <w:iCs/>
          <w:u w:val="single"/>
        </w:rPr>
        <w:t>lack of a planetary internationalism</w:t>
      </w:r>
      <w:r w:rsidRPr="001468AA">
        <w:rPr>
          <w:rFonts w:eastAsia="Cambria"/>
          <w:sz w:val="14"/>
        </w:rPr>
        <w:t xml:space="preserve">. </w:t>
      </w:r>
      <w:r w:rsidRPr="001468AA">
        <w:rPr>
          <w:rFonts w:eastAsia="Cambria"/>
          <w:u w:val="single"/>
        </w:rPr>
        <w:t xml:space="preserve">In 2013, the Bolivian Space Agency and the China National Space Administration collaboratively launched the Túpac Katari 1 satellite (TKSat 1), demonstrating how easy it could be to </w:t>
      </w:r>
      <w:r w:rsidRPr="001468AA">
        <w:rPr>
          <w:rFonts w:eastAsia="Cambria"/>
          <w:b/>
          <w:iCs/>
          <w:u w:val="single"/>
        </w:rPr>
        <w:t>close the space infrastructure gap</w:t>
      </w:r>
      <w:r w:rsidRPr="001468AA">
        <w:rPr>
          <w:rFonts w:eastAsia="Cambria"/>
          <w:u w:val="single"/>
        </w:rPr>
        <w:t xml:space="preserve"> between the Global North and South</w:t>
      </w:r>
      <w:r w:rsidRPr="001468AA">
        <w:rPr>
          <w:rFonts w:eastAsia="Cambria"/>
          <w:sz w:val="14"/>
        </w:rPr>
        <w:t xml:space="preserve">. </w:t>
      </w:r>
      <w:r w:rsidRPr="001468AA">
        <w:rPr>
          <w:rFonts w:eastAsia="Cambria"/>
          <w:u w:val="single"/>
        </w:rPr>
        <w:t>The same year that the U</w:t>
      </w:r>
      <w:r w:rsidRPr="001468AA">
        <w:rPr>
          <w:rFonts w:eastAsia="Cambria"/>
          <w:sz w:val="14"/>
        </w:rPr>
        <w:t xml:space="preserve">nited </w:t>
      </w:r>
      <w:r w:rsidRPr="001468AA">
        <w:rPr>
          <w:rFonts w:eastAsia="Cambria"/>
          <w:u w:val="single"/>
        </w:rPr>
        <w:t>S</w:t>
      </w:r>
      <w:r w:rsidRPr="001468AA">
        <w:rPr>
          <w:rFonts w:eastAsia="Cambria"/>
          <w:sz w:val="14"/>
        </w:rPr>
        <w:t xml:space="preserve">tates </w:t>
      </w:r>
      <w:r w:rsidRPr="001468AA">
        <w:rPr>
          <w:rFonts w:eastAsia="Cambria"/>
          <w:u w:val="single"/>
        </w:rPr>
        <w:t>proposed to desecrate a Hawaiian sacred site for a telescope, Bolivia used space technology to bring internet and cell service for the first time to millions of Andean and Amazonian citizens</w:t>
      </w:r>
      <w:r w:rsidRPr="001468AA">
        <w:rPr>
          <w:rFonts w:eastAsia="Cambria"/>
          <w:sz w:val="12"/>
        </w:rPr>
        <w:t xml:space="preserve">. </w:t>
      </w:r>
      <w:r w:rsidRPr="001468AA">
        <w:rPr>
          <w:rFonts w:eastAsia="Cambria"/>
          <w:u w:val="single"/>
        </w:rPr>
        <w:t>Since then, TKSat 1 has boosted education and development initiatives and even helped defend Bolivian democracy by relaying the transmissions of campesinos resisting the US-backed coup government in real time</w:t>
      </w:r>
      <w:r w:rsidRPr="001468AA">
        <w:rPr>
          <w:rFonts w:eastAsia="Cambria"/>
          <w:sz w:val="12"/>
        </w:rPr>
        <w:t xml:space="preserve">. </w:t>
      </w:r>
      <w:r w:rsidRPr="006220F5">
        <w:rPr>
          <w:rFonts w:eastAsia="Cambria"/>
          <w:highlight w:val="green"/>
          <w:u w:val="single"/>
        </w:rPr>
        <w:t xml:space="preserve">Satellites can serve </w:t>
      </w:r>
      <w:r w:rsidRPr="001468AA">
        <w:rPr>
          <w:rFonts w:eastAsia="Cambria"/>
          <w:u w:val="single"/>
        </w:rPr>
        <w:t xml:space="preserve">many other </w:t>
      </w:r>
      <w:r w:rsidRPr="006220F5">
        <w:rPr>
          <w:rFonts w:eastAsia="Cambria"/>
          <w:highlight w:val="green"/>
          <w:u w:val="single"/>
        </w:rPr>
        <w:t>public interests</w:t>
      </w:r>
      <w:r w:rsidRPr="006220F5">
        <w:rPr>
          <w:rFonts w:eastAsia="Cambria"/>
          <w:sz w:val="12"/>
          <w:highlight w:val="green"/>
        </w:rPr>
        <w:t xml:space="preserve">, </w:t>
      </w:r>
      <w:r w:rsidRPr="006220F5">
        <w:rPr>
          <w:rFonts w:eastAsia="Cambria"/>
          <w:highlight w:val="green"/>
          <w:u w:val="single"/>
        </w:rPr>
        <w:t xml:space="preserve">such as facilitating research that helps scientists monitor problems like </w:t>
      </w:r>
      <w:r w:rsidRPr="006220F5">
        <w:rPr>
          <w:rFonts w:eastAsia="Cambria"/>
          <w:b/>
          <w:iCs/>
          <w:highlight w:val="green"/>
          <w:u w:val="single"/>
        </w:rPr>
        <w:t>climate change, deforestation, and forced labor</w:t>
      </w:r>
      <w:r w:rsidRPr="001468AA">
        <w:rPr>
          <w:rFonts w:eastAsia="Cambria"/>
          <w:b/>
          <w:iCs/>
          <w:u w:val="single"/>
        </w:rPr>
        <w:t>.</w:t>
      </w:r>
      <w:r w:rsidRPr="001468AA">
        <w:rPr>
          <w:rFonts w:eastAsia="Cambria"/>
          <w:sz w:val="12"/>
        </w:rPr>
        <w:t xml:space="preserve"> </w:t>
      </w:r>
      <w:r w:rsidRPr="001468AA">
        <w:rPr>
          <w:rFonts w:eastAsia="Cambria"/>
          <w:u w:val="singl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1468AA">
        <w:rPr>
          <w:rFonts w:eastAsia="Cambria"/>
          <w:b/>
          <w:iCs/>
          <w:u w:val="single"/>
        </w:rPr>
        <w:t xml:space="preserve">balancing scientific advancement with our collective view of the stars. </w:t>
      </w:r>
      <w:r w:rsidRPr="001468AA">
        <w:rPr>
          <w:rFonts w:eastAsia="Cambria"/>
          <w:sz w:val="12"/>
        </w:rPr>
        <w:t>Finally</w:t>
      </w:r>
      <w:r w:rsidRPr="006220F5">
        <w:rPr>
          <w:rFonts w:eastAsia="Cambria"/>
          <w:sz w:val="12"/>
          <w:highlight w:val="green"/>
        </w:rPr>
        <w:t xml:space="preserve">, </w:t>
      </w:r>
      <w:r w:rsidRPr="006220F5">
        <w:rPr>
          <w:rFonts w:eastAsia="Cambria"/>
          <w:highlight w:val="green"/>
          <w:u w:val="single"/>
        </w:rPr>
        <w:t>a socialist vision</w:t>
      </w:r>
      <w:r w:rsidRPr="001468AA">
        <w:rPr>
          <w:rFonts w:eastAsia="Cambria"/>
          <w:u w:val="single"/>
        </w:rPr>
        <w:t xml:space="preserve"> for space</w:t>
      </w:r>
      <w:r w:rsidRPr="001468AA">
        <w:rPr>
          <w:rFonts w:eastAsia="Cambria"/>
          <w:sz w:val="12"/>
        </w:rPr>
        <w:t xml:space="preserve"> exploration </w:t>
      </w:r>
      <w:r w:rsidRPr="006220F5">
        <w:rPr>
          <w:rFonts w:eastAsia="Cambria"/>
          <w:highlight w:val="green"/>
          <w:u w:val="single"/>
        </w:rPr>
        <w:t>could</w:t>
      </w:r>
      <w:r w:rsidRPr="001468AA">
        <w:rPr>
          <w:rFonts w:eastAsia="Cambria"/>
          <w:u w:val="single"/>
        </w:rPr>
        <w:t xml:space="preserve"> </w:t>
      </w:r>
      <w:r w:rsidRPr="006220F5">
        <w:rPr>
          <w:rFonts w:eastAsia="Cambria"/>
          <w:highlight w:val="green"/>
          <w:u w:val="single"/>
        </w:rPr>
        <w:t xml:space="preserve">enable us to </w:t>
      </w:r>
      <w:r w:rsidRPr="006220F5">
        <w:rPr>
          <w:rFonts w:eastAsia="Cambria"/>
          <w:b/>
          <w:iCs/>
          <w:highlight w:val="green"/>
          <w:u w:val="single"/>
        </w:rPr>
        <w:t>reach our full potential</w:t>
      </w:r>
      <w:r w:rsidRPr="001468AA">
        <w:rPr>
          <w:rFonts w:eastAsia="Cambria"/>
          <w:u w:val="single"/>
        </w:rPr>
        <w:t xml:space="preserve"> to venture into the unknown</w:t>
      </w:r>
      <w:r w:rsidRPr="001468AA">
        <w:rPr>
          <w:rFonts w:eastAsia="Cambria"/>
          <w:sz w:val="12"/>
        </w:rPr>
        <w:t xml:space="preserve">. </w:t>
      </w:r>
      <w:r w:rsidRPr="001468AA">
        <w:rPr>
          <w:rFonts w:eastAsia="Cambria"/>
          <w:u w:val="single"/>
        </w:rPr>
        <w:t xml:space="preserve">History enshrines the intrepid explorers, but the true heroes of the space age are the </w:t>
      </w:r>
      <w:r w:rsidRPr="001468AA">
        <w:rPr>
          <w:rFonts w:eastAsia="Cambria"/>
          <w:b/>
          <w:iCs/>
          <w:u w:val="single"/>
        </w:rPr>
        <w:t>workers at ground control</w:t>
      </w:r>
      <w:r w:rsidRPr="001468AA">
        <w:rPr>
          <w:rFonts w:eastAsia="Cambria"/>
          <w:u w:val="single"/>
        </w:rPr>
        <w:t>.</w:t>
      </w:r>
      <w:r w:rsidRPr="001468AA">
        <w:rPr>
          <w:rFonts w:eastAsia="Cambria"/>
          <w:sz w:val="12"/>
        </w:rPr>
        <w:t xml:space="preserve"> Yuri Gagarin made it home safely because of his command crews stationed from Baikonur to Khabarovsk. Apollo 13 famously called on Houston when they had a problem. Today</w:t>
      </w:r>
      <w:r w:rsidRPr="006220F5">
        <w:rPr>
          <w:rFonts w:eastAsia="Cambria"/>
          <w:sz w:val="12"/>
          <w:highlight w:val="green"/>
        </w:rPr>
        <w:t xml:space="preserve">, </w:t>
      </w:r>
      <w:r w:rsidRPr="006220F5">
        <w:rPr>
          <w:rFonts w:eastAsia="Cambria"/>
          <w:highlight w:val="green"/>
          <w:u w:val="single"/>
        </w:rPr>
        <w:t xml:space="preserve">many </w:t>
      </w:r>
      <w:r w:rsidRPr="001468AA">
        <w:rPr>
          <w:rFonts w:eastAsia="Cambria"/>
          <w:u w:val="single"/>
        </w:rPr>
        <w:t xml:space="preserve">of our brightest </w:t>
      </w:r>
      <w:r w:rsidRPr="006220F5">
        <w:rPr>
          <w:rFonts w:eastAsia="Cambria"/>
          <w:highlight w:val="green"/>
          <w:u w:val="single"/>
        </w:rPr>
        <w:t>astrophysicists and aerospace engineers are swept up by military departments</w:t>
      </w:r>
      <w:r w:rsidRPr="001468AA">
        <w:rPr>
          <w:rFonts w:eastAsia="Cambria"/>
          <w:u w:val="single"/>
        </w:rPr>
        <w:t xml:space="preserve"> and weapons manufacturers. </w:t>
      </w:r>
      <w:r w:rsidRPr="006220F5">
        <w:rPr>
          <w:rFonts w:eastAsia="Cambria"/>
          <w:highlight w:val="green"/>
          <w:u w:val="single"/>
        </w:rPr>
        <w:t xml:space="preserve">We should </w:t>
      </w:r>
      <w:r w:rsidRPr="006220F5">
        <w:rPr>
          <w:rFonts w:eastAsia="Cambria"/>
          <w:b/>
          <w:iCs/>
          <w:highlight w:val="green"/>
          <w:u w:val="single"/>
        </w:rPr>
        <w:t>use their talents for science and education</w:t>
      </w:r>
      <w:r w:rsidRPr="001468AA">
        <w:rPr>
          <w:rFonts w:eastAsia="Cambria"/>
          <w:b/>
          <w:iCs/>
          <w:u w:val="single"/>
        </w:rPr>
        <w:t xml:space="preserve"> instead. </w:t>
      </w:r>
      <w:r w:rsidRPr="006220F5">
        <w:rPr>
          <w:rFonts w:eastAsia="Cambria"/>
          <w:highlight w:val="green"/>
          <w:u w:val="single"/>
        </w:rPr>
        <w:t>That doesn’t mean</w:t>
      </w:r>
      <w:r w:rsidRPr="006220F5">
        <w:rPr>
          <w:rFonts w:eastAsia="Cambria"/>
          <w:sz w:val="12"/>
          <w:highlight w:val="green"/>
        </w:rPr>
        <w:t>,</w:t>
      </w:r>
      <w:r w:rsidRPr="001468AA">
        <w:rPr>
          <w:rFonts w:eastAsia="Cambria"/>
          <w:sz w:val="12"/>
        </w:rPr>
        <w:t xml:space="preserve"> however, </w:t>
      </w:r>
      <w:r w:rsidRPr="006220F5">
        <w:rPr>
          <w:rFonts w:eastAsia="Cambria"/>
          <w:highlight w:val="green"/>
          <w:u w:val="single"/>
        </w:rPr>
        <w:t>colonizing</w:t>
      </w:r>
      <w:r w:rsidRPr="001468AA">
        <w:rPr>
          <w:rFonts w:eastAsia="Cambria"/>
          <w:u w:val="single"/>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RPr="001468AA">
        <w:rPr>
          <w:rFonts w:eastAsia="Cambria"/>
          <w:sz w:val="12"/>
        </w:rPr>
        <w:t xml:space="preserve">. In fact, </w:t>
      </w:r>
      <w:r w:rsidRPr="001468AA">
        <w:rPr>
          <w:rFonts w:eastAsia="Cambria"/>
          <w:u w:val="single"/>
        </w:rPr>
        <w:t>everything we have learned from researching Mars has reinforced the importance of protecting the fragile atmosphere of our home planet</w:t>
      </w:r>
      <w:r w:rsidRPr="001468AA">
        <w:rPr>
          <w:rFonts w:eastAsia="Cambria"/>
          <w:sz w:val="12"/>
        </w:rPr>
        <w:t xml:space="preserve">. While piloted space flights may be useful in some situations, we should place far more emphasis on collaboratively building robots like the ones that have taught us about our planetary neighbors. </w:t>
      </w:r>
      <w:r w:rsidRPr="006220F5">
        <w:rPr>
          <w:rFonts w:eastAsia="Cambria"/>
          <w:highlight w:val="green"/>
          <w:u w:val="single"/>
        </w:rPr>
        <w:t xml:space="preserve">In today’s space race, these initiatives compete for funding. By </w:t>
      </w:r>
      <w:r w:rsidRPr="006220F5">
        <w:rPr>
          <w:rFonts w:eastAsia="Cambria"/>
          <w:b/>
          <w:iCs/>
          <w:highlight w:val="green"/>
          <w:u w:val="single"/>
        </w:rPr>
        <w:t>prioritizing cooperation</w:t>
      </w:r>
      <w:r w:rsidRPr="001468AA">
        <w:rPr>
          <w:rFonts w:eastAsia="Cambria"/>
          <w:b/>
          <w:iCs/>
          <w:u w:val="single"/>
        </w:rPr>
        <w:t xml:space="preserve"> over colonization</w:t>
      </w:r>
      <w:r w:rsidRPr="001468AA">
        <w:rPr>
          <w:rFonts w:eastAsia="Cambria"/>
          <w:sz w:val="12"/>
        </w:rPr>
        <w:t xml:space="preserve">, however, </w:t>
      </w:r>
      <w:r w:rsidRPr="006220F5">
        <w:rPr>
          <w:rFonts w:eastAsia="Cambria"/>
          <w:b/>
          <w:iCs/>
          <w:highlight w:val="green"/>
          <w:u w:val="single"/>
        </w:rPr>
        <w:t>we could pursue them all</w:t>
      </w:r>
      <w:r w:rsidRPr="001468AA">
        <w:rPr>
          <w:rFonts w:eastAsia="Cambria"/>
          <w:sz w:val="12"/>
        </w:rPr>
        <w:t xml:space="preserve">. </w:t>
      </w:r>
      <w:r w:rsidRPr="001468AA">
        <w:rPr>
          <w:rFonts w:eastAsia="Cambria"/>
          <w:u w:val="single"/>
        </w:rPr>
        <w:t>We could attempt to retrieve raw materials for green energy infrastructure from decommissioned satellites and uninhabited asteroids instead of mines in the Global South</w:t>
      </w:r>
      <w:r w:rsidRPr="001468AA">
        <w:rPr>
          <w:rFonts w:eastAsia="Cambria"/>
          <w:sz w:val="12"/>
        </w:rPr>
        <w:t xml:space="preserve">. We could </w:t>
      </w:r>
      <w:r w:rsidRPr="001468AA">
        <w:rPr>
          <w:rFonts w:eastAsia="Cambria"/>
          <w:u w:val="singl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1468AA">
        <w:rPr>
          <w:rFonts w:eastAsia="Cambria"/>
          <w:b/>
          <w:iCs/>
          <w:u w:val="single"/>
        </w:rPr>
        <w:t xml:space="preserve">seed a concept of what we can collectively achieve. </w:t>
      </w:r>
      <w:r w:rsidRPr="001468AA">
        <w:rPr>
          <w:rFonts w:eastAsia="Cambria"/>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1468AA">
        <w:rPr>
          <w:rFonts w:eastAsia="Cambria"/>
          <w:u w:val="singl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1468AA">
        <w:rPr>
          <w:rFonts w:eastAsia="Cambria"/>
          <w:b/>
          <w:iCs/>
          <w:u w:val="single"/>
        </w:rPr>
        <w:t>fate isn’t written in the stars.</w:t>
      </w:r>
      <w:r w:rsidRPr="001468AA">
        <w:rPr>
          <w:rFonts w:eastAsia="Cambria"/>
          <w:u w:val="single"/>
        </w:rPr>
        <w:t xml:space="preserve"> That happens down here on Earth.</w:t>
      </w:r>
    </w:p>
    <w:p w14:paraId="2197CDE5" w14:textId="5C309139" w:rsidR="003E70E4" w:rsidRDefault="003E70E4" w:rsidP="003E70E4">
      <w:pPr>
        <w:pStyle w:val="Heading3"/>
        <w:rPr>
          <w:rFonts w:asciiTheme="majorHAnsi" w:hAnsiTheme="majorHAnsi" w:cstheme="majorHAnsi"/>
        </w:rPr>
      </w:pPr>
    </w:p>
    <w:p w14:paraId="6873F4C3" w14:textId="7F7E0BCE" w:rsidR="003E70E4" w:rsidRPr="00BC19EC" w:rsidRDefault="003E70E4" w:rsidP="003E70E4">
      <w:pPr>
        <w:pStyle w:val="Heading3"/>
        <w:rPr>
          <w:rFonts w:asciiTheme="majorHAnsi" w:hAnsiTheme="majorHAnsi" w:cstheme="majorHAnsi"/>
        </w:rPr>
      </w:pPr>
      <w:r w:rsidRPr="00BC19EC">
        <w:rPr>
          <w:rFonts w:asciiTheme="majorHAnsi" w:hAnsiTheme="majorHAnsi" w:cstheme="majorHAnsi"/>
        </w:rPr>
        <w:t>Contention 3: the Thanos Paradox</w:t>
      </w:r>
    </w:p>
    <w:p w14:paraId="4381D5D9" w14:textId="77777777" w:rsidR="003E70E4" w:rsidRPr="00BC19EC" w:rsidRDefault="003E70E4" w:rsidP="003E70E4">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break,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66F5CD15" w14:textId="77777777" w:rsidR="003E70E4" w:rsidRPr="00BC19EC" w:rsidRDefault="003E70E4" w:rsidP="003E70E4">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7EC98401" w14:textId="77777777" w:rsidR="003E70E4" w:rsidRPr="00BC19EC" w:rsidRDefault="003E70E4" w:rsidP="003E70E4">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13DA115A" w14:textId="77777777" w:rsidR="003E70E4" w:rsidRPr="00BC19EC" w:rsidRDefault="003E70E4" w:rsidP="003E70E4">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actually a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you’re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So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in reality </w:t>
      </w:r>
      <w:r w:rsidRPr="00BC19EC">
        <w:rPr>
          <w:rStyle w:val="Emphasis"/>
          <w:rFonts w:asciiTheme="majorHAnsi" w:hAnsiTheme="majorHAnsi" w:cstheme="majorHAnsi"/>
        </w:rPr>
        <w:t xml:space="preserve">they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p>
    <w:p w14:paraId="2FD86E42" w14:textId="77777777" w:rsidR="003E70E4" w:rsidRPr="00BC19EC" w:rsidRDefault="003E70E4" w:rsidP="003E70E4">
      <w:pPr>
        <w:rPr>
          <w:rStyle w:val="Emphasis"/>
          <w:rFonts w:asciiTheme="majorHAnsi" w:hAnsiTheme="majorHAnsi" w:cstheme="majorHAnsi"/>
        </w:rPr>
      </w:pPr>
    </w:p>
    <w:p w14:paraId="1D0A952C" w14:textId="77777777" w:rsidR="003E70E4" w:rsidRPr="00BC19EC" w:rsidRDefault="003E70E4" w:rsidP="003E70E4">
      <w:pPr>
        <w:rPr>
          <w:rStyle w:val="Emphasis"/>
          <w:rFonts w:asciiTheme="majorHAnsi" w:hAnsiTheme="majorHAnsi" w:cstheme="majorHAnsi"/>
        </w:rPr>
      </w:pPr>
    </w:p>
    <w:p w14:paraId="3A097F7E" w14:textId="77777777" w:rsidR="003E70E4" w:rsidRPr="00BC19EC" w:rsidRDefault="003E70E4" w:rsidP="003E70E4">
      <w:pPr>
        <w:rPr>
          <w:rStyle w:val="Emphasis"/>
          <w:rFonts w:asciiTheme="majorHAnsi" w:hAnsiTheme="majorHAnsi" w:cstheme="majorHAnsi"/>
        </w:rPr>
      </w:pPr>
    </w:p>
    <w:p w14:paraId="196CDBB1" w14:textId="77777777" w:rsidR="003E70E4" w:rsidRPr="00BC19EC" w:rsidRDefault="003E70E4" w:rsidP="003E70E4">
      <w:pPr>
        <w:rPr>
          <w:rFonts w:asciiTheme="majorHAnsi" w:hAnsiTheme="majorHAnsi" w:cstheme="majorHAnsi"/>
          <w:u w:val="single"/>
        </w:rPr>
      </w:pP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Distinctions have to be made here. Quantification is really part of science. Social science has some tools for 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C19EC">
        <w:rPr>
          <w:rStyle w:val="StyleUnderline"/>
          <w:rFonts w:asciiTheme="majorHAnsi" w:hAnsiTheme="majorHAnsi" w:cstheme="majorHAnsi"/>
        </w:rPr>
        <w:t>This is why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have to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the market itself has to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So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All of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in the capitalist world, you have to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So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0034E3C1" w14:textId="77777777" w:rsidR="003E70E4" w:rsidRPr="00BC19EC" w:rsidRDefault="003E70E4" w:rsidP="003E70E4">
      <w:pPr>
        <w:rPr>
          <w:rFonts w:asciiTheme="majorHAnsi" w:hAnsiTheme="majorHAnsi" w:cstheme="majorHAnsi"/>
        </w:rPr>
      </w:pPr>
    </w:p>
    <w:p w14:paraId="08121D69" w14:textId="77777777" w:rsidR="003E70E4" w:rsidRPr="00BC19EC" w:rsidRDefault="003E70E4" w:rsidP="003E70E4">
      <w:pPr>
        <w:pStyle w:val="Heading4"/>
        <w:rPr>
          <w:rFonts w:asciiTheme="majorHAnsi" w:hAnsiTheme="majorHAnsi" w:cstheme="majorHAnsi"/>
        </w:rPr>
      </w:pPr>
      <w:r w:rsidRPr="00BC19EC">
        <w:rPr>
          <w:rFonts w:asciiTheme="majorHAnsi" w:hAnsiTheme="majorHAnsi" w:cstheme="majorHAnsi"/>
        </w:rPr>
        <w:t xml:space="preserve">2. Beware the space industrial complex- it’s only purpose is to bring unequal relations to the stars – futurism should be viewed with “extreme skepticism” </w:t>
      </w:r>
    </w:p>
    <w:p w14:paraId="39FF04C3" w14:textId="77777777" w:rsidR="003E70E4" w:rsidRPr="00BC19EC" w:rsidRDefault="003E70E4" w:rsidP="003E70E4">
      <w:pPr>
        <w:rPr>
          <w:rStyle w:val="Style13ptBold"/>
          <w:rFonts w:asciiTheme="majorHAnsi" w:hAnsiTheme="majorHAnsi" w:cstheme="majorHAnsi"/>
        </w:rPr>
      </w:pPr>
      <w:r w:rsidRPr="00BC19EC">
        <w:rPr>
          <w:rStyle w:val="Style13ptBold"/>
          <w:rFonts w:asciiTheme="majorHAnsi" w:hAnsiTheme="majorHAnsi" w:cstheme="majorHAnsi"/>
        </w:rPr>
        <w:t>Savage 21</w:t>
      </w:r>
    </w:p>
    <w:p w14:paraId="076676DD" w14:textId="77777777" w:rsidR="003E70E4" w:rsidRPr="00BC19EC" w:rsidRDefault="003E70E4" w:rsidP="003E70E4">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00EAB22A" w14:textId="77777777" w:rsidR="003E70E4" w:rsidRPr="00BC19EC" w:rsidRDefault="003E70E4" w:rsidP="003E70E4">
      <w:pPr>
        <w:rPr>
          <w:rStyle w:val="Emphasis"/>
          <w:rFonts w:asciiTheme="majorHAnsi" w:hAnsiTheme="majorHAnsi" w:cstheme="majorHAnsi"/>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r w:rsidRPr="00BC19EC">
        <w:rPr>
          <w:rStyle w:val="StyleUnderline"/>
          <w:rFonts w:asciiTheme="majorHAnsi" w:hAnsiTheme="majorHAnsi" w:cstheme="majorHAnsi"/>
        </w:rPr>
        <w:t>the human race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as yet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for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46C19960" w14:textId="77777777" w:rsidR="003E70E4" w:rsidRPr="00BC19EC" w:rsidRDefault="003E70E4" w:rsidP="003E70E4">
      <w:pPr>
        <w:rPr>
          <w:rFonts w:asciiTheme="majorHAnsi" w:hAnsiTheme="majorHAnsi" w:cstheme="majorHAnsi"/>
        </w:rPr>
      </w:pPr>
    </w:p>
    <w:p w14:paraId="665893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20A3C"/>
    <w:multiLevelType w:val="hybridMultilevel"/>
    <w:tmpl w:val="F4949CEA"/>
    <w:lvl w:ilvl="0" w:tplc="DF44DE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6"/>
  </w:num>
  <w:num w:numId="14">
    <w:abstractNumId w:val="13"/>
  </w:num>
  <w:num w:numId="15">
    <w:abstractNumId w:val="11"/>
  </w:num>
  <w:num w:numId="16">
    <w:abstractNumId w:val="22"/>
  </w:num>
  <w:num w:numId="17">
    <w:abstractNumId w:val="19"/>
  </w:num>
  <w:num w:numId="18">
    <w:abstractNumId w:val="17"/>
  </w:num>
  <w:num w:numId="19">
    <w:abstractNumId w:val="12"/>
  </w:num>
  <w:num w:numId="20">
    <w:abstractNumId w:val="24"/>
  </w:num>
  <w:num w:numId="21">
    <w:abstractNumId w:val="15"/>
  </w:num>
  <w:num w:numId="22">
    <w:abstractNumId w:val="1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09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0E4"/>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910"/>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92FEF"/>
  <w14:defaultImageDpi w14:val="300"/>
  <w15:docId w15:val="{852B3EA1-A512-444C-93EF-387781A4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70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3D5EA8"/>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B1"/>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3E70E4"/>
    <w:pPr>
      <w:pBdr>
        <w:top w:val="single" w:sz="4" w:space="0" w:color="auto"/>
        <w:left w:val="single" w:sz="4" w:space="0" w:color="auto"/>
        <w:bottom w:val="single" w:sz="4" w:space="0" w:color="auto"/>
        <w:right w:val="single" w:sz="4" w:space="0" w:color="auto"/>
      </w:pBdr>
      <w:spacing w:line="254" w:lineRule="auto"/>
      <w:ind w:left="720"/>
      <w:jc w:val="both"/>
    </w:pPr>
    <w:rPr>
      <w:rFonts w:cs="Calibri"/>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3E70E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3E70E4"/>
    <w:rPr>
      <w:sz w:val="22"/>
      <w:u w:val="single"/>
    </w:rPr>
  </w:style>
  <w:style w:type="paragraph" w:styleId="Title">
    <w:name w:val="Title"/>
    <w:basedOn w:val="Normal"/>
    <w:next w:val="Normal"/>
    <w:link w:val="TitleChar"/>
    <w:uiPriority w:val="6"/>
    <w:qFormat/>
    <w:rsid w:val="003E70E4"/>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3E70E4"/>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E70E4"/>
    <w:pPr>
      <w:ind w:left="720"/>
      <w:contextualSpacing/>
    </w:pPr>
  </w:style>
  <w:style w:type="character" w:customStyle="1" w:styleId="c-timestamplabel">
    <w:name w:val="c-timestamp__label"/>
    <w:basedOn w:val="DefaultParagraphFont"/>
    <w:rsid w:val="003E70E4"/>
  </w:style>
  <w:style w:type="paragraph" w:styleId="Revision">
    <w:name w:val="Revision"/>
    <w:hidden/>
    <w:uiPriority w:val="99"/>
    <w:semiHidden/>
    <w:rsid w:val="003E70E4"/>
    <w:rPr>
      <w:rFonts w:ascii="Calibri" w:hAnsi="Calibri" w:cs="Calibri"/>
      <w:sz w:val="22"/>
    </w:rPr>
  </w:style>
  <w:style w:type="paragraph" w:customStyle="1" w:styleId="dcr-o5gy41">
    <w:name w:val="dcr-o5gy41"/>
    <w:basedOn w:val="Normal"/>
    <w:rsid w:val="003E70E4"/>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3E70E4"/>
  </w:style>
  <w:style w:type="paragraph" w:styleId="NormalWeb">
    <w:name w:val="Normal (Web)"/>
    <w:basedOn w:val="Normal"/>
    <w:uiPriority w:val="99"/>
    <w:semiHidden/>
    <w:unhideWhenUsed/>
    <w:rsid w:val="003E70E4"/>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3E70E4"/>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3E70E4"/>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E70E4"/>
    <w:rPr>
      <w:sz w:val="22"/>
      <w:u w:val="single"/>
    </w:rPr>
  </w:style>
  <w:style w:type="paragraph" w:customStyle="1" w:styleId="Emphasize">
    <w:name w:val="Emphasize"/>
    <w:basedOn w:val="Normal"/>
    <w:uiPriority w:val="7"/>
    <w:qFormat/>
    <w:rsid w:val="003E70E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3E70E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3E70E4"/>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3E70E4"/>
    <w:rPr>
      <w:color w:val="605E5C"/>
      <w:shd w:val="clear" w:color="auto" w:fill="E1DFDD"/>
    </w:rPr>
  </w:style>
  <w:style w:type="numbering" w:customStyle="1" w:styleId="NoList1">
    <w:name w:val="No List1"/>
    <w:next w:val="NoList"/>
    <w:uiPriority w:val="99"/>
    <w:semiHidden/>
    <w:unhideWhenUsed/>
    <w:rsid w:val="003E70E4"/>
  </w:style>
  <w:style w:type="numbering" w:customStyle="1" w:styleId="NoList11">
    <w:name w:val="No List11"/>
    <w:next w:val="NoList"/>
    <w:uiPriority w:val="99"/>
    <w:semiHidden/>
    <w:unhideWhenUsed/>
    <w:rsid w:val="003E7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14161</Words>
  <Characters>80723</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2022-01-22T21:39:00Z</dcterms:created>
  <dcterms:modified xsi:type="dcterms:W3CDTF">2022-01-22T21:41:00Z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