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9E33F" w14:textId="77777777" w:rsidR="006425DF" w:rsidRPr="001468AA" w:rsidRDefault="006425DF" w:rsidP="006425DF">
      <w:pPr>
        <w:keepNext/>
        <w:keepLines/>
        <w:pageBreakBefore/>
        <w:spacing w:before="40" w:after="0"/>
        <w:jc w:val="center"/>
        <w:outlineLvl w:val="1"/>
        <w:rPr>
          <w:rFonts w:eastAsiaTheme="majorEastAsia" w:cstheme="majorBidi"/>
          <w:b/>
          <w:sz w:val="44"/>
          <w:szCs w:val="26"/>
          <w:u w:val="double"/>
        </w:rPr>
      </w:pPr>
      <w:r w:rsidRPr="001468AA">
        <w:rPr>
          <w:rFonts w:eastAsiaTheme="majorEastAsia" w:cstheme="majorBidi"/>
          <w:b/>
          <w:sz w:val="44"/>
          <w:szCs w:val="26"/>
          <w:u w:val="double"/>
        </w:rPr>
        <w:t>1AC – Capitalism</w:t>
      </w:r>
    </w:p>
    <w:p w14:paraId="262FAD6C" w14:textId="77777777" w:rsidR="006425DF" w:rsidRPr="001468AA" w:rsidRDefault="006425DF" w:rsidP="006425DF">
      <w:pPr>
        <w:keepNext/>
        <w:keepLines/>
        <w:pageBreakBefore/>
        <w:spacing w:before="40" w:after="0"/>
        <w:jc w:val="center"/>
        <w:outlineLvl w:val="2"/>
        <w:rPr>
          <w:rFonts w:eastAsiaTheme="majorEastAsia" w:cstheme="majorBidi"/>
          <w:b/>
          <w:sz w:val="32"/>
          <w:u w:val="single"/>
        </w:rPr>
      </w:pPr>
      <w:r w:rsidRPr="001468AA">
        <w:rPr>
          <w:rFonts w:eastAsiaTheme="majorEastAsia" w:cstheme="majorBidi"/>
          <w:b/>
          <w:sz w:val="32"/>
          <w:u w:val="single"/>
        </w:rPr>
        <w:lastRenderedPageBreak/>
        <w:t xml:space="preserve">Contention 1: The Space Industrial Complex </w:t>
      </w:r>
    </w:p>
    <w:p w14:paraId="0E1CD14B" w14:textId="77777777" w:rsidR="006425DF" w:rsidRPr="001468AA" w:rsidRDefault="006425DF" w:rsidP="006425DF"/>
    <w:p w14:paraId="0295E18C" w14:textId="77777777" w:rsidR="006425DF" w:rsidRPr="001468AA" w:rsidRDefault="006425DF" w:rsidP="006425DF"/>
    <w:p w14:paraId="4AFA6D48" w14:textId="77777777" w:rsidR="006425DF" w:rsidRDefault="006425DF" w:rsidP="006425DF">
      <w:pPr>
        <w:pStyle w:val="Heading4"/>
      </w:pPr>
      <w:r>
        <w:t>Private space activity is expanding, 2022 is the crucial year to demonstrate profitability</w:t>
      </w:r>
    </w:p>
    <w:p w14:paraId="043F508F" w14:textId="77777777" w:rsidR="006425DF" w:rsidRPr="00CB6CFC" w:rsidRDefault="006425DF" w:rsidP="006425DF">
      <w:pPr>
        <w:rPr>
          <w:rStyle w:val="Style13ptBold"/>
        </w:rPr>
      </w:pPr>
      <w:r w:rsidRPr="00CB6CFC">
        <w:rPr>
          <w:rStyle w:val="Style13ptBold"/>
        </w:rPr>
        <w:t>Kramer 1-4-22</w:t>
      </w:r>
    </w:p>
    <w:p w14:paraId="0C022990" w14:textId="77777777" w:rsidR="006425DF" w:rsidRPr="00CB6CFC" w:rsidRDefault="006425DF" w:rsidP="006425DF">
      <w:pPr>
        <w:rPr>
          <w:sz w:val="16"/>
          <w:lang w:val="es-ES"/>
        </w:rPr>
      </w:pPr>
      <w:r w:rsidRPr="00CB6CFC">
        <w:rPr>
          <w:sz w:val="16"/>
          <w:lang w:val="es-ES"/>
        </w:rPr>
        <w:t>(Miriam, https://www.axios.com/private-human-spaceflight-2022-8ec6082a-e3ae-4d6b-8073-3f8af3e7e2a5.html)</w:t>
      </w:r>
    </w:p>
    <w:p w14:paraId="4A0121D9" w14:textId="77777777" w:rsidR="006425DF" w:rsidRPr="00CB6CFC" w:rsidRDefault="006425DF" w:rsidP="006425DF">
      <w:r w:rsidRPr="00CB6CFC">
        <w:rPr>
          <w:sz w:val="16"/>
        </w:rPr>
        <w:t xml:space="preserve">The </w:t>
      </w:r>
      <w:r w:rsidRPr="006220F5">
        <w:rPr>
          <w:rStyle w:val="StyleUnderline"/>
          <w:highlight w:val="green"/>
        </w:rPr>
        <w:t>private</w:t>
      </w:r>
      <w:r w:rsidRPr="00CB6CFC">
        <w:rPr>
          <w:rStyle w:val="StyleUnderline"/>
        </w:rPr>
        <w:t xml:space="preserve"> </w:t>
      </w:r>
      <w:r w:rsidRPr="00CB6CFC">
        <w:rPr>
          <w:sz w:val="16"/>
        </w:rPr>
        <w:t xml:space="preserve">human </w:t>
      </w:r>
      <w:r w:rsidRPr="006220F5">
        <w:rPr>
          <w:rStyle w:val="StyleUnderline"/>
          <w:highlight w:val="green"/>
        </w:rPr>
        <w:t>space</w:t>
      </w:r>
      <w:r w:rsidRPr="00CB6CFC">
        <w:rPr>
          <w:rStyle w:val="StyleUnderline"/>
        </w:rPr>
        <w:t xml:space="preserve">flight </w:t>
      </w:r>
      <w:r w:rsidRPr="00CB6CFC">
        <w:rPr>
          <w:sz w:val="16"/>
        </w:rPr>
        <w:t xml:space="preserve">industry </w:t>
      </w:r>
      <w:r w:rsidRPr="00CB6CFC">
        <w:rPr>
          <w:rStyle w:val="StyleUnderline"/>
        </w:rPr>
        <w:t xml:space="preserve">delivered on long-held </w:t>
      </w:r>
      <w:r w:rsidRPr="006220F5">
        <w:rPr>
          <w:rStyle w:val="StyleUnderline"/>
          <w:highlight w:val="green"/>
        </w:rPr>
        <w:t>promises in</w:t>
      </w:r>
      <w:r w:rsidRPr="00CB6CFC">
        <w:rPr>
          <w:rStyle w:val="StyleUnderline"/>
        </w:rPr>
        <w:t xml:space="preserve"> 2021</w:t>
      </w:r>
      <w:r w:rsidRPr="00CB6CFC">
        <w:rPr>
          <w:sz w:val="16"/>
        </w:rPr>
        <w:t xml:space="preserve">, </w:t>
      </w:r>
      <w:r w:rsidRPr="00CB6CFC">
        <w:rPr>
          <w:rStyle w:val="Emphasis"/>
        </w:rPr>
        <w:t xml:space="preserve">but </w:t>
      </w:r>
      <w:r w:rsidRPr="006220F5">
        <w:rPr>
          <w:rStyle w:val="Emphasis"/>
          <w:highlight w:val="green"/>
        </w:rPr>
        <w:t>2022</w:t>
      </w:r>
      <w:r w:rsidRPr="00CB6CFC">
        <w:rPr>
          <w:rStyle w:val="Emphasis"/>
        </w:rPr>
        <w:t xml:space="preserve"> is the year where it will need to prove itself to the public</w:t>
      </w:r>
      <w:r w:rsidRPr="00CB6CFC">
        <w:rPr>
          <w:sz w:val="16"/>
        </w:rPr>
        <w:t xml:space="preserve">. Why it matters: </w:t>
      </w:r>
      <w:r w:rsidRPr="00CB6CFC">
        <w:rPr>
          <w:rStyle w:val="StyleUnderline"/>
        </w:rPr>
        <w:t>The space industry is predicted to be worth more than $</w:t>
      </w:r>
      <w:r w:rsidRPr="00CB6CFC">
        <w:rPr>
          <w:rStyle w:val="Emphasis"/>
        </w:rPr>
        <w:t>1 trillion within the next 10 years</w:t>
      </w:r>
      <w:r w:rsidRPr="00CB6CFC">
        <w:rPr>
          <w:sz w:val="16"/>
        </w:rPr>
        <w:t xml:space="preserve">. But </w:t>
      </w:r>
      <w:r w:rsidRPr="00CB6CFC">
        <w:rPr>
          <w:rStyle w:val="StyleUnderline"/>
        </w:rPr>
        <w:t xml:space="preserve">for that to happen, companies </w:t>
      </w:r>
      <w:r w:rsidRPr="006220F5">
        <w:rPr>
          <w:rStyle w:val="StyleUnderline"/>
          <w:highlight w:val="green"/>
        </w:rPr>
        <w:t>will</w:t>
      </w:r>
      <w:r w:rsidRPr="00CB6CFC">
        <w:rPr>
          <w:rStyle w:val="StyleUnderline"/>
        </w:rPr>
        <w:t xml:space="preserve"> need to </w:t>
      </w:r>
      <w:r w:rsidRPr="006220F5">
        <w:rPr>
          <w:rStyle w:val="StyleUnderline"/>
          <w:highlight w:val="green"/>
        </w:rPr>
        <w:t>turn</w:t>
      </w:r>
      <w:r w:rsidRPr="00CB6CFC">
        <w:rPr>
          <w:rStyle w:val="StyleUnderline"/>
        </w:rPr>
        <w:t xml:space="preserve"> the extraordinary </w:t>
      </w:r>
      <w:r w:rsidRPr="006220F5">
        <w:rPr>
          <w:rStyle w:val="StyleUnderline"/>
          <w:highlight w:val="green"/>
        </w:rPr>
        <w:t>feats</w:t>
      </w:r>
      <w:r w:rsidRPr="00CB6CFC">
        <w:rPr>
          <w:rStyle w:val="StyleUnderline"/>
        </w:rPr>
        <w:t xml:space="preserve"> of the last year </w:t>
      </w:r>
      <w:r w:rsidRPr="006220F5">
        <w:rPr>
          <w:rStyle w:val="StyleUnderline"/>
          <w:highlight w:val="green"/>
        </w:rPr>
        <w:t xml:space="preserve">into </w:t>
      </w:r>
      <w:r w:rsidRPr="006220F5">
        <w:rPr>
          <w:rStyle w:val="Emphasis"/>
          <w:highlight w:val="green"/>
        </w:rPr>
        <w:t>routine operations</w:t>
      </w:r>
      <w:r w:rsidRPr="00CB6CFC">
        <w:rPr>
          <w:rStyle w:val="Emphasis"/>
        </w:rPr>
        <w:t>.</w:t>
      </w:r>
      <w:r>
        <w:rPr>
          <w:rStyle w:val="StyleUnderline"/>
        </w:rPr>
        <w:t xml:space="preserve"> </w:t>
      </w:r>
      <w:r w:rsidRPr="00CB6CFC">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w:t>
      </w:r>
      <w:proofErr w:type="gramStart"/>
      <w:r w:rsidRPr="00CB6CFC">
        <w:rPr>
          <w:sz w:val="16"/>
        </w:rPr>
        <w:t>company, and</w:t>
      </w:r>
      <w:proofErr w:type="gramEnd"/>
      <w:r w:rsidRPr="00CB6CFC">
        <w:rPr>
          <w:sz w:val="16"/>
        </w:rPr>
        <w:t xml:space="preserve"> had a huge success with four non-professionals flying to orbit without a pro-astronaut onboard on the Inspiration4 mission. What to watch: Now, those </w:t>
      </w:r>
      <w:r w:rsidRPr="006220F5">
        <w:rPr>
          <w:rStyle w:val="StyleUnderline"/>
          <w:highlight w:val="green"/>
        </w:rPr>
        <w:t>companies are trying to demonstrate they can</w:t>
      </w:r>
      <w:r w:rsidRPr="00CB6CFC">
        <w:rPr>
          <w:rStyle w:val="StyleUnderline"/>
        </w:rPr>
        <w:t xml:space="preserve"> consistently </w:t>
      </w:r>
      <w:r w:rsidRPr="006220F5">
        <w:rPr>
          <w:rStyle w:val="StyleUnderline"/>
          <w:highlight w:val="green"/>
        </w:rPr>
        <w:t>deliver</w:t>
      </w:r>
      <w:r w:rsidRPr="00CB6CFC">
        <w:rPr>
          <w:sz w:val="16"/>
        </w:rPr>
        <w:t xml:space="preserve"> these </w:t>
      </w:r>
      <w:r w:rsidRPr="00CB6CFC">
        <w:rPr>
          <w:rStyle w:val="StyleUnderline"/>
        </w:rPr>
        <w:t>services — and turn a profit</w:t>
      </w:r>
      <w:r w:rsidRPr="00CB6CFC">
        <w:rPr>
          <w:sz w:val="16"/>
        </w:rPr>
        <w:t xml:space="preserve"> from them. </w:t>
      </w:r>
      <w:r w:rsidRPr="00CB6CFC">
        <w:rPr>
          <w:rStyle w:val="StyleUnderline"/>
        </w:rPr>
        <w:t xml:space="preserve">That means </w:t>
      </w:r>
      <w:r w:rsidRPr="006220F5">
        <w:rPr>
          <w:rStyle w:val="StyleUnderline"/>
          <w:highlight w:val="green"/>
        </w:rPr>
        <w:t>flying more</w:t>
      </w:r>
      <w:r w:rsidRPr="00CB6CFC">
        <w:rPr>
          <w:sz w:val="16"/>
        </w:rPr>
        <w:t xml:space="preserve">. Blue Origin, Virgin Galactic and SpaceX are expected by space watchers to fly people to space consistently and safely this year. </w:t>
      </w:r>
      <w:r w:rsidRPr="00CB6CFC">
        <w:rPr>
          <w:rStyle w:val="StyleUnderline"/>
        </w:rPr>
        <w:t xml:space="preserve">That will be key to determining whether the successes of the last year are one-offs or if </w:t>
      </w:r>
      <w:r w:rsidRPr="006220F5">
        <w:rPr>
          <w:rStyle w:val="StyleUnderline"/>
          <w:highlight w:val="green"/>
        </w:rPr>
        <w:t>they can get into</w:t>
      </w:r>
      <w:r w:rsidRPr="00CB6CFC">
        <w:rPr>
          <w:rStyle w:val="StyleUnderline"/>
        </w:rPr>
        <w:t xml:space="preserve"> "some sort of </w:t>
      </w:r>
      <w:r w:rsidRPr="006220F5">
        <w:rPr>
          <w:rStyle w:val="StyleUnderline"/>
          <w:highlight w:val="green"/>
        </w:rPr>
        <w:t>rhythm and make</w:t>
      </w:r>
      <w:r w:rsidRPr="00CB6CFC">
        <w:rPr>
          <w:rStyle w:val="StyleUnderline"/>
        </w:rPr>
        <w:t xml:space="preserve"> some </w:t>
      </w:r>
      <w:r w:rsidRPr="006220F5">
        <w:rPr>
          <w:rStyle w:val="StyleUnderline"/>
          <w:highlight w:val="green"/>
        </w:rPr>
        <w:t>money</w:t>
      </w:r>
      <w:r w:rsidRPr="00CB6CFC">
        <w:rPr>
          <w:sz w:val="16"/>
        </w:rPr>
        <w:t xml:space="preserve">," Carissa Christensen, </w:t>
      </w:r>
      <w:proofErr w:type="gramStart"/>
      <w:r w:rsidRPr="00CB6CFC">
        <w:rPr>
          <w:sz w:val="16"/>
        </w:rPr>
        <w:t>founder</w:t>
      </w:r>
      <w:proofErr w:type="gramEnd"/>
      <w:r w:rsidRPr="00CB6CFC">
        <w:rPr>
          <w:sz w:val="16"/>
        </w:rPr>
        <w:t xml:space="preserve"> and CEO of </w:t>
      </w:r>
      <w:proofErr w:type="spellStart"/>
      <w:r w:rsidRPr="00CB6CFC">
        <w:rPr>
          <w:sz w:val="16"/>
        </w:rPr>
        <w:t>BryceTech</w:t>
      </w:r>
      <w:proofErr w:type="spellEnd"/>
      <w:r w:rsidRPr="00CB6CFC">
        <w:rPr>
          <w:sz w:val="16"/>
        </w:rPr>
        <w:t xml:space="preserve">, told </w:t>
      </w:r>
      <w:proofErr w:type="spellStart"/>
      <w:r w:rsidRPr="00CB6CFC">
        <w:rPr>
          <w:sz w:val="16"/>
        </w:rPr>
        <w:t>Axios</w:t>
      </w:r>
      <w:proofErr w:type="spellEnd"/>
      <w:r w:rsidRPr="00CB6CFC">
        <w:rPr>
          <w:sz w:val="16"/>
        </w:rPr>
        <w:t xml:space="preserve">. SpaceX is planning to launch the Axiom Mission-1 mission to the International Space Station early in 2022, which will act as a </w:t>
      </w:r>
      <w:proofErr w:type="spellStart"/>
      <w:r w:rsidRPr="00CB6CFC">
        <w:rPr>
          <w:sz w:val="16"/>
        </w:rPr>
        <w:t>followup</w:t>
      </w:r>
      <w:proofErr w:type="spellEnd"/>
      <w:r w:rsidRPr="00CB6CFC">
        <w:rPr>
          <w:sz w:val="16"/>
        </w:rPr>
        <w:t xml:space="preserve">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w:t>
      </w:r>
      <w:proofErr w:type="gramStart"/>
      <w:r w:rsidRPr="00CB6CFC">
        <w:rPr>
          <w:sz w:val="16"/>
        </w:rPr>
        <w:t>newly-developed</w:t>
      </w:r>
      <w:proofErr w:type="gramEnd"/>
      <w:r w:rsidRPr="00CB6CFC">
        <w:rPr>
          <w:sz w:val="16"/>
        </w:rPr>
        <w:t xml:space="preserve"> technology and within complicated regulatory frameworks. The big picture: The public demand for these types of services could also become </w:t>
      </w:r>
      <w:proofErr w:type="gramStart"/>
      <w:r w:rsidRPr="00CB6CFC">
        <w:rPr>
          <w:sz w:val="16"/>
        </w:rPr>
        <w:t>more clear</w:t>
      </w:r>
      <w:proofErr w:type="gramEnd"/>
      <w:r w:rsidRPr="00CB6CFC">
        <w:rPr>
          <w:sz w:val="16"/>
        </w:rPr>
        <w:t xml:space="preserve">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CB6CFC">
        <w:rPr>
          <w:rStyle w:val="StyleUnderline"/>
        </w:rPr>
        <w:t xml:space="preserve">The bottom line: </w:t>
      </w:r>
      <w:r w:rsidRPr="006220F5">
        <w:rPr>
          <w:rStyle w:val="StyleUnderline"/>
          <w:highlight w:val="green"/>
        </w:rPr>
        <w:t>Last year</w:t>
      </w:r>
      <w:r w:rsidRPr="00CB6CFC">
        <w:rPr>
          <w:rStyle w:val="StyleUnderline"/>
        </w:rPr>
        <w:t xml:space="preserve">, </w:t>
      </w:r>
      <w:r w:rsidRPr="006220F5">
        <w:rPr>
          <w:rStyle w:val="StyleUnderline"/>
          <w:highlight w:val="green"/>
        </w:rPr>
        <w:t>the</w:t>
      </w:r>
      <w:r w:rsidRPr="00CB6CFC">
        <w:rPr>
          <w:rStyle w:val="StyleUnderline"/>
        </w:rPr>
        <w:t xml:space="preserve"> private spaceflight </w:t>
      </w:r>
      <w:r w:rsidRPr="006220F5">
        <w:rPr>
          <w:rStyle w:val="StyleUnderline"/>
          <w:highlight w:val="green"/>
        </w:rPr>
        <w:t>industry showed what it can do</w:t>
      </w:r>
      <w:r w:rsidRPr="00CB6CFC">
        <w:rPr>
          <w:rStyle w:val="StyleUnderline"/>
        </w:rPr>
        <w:t xml:space="preserve">, but </w:t>
      </w:r>
      <w:r w:rsidRPr="006220F5">
        <w:rPr>
          <w:rStyle w:val="StyleUnderline"/>
          <w:highlight w:val="green"/>
        </w:rPr>
        <w:t>this year, these</w:t>
      </w:r>
      <w:r w:rsidRPr="00CB6CFC">
        <w:rPr>
          <w:rStyle w:val="StyleUnderline"/>
        </w:rPr>
        <w:t xml:space="preserve"> companies </w:t>
      </w:r>
      <w:r w:rsidRPr="006220F5">
        <w:rPr>
          <w:rStyle w:val="StyleUnderline"/>
          <w:highlight w:val="green"/>
        </w:rPr>
        <w:t>will</w:t>
      </w:r>
      <w:r w:rsidRPr="00CB6CFC">
        <w:rPr>
          <w:rStyle w:val="StyleUnderline"/>
        </w:rPr>
        <w:t xml:space="preserve"> need to </w:t>
      </w:r>
      <w:r w:rsidRPr="006220F5">
        <w:rPr>
          <w:rStyle w:val="StyleUnderline"/>
          <w:highlight w:val="green"/>
        </w:rPr>
        <w:t>capitalize on it</w:t>
      </w:r>
      <w:r w:rsidRPr="006220F5">
        <w:rPr>
          <w:sz w:val="16"/>
          <w:highlight w:val="green"/>
        </w:rPr>
        <w:t>.</w:t>
      </w:r>
    </w:p>
    <w:p w14:paraId="287C65F0" w14:textId="77777777" w:rsidR="006425DF" w:rsidRPr="003257BF" w:rsidRDefault="006425DF" w:rsidP="006425DF"/>
    <w:p w14:paraId="475F7570" w14:textId="77777777" w:rsidR="006425DF" w:rsidRDefault="006425DF" w:rsidP="006425DF">
      <w:pPr>
        <w:pStyle w:val="Heading4"/>
      </w:pPr>
      <w:r w:rsidRPr="00ED54B0">
        <w:t xml:space="preserve">Private space enterprise </w:t>
      </w:r>
      <w:r w:rsidRPr="00CB6CFC">
        <w:rPr>
          <w:i/>
        </w:rPr>
        <w:t xml:space="preserve">requires </w:t>
      </w:r>
      <w:r w:rsidRPr="003B2230">
        <w:rPr>
          <w:u w:val="single"/>
        </w:rPr>
        <w:t>massive inequality</w:t>
      </w:r>
      <w:r w:rsidRPr="00ED54B0">
        <w:t>-</w:t>
      </w:r>
      <w:r>
        <w:t xml:space="preserve">it’s viewed as a </w:t>
      </w:r>
      <w:r w:rsidRPr="00CB6CFC">
        <w:rPr>
          <w:i/>
        </w:rPr>
        <w:t>spatial fix</w:t>
      </w:r>
      <w:r>
        <w:t xml:space="preserve"> that allows infinite expansion of colonialism</w:t>
      </w:r>
    </w:p>
    <w:p w14:paraId="34292DF1" w14:textId="77777777" w:rsidR="006425DF" w:rsidRPr="00894FCE" w:rsidRDefault="006425DF" w:rsidP="006425DF">
      <w:pPr>
        <w:rPr>
          <w:rStyle w:val="Style13ptBold"/>
        </w:rPr>
      </w:pPr>
      <w:r w:rsidRPr="00894FCE">
        <w:rPr>
          <w:rStyle w:val="Style13ptBold"/>
        </w:rPr>
        <w:t>Penny 20</w:t>
      </w:r>
    </w:p>
    <w:p w14:paraId="2AD451BD" w14:textId="77777777" w:rsidR="006425DF" w:rsidRPr="00ED54B0" w:rsidRDefault="006425DF" w:rsidP="006425DF">
      <w:pPr>
        <w:rPr>
          <w:sz w:val="16"/>
        </w:rPr>
      </w:pPr>
      <w:r w:rsidRPr="00894FCE">
        <w:rPr>
          <w:sz w:val="16"/>
        </w:rPr>
        <w:t xml:space="preserve">(ELEANOR PENNY is a writer, poet and essayist based in London. She is a senior editor at Novara Media, </w:t>
      </w:r>
      <w:hyperlink r:id="rId9" w:history="1">
        <w:r w:rsidRPr="00894FCE">
          <w:rPr>
            <w:rStyle w:val="Hyperlink"/>
            <w:sz w:val="16"/>
          </w:rPr>
          <w:t>https://inthesetimes.com/article/space-privatization-future-technology-silicon-valley-elon-musk-jeff-bezos</w:t>
        </w:r>
      </w:hyperlink>
      <w:r w:rsidRPr="00894FCE">
        <w:rPr>
          <w:sz w:val="16"/>
        </w:rPr>
        <w:t>, 12-17)</w:t>
      </w:r>
    </w:p>
    <w:p w14:paraId="2E509BAC" w14:textId="77777777" w:rsidR="006425DF" w:rsidRPr="00945055" w:rsidRDefault="006425DF" w:rsidP="006425DF">
      <w:pPr>
        <w:rPr>
          <w:rStyle w:val="Emphasis"/>
          <w:b w:val="0"/>
          <w:iCs w:val="0"/>
        </w:rPr>
      </w:pPr>
      <w:r w:rsidRPr="00ED54B0">
        <w:rPr>
          <w:rStyle w:val="StyleUnderline"/>
        </w:rPr>
        <w:t>The eye</w:t>
      </w:r>
      <w:r w:rsidRPr="00ED5156">
        <w:rPr>
          <w:rStyle w:val="StyleUnderline"/>
        </w:rPr>
        <w:t xml:space="preserve">-watering upfront </w:t>
      </w:r>
      <w:r w:rsidRPr="006220F5">
        <w:rPr>
          <w:rStyle w:val="StyleUnderline"/>
          <w:highlight w:val="green"/>
        </w:rPr>
        <w:t>costs</w:t>
      </w:r>
      <w:r w:rsidRPr="00ED5156">
        <w:rPr>
          <w:rStyle w:val="StyleUnderline"/>
        </w:rPr>
        <w:t xml:space="preserve"> of these exploratory, high-risk, high-reward endeavors can be </w:t>
      </w:r>
      <w:r w:rsidRPr="006220F5">
        <w:rPr>
          <w:rStyle w:val="StyleUnderline"/>
          <w:highlight w:val="green"/>
        </w:rPr>
        <w:t>absorbed</w:t>
      </w:r>
      <w:r w:rsidRPr="00ED5156">
        <w:rPr>
          <w:rStyle w:val="StyleUnderline"/>
        </w:rPr>
        <w:t xml:space="preserve"> </w:t>
      </w:r>
      <w:r w:rsidRPr="006220F5">
        <w:rPr>
          <w:rStyle w:val="StyleUnderline"/>
          <w:highlight w:val="green"/>
        </w:rPr>
        <w:t>by</w:t>
      </w:r>
      <w:r w:rsidRPr="00ED5156">
        <w:rPr>
          <w:rStyle w:val="StyleUnderline"/>
        </w:rPr>
        <w:t xml:space="preserve"> Silicon Valley venture capitalists and the personal fortunes of its </w:t>
      </w:r>
      <w:r w:rsidRPr="006220F5">
        <w:rPr>
          <w:rStyle w:val="StyleUnderline"/>
          <w:highlight w:val="green"/>
        </w:rPr>
        <w:t>aristocracy</w:t>
      </w:r>
      <w:r w:rsidRPr="00ED5156">
        <w:rPr>
          <w:rStyle w:val="Emphasis"/>
        </w:rPr>
        <w:t xml:space="preserve">. A </w:t>
      </w:r>
      <w:r w:rsidRPr="006220F5">
        <w:rPr>
          <w:rStyle w:val="Emphasis"/>
          <w:highlight w:val="green"/>
        </w:rPr>
        <w:lastRenderedPageBreak/>
        <w:t>concentration</w:t>
      </w:r>
      <w:r w:rsidRPr="00ED5156">
        <w:rPr>
          <w:rStyle w:val="Emphasis"/>
        </w:rPr>
        <w:t xml:space="preserve"> of capital stands </w:t>
      </w:r>
      <w:r w:rsidRPr="006220F5">
        <w:rPr>
          <w:rStyle w:val="Emphasis"/>
          <w:highlight w:val="green"/>
        </w:rPr>
        <w:t>ready to risk big money</w:t>
      </w:r>
      <w:r w:rsidRPr="00ED5156">
        <w:rPr>
          <w:rStyle w:val="Emphasis"/>
        </w:rPr>
        <w:t xml:space="preserve"> to secure a stake in future markets</w:t>
      </w:r>
      <w:r w:rsidRPr="00ED5156">
        <w:rPr>
          <w:sz w:val="16"/>
        </w:rPr>
        <w:t xml:space="preserve"> (which will double down on its power in existing ones). </w:t>
      </w:r>
      <w:r w:rsidRPr="00ED5156">
        <w:rPr>
          <w:rStyle w:val="StyleUnderline"/>
        </w:rPr>
        <w:t>The point is to ensure a slice of the territory everyone else will be clamoring for</w:t>
      </w:r>
      <w:r w:rsidRPr="00ED5156">
        <w:rPr>
          <w:sz w:val="16"/>
        </w:rPr>
        <w:t xml:space="preserve">. </w:t>
      </w:r>
      <w:r w:rsidRPr="00ED5156">
        <w:rPr>
          <w:rStyle w:val="StyleUnderline"/>
        </w:rPr>
        <w:t xml:space="preserve">This form of </w:t>
      </w:r>
      <w:r w:rsidRPr="00ED5156">
        <w:rPr>
          <w:rStyle w:val="StyleUnderline"/>
          <w:rFonts w:ascii="Times New Roman" w:hAnsi="Times New Roman" w:cs="Times New Roman"/>
        </w:rPr>
        <w:t>​</w:t>
      </w:r>
      <w:r w:rsidRPr="00ED5156">
        <w:rPr>
          <w:rStyle w:val="StyleUnderline"/>
          <w:rFonts w:cs="Georgia"/>
        </w:rPr>
        <w:t>“</w:t>
      </w:r>
      <w:r w:rsidRPr="00ED5156">
        <w:rPr>
          <w:rStyle w:val="StyleUnderline"/>
        </w:rPr>
        <w:t>creative destruction</w:t>
      </w:r>
      <w:r w:rsidRPr="00ED5156">
        <w:rPr>
          <w:rFonts w:cs="Georgia"/>
          <w:sz w:val="16"/>
        </w:rPr>
        <w:t>”—</w:t>
      </w:r>
      <w:r w:rsidRPr="00ED5156">
        <w:rPr>
          <w:sz w:val="16"/>
        </w:rPr>
        <w:t>an idea developed by economist Joseph Schumpeter, understood in neoliberalism to describe the boom-bust cycle of innovation</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rStyle w:val="Emphasis"/>
        </w:rPr>
        <w:t xml:space="preserve">is often packaged in the </w:t>
      </w:r>
      <w:r w:rsidRPr="006220F5">
        <w:rPr>
          <w:rStyle w:val="Emphasis"/>
          <w:highlight w:val="green"/>
        </w:rPr>
        <w:t xml:space="preserve">mythology of </w:t>
      </w:r>
      <w:r w:rsidRPr="00ED5156">
        <w:rPr>
          <w:rStyle w:val="Emphasis"/>
        </w:rPr>
        <w:t xml:space="preserve">moonshot </w:t>
      </w:r>
      <w:r w:rsidRPr="006220F5">
        <w:rPr>
          <w:rStyle w:val="Emphasis"/>
          <w:highlight w:val="green"/>
        </w:rPr>
        <w:t>genius</w:t>
      </w:r>
      <w:r w:rsidRPr="00ED5156">
        <w:rPr>
          <w:rStyle w:val="Emphasis"/>
        </w:rPr>
        <w:t xml:space="preserve"> </w:t>
      </w:r>
      <w:r w:rsidRPr="006220F5">
        <w:rPr>
          <w:rStyle w:val="Emphasis"/>
          <w:highlight w:val="green"/>
        </w:rPr>
        <w:t>that drives</w:t>
      </w:r>
      <w:r w:rsidRPr="00ED5156">
        <w:rPr>
          <w:rStyle w:val="Emphasis"/>
        </w:rPr>
        <w:t xml:space="preserve"> human </w:t>
      </w:r>
      <w:r w:rsidRPr="006220F5">
        <w:rPr>
          <w:rStyle w:val="Emphasis"/>
          <w:highlight w:val="green"/>
        </w:rPr>
        <w:t>progress</w:t>
      </w:r>
      <w:r w:rsidRPr="00ED5156">
        <w:rPr>
          <w:sz w:val="16"/>
        </w:rPr>
        <w:t xml:space="preserve">. </w:t>
      </w:r>
      <w:r w:rsidRPr="00ED5156">
        <w:rPr>
          <w:rStyle w:val="StyleUnderline"/>
        </w:rPr>
        <w:t xml:space="preserve">But Schumpeter’s theory has a less discussed underbelly: Such creative destruction is usually </w:t>
      </w:r>
      <w:r w:rsidRPr="006220F5">
        <w:rPr>
          <w:rStyle w:val="StyleUnderline"/>
          <w:highlight w:val="green"/>
        </w:rPr>
        <w:t xml:space="preserve">twinned with </w:t>
      </w:r>
      <w:r w:rsidRPr="006220F5">
        <w:rPr>
          <w:rStyle w:val="Emphasis"/>
          <w:highlight w:val="green"/>
        </w:rPr>
        <w:t>market capture</w:t>
      </w:r>
      <w:r w:rsidRPr="00ED5156">
        <w:rPr>
          <w:rStyle w:val="Emphasis"/>
        </w:rPr>
        <w:t>.</w:t>
      </w:r>
      <w:r w:rsidRPr="00ED5156">
        <w:rPr>
          <w:rStyle w:val="StyleUnderline"/>
        </w:rPr>
        <w:t xml:space="preserve"> As competitors are tossed onto the </w:t>
      </w:r>
      <w:r w:rsidRPr="00ED5156">
        <w:rPr>
          <w:rStyle w:val="Emphasis"/>
        </w:rPr>
        <w:t>scrap heap of history</w:t>
      </w:r>
      <w:r w:rsidRPr="00ED5156">
        <w:rPr>
          <w:rStyle w:val="StyleUnderline"/>
        </w:rPr>
        <w:t xml:space="preserve"> by their own sudden irrelevance, </w:t>
      </w:r>
      <w:proofErr w:type="gramStart"/>
      <w:r w:rsidRPr="00ED5156">
        <w:rPr>
          <w:rStyle w:val="Emphasis"/>
        </w:rPr>
        <w:t>oligarchies</w:t>
      </w:r>
      <w:proofErr w:type="gramEnd"/>
      <w:r w:rsidRPr="00ED5156">
        <w:rPr>
          <w:rStyle w:val="Emphasis"/>
        </w:rPr>
        <w:t xml:space="preserve"> and </w:t>
      </w:r>
      <w:r w:rsidRPr="006220F5">
        <w:rPr>
          <w:rStyle w:val="Emphasis"/>
          <w:highlight w:val="green"/>
        </w:rPr>
        <w:t>monopolies flourish</w:t>
      </w:r>
      <w:r w:rsidRPr="00ED5156">
        <w:rPr>
          <w:rStyle w:val="StyleUnderline"/>
        </w:rPr>
        <w:t xml:space="preserve">. The </w:t>
      </w:r>
      <w:r w:rsidRPr="006220F5">
        <w:rPr>
          <w:rStyle w:val="StyleUnderline"/>
          <w:highlight w:val="green"/>
        </w:rPr>
        <w:t>riches of the asteroid belt</w:t>
      </w:r>
      <w:r w:rsidRPr="00ED5156">
        <w:rPr>
          <w:rStyle w:val="StyleUnderline"/>
        </w:rPr>
        <w:t xml:space="preserve"> make earthly mining look positively parochial. The problem is that a sudden, vast supply of (formerly) precious metals would make market prices plummet</w:t>
      </w:r>
      <w:r w:rsidRPr="00ED5156">
        <w:rPr>
          <w:sz w:val="16"/>
        </w:rPr>
        <w:t xml:space="preserve">. Journalist Aaron </w:t>
      </w:r>
      <w:proofErr w:type="spellStart"/>
      <w:r w:rsidRPr="00ED5156">
        <w:rPr>
          <w:sz w:val="16"/>
        </w:rPr>
        <w:t>Bastani</w:t>
      </w:r>
      <w:proofErr w:type="spellEnd"/>
      <w:r w:rsidRPr="00ED5156">
        <w:rPr>
          <w:sz w:val="16"/>
        </w:rPr>
        <w:t xml:space="preserve">, author of Fully Automated Luxury Communism, notes that </w:t>
      </w:r>
      <w:r w:rsidRPr="00ED5156">
        <w:rPr>
          <w:rStyle w:val="StyleUnderline"/>
        </w:rPr>
        <w:t xml:space="preserve">satellite-delivered digital information has the potential to replace our earthbound Internet networks with </w:t>
      </w:r>
      <w:r w:rsidRPr="00ED5156">
        <w:rPr>
          <w:rStyle w:val="StyleUnderline"/>
          <w:rFonts w:ascii="Times New Roman" w:hAnsi="Times New Roman" w:cs="Times New Roman"/>
        </w:rPr>
        <w:t>​</w:t>
      </w:r>
      <w:r w:rsidRPr="00ED5156">
        <w:rPr>
          <w:rStyle w:val="StyleUnderline"/>
          <w:rFonts w:cs="Georgia"/>
        </w:rPr>
        <w:t>“</w:t>
      </w:r>
      <w:r w:rsidRPr="00ED5156">
        <w:rPr>
          <w:rStyle w:val="StyleUnderline"/>
        </w:rPr>
        <w:t>space-based global Internet</w:t>
      </w:r>
      <w:r w:rsidRPr="00ED5156">
        <w:rPr>
          <w:rFonts w:cs="Georgia"/>
          <w:sz w:val="16"/>
        </w:rPr>
        <w:t>”</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sz w:val="16"/>
        </w:rPr>
        <w:t>the way music streaming has replaced CDs and CDs replaced cassettes and vinyl</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sz w:val="16"/>
        </w:rPr>
        <w:t xml:space="preserve">or to at least render them much cheaper (through, for example, open-access 3D printing). SpaceX and Blue Origin surely share a goal to make space transport cheaper. </w:t>
      </w:r>
      <w:r w:rsidRPr="00ED5156">
        <w:rPr>
          <w:rStyle w:val="StyleUnderline"/>
        </w:rPr>
        <w:t xml:space="preserve">The question is, </w:t>
      </w:r>
      <w:r w:rsidRPr="006220F5">
        <w:rPr>
          <w:rStyle w:val="StyleUnderline"/>
          <w:highlight w:val="green"/>
        </w:rPr>
        <w:t>for whom</w:t>
      </w:r>
      <w:r w:rsidRPr="00ED5156">
        <w:rPr>
          <w:rStyle w:val="StyleUnderline"/>
        </w:rPr>
        <w:t xml:space="preserve">? </w:t>
      </w:r>
      <w:r w:rsidRPr="00ED5156">
        <w:rPr>
          <w:rStyle w:val="Emphasis"/>
        </w:rPr>
        <w:t xml:space="preserve">These </w:t>
      </w:r>
      <w:r w:rsidRPr="006220F5">
        <w:rPr>
          <w:rStyle w:val="Emphasis"/>
          <w:highlight w:val="green"/>
        </w:rPr>
        <w:t>ventures</w:t>
      </w:r>
      <w:r w:rsidRPr="00ED5156">
        <w:rPr>
          <w:rStyle w:val="Emphasis"/>
        </w:rPr>
        <w:t xml:space="preserve"> </w:t>
      </w:r>
      <w:r w:rsidRPr="006220F5">
        <w:rPr>
          <w:rStyle w:val="Emphasis"/>
          <w:highlight w:val="green"/>
        </w:rPr>
        <w:t>train their sights on infinite excess</w:t>
      </w:r>
      <w:r w:rsidRPr="00ED5156">
        <w:rPr>
          <w:sz w:val="16"/>
        </w:rPr>
        <w:t xml:space="preserve">, </w:t>
      </w:r>
      <w:r w:rsidRPr="00ED5156">
        <w:rPr>
          <w:rStyle w:val="StyleUnderline"/>
        </w:rPr>
        <w:t>with dwindling marginal costs as the supply of key materials and digital resources expands. This paradigm is great for those interested in the advancement of human civilization, but not so much for a grinning billionaire’s fixation on the bottom line</w:t>
      </w:r>
      <w:r w:rsidRPr="00ED5156">
        <w:rPr>
          <w:sz w:val="16"/>
        </w:rPr>
        <w:t xml:space="preserve">. At first glance, </w:t>
      </w:r>
      <w:r w:rsidRPr="006220F5">
        <w:rPr>
          <w:rStyle w:val="StyleUnderline"/>
          <w:highlight w:val="green"/>
        </w:rPr>
        <w:t>expanding industry</w:t>
      </w:r>
      <w:r w:rsidRPr="00ED5156">
        <w:rPr>
          <w:rStyle w:val="StyleUnderline"/>
        </w:rPr>
        <w:t xml:space="preserve"> beyond Earth </w:t>
      </w:r>
      <w:r w:rsidRPr="006220F5">
        <w:rPr>
          <w:rStyle w:val="StyleUnderline"/>
          <w:highlight w:val="green"/>
        </w:rPr>
        <w:t>sounds like a pragmatic fix</w:t>
      </w:r>
      <w:r w:rsidRPr="00ED5156">
        <w:rPr>
          <w:rStyle w:val="StyleUnderline"/>
        </w:rPr>
        <w:t xml:space="preserve"> to the </w:t>
      </w:r>
      <w:r w:rsidRPr="00ED5156">
        <w:rPr>
          <w:rStyle w:val="Emphasis"/>
        </w:rPr>
        <w:t>earth-shatteringly simple dilemma faced by capitalism</w:t>
      </w:r>
      <w:r w:rsidRPr="00ED5156">
        <w:rPr>
          <w:sz w:val="16"/>
        </w:rPr>
        <w:t xml:space="preserve">: </w:t>
      </w:r>
      <w:r w:rsidRPr="00ED5156">
        <w:rPr>
          <w:rStyle w:val="StyleUnderline"/>
        </w:rPr>
        <w:t xml:space="preserve">that it must grow to survive, but the planet </w:t>
      </w:r>
      <w:r w:rsidRPr="00ED5156">
        <w:rPr>
          <w:rStyle w:val="Emphasis"/>
        </w:rPr>
        <w:t>it grows upon is finite</w:t>
      </w:r>
      <w:r w:rsidRPr="00ED5156">
        <w:rPr>
          <w:sz w:val="16"/>
        </w:rPr>
        <w:t xml:space="preserve">. </w:t>
      </w:r>
      <w:r w:rsidRPr="006220F5">
        <w:rPr>
          <w:rStyle w:val="StyleUnderline"/>
          <w:highlight w:val="green"/>
        </w:rPr>
        <w:t>But</w:t>
      </w:r>
      <w:r w:rsidRPr="006220F5">
        <w:rPr>
          <w:sz w:val="16"/>
          <w:highlight w:val="green"/>
        </w:rPr>
        <w:t xml:space="preserve"> </w:t>
      </w:r>
      <w:r w:rsidRPr="006220F5">
        <w:rPr>
          <w:rStyle w:val="StyleUnderline"/>
          <w:highlight w:val="green"/>
        </w:rPr>
        <w:t xml:space="preserve">to maintain profit </w:t>
      </w:r>
      <w:r w:rsidRPr="00ED5156">
        <w:rPr>
          <w:rStyle w:val="StyleUnderline"/>
        </w:rPr>
        <w:t>margins in conditions of plenty</w:t>
      </w:r>
      <w:r w:rsidRPr="00ED5156">
        <w:rPr>
          <w:sz w:val="16"/>
        </w:rPr>
        <w:t xml:space="preserve"> (a demand of industry), </w:t>
      </w:r>
      <w:r w:rsidRPr="006220F5">
        <w:rPr>
          <w:rStyle w:val="Emphasis"/>
          <w:highlight w:val="green"/>
        </w:rPr>
        <w:t>legal and political fixes</w:t>
      </w:r>
      <w:r w:rsidRPr="006220F5">
        <w:rPr>
          <w:sz w:val="16"/>
          <w:highlight w:val="green"/>
        </w:rPr>
        <w:t xml:space="preserve"> </w:t>
      </w:r>
      <w:r w:rsidRPr="006220F5">
        <w:rPr>
          <w:rStyle w:val="StyleUnderline"/>
          <w:highlight w:val="green"/>
        </w:rPr>
        <w:t>are required.</w:t>
      </w:r>
      <w:r w:rsidRPr="00ED5156">
        <w:rPr>
          <w:rStyle w:val="StyleUnderline"/>
        </w:rPr>
        <w:t xml:space="preserve"> If you exclusively </w:t>
      </w:r>
      <w:r w:rsidRPr="006220F5">
        <w:rPr>
          <w:rStyle w:val="StyleUnderline"/>
          <w:highlight w:val="green"/>
        </w:rPr>
        <w:t>own mining rights</w:t>
      </w:r>
      <w:r w:rsidRPr="00ED5156">
        <w:rPr>
          <w:rStyle w:val="StyleUnderline"/>
        </w:rPr>
        <w:t xml:space="preserve"> to asteroids rich in platinum</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sz w:val="16"/>
        </w:rPr>
        <w:t>and precious little platinum is left on Earth</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rStyle w:val="StyleUnderline"/>
        </w:rPr>
        <w:t xml:space="preserve">you can </w:t>
      </w:r>
      <w:r w:rsidRPr="006220F5">
        <w:rPr>
          <w:rStyle w:val="StyleUnderline"/>
          <w:highlight w:val="green"/>
        </w:rPr>
        <w:t>charge whatever you like</w:t>
      </w:r>
      <w:r w:rsidRPr="00ED5156">
        <w:rPr>
          <w:rStyle w:val="StyleUnderline"/>
        </w:rPr>
        <w:t xml:space="preserve"> for platinum. The </w:t>
      </w:r>
      <w:r w:rsidRPr="006220F5">
        <w:rPr>
          <w:rStyle w:val="StyleUnderline"/>
          <w:highlight w:val="green"/>
        </w:rPr>
        <w:t>diamond industry</w:t>
      </w:r>
      <w:r w:rsidRPr="00ED5156">
        <w:rPr>
          <w:rStyle w:val="StyleUnderline"/>
        </w:rPr>
        <w:t xml:space="preserve"> perfected this technique decades ago</w:t>
      </w:r>
      <w:r w:rsidRPr="00ED5156">
        <w:rPr>
          <w:sz w:val="16"/>
        </w:rPr>
        <w:t>. (Elon Musk</w:t>
      </w:r>
      <w:r w:rsidRPr="00ED5156">
        <w:rPr>
          <w:rFonts w:cs="Georgia"/>
          <w:sz w:val="16"/>
        </w:rPr>
        <w:t>’</w:t>
      </w:r>
      <w:r w:rsidRPr="00ED5156">
        <w:rPr>
          <w:sz w:val="16"/>
        </w:rPr>
        <w:t xml:space="preserve">s family fortune comes partially from a Zambian emerald mine.) </w:t>
      </w:r>
      <w:r w:rsidRPr="00ED5156">
        <w:rPr>
          <w:rStyle w:val="StyleUnderline"/>
        </w:rPr>
        <w:t xml:space="preserve">Hence, the focus of the new space race is not on the production of goods or their most efficient sourcing, but on </w:t>
      </w:r>
      <w:r w:rsidRPr="00ED5156">
        <w:rPr>
          <w:rStyle w:val="Emphasis"/>
        </w:rPr>
        <w:t>ownership of land and transport networks</w:t>
      </w:r>
      <w:r w:rsidRPr="00ED5156">
        <w:rPr>
          <w:sz w:val="16"/>
        </w:rPr>
        <w:t xml:space="preserve">. </w:t>
      </w:r>
      <w:r w:rsidRPr="00ED5156">
        <w:rPr>
          <w:rStyle w:val="StyleUnderline"/>
        </w:rPr>
        <w:t xml:space="preserve">In this </w:t>
      </w:r>
      <w:r w:rsidRPr="006220F5">
        <w:rPr>
          <w:rStyle w:val="StyleUnderline"/>
          <w:highlight w:val="green"/>
        </w:rPr>
        <w:t>latest phase of capitalism</w:t>
      </w:r>
      <w:r w:rsidRPr="00ED5156">
        <w:rPr>
          <w:rStyle w:val="StyleUnderline"/>
        </w:rPr>
        <w:t xml:space="preserve">, as national growth slows, productive industries dwindle and </w:t>
      </w:r>
      <w:r w:rsidRPr="006220F5">
        <w:rPr>
          <w:rStyle w:val="StyleUnderline"/>
          <w:highlight w:val="green"/>
        </w:rPr>
        <w:t>wealth concentrates</w:t>
      </w:r>
      <w:r w:rsidRPr="00ED5156">
        <w:rPr>
          <w:rStyle w:val="StyleUnderline"/>
        </w:rPr>
        <w:t xml:space="preserve"> in fewer hands. As</w:t>
      </w:r>
      <w:r w:rsidRPr="00ED5156">
        <w:rPr>
          <w:sz w:val="16"/>
        </w:rPr>
        <w:t xml:space="preserve"> economist Thomas </w:t>
      </w:r>
      <w:r w:rsidRPr="00ED5156">
        <w:rPr>
          <w:rStyle w:val="StyleUnderline"/>
        </w:rPr>
        <w:t xml:space="preserve">Piketty has observed, this phase is accompanied by a pivot toward rent-seeking as a profit mechanism. </w:t>
      </w:r>
      <w:r w:rsidRPr="00ED5156">
        <w:rPr>
          <w:sz w:val="16"/>
        </w:rPr>
        <w:t xml:space="preserve">In other words, </w:t>
      </w:r>
      <w:r w:rsidRPr="00ED5156">
        <w:rPr>
          <w:rStyle w:val="StyleUnderline"/>
        </w:rPr>
        <w:t xml:space="preserve">the </w:t>
      </w:r>
      <w:r w:rsidRPr="006220F5">
        <w:rPr>
          <w:rStyle w:val="StyleUnderline"/>
          <w:highlight w:val="green"/>
        </w:rPr>
        <w:t>scramble for space</w:t>
      </w:r>
      <w:r w:rsidRPr="00ED5156">
        <w:rPr>
          <w:rStyle w:val="StyleUnderline"/>
        </w:rPr>
        <w:t xml:space="preserve"> is the scramble to own satellites and </w:t>
      </w:r>
      <w:r w:rsidRPr="00ED5156">
        <w:rPr>
          <w:rStyle w:val="StyleUnderline"/>
          <w:rFonts w:ascii="Times New Roman" w:hAnsi="Times New Roman" w:cs="Times New Roman"/>
        </w:rPr>
        <w:t>​</w:t>
      </w:r>
      <w:r w:rsidRPr="00ED5156">
        <w:rPr>
          <w:rStyle w:val="StyleUnderline"/>
          <w:rFonts w:cs="Georgia"/>
        </w:rPr>
        <w:t>“</w:t>
      </w:r>
      <w:proofErr w:type="spellStart"/>
      <w:r w:rsidRPr="00ED5156">
        <w:rPr>
          <w:rStyle w:val="StyleUnderline"/>
        </w:rPr>
        <w:t>starways</w:t>
      </w:r>
      <w:proofErr w:type="spellEnd"/>
      <w:r w:rsidRPr="00ED5156">
        <w:rPr>
          <w:rStyle w:val="StyleUnderline"/>
        </w:rPr>
        <w:t>,</w:t>
      </w:r>
      <w:r w:rsidRPr="00ED5156">
        <w:rPr>
          <w:rStyle w:val="StyleUnderline"/>
          <w:rFonts w:cs="Georgia"/>
        </w:rPr>
        <w:t>”</w:t>
      </w:r>
      <w:r w:rsidRPr="00ED5156">
        <w:rPr>
          <w:rStyle w:val="StyleUnderline"/>
        </w:rPr>
        <w:t xml:space="preserve"> </w:t>
      </w:r>
      <w:r w:rsidRPr="006220F5">
        <w:rPr>
          <w:rStyle w:val="StyleUnderline"/>
          <w:highlight w:val="green"/>
        </w:rPr>
        <w:t>gatekeep the riches of the solar system</w:t>
      </w:r>
      <w:r w:rsidRPr="00ED5156">
        <w:rPr>
          <w:rStyle w:val="StyleUnderline"/>
        </w:rPr>
        <w:t xml:space="preserve"> and charge rent on the moon</w:t>
      </w:r>
      <w:r w:rsidRPr="00ED5156">
        <w:rPr>
          <w:sz w:val="16"/>
        </w:rPr>
        <w:t xml:space="preserve">. Against this backdrop, </w:t>
      </w:r>
      <w:r w:rsidRPr="00ED5156">
        <w:rPr>
          <w:rStyle w:val="StyleUnderline"/>
        </w:rPr>
        <w:t>Space Force might seem retrograde, a warped nostalgia for a time when the space race was about petty terrestrial wars rather than Musk’s supposedly enlightened vision to colonize Mars</w:t>
      </w:r>
      <w:r w:rsidRPr="00ED5156">
        <w:rPr>
          <w:sz w:val="16"/>
        </w:rPr>
        <w:t xml:space="preserve">. </w:t>
      </w:r>
      <w:proofErr w:type="gramStart"/>
      <w:r w:rsidRPr="00ED5156">
        <w:rPr>
          <w:rStyle w:val="Emphasis"/>
        </w:rPr>
        <w:t>In reality, the</w:t>
      </w:r>
      <w:proofErr w:type="gramEnd"/>
      <w:r w:rsidRPr="00ED5156">
        <w:rPr>
          <w:rStyle w:val="Emphasis"/>
        </w:rPr>
        <w:t xml:space="preserve"> two visions go hand in hand. </w:t>
      </w:r>
      <w:r w:rsidRPr="006220F5">
        <w:rPr>
          <w:rStyle w:val="Emphasis"/>
          <w:highlight w:val="green"/>
        </w:rPr>
        <w:t xml:space="preserve">Military might physically </w:t>
      </w:r>
      <w:proofErr w:type="gramStart"/>
      <w:r w:rsidRPr="006220F5">
        <w:rPr>
          <w:rStyle w:val="Emphasis"/>
          <w:highlight w:val="green"/>
        </w:rPr>
        <w:t>captures</w:t>
      </w:r>
      <w:proofErr w:type="gramEnd"/>
      <w:r w:rsidRPr="00ED5156">
        <w:rPr>
          <w:rStyle w:val="Emphasis"/>
        </w:rPr>
        <w:t xml:space="preserve"> and secures </w:t>
      </w:r>
      <w:r w:rsidRPr="006220F5">
        <w:rPr>
          <w:rStyle w:val="Emphasis"/>
          <w:highlight w:val="green"/>
        </w:rPr>
        <w:t>territory</w:t>
      </w:r>
      <w:r w:rsidRPr="00ED5156">
        <w:rPr>
          <w:rStyle w:val="Emphasis"/>
        </w:rPr>
        <w:t xml:space="preserve">, </w:t>
      </w:r>
      <w:r w:rsidRPr="006220F5">
        <w:rPr>
          <w:rStyle w:val="Emphasis"/>
          <w:highlight w:val="green"/>
        </w:rPr>
        <w:t>enforces</w:t>
      </w:r>
      <w:r w:rsidRPr="00ED5156">
        <w:rPr>
          <w:rStyle w:val="Emphasis"/>
        </w:rPr>
        <w:t xml:space="preserve"> the </w:t>
      </w:r>
      <w:r w:rsidRPr="006220F5">
        <w:rPr>
          <w:rStyle w:val="Emphasis"/>
          <w:highlight w:val="green"/>
        </w:rPr>
        <w:t>American</w:t>
      </w:r>
      <w:r w:rsidRPr="00ED5156">
        <w:rPr>
          <w:rStyle w:val="Emphasis"/>
        </w:rPr>
        <w:t xml:space="preserve"> political and legal </w:t>
      </w:r>
      <w:r w:rsidRPr="006220F5">
        <w:rPr>
          <w:rStyle w:val="Emphasis"/>
          <w:highlight w:val="green"/>
        </w:rPr>
        <w:t>apparatus</w:t>
      </w:r>
      <w:r w:rsidRPr="00ED5156">
        <w:rPr>
          <w:rStyle w:val="Emphasis"/>
        </w:rPr>
        <w:t xml:space="preserve"> </w:t>
      </w:r>
      <w:r w:rsidRPr="006220F5">
        <w:rPr>
          <w:rStyle w:val="Emphasis"/>
          <w:highlight w:val="green"/>
        </w:rPr>
        <w:t>and ensures business</w:t>
      </w:r>
      <w:r w:rsidRPr="00ED5156">
        <w:rPr>
          <w:rStyle w:val="Emphasis"/>
        </w:rPr>
        <w:t xml:space="preserve"> can function</w:t>
      </w:r>
      <w:r w:rsidRPr="00ED5156">
        <w:rPr>
          <w:sz w:val="16"/>
        </w:rPr>
        <w:t xml:space="preserve"> (even on the moon). The </w:t>
      </w:r>
      <w:r w:rsidRPr="00ED5156">
        <w:rPr>
          <w:rStyle w:val="StyleUnderline"/>
        </w:rPr>
        <w:t>darlings of this new space age paint their vision as daring futurism, a wild-eyed libertarian dream of human elevation</w:t>
      </w:r>
      <w:r w:rsidRPr="00ED5156">
        <w:rPr>
          <w:sz w:val="16"/>
        </w:rPr>
        <w:t xml:space="preserve">. </w:t>
      </w:r>
      <w:r w:rsidRPr="00ED5156">
        <w:rPr>
          <w:rStyle w:val="Emphasis"/>
        </w:rPr>
        <w:t xml:space="preserve">But </w:t>
      </w:r>
      <w:r w:rsidRPr="006220F5">
        <w:rPr>
          <w:rStyle w:val="Emphasis"/>
          <w:highlight w:val="green"/>
        </w:rPr>
        <w:t>history repeats</w:t>
      </w:r>
      <w:r w:rsidRPr="00ED5156">
        <w:rPr>
          <w:rStyle w:val="Emphasis"/>
        </w:rPr>
        <w:t xml:space="preserve"> and the story </w:t>
      </w:r>
      <w:proofErr w:type="gramStart"/>
      <w:r w:rsidRPr="00ED5156">
        <w:rPr>
          <w:rStyle w:val="Emphasis"/>
        </w:rPr>
        <w:t>is</w:t>
      </w:r>
      <w:proofErr w:type="gramEnd"/>
      <w:r w:rsidRPr="00ED5156">
        <w:rPr>
          <w:rStyle w:val="Emphasis"/>
        </w:rPr>
        <w:t xml:space="preserve"> old. </w:t>
      </w:r>
      <w:r w:rsidRPr="00ED5156">
        <w:rPr>
          <w:rStyle w:val="StyleUnderline"/>
        </w:rPr>
        <w:t>Like Bezos and Musk</w:t>
      </w:r>
      <w:r w:rsidRPr="00ED5156">
        <w:rPr>
          <w:sz w:val="16"/>
        </w:rPr>
        <w:t xml:space="preserve">, Cecil </w:t>
      </w:r>
      <w:r w:rsidRPr="00ED5156">
        <w:rPr>
          <w:rStyle w:val="StyleUnderline"/>
        </w:rPr>
        <w:t>Rhodes</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sz w:val="16"/>
        </w:rPr>
        <w:t>mining magnate and premier villain of the British Empire</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rStyle w:val="StyleUnderline"/>
        </w:rPr>
        <w:t>also succumbed to dreams of wealth in the night sky</w:t>
      </w:r>
      <w:r w:rsidRPr="00ED5156">
        <w:rPr>
          <w:sz w:val="16"/>
        </w:rPr>
        <w:t xml:space="preserve">. </w:t>
      </w:r>
      <w:r w:rsidRPr="00ED5156">
        <w:rPr>
          <w:rFonts w:ascii="Times New Roman" w:hAnsi="Times New Roman" w:cs="Times New Roman"/>
          <w:sz w:val="16"/>
        </w:rPr>
        <w:t>​</w:t>
      </w:r>
      <w:r w:rsidRPr="00ED5156">
        <w:rPr>
          <w:rFonts w:cs="Georgia"/>
          <w:sz w:val="16"/>
        </w:rPr>
        <w:t>“</w:t>
      </w:r>
      <w:r w:rsidRPr="00ED5156">
        <w:rPr>
          <w:rStyle w:val="Emphasis"/>
        </w:rPr>
        <w:t>Expansion is everything</w:t>
      </w:r>
      <w:r w:rsidRPr="00ED5156">
        <w:rPr>
          <w:sz w:val="16"/>
        </w:rPr>
        <w:t>,</w:t>
      </w:r>
      <w:r w:rsidRPr="00ED5156">
        <w:rPr>
          <w:rFonts w:cs="Georgia"/>
          <w:sz w:val="16"/>
        </w:rPr>
        <w:t>”</w:t>
      </w:r>
      <w:r w:rsidRPr="00ED5156">
        <w:rPr>
          <w:sz w:val="16"/>
        </w:rPr>
        <w:t xml:space="preserve"> Rhodes said. </w:t>
      </w:r>
      <w:r w:rsidRPr="00ED5156">
        <w:rPr>
          <w:rFonts w:ascii="Times New Roman" w:hAnsi="Times New Roman" w:cs="Times New Roman"/>
          <w:sz w:val="16"/>
        </w:rPr>
        <w:t>​</w:t>
      </w:r>
      <w:r w:rsidRPr="00ED5156">
        <w:rPr>
          <w:rFonts w:cs="Georgia"/>
          <w:sz w:val="16"/>
        </w:rPr>
        <w:t>“</w:t>
      </w:r>
      <w:r w:rsidRPr="00ED5156">
        <w:rPr>
          <w:rStyle w:val="StyleUnderline"/>
        </w:rPr>
        <w:t>I would annex the planets if I could</w:t>
      </w:r>
      <w:r w:rsidRPr="00ED5156">
        <w:rPr>
          <w:sz w:val="16"/>
        </w:rPr>
        <w:t>.</w:t>
      </w:r>
      <w:r w:rsidRPr="00ED5156">
        <w:rPr>
          <w:rFonts w:cs="Georgia"/>
          <w:sz w:val="16"/>
        </w:rPr>
        <w:t>”</w:t>
      </w:r>
      <w:r w:rsidRPr="00ED5156">
        <w:rPr>
          <w:sz w:val="16"/>
        </w:rPr>
        <w:t xml:space="preserve"> </w:t>
      </w:r>
      <w:r w:rsidRPr="00ED5156">
        <w:rPr>
          <w:rStyle w:val="StyleUnderline"/>
        </w:rPr>
        <w:t xml:space="preserve">Where technology </w:t>
      </w:r>
      <w:proofErr w:type="gramStart"/>
      <w:r w:rsidRPr="00ED5156">
        <w:rPr>
          <w:rStyle w:val="StyleUnderline"/>
        </w:rPr>
        <w:t>opens up</w:t>
      </w:r>
      <w:proofErr w:type="gramEnd"/>
      <w:r w:rsidRPr="00ED5156">
        <w:rPr>
          <w:rStyle w:val="StyleUnderline"/>
        </w:rPr>
        <w:t xml:space="preserve"> the yawning unknown of new territory glittering with potential profit, private </w:t>
      </w:r>
      <w:r w:rsidRPr="008F2E7B">
        <w:rPr>
          <w:rStyle w:val="StyleUnderline"/>
        </w:rPr>
        <w:t>enterprises hustle for dominance</w:t>
      </w:r>
      <w:r w:rsidRPr="008F2E7B">
        <w:rPr>
          <w:rStyle w:val="StyleUnderline"/>
          <w:rFonts w:ascii="Times New Roman" w:hAnsi="Times New Roman" w:cs="Times New Roman"/>
        </w:rPr>
        <w:t> </w:t>
      </w:r>
      <w:r w:rsidRPr="008F2E7B">
        <w:rPr>
          <w:rStyle w:val="StyleUnderline"/>
          <w:rFonts w:cs="Georgia"/>
        </w:rPr>
        <w:t>—</w:t>
      </w:r>
      <w:r w:rsidRPr="008F2E7B">
        <w:rPr>
          <w:rStyle w:val="StyleUnderline"/>
          <w:rFonts w:ascii="Times New Roman" w:hAnsi="Times New Roman" w:cs="Times New Roman"/>
        </w:rPr>
        <w:t> </w:t>
      </w:r>
      <w:r w:rsidRPr="008F2E7B">
        <w:rPr>
          <w:rStyle w:val="StyleUnderline"/>
        </w:rPr>
        <w:t>backed by the military and legal capacities of earthbound nations.</w:t>
      </w:r>
      <w:r w:rsidRPr="008F2E7B">
        <w:rPr>
          <w:sz w:val="16"/>
        </w:rPr>
        <w:t xml:space="preserve"> </w:t>
      </w:r>
      <w:r w:rsidRPr="008F2E7B">
        <w:rPr>
          <w:rStyle w:val="Emphasis"/>
        </w:rPr>
        <w:t>Colonialism in space is not some post-humanist utopia</w:t>
      </w:r>
      <w:r w:rsidRPr="008F2E7B">
        <w:rPr>
          <w:sz w:val="16"/>
        </w:rPr>
        <w:t xml:space="preserve">, </w:t>
      </w:r>
      <w:r w:rsidRPr="008F2E7B">
        <w:rPr>
          <w:rStyle w:val="StyleUnderline"/>
        </w:rPr>
        <w:t>but the age-old dominion of land barons and mining magnates,</w:t>
      </w:r>
      <w:r w:rsidRPr="00ED5156">
        <w:rPr>
          <w:rStyle w:val="StyleUnderline"/>
        </w:rPr>
        <w:t xml:space="preserve"> billionaires sloughing off the wreckage of one planet and setting out for the stars</w:t>
      </w:r>
      <w:r w:rsidRPr="00ED5156">
        <w:rPr>
          <w:sz w:val="16"/>
        </w:rPr>
        <w:t>.</w:t>
      </w:r>
    </w:p>
    <w:p w14:paraId="6570F16B" w14:textId="77777777" w:rsidR="006425DF" w:rsidRDefault="006425DF" w:rsidP="006425DF"/>
    <w:p w14:paraId="38EA9134" w14:textId="77777777" w:rsidR="006425DF" w:rsidRPr="001468AA" w:rsidRDefault="006425DF" w:rsidP="006425DF">
      <w:pPr>
        <w:keepNext/>
        <w:keepLines/>
        <w:spacing w:before="40" w:after="0"/>
        <w:outlineLvl w:val="3"/>
        <w:rPr>
          <w:rFonts w:eastAsiaTheme="majorEastAsia" w:cstheme="majorBidi"/>
          <w:b/>
          <w:iCs/>
          <w:sz w:val="26"/>
        </w:rPr>
      </w:pPr>
      <w:r w:rsidRPr="001468AA">
        <w:rPr>
          <w:rFonts w:eastAsiaTheme="majorEastAsia" w:cstheme="majorBidi"/>
          <w:b/>
          <w:iCs/>
          <w:sz w:val="26"/>
        </w:rPr>
        <w:lastRenderedPageBreak/>
        <w:t>Capitalism is not natural or inevitable, extending it to space is a political choice. Empirics prove it will be disastrous</w:t>
      </w:r>
    </w:p>
    <w:p w14:paraId="19D150FC" w14:textId="77777777" w:rsidR="006425DF" w:rsidRPr="001468AA" w:rsidRDefault="006425DF" w:rsidP="006425DF">
      <w:pPr>
        <w:rPr>
          <w:b/>
          <w:bCs/>
          <w:sz w:val="26"/>
        </w:rPr>
      </w:pPr>
      <w:r w:rsidRPr="001468AA">
        <w:rPr>
          <w:b/>
          <w:bCs/>
          <w:sz w:val="26"/>
        </w:rPr>
        <w:t>Penny 20</w:t>
      </w:r>
    </w:p>
    <w:p w14:paraId="0E1C85E7" w14:textId="77777777" w:rsidR="006425DF" w:rsidRPr="001468AA" w:rsidRDefault="006425DF" w:rsidP="006425DF">
      <w:pPr>
        <w:rPr>
          <w:sz w:val="16"/>
        </w:rPr>
      </w:pPr>
      <w:r w:rsidRPr="001468AA">
        <w:rPr>
          <w:sz w:val="16"/>
        </w:rPr>
        <w:t xml:space="preserve">(ELEANOR PENNY is a writer, poet and essayist based in London. She is a senior editor at Novara Media, </w:t>
      </w:r>
      <w:hyperlink r:id="rId10" w:history="1">
        <w:r w:rsidRPr="001468AA">
          <w:rPr>
            <w:sz w:val="16"/>
          </w:rPr>
          <w:t>https://inthesetimes.com/article/space-privatization-future-technology-silicon-valley-elon-musk-jeff-bezos</w:t>
        </w:r>
      </w:hyperlink>
      <w:r w:rsidRPr="001468AA">
        <w:rPr>
          <w:sz w:val="16"/>
        </w:rPr>
        <w:t>, 12-17)</w:t>
      </w:r>
    </w:p>
    <w:p w14:paraId="7749A4CA" w14:textId="77777777" w:rsidR="006425DF" w:rsidRPr="001468AA" w:rsidRDefault="006425DF" w:rsidP="006425DF">
      <w:pPr>
        <w:rPr>
          <w:b/>
          <w:iCs/>
          <w:u w:val="single"/>
        </w:rPr>
      </w:pPr>
      <w:r w:rsidRPr="006220F5">
        <w:rPr>
          <w:b/>
          <w:iCs/>
          <w:highlight w:val="green"/>
          <w:u w:val="single"/>
        </w:rPr>
        <w:t>Space is our birthright</w:t>
      </w:r>
      <w:r w:rsidRPr="001468AA">
        <w:rPr>
          <w:sz w:val="16"/>
        </w:rPr>
        <w:t xml:space="preserve">. </w:t>
      </w:r>
      <w:r w:rsidRPr="001468AA">
        <w:rPr>
          <w:rFonts w:ascii="Times New Roman" w:hAnsi="Times New Roman" w:cs="Times New Roman"/>
          <w:sz w:val="16"/>
        </w:rPr>
        <w:t>​</w:t>
      </w:r>
      <w:r w:rsidRPr="001468AA">
        <w:rPr>
          <w:rFonts w:cs="Georgia"/>
          <w:sz w:val="16"/>
        </w:rPr>
        <w:t>“</w:t>
      </w:r>
      <w:r w:rsidRPr="001468AA">
        <w:rPr>
          <w:u w:val="single"/>
        </w:rPr>
        <w:t>Americans should have the right to engage in commercial exploration, recovery and use of resources in outer space</w:t>
      </w:r>
      <w:r w:rsidRPr="001468AA">
        <w:rPr>
          <w:sz w:val="16"/>
        </w:rPr>
        <w:t>,</w:t>
      </w:r>
      <w:r w:rsidRPr="001468AA">
        <w:rPr>
          <w:rFonts w:cs="Georgia"/>
          <w:sz w:val="16"/>
        </w:rPr>
        <w:t>”</w:t>
      </w:r>
      <w:r w:rsidRPr="001468AA">
        <w:rPr>
          <w:sz w:val="16"/>
        </w:rPr>
        <w:t xml:space="preserve"> President Donald </w:t>
      </w:r>
      <w:r w:rsidRPr="006220F5">
        <w:rPr>
          <w:highlight w:val="green"/>
          <w:u w:val="single"/>
        </w:rPr>
        <w:t>Trump wrote</w:t>
      </w:r>
      <w:r w:rsidRPr="001468AA">
        <w:rPr>
          <w:sz w:val="16"/>
        </w:rPr>
        <w:t xml:space="preserve"> April 6, 2020, issuing the </w:t>
      </w:r>
      <w:r w:rsidRPr="001468AA">
        <w:rPr>
          <w:rFonts w:ascii="Times New Roman" w:hAnsi="Times New Roman" w:cs="Times New Roman"/>
          <w:sz w:val="16"/>
        </w:rPr>
        <w:t>​</w:t>
      </w:r>
      <w:r w:rsidRPr="001468AA">
        <w:rPr>
          <w:rFonts w:cs="Georgia"/>
          <w:sz w:val="16"/>
        </w:rPr>
        <w:t>“</w:t>
      </w:r>
      <w:r w:rsidRPr="001468AA">
        <w:rPr>
          <w:sz w:val="16"/>
        </w:rPr>
        <w:t>Executive Order on Encouraging International Support for the Recovery and Use of Space Resources.</w:t>
      </w:r>
      <w:r w:rsidRPr="001468AA">
        <w:rPr>
          <w:rFonts w:cs="Georgia"/>
          <w:sz w:val="16"/>
        </w:rPr>
        <w:t>”</w:t>
      </w:r>
      <w:r w:rsidRPr="001468AA">
        <w:rPr>
          <w:sz w:val="16"/>
        </w:rPr>
        <w:t xml:space="preserve"> In the stroke of a pen, Trump planted the U.S. flag on </w:t>
      </w:r>
      <w:r w:rsidRPr="001468AA">
        <w:rPr>
          <w:rFonts w:ascii="Times New Roman" w:hAnsi="Times New Roman" w:cs="Times New Roman"/>
          <w:sz w:val="16"/>
        </w:rPr>
        <w:t>​</w:t>
      </w:r>
      <w:r w:rsidRPr="001468AA">
        <w:rPr>
          <w:rFonts w:cs="Georgia"/>
          <w:sz w:val="16"/>
        </w:rPr>
        <w:t>“</w:t>
      </w:r>
      <w:r w:rsidRPr="001468AA">
        <w:rPr>
          <w:sz w:val="16"/>
        </w:rPr>
        <w:t>the Moon, Mars and other celestial bodies.</w:t>
      </w:r>
      <w:r w:rsidRPr="001468AA">
        <w:rPr>
          <w:rFonts w:cs="Georgia"/>
          <w:sz w:val="16"/>
        </w:rPr>
        <w:t>”</w:t>
      </w:r>
      <w:r w:rsidRPr="001468AA">
        <w:rPr>
          <w:sz w:val="16"/>
        </w:rPr>
        <w:t xml:space="preserve"> </w:t>
      </w:r>
      <w:r w:rsidRPr="001468AA">
        <w:rPr>
          <w:u w:val="single"/>
        </w:rPr>
        <w:t>As Trump declared these space lands and resources open for business, you could hear the cheers</w:t>
      </w:r>
      <w:r w:rsidRPr="001468AA">
        <w:rPr>
          <w:rFonts w:ascii="Times New Roman" w:hAnsi="Times New Roman" w:cs="Times New Roman"/>
          <w:sz w:val="16"/>
        </w:rPr>
        <w:t> </w:t>
      </w:r>
      <w:r w:rsidRPr="001468AA">
        <w:rPr>
          <w:rFonts w:cs="Georgia"/>
          <w:sz w:val="16"/>
        </w:rPr>
        <w:t>—</w:t>
      </w:r>
      <w:r w:rsidRPr="001468AA">
        <w:rPr>
          <w:rFonts w:ascii="Times New Roman" w:hAnsi="Times New Roman" w:cs="Times New Roman"/>
          <w:sz w:val="16"/>
        </w:rPr>
        <w:t> </w:t>
      </w:r>
      <w:r w:rsidRPr="001468AA">
        <w:rPr>
          <w:sz w:val="16"/>
        </w:rPr>
        <w:t xml:space="preserve">mostly from </w:t>
      </w:r>
      <w:r w:rsidRPr="001468AA">
        <w:rPr>
          <w:rFonts w:ascii="Times New Roman" w:hAnsi="Times New Roman" w:cs="Times New Roman"/>
          <w:sz w:val="16"/>
        </w:rPr>
        <w:t>​</w:t>
      </w:r>
      <w:r w:rsidRPr="001468AA">
        <w:rPr>
          <w:rFonts w:cs="Georgia"/>
          <w:sz w:val="16"/>
        </w:rPr>
        <w:t>“</w:t>
      </w:r>
      <w:r w:rsidRPr="001468AA">
        <w:rPr>
          <w:sz w:val="16"/>
        </w:rPr>
        <w:t>moonshot</w:t>
      </w:r>
      <w:r w:rsidRPr="001468AA">
        <w:rPr>
          <w:rFonts w:cs="Georgia"/>
          <w:sz w:val="16"/>
        </w:rPr>
        <w:t>”</w:t>
      </w:r>
      <w:r w:rsidRPr="001468AA">
        <w:rPr>
          <w:sz w:val="16"/>
        </w:rPr>
        <w:t xml:space="preserve"> corporations that have clamored to sweep away the patchy, unregularized Cold War-era space law in favor of new, unregulated corporate plunder of the solar system. </w:t>
      </w:r>
      <w:r w:rsidRPr="001468AA">
        <w:rPr>
          <w:u w:val="single"/>
        </w:rPr>
        <w:t xml:space="preserve">While the institution of </w:t>
      </w:r>
      <w:r w:rsidRPr="006220F5">
        <w:rPr>
          <w:highlight w:val="green"/>
          <w:u w:val="single"/>
        </w:rPr>
        <w:t>private land ownership</w:t>
      </w:r>
      <w:r w:rsidRPr="001468AA">
        <w:rPr>
          <w:u w:val="single"/>
        </w:rPr>
        <w:t xml:space="preserve"> is now widely taken for granted, it </w:t>
      </w:r>
      <w:r w:rsidRPr="006220F5">
        <w:rPr>
          <w:highlight w:val="green"/>
          <w:u w:val="single"/>
        </w:rPr>
        <w:t>was</w:t>
      </w:r>
      <w:r w:rsidRPr="001468AA">
        <w:rPr>
          <w:rFonts w:ascii="Times New Roman" w:hAnsi="Times New Roman" w:cs="Times New Roman"/>
          <w:sz w:val="16"/>
        </w:rPr>
        <w:t> </w:t>
      </w:r>
      <w:r w:rsidRPr="001468AA">
        <w:rPr>
          <w:rFonts w:cs="Georgia"/>
          <w:sz w:val="16"/>
        </w:rPr>
        <w:t>—</w:t>
      </w:r>
      <w:r w:rsidRPr="001468AA">
        <w:rPr>
          <w:rFonts w:ascii="Times New Roman" w:hAnsi="Times New Roman" w:cs="Times New Roman"/>
          <w:sz w:val="16"/>
        </w:rPr>
        <w:t> </w:t>
      </w:r>
      <w:r w:rsidRPr="001468AA">
        <w:rPr>
          <w:b/>
          <w:iCs/>
          <w:u w:val="single"/>
        </w:rPr>
        <w:t>like many so-called natural things</w:t>
      </w:r>
      <w:r w:rsidRPr="001468AA">
        <w:rPr>
          <w:rFonts w:ascii="Times New Roman" w:hAnsi="Times New Roman" w:cs="Times New Roman"/>
          <w:b/>
          <w:iCs/>
          <w:u w:val="single"/>
        </w:rPr>
        <w:t> </w:t>
      </w:r>
      <w:r w:rsidRPr="001468AA">
        <w:rPr>
          <w:rFonts w:cs="Georgia"/>
          <w:b/>
          <w:iCs/>
          <w:u w:val="single"/>
        </w:rPr>
        <w:t>—</w:t>
      </w:r>
      <w:r w:rsidRPr="001468AA">
        <w:rPr>
          <w:rFonts w:ascii="Times New Roman" w:hAnsi="Times New Roman" w:cs="Times New Roman"/>
          <w:b/>
          <w:iCs/>
          <w:u w:val="single"/>
        </w:rPr>
        <w:t> </w:t>
      </w:r>
      <w:r w:rsidRPr="006220F5">
        <w:rPr>
          <w:b/>
          <w:iCs/>
          <w:highlight w:val="green"/>
          <w:u w:val="single"/>
        </w:rPr>
        <w:t>invented</w:t>
      </w:r>
      <w:r w:rsidRPr="001468AA">
        <w:rPr>
          <w:sz w:val="16"/>
        </w:rPr>
        <w:t xml:space="preserve">.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 </w:t>
      </w:r>
      <w:r w:rsidRPr="001468AA">
        <w:rPr>
          <w:u w:val="single"/>
        </w:rPr>
        <w:t xml:space="preserve">Eventually, common lands were </w:t>
      </w:r>
      <w:r w:rsidRPr="001468AA">
        <w:rPr>
          <w:rFonts w:ascii="Times New Roman" w:hAnsi="Times New Roman" w:cs="Times New Roman"/>
          <w:u w:val="single"/>
        </w:rPr>
        <w:t>​</w:t>
      </w:r>
      <w:r w:rsidRPr="001468AA">
        <w:rPr>
          <w:rFonts w:cs="Georgia"/>
          <w:u w:val="single"/>
        </w:rPr>
        <w:t>“</w:t>
      </w:r>
      <w:r w:rsidRPr="001468AA">
        <w:rPr>
          <w:u w:val="single"/>
        </w:rPr>
        <w:t>enclosed</w:t>
      </w:r>
      <w:r w:rsidRPr="001468AA">
        <w:rPr>
          <w:rFonts w:cs="Georgia"/>
          <w:u w:val="single"/>
        </w:rPr>
        <w:t>”</w:t>
      </w:r>
      <w:r w:rsidRPr="001468AA">
        <w:rPr>
          <w:u w:val="single"/>
        </w:rPr>
        <w:t xml:space="preserve"> and became the private property of aristocrats.</w:t>
      </w:r>
      <w:r w:rsidRPr="001468AA">
        <w:rPr>
          <w:sz w:val="16"/>
        </w:rPr>
        <w:t xml:space="preserve"> </w:t>
      </w:r>
      <w:r w:rsidRPr="001468AA">
        <w:rPr>
          <w:u w:val="single"/>
        </w:rPr>
        <w:t xml:space="preserve">This </w:t>
      </w:r>
      <w:r w:rsidRPr="006220F5">
        <w:rPr>
          <w:highlight w:val="green"/>
          <w:u w:val="single"/>
        </w:rPr>
        <w:t>exclusive right to land use</w:t>
      </w:r>
      <w:r w:rsidRPr="001468AA">
        <w:rPr>
          <w:sz w:val="16"/>
        </w:rPr>
        <w:t xml:space="preserve"> (to own and profit from land) </w:t>
      </w:r>
      <w:r w:rsidRPr="001468AA">
        <w:rPr>
          <w:u w:val="single"/>
        </w:rPr>
        <w:t xml:space="preserve">was the contrivance that </w:t>
      </w:r>
      <w:r w:rsidRPr="006220F5">
        <w:rPr>
          <w:highlight w:val="green"/>
          <w:u w:val="single"/>
        </w:rPr>
        <w:t>established the new economic order</w:t>
      </w:r>
      <w:r w:rsidRPr="001468AA">
        <w:rPr>
          <w:sz w:val="16"/>
        </w:rPr>
        <w:t xml:space="preserve">. No longer held in common, the planet’s resources were parceled off to strictly private hands. No longer could peasants scrape by, subsisting on the commons. Instead, they depended on the grace and favor of a wage. </w:t>
      </w:r>
      <w:r w:rsidRPr="001468AA">
        <w:rPr>
          <w:u w:val="single"/>
        </w:rPr>
        <w:t xml:space="preserve">Life in feudal times was no bucolic idyll, but </w:t>
      </w:r>
      <w:r w:rsidRPr="006220F5">
        <w:rPr>
          <w:highlight w:val="green"/>
          <w:u w:val="single"/>
        </w:rPr>
        <w:t xml:space="preserve">enclosure was </w:t>
      </w:r>
      <w:r w:rsidRPr="001468AA">
        <w:rPr>
          <w:u w:val="single"/>
        </w:rPr>
        <w:t xml:space="preserve">synonymous with </w:t>
      </w:r>
      <w:r w:rsidRPr="006220F5">
        <w:rPr>
          <w:b/>
          <w:iCs/>
          <w:highlight w:val="green"/>
          <w:u w:val="single"/>
        </w:rPr>
        <w:t>disaster</w:t>
      </w:r>
      <w:r w:rsidRPr="001468AA">
        <w:rPr>
          <w:b/>
          <w:iCs/>
          <w:u w:val="single"/>
        </w:rPr>
        <w:t xml:space="preserve">, </w:t>
      </w:r>
      <w:proofErr w:type="gramStart"/>
      <w:r w:rsidRPr="001468AA">
        <w:rPr>
          <w:b/>
          <w:iCs/>
          <w:u w:val="single"/>
        </w:rPr>
        <w:t>destitution</w:t>
      </w:r>
      <w:proofErr w:type="gramEnd"/>
      <w:r w:rsidRPr="001468AA">
        <w:rPr>
          <w:b/>
          <w:iCs/>
          <w:u w:val="single"/>
        </w:rPr>
        <w:t xml:space="preserve"> </w:t>
      </w:r>
      <w:r w:rsidRPr="006220F5">
        <w:rPr>
          <w:b/>
          <w:iCs/>
          <w:highlight w:val="green"/>
          <w:u w:val="single"/>
        </w:rPr>
        <w:t>and death for many people</w:t>
      </w:r>
      <w:r w:rsidRPr="001468AA">
        <w:rPr>
          <w:sz w:val="16"/>
        </w:rPr>
        <w:t xml:space="preserve">. </w:t>
      </w:r>
      <w:r w:rsidRPr="001468AA">
        <w:rPr>
          <w:u w:val="single"/>
        </w:rPr>
        <w:t>This model was mirrored in the capture, theft and enclosure of colony lands, the people</w:t>
      </w:r>
      <w:r w:rsidRPr="001468AA">
        <w:rPr>
          <w:sz w:val="16"/>
        </w:rPr>
        <w:t xml:space="preserve"> (and resources) </w:t>
      </w:r>
      <w:r w:rsidRPr="001468AA">
        <w:rPr>
          <w:u w:val="single"/>
        </w:rPr>
        <w:t>of which fueled the early capitalist transition and later the industrial revolution</w:t>
      </w:r>
      <w:r w:rsidRPr="001468AA">
        <w:rPr>
          <w:sz w:val="16"/>
        </w:rPr>
        <w:t xml:space="preserve">. </w:t>
      </w:r>
      <w:r w:rsidRPr="006220F5">
        <w:rPr>
          <w:b/>
          <w:iCs/>
          <w:highlight w:val="green"/>
          <w:u w:val="single"/>
        </w:rPr>
        <w:t>Capitalism must grow to persist,</w:t>
      </w:r>
      <w:r w:rsidRPr="006220F5">
        <w:rPr>
          <w:sz w:val="16"/>
          <w:highlight w:val="green"/>
        </w:rPr>
        <w:t xml:space="preserve"> </w:t>
      </w:r>
      <w:r w:rsidRPr="006220F5">
        <w:rPr>
          <w:highlight w:val="green"/>
          <w:u w:val="single"/>
        </w:rPr>
        <w:t>and</w:t>
      </w:r>
      <w:r w:rsidRPr="001468AA">
        <w:rPr>
          <w:u w:val="single"/>
        </w:rPr>
        <w:t xml:space="preserve"> as it grows it must </w:t>
      </w:r>
      <w:r w:rsidRPr="006220F5">
        <w:rPr>
          <w:highlight w:val="green"/>
          <w:u w:val="single"/>
        </w:rPr>
        <w:t>transform</w:t>
      </w:r>
      <w:r w:rsidRPr="001468AA">
        <w:rPr>
          <w:u w:val="single"/>
        </w:rPr>
        <w:t xml:space="preserve"> ripe, unregularized </w:t>
      </w:r>
      <w:r w:rsidRPr="006220F5">
        <w:rPr>
          <w:highlight w:val="green"/>
          <w:u w:val="single"/>
        </w:rPr>
        <w:t>commons into private fiefdoms</w:t>
      </w:r>
      <w:r w:rsidRPr="001468AA">
        <w:rPr>
          <w:rFonts w:ascii="Times New Roman" w:hAnsi="Times New Roman" w:cs="Times New Roman"/>
          <w:sz w:val="16"/>
        </w:rPr>
        <w:t> </w:t>
      </w:r>
      <w:r w:rsidRPr="001468AA">
        <w:rPr>
          <w:rFonts w:cs="Georgia"/>
          <w:sz w:val="16"/>
        </w:rPr>
        <w:t>—</w:t>
      </w:r>
      <w:r w:rsidRPr="001468AA">
        <w:rPr>
          <w:rFonts w:ascii="Times New Roman" w:hAnsi="Times New Roman" w:cs="Times New Roman"/>
          <w:sz w:val="16"/>
        </w:rPr>
        <w:t> </w:t>
      </w:r>
      <w:r w:rsidRPr="001468AA">
        <w:rPr>
          <w:sz w:val="16"/>
        </w:rPr>
        <w:t xml:space="preserve">at home and afar. </w:t>
      </w:r>
      <w:proofErr w:type="gramStart"/>
      <w:r w:rsidRPr="001468AA">
        <w:rPr>
          <w:sz w:val="16"/>
        </w:rPr>
        <w:t>So</w:t>
      </w:r>
      <w:proofErr w:type="gramEnd"/>
      <w:r w:rsidRPr="001468AA">
        <w:rPr>
          <w:sz w:val="16"/>
        </w:rPr>
        <w:t xml:space="preserve"> </w:t>
      </w:r>
      <w:r w:rsidRPr="001468AA">
        <w:rPr>
          <w:b/>
          <w:iCs/>
          <w:u w:val="single"/>
        </w:rPr>
        <w:t xml:space="preserve">it seems only </w:t>
      </w:r>
      <w:r w:rsidRPr="001468AA">
        <w:rPr>
          <w:rFonts w:ascii="Times New Roman" w:hAnsi="Times New Roman" w:cs="Times New Roman"/>
          <w:b/>
          <w:iCs/>
          <w:u w:val="single"/>
        </w:rPr>
        <w:t>​</w:t>
      </w:r>
      <w:r w:rsidRPr="001468AA">
        <w:rPr>
          <w:rFonts w:cs="Georgia"/>
          <w:b/>
          <w:iCs/>
          <w:u w:val="single"/>
        </w:rPr>
        <w:t>“</w:t>
      </w:r>
      <w:r w:rsidRPr="001468AA">
        <w:rPr>
          <w:b/>
          <w:iCs/>
          <w:u w:val="single"/>
        </w:rPr>
        <w:t>natural</w:t>
      </w:r>
      <w:r w:rsidRPr="001468AA">
        <w:rPr>
          <w:rFonts w:cs="Georgia"/>
          <w:b/>
          <w:iCs/>
          <w:u w:val="single"/>
        </w:rPr>
        <w:t>”</w:t>
      </w:r>
      <w:r w:rsidRPr="001468AA">
        <w:rPr>
          <w:b/>
          <w:iCs/>
          <w:u w:val="single"/>
        </w:rPr>
        <w:t xml:space="preserve"> to carve up the moon into stretches of valuable real estate</w:t>
      </w:r>
      <w:r w:rsidRPr="001468AA">
        <w:rPr>
          <w:sz w:val="16"/>
        </w:rPr>
        <w:t xml:space="preserve">, just like Manhattan and the metal mines in the Democratic Republic of Congo. </w:t>
      </w:r>
      <w:r w:rsidRPr="001468AA">
        <w:rPr>
          <w:u w:val="single"/>
        </w:rPr>
        <w:t>After all, Earth’s resources dwindle by the day, and boundless resources beyond the stratosphere could be a backstop for planetary scarcity</w:t>
      </w:r>
      <w:r w:rsidRPr="001468AA">
        <w:rPr>
          <w:sz w:val="16"/>
        </w:rPr>
        <w:t xml:space="preserve">. </w:t>
      </w:r>
      <w:r w:rsidRPr="001468AA">
        <w:rPr>
          <w:u w:val="single"/>
        </w:rPr>
        <w:t xml:space="preserve">Never mind that </w:t>
      </w:r>
      <w:r w:rsidRPr="006220F5">
        <w:rPr>
          <w:highlight w:val="green"/>
          <w:u w:val="single"/>
        </w:rPr>
        <w:t>our crisis of resources is</w:t>
      </w:r>
      <w:r w:rsidRPr="001468AA">
        <w:rPr>
          <w:u w:val="single"/>
        </w:rPr>
        <w:t>,</w:t>
      </w:r>
      <w:r w:rsidRPr="001468AA">
        <w:rPr>
          <w:sz w:val="16"/>
        </w:rPr>
        <w:t xml:space="preserve"> in part, </w:t>
      </w:r>
      <w:r w:rsidRPr="006220F5">
        <w:rPr>
          <w:b/>
          <w:iCs/>
          <w:highlight w:val="green"/>
          <w:u w:val="single"/>
        </w:rPr>
        <w:t>the result of this system</w:t>
      </w:r>
      <w:r w:rsidRPr="001468AA">
        <w:rPr>
          <w:b/>
          <w:iCs/>
          <w:u w:val="single"/>
        </w:rPr>
        <w:t xml:space="preserve"> of private ownership </w:t>
      </w:r>
      <w:r w:rsidRPr="006220F5">
        <w:rPr>
          <w:b/>
          <w:iCs/>
          <w:highlight w:val="green"/>
          <w:u w:val="single"/>
        </w:rPr>
        <w:t>that rewards</w:t>
      </w:r>
      <w:r w:rsidRPr="001468AA">
        <w:rPr>
          <w:b/>
          <w:iCs/>
          <w:u w:val="single"/>
        </w:rPr>
        <w:t xml:space="preserve"> ruthless, </w:t>
      </w:r>
      <w:r w:rsidRPr="006220F5">
        <w:rPr>
          <w:b/>
          <w:iCs/>
          <w:highlight w:val="green"/>
          <w:u w:val="single"/>
        </w:rPr>
        <w:t>short-term profiteering</w:t>
      </w:r>
      <w:r w:rsidRPr="001468AA">
        <w:rPr>
          <w:b/>
          <w:iCs/>
          <w:u w:val="single"/>
        </w:rPr>
        <w:t xml:space="preserve"> at the expense of the long-term survival of the natural commons. </w:t>
      </w:r>
      <w:r w:rsidRPr="001468AA">
        <w:rPr>
          <w:sz w:val="16"/>
        </w:rPr>
        <w:t xml:space="preserve">This future access to a </w:t>
      </w:r>
      <w:proofErr w:type="gramStart"/>
      <w:r w:rsidRPr="001468AA">
        <w:rPr>
          <w:sz w:val="16"/>
        </w:rPr>
        <w:t>new natural commons</w:t>
      </w:r>
      <w:proofErr w:type="gramEnd"/>
      <w:r w:rsidRPr="001468AA">
        <w:rPr>
          <w:sz w:val="16"/>
        </w:rPr>
        <w:t xml:space="preserve"> is now a stress test on governmental priorities. As Trump proclaimed, </w:t>
      </w:r>
      <w:r w:rsidRPr="001468AA">
        <w:rPr>
          <w:rFonts w:ascii="Times New Roman" w:hAnsi="Times New Roman" w:cs="Times New Roman"/>
          <w:sz w:val="16"/>
        </w:rPr>
        <w:t>​</w:t>
      </w:r>
      <w:r w:rsidRPr="001468AA">
        <w:rPr>
          <w:rFonts w:cs="Georgia"/>
          <w:sz w:val="16"/>
        </w:rPr>
        <w:t>“</w:t>
      </w:r>
      <w:r w:rsidRPr="001468AA">
        <w:rPr>
          <w:sz w:val="16"/>
        </w:rPr>
        <w:t xml:space="preserve">Outer space is a legally and physically unique domain of human activity, and the United States does not view it as a </w:t>
      </w:r>
      <w:proofErr w:type="gramStart"/>
      <w:r w:rsidRPr="001468AA">
        <w:rPr>
          <w:sz w:val="16"/>
        </w:rPr>
        <w:t>global commons</w:t>
      </w:r>
      <w:proofErr w:type="gramEnd"/>
      <w:r w:rsidRPr="001468AA">
        <w:rPr>
          <w:sz w:val="16"/>
        </w:rPr>
        <w:t>.</w:t>
      </w:r>
      <w:r w:rsidRPr="001468AA">
        <w:rPr>
          <w:rFonts w:cs="Georgia"/>
          <w:sz w:val="16"/>
        </w:rPr>
        <w:t>”</w:t>
      </w:r>
      <w:r w:rsidRPr="001468AA">
        <w:rPr>
          <w:sz w:val="16"/>
        </w:rPr>
        <w:t xml:space="preserve"> </w:t>
      </w:r>
      <w:r w:rsidRPr="006220F5">
        <w:rPr>
          <w:highlight w:val="green"/>
          <w:u w:val="single"/>
        </w:rPr>
        <w:t>Trump’s executive order</w:t>
      </w:r>
      <w:r w:rsidRPr="001468AA">
        <w:rPr>
          <w:u w:val="single"/>
        </w:rPr>
        <w:t xml:space="preserve"> to </w:t>
      </w:r>
      <w:r w:rsidRPr="001468AA">
        <w:rPr>
          <w:rFonts w:ascii="Times New Roman" w:hAnsi="Times New Roman" w:cs="Times New Roman"/>
          <w:u w:val="single"/>
        </w:rPr>
        <w:t>​</w:t>
      </w:r>
      <w:r w:rsidRPr="001468AA">
        <w:rPr>
          <w:rFonts w:cs="Georgia"/>
          <w:u w:val="single"/>
        </w:rPr>
        <w:t>“</w:t>
      </w:r>
      <w:r w:rsidRPr="001468AA">
        <w:rPr>
          <w:u w:val="single"/>
        </w:rPr>
        <w:t xml:space="preserve">encourage international support for the public and private recovery and use of resources in outer space” </w:t>
      </w:r>
      <w:r w:rsidRPr="006220F5">
        <w:rPr>
          <w:highlight w:val="green"/>
          <w:u w:val="single"/>
        </w:rPr>
        <w:t>heralds</w:t>
      </w:r>
      <w:r w:rsidRPr="001468AA">
        <w:rPr>
          <w:u w:val="single"/>
        </w:rPr>
        <w:t xml:space="preserve"> yet another </w:t>
      </w:r>
      <w:r w:rsidRPr="001468AA">
        <w:rPr>
          <w:b/>
          <w:iCs/>
          <w:u w:val="single"/>
        </w:rPr>
        <w:t xml:space="preserve">public-private boondoggle, where </w:t>
      </w:r>
      <w:r w:rsidRPr="006220F5">
        <w:rPr>
          <w:b/>
          <w:iCs/>
          <w:highlight w:val="green"/>
          <w:u w:val="single"/>
        </w:rPr>
        <w:t xml:space="preserve">nominally public institutions thrash out </w:t>
      </w:r>
      <w:r w:rsidRPr="001468AA">
        <w:rPr>
          <w:b/>
          <w:iCs/>
          <w:u w:val="single"/>
        </w:rPr>
        <w:t xml:space="preserve">fresh </w:t>
      </w:r>
      <w:r w:rsidRPr="006220F5">
        <w:rPr>
          <w:b/>
          <w:iCs/>
          <w:highlight w:val="green"/>
          <w:u w:val="single"/>
        </w:rPr>
        <w:t>boundaries of corporate activity</w:t>
      </w:r>
      <w:r w:rsidRPr="001468AA">
        <w:rPr>
          <w:sz w:val="16"/>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RPr="001468AA">
        <w:rPr>
          <w:u w:val="single"/>
        </w:rPr>
        <w:t>The next small steps for mankind will be giant leaps for corporate America</w:t>
      </w:r>
      <w:r w:rsidRPr="001468AA">
        <w:rPr>
          <w:sz w:val="16"/>
        </w:rPr>
        <w:t xml:space="preserve">. Elon </w:t>
      </w:r>
      <w:r w:rsidRPr="001468AA">
        <w:rPr>
          <w:u w:val="single"/>
        </w:rPr>
        <w:t>Musk,</w:t>
      </w:r>
      <w:r w:rsidRPr="001468AA">
        <w:rPr>
          <w:sz w:val="16"/>
        </w:rPr>
        <w:t xml:space="preserve"> who founded SpaceX in 2002, </w:t>
      </w:r>
      <w:r w:rsidRPr="001468AA">
        <w:rPr>
          <w:u w:val="single"/>
        </w:rPr>
        <w:t>talks misty-eyed about a relatively near future when humanity will have risen out of the mud</w:t>
      </w:r>
      <w:r w:rsidRPr="001468AA">
        <w:rPr>
          <w:sz w:val="16"/>
        </w:rPr>
        <w:t>, setting its sights on colonizing Mars</w:t>
      </w:r>
      <w:r w:rsidRPr="001468AA">
        <w:rPr>
          <w:rFonts w:ascii="Times New Roman" w:hAnsi="Times New Roman" w:cs="Times New Roman"/>
          <w:sz w:val="16"/>
        </w:rPr>
        <w:t> </w:t>
      </w:r>
      <w:r w:rsidRPr="001468AA">
        <w:rPr>
          <w:rFonts w:cs="Georgia"/>
          <w:sz w:val="16"/>
        </w:rPr>
        <w:t>—</w:t>
      </w:r>
      <w:r w:rsidRPr="001468AA">
        <w:rPr>
          <w:rFonts w:ascii="Times New Roman" w:hAnsi="Times New Roman" w:cs="Times New Roman"/>
          <w:sz w:val="16"/>
        </w:rPr>
        <w:t> </w:t>
      </w:r>
      <w:r w:rsidRPr="001468AA">
        <w:rPr>
          <w:sz w:val="16"/>
        </w:rPr>
        <w:t xml:space="preserve">with SpaceX transportation rocketing there. In 2020, </w:t>
      </w:r>
      <w:r w:rsidRPr="001468AA">
        <w:rPr>
          <w:u w:val="single"/>
        </w:rPr>
        <w:t>Musk began launching a cavalcade of thousands of satellites into low-Earth orbit</w:t>
      </w:r>
      <w:r w:rsidRPr="001468AA">
        <w:rPr>
          <w:sz w:val="16"/>
        </w:rPr>
        <w:t xml:space="preserve"> to form the </w:t>
      </w:r>
      <w:proofErr w:type="spellStart"/>
      <w:r w:rsidRPr="001468AA">
        <w:rPr>
          <w:sz w:val="16"/>
        </w:rPr>
        <w:t>Starlink</w:t>
      </w:r>
      <w:proofErr w:type="spellEnd"/>
      <w:r w:rsidRPr="001468AA">
        <w:rPr>
          <w:sz w:val="16"/>
        </w:rPr>
        <w:t xml:space="preserve"> satellite system. As of November 2020, nearly 900 satellites had been launched (42,000 are planned in total). </w:t>
      </w:r>
      <w:r w:rsidRPr="006220F5">
        <w:rPr>
          <w:highlight w:val="green"/>
          <w:u w:val="single"/>
        </w:rPr>
        <w:t>This network will</w:t>
      </w:r>
      <w:r w:rsidRPr="001468AA">
        <w:rPr>
          <w:u w:val="single"/>
        </w:rPr>
        <w:t xml:space="preserve"> potentially </w:t>
      </w:r>
      <w:r w:rsidRPr="006220F5">
        <w:rPr>
          <w:highlight w:val="green"/>
          <w:u w:val="single"/>
        </w:rPr>
        <w:t xml:space="preserve">seed an </w:t>
      </w:r>
      <w:r w:rsidRPr="006220F5">
        <w:rPr>
          <w:b/>
          <w:iCs/>
          <w:highlight w:val="green"/>
          <w:u w:val="single"/>
        </w:rPr>
        <w:t>extraplanetary monopoly</w:t>
      </w:r>
      <w:r w:rsidRPr="006220F5">
        <w:rPr>
          <w:highlight w:val="green"/>
          <w:u w:val="single"/>
        </w:rPr>
        <w:t xml:space="preserve"> for key economic infrastructure</w:t>
      </w:r>
      <w:r w:rsidRPr="001468AA">
        <w:rPr>
          <w:u w:val="single"/>
        </w:rPr>
        <w:t xml:space="preserve">, such as domestic internet access. </w:t>
      </w:r>
      <w:r w:rsidRPr="001468AA">
        <w:rPr>
          <w:sz w:val="16"/>
        </w:rPr>
        <w:t xml:space="preserve">Fellow billionaire escapist Jeff </w:t>
      </w:r>
      <w:r w:rsidRPr="001468AA">
        <w:rPr>
          <w:u w:val="single"/>
        </w:rPr>
        <w:t>Bezos,</w:t>
      </w:r>
      <w:r w:rsidRPr="001468AA">
        <w:rPr>
          <w:sz w:val="16"/>
        </w:rPr>
        <w:t xml:space="preserve"> Amazon CEO, </w:t>
      </w:r>
      <w:r w:rsidRPr="001468AA">
        <w:rPr>
          <w:u w:val="single"/>
        </w:rPr>
        <w:t>has been romanced by the wealth among the stars</w:t>
      </w:r>
      <w:r w:rsidRPr="001468AA">
        <w:rPr>
          <w:sz w:val="16"/>
        </w:rPr>
        <w:t xml:space="preserve"> as well, founding his own aerospace company, Blue Origin, back in 2000. </w:t>
      </w:r>
      <w:r w:rsidRPr="001468AA">
        <w:rPr>
          <w:rFonts w:ascii="Times New Roman" w:hAnsi="Times New Roman" w:cs="Times New Roman"/>
          <w:sz w:val="16"/>
        </w:rPr>
        <w:t>​</w:t>
      </w:r>
      <w:r w:rsidRPr="001468AA">
        <w:rPr>
          <w:rFonts w:cs="Georgia"/>
          <w:sz w:val="16"/>
        </w:rPr>
        <w:t>“</w:t>
      </w:r>
      <w:r w:rsidRPr="001468AA">
        <w:rPr>
          <w:sz w:val="16"/>
        </w:rPr>
        <w:t>We are going to build a road to space,</w:t>
      </w:r>
      <w:r w:rsidRPr="001468AA">
        <w:rPr>
          <w:rFonts w:cs="Georgia"/>
          <w:sz w:val="16"/>
        </w:rPr>
        <w:t>”</w:t>
      </w:r>
      <w:r w:rsidRPr="001468AA">
        <w:rPr>
          <w:sz w:val="16"/>
        </w:rPr>
        <w:t xml:space="preserve"> Bezos said in 2019. </w:t>
      </w:r>
      <w:r w:rsidRPr="001468AA">
        <w:rPr>
          <w:rFonts w:ascii="Times New Roman" w:hAnsi="Times New Roman" w:cs="Times New Roman"/>
          <w:sz w:val="16"/>
        </w:rPr>
        <w:t>​</w:t>
      </w:r>
      <w:r w:rsidRPr="001468AA">
        <w:rPr>
          <w:rFonts w:cs="Georgia"/>
          <w:sz w:val="16"/>
        </w:rPr>
        <w:t>“</w:t>
      </w:r>
      <w:r w:rsidRPr="001468AA">
        <w:rPr>
          <w:sz w:val="16"/>
        </w:rPr>
        <w:t>And then, amazing things will happen.” Bezos has invited us all to cosplay his daydreams with the Amazon-funded, interplanetary sci-fi thriller The Expanse, in which a roll call of stock anti-heroes (the rogue policeman, the war-</w:t>
      </w:r>
      <w:r w:rsidRPr="001468AA">
        <w:rPr>
          <w:sz w:val="16"/>
        </w:rPr>
        <w:lastRenderedPageBreak/>
        <w:t xml:space="preserve">beleaguered pilot, etc.) tumble through a far future when only wise plutocratic innovators can plumb interstellar riches and deliver the solar system from interstellar war. </w:t>
      </w:r>
      <w:r w:rsidRPr="001468AA">
        <w:rPr>
          <w:u w:val="single"/>
        </w:rPr>
        <w:t>Microsoft, too, has its fingers in the intergalactic pie</w:t>
      </w:r>
      <w:r w:rsidRPr="001468AA">
        <w:rPr>
          <w:sz w:val="16"/>
        </w:rPr>
        <w:t xml:space="preserve">, launching Azure Orbital in September 2020 to enable satellite operators on its cloud computing platform, along with a SpaceX partnership the following month. According to Forbes, </w:t>
      </w:r>
      <w:r w:rsidRPr="001468AA">
        <w:rPr>
          <w:b/>
          <w:iCs/>
          <w:u w:val="single"/>
        </w:rPr>
        <w:t>2019 was a record year for private space investments</w:t>
      </w:r>
      <w:r w:rsidRPr="001468AA">
        <w:rPr>
          <w:sz w:val="16"/>
        </w:rPr>
        <w:t xml:space="preserve">, with </w:t>
      </w:r>
      <w:r w:rsidRPr="001468AA">
        <w:rPr>
          <w:rFonts w:ascii="Times New Roman" w:hAnsi="Times New Roman" w:cs="Times New Roman"/>
          <w:sz w:val="16"/>
        </w:rPr>
        <w:t>​</w:t>
      </w:r>
      <w:r w:rsidRPr="001468AA">
        <w:rPr>
          <w:rFonts w:cs="Georgia"/>
          <w:sz w:val="16"/>
        </w:rPr>
        <w:t>“</w:t>
      </w:r>
      <w:r w:rsidRPr="001468AA">
        <w:rPr>
          <w:sz w:val="16"/>
        </w:rPr>
        <w:t xml:space="preserve">venture capitalists [investing] $5.8 billion in 178 commercial space startups worldwide.” As Earth’s billionaires burnish the power of new stratospheric tech, Trump launched Space Force, the first new branch of the U.S. military in more than seven decades. </w:t>
      </w:r>
      <w:r w:rsidRPr="001468AA">
        <w:rPr>
          <w:rFonts w:ascii="Times New Roman" w:hAnsi="Times New Roman" w:cs="Times New Roman"/>
          <w:sz w:val="16"/>
        </w:rPr>
        <w:t>​</w:t>
      </w:r>
      <w:r w:rsidRPr="001468AA">
        <w:rPr>
          <w:rFonts w:cs="Georgia"/>
          <w:sz w:val="16"/>
        </w:rPr>
        <w:t>“</w:t>
      </w:r>
      <w:r w:rsidRPr="001468AA">
        <w:rPr>
          <w:sz w:val="16"/>
        </w:rPr>
        <w:t>Space is the world</w:t>
      </w:r>
      <w:r w:rsidRPr="001468AA">
        <w:rPr>
          <w:rFonts w:cs="Georgia"/>
          <w:sz w:val="16"/>
        </w:rPr>
        <w:t>’</w:t>
      </w:r>
      <w:r w:rsidRPr="001468AA">
        <w:rPr>
          <w:sz w:val="16"/>
        </w:rPr>
        <w:t>s newest war-fighting domain,</w:t>
      </w:r>
      <w:r w:rsidRPr="001468AA">
        <w:rPr>
          <w:rFonts w:cs="Georgia"/>
          <w:sz w:val="16"/>
        </w:rPr>
        <w:t>”</w:t>
      </w:r>
      <w:r w:rsidRPr="001468AA">
        <w:rPr>
          <w:sz w:val="16"/>
        </w:rPr>
        <w:t xml:space="preserve"> Trump said. </w:t>
      </w:r>
      <w:r w:rsidRPr="001468AA">
        <w:rPr>
          <w:rFonts w:ascii="Times New Roman" w:hAnsi="Times New Roman" w:cs="Times New Roman"/>
          <w:sz w:val="16"/>
        </w:rPr>
        <w:t>​</w:t>
      </w:r>
      <w:r w:rsidRPr="001468AA">
        <w:rPr>
          <w:rFonts w:cs="Georgia"/>
          <w:sz w:val="16"/>
        </w:rPr>
        <w:t>“</w:t>
      </w:r>
      <w:r w:rsidRPr="001468AA">
        <w:rPr>
          <w:sz w:val="16"/>
        </w:rPr>
        <w:t xml:space="preserve">Amid grave threats to our national security, American superiority in space is absolutely vital.” </w:t>
      </w:r>
      <w:r w:rsidRPr="001468AA">
        <w:rPr>
          <w:u w:val="single"/>
        </w:rPr>
        <w:t>Space exploration has long been tied to military ambition</w:t>
      </w:r>
      <w:r w:rsidRPr="001468AA">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1468AA">
        <w:rPr>
          <w:u w:val="single"/>
        </w:rPr>
        <w:t xml:space="preserve">As the shadow of nuclear war retreats in the bright light of a digital dawn, the mission of Space Force is to protect the economic and military infrastructure (communications and surveillance technology) seemingly threatened by rival global powers (namely, Russia and China) gearing up their own military space operations. </w:t>
      </w:r>
      <w:r w:rsidRPr="006220F5">
        <w:rPr>
          <w:highlight w:val="green"/>
          <w:u w:val="single"/>
        </w:rPr>
        <w:t>The</w:t>
      </w:r>
      <w:r w:rsidRPr="001468AA">
        <w:rPr>
          <w:u w:val="single"/>
        </w:rPr>
        <w:t xml:space="preserve"> 1967 </w:t>
      </w:r>
      <w:r w:rsidRPr="006220F5">
        <w:rPr>
          <w:highlight w:val="green"/>
          <w:u w:val="single"/>
        </w:rPr>
        <w:t>Outer Space Treaty</w:t>
      </w:r>
      <w:r w:rsidRPr="001468AA">
        <w:rPr>
          <w:sz w:val="16"/>
        </w:rPr>
        <w:t xml:space="preserve">, signed by the United States, the United </w:t>
      </w:r>
      <w:proofErr w:type="gramStart"/>
      <w:r w:rsidRPr="001468AA">
        <w:rPr>
          <w:sz w:val="16"/>
        </w:rPr>
        <w:t>Kingdom</w:t>
      </w:r>
      <w:proofErr w:type="gramEnd"/>
      <w:r w:rsidRPr="001468AA">
        <w:rPr>
          <w:sz w:val="16"/>
        </w:rPr>
        <w:t xml:space="preserve">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1468AA">
        <w:rPr>
          <w:rFonts w:ascii="Times New Roman" w:hAnsi="Times New Roman" w:cs="Times New Roman"/>
          <w:sz w:val="16"/>
        </w:rPr>
        <w:t>​</w:t>
      </w:r>
      <w:r w:rsidRPr="001468AA">
        <w:rPr>
          <w:rFonts w:cs="Georgia"/>
          <w:sz w:val="16"/>
        </w:rPr>
        <w:t>“</w:t>
      </w:r>
      <w:r w:rsidRPr="001468AA">
        <w:rPr>
          <w:sz w:val="16"/>
        </w:rPr>
        <w:t>appropriation</w:t>
      </w:r>
      <w:r w:rsidRPr="001468AA">
        <w:rPr>
          <w:rFonts w:cs="Georgia"/>
          <w:sz w:val="16"/>
        </w:rPr>
        <w:t>”</w:t>
      </w:r>
      <w:r w:rsidRPr="001468AA">
        <w:rPr>
          <w:sz w:val="16"/>
        </w:rPr>
        <w:t xml:space="preserve"> of astral territory. It was, at heart, a disarmament treaty</w:t>
      </w:r>
      <w:r w:rsidRPr="001468AA">
        <w:rPr>
          <w:rFonts w:ascii="Times New Roman" w:hAnsi="Times New Roman" w:cs="Times New Roman"/>
          <w:sz w:val="16"/>
        </w:rPr>
        <w:t> </w:t>
      </w:r>
      <w:r w:rsidRPr="001468AA">
        <w:rPr>
          <w:rFonts w:cs="Georgia"/>
          <w:sz w:val="16"/>
        </w:rPr>
        <w:t>—</w:t>
      </w:r>
      <w:r w:rsidRPr="001468AA">
        <w:rPr>
          <w:rFonts w:ascii="Times New Roman" w:hAnsi="Times New Roman" w:cs="Times New Roman"/>
          <w:sz w:val="16"/>
        </w:rPr>
        <w:t> </w:t>
      </w:r>
      <w:r w:rsidRPr="001468AA">
        <w:rPr>
          <w:sz w:val="16"/>
        </w:rPr>
        <w:t xml:space="preserve">one whose ropey legalities were enforced by the now-defunct Cold War brinkmanship between its main two signatories. The treaty </w:t>
      </w:r>
      <w:r w:rsidRPr="006220F5">
        <w:rPr>
          <w:highlight w:val="green"/>
          <w:u w:val="single"/>
        </w:rPr>
        <w:t>never foresaw</w:t>
      </w:r>
      <w:r w:rsidRPr="001468AA">
        <w:rPr>
          <w:u w:val="single"/>
        </w:rPr>
        <w:t xml:space="preserve"> the dizzying rise of </w:t>
      </w:r>
      <w:r w:rsidRPr="006220F5">
        <w:rPr>
          <w:b/>
          <w:iCs/>
          <w:highlight w:val="green"/>
          <w:u w:val="single"/>
        </w:rPr>
        <w:t>private enterprise</w:t>
      </w:r>
      <w:r w:rsidRPr="001468AA">
        <w:rPr>
          <w:b/>
          <w:iCs/>
          <w:u w:val="single"/>
        </w:rPr>
        <w:t xml:space="preserve"> clamoring for a slice of the sky</w:t>
      </w:r>
      <w:r w:rsidRPr="001468AA">
        <w:rPr>
          <w:sz w:val="16"/>
        </w:rPr>
        <w:t xml:space="preserve">. </w:t>
      </w:r>
      <w:r w:rsidRPr="006220F5">
        <w:rPr>
          <w:highlight w:val="green"/>
          <w:u w:val="single"/>
        </w:rPr>
        <w:t>Nor</w:t>
      </w:r>
      <w:r w:rsidRPr="001468AA">
        <w:rPr>
          <w:u w:val="single"/>
        </w:rPr>
        <w:t xml:space="preserve"> did it foresee </w:t>
      </w:r>
      <w:r w:rsidRPr="006220F5">
        <w:rPr>
          <w:highlight w:val="green"/>
          <w:u w:val="single"/>
        </w:rPr>
        <w:t xml:space="preserve">the </w:t>
      </w:r>
      <w:r w:rsidRPr="008F2E7B">
        <w:rPr>
          <w:u w:val="single"/>
        </w:rPr>
        <w:t xml:space="preserve">slow </w:t>
      </w:r>
      <w:r w:rsidRPr="006220F5">
        <w:rPr>
          <w:highlight w:val="green"/>
          <w:u w:val="single"/>
        </w:rPr>
        <w:t xml:space="preserve">shelving of publicly funded </w:t>
      </w:r>
      <w:r w:rsidRPr="008F2E7B">
        <w:rPr>
          <w:u w:val="single"/>
        </w:rPr>
        <w:t xml:space="preserve">U.S. space </w:t>
      </w:r>
      <w:r w:rsidRPr="006220F5">
        <w:rPr>
          <w:highlight w:val="green"/>
          <w:u w:val="single"/>
        </w:rPr>
        <w:t>exploration</w:t>
      </w:r>
      <w:r w:rsidRPr="001468AA">
        <w:rPr>
          <w:sz w:val="16"/>
        </w:rPr>
        <w:t xml:space="preserve"> (especially the manned variety) </w:t>
      </w:r>
      <w:r w:rsidRPr="006220F5">
        <w:rPr>
          <w:b/>
          <w:iCs/>
          <w:highlight w:val="green"/>
          <w:u w:val="single"/>
        </w:rPr>
        <w:t>that would allow venture capitalists to stake their claim</w:t>
      </w:r>
      <w:r w:rsidRPr="001468AA">
        <w:rPr>
          <w:b/>
          <w:iCs/>
          <w:u w:val="single"/>
        </w:rPr>
        <w:t xml:space="preserve"> in a new space scramble.</w:t>
      </w:r>
    </w:p>
    <w:p w14:paraId="5F43CA39" w14:textId="77777777" w:rsidR="006425DF" w:rsidRPr="001468AA" w:rsidRDefault="006425DF" w:rsidP="006425DF"/>
    <w:p w14:paraId="46B1DBD3" w14:textId="77777777" w:rsidR="006425DF" w:rsidRPr="001468AA" w:rsidRDefault="006425DF" w:rsidP="006425DF">
      <w:pPr>
        <w:keepNext/>
        <w:keepLines/>
        <w:spacing w:before="40" w:after="0"/>
        <w:outlineLvl w:val="3"/>
        <w:rPr>
          <w:rFonts w:eastAsia="MS Gothic" w:cs="Times New Roman"/>
          <w:b/>
          <w:iCs/>
          <w:sz w:val="26"/>
        </w:rPr>
      </w:pPr>
      <w:r w:rsidRPr="001468AA">
        <w:rPr>
          <w:rFonts w:eastAsia="MS Gothic" w:cs="Times New Roman"/>
          <w:b/>
          <w:iCs/>
          <w:sz w:val="26"/>
        </w:rPr>
        <w:t xml:space="preserve">Risks of private space activity vastly outweigh- government space programs are regulated and equitable. Private space risks handing a megalomaniac their own death star </w:t>
      </w:r>
    </w:p>
    <w:p w14:paraId="304B15CE" w14:textId="77777777" w:rsidR="006425DF" w:rsidRPr="001468AA" w:rsidRDefault="006425DF" w:rsidP="006425DF">
      <w:pPr>
        <w:rPr>
          <w:rFonts w:eastAsia="Cambria"/>
          <w:b/>
          <w:bCs/>
          <w:sz w:val="26"/>
        </w:rPr>
      </w:pPr>
      <w:proofErr w:type="spellStart"/>
      <w:r w:rsidRPr="001468AA">
        <w:rPr>
          <w:rFonts w:eastAsia="Cambria"/>
          <w:b/>
          <w:bCs/>
          <w:sz w:val="26"/>
        </w:rPr>
        <w:t>Kaminska</w:t>
      </w:r>
      <w:proofErr w:type="spellEnd"/>
      <w:r w:rsidRPr="001468AA">
        <w:rPr>
          <w:rFonts w:eastAsia="Cambria"/>
          <w:b/>
          <w:bCs/>
          <w:sz w:val="26"/>
        </w:rPr>
        <w:t xml:space="preserve"> 14</w:t>
      </w:r>
    </w:p>
    <w:p w14:paraId="4B9045BE" w14:textId="77777777" w:rsidR="006425DF" w:rsidRPr="001468AA" w:rsidRDefault="006425DF" w:rsidP="006425DF">
      <w:pPr>
        <w:rPr>
          <w:rFonts w:eastAsia="Cambria"/>
          <w:sz w:val="16"/>
        </w:rPr>
      </w:pPr>
      <w:r w:rsidRPr="001468AA">
        <w:rPr>
          <w:rFonts w:eastAsia="Cambria"/>
          <w:sz w:val="16"/>
        </w:rPr>
        <w:t xml:space="preserve">(Izabella is an FT Alphaville reporter. </w:t>
      </w:r>
      <w:hyperlink r:id="rId11" w:history="1">
        <w:r w:rsidRPr="001468AA">
          <w:rPr>
            <w:rFonts w:eastAsia="Cambria"/>
            <w:sz w:val="16"/>
          </w:rPr>
          <w:t>https://www.ft.com/content/02aac296-a920-11e3-bf0c-00144feab7de</w:t>
        </w:r>
      </w:hyperlink>
      <w:r w:rsidRPr="001468AA">
        <w:rPr>
          <w:rFonts w:eastAsia="Cambria"/>
          <w:sz w:val="16"/>
        </w:rPr>
        <w:t xml:space="preserve"> 3-14)</w:t>
      </w:r>
    </w:p>
    <w:p w14:paraId="78D075EB" w14:textId="77777777" w:rsidR="006425DF" w:rsidRPr="001468AA" w:rsidRDefault="006425DF" w:rsidP="006425DF">
      <w:pPr>
        <w:rPr>
          <w:rFonts w:eastAsia="Cambria"/>
          <w:u w:val="single"/>
        </w:rPr>
      </w:pPr>
      <w:r w:rsidRPr="001468AA">
        <w:rPr>
          <w:rFonts w:eastAsia="Cambria"/>
          <w:sz w:val="16"/>
        </w:rPr>
        <w:t xml:space="preserve">For a long </w:t>
      </w:r>
      <w:proofErr w:type="gramStart"/>
      <w:r w:rsidRPr="001468AA">
        <w:rPr>
          <w:rFonts w:eastAsia="Cambria"/>
          <w:sz w:val="16"/>
        </w:rPr>
        <w:t>time</w:t>
      </w:r>
      <w:proofErr w:type="gramEnd"/>
      <w:r w:rsidRPr="001468AA">
        <w:rPr>
          <w:rFonts w:eastAsia="Cambria"/>
          <w:sz w:val="16"/>
        </w:rPr>
        <w:t xml:space="preserve"> </w:t>
      </w:r>
      <w:r w:rsidRPr="001468AA">
        <w:rPr>
          <w:rFonts w:eastAsia="Cambria"/>
          <w:u w:val="single"/>
        </w:rPr>
        <w:t>the idea of commercial space was an eccentric billionaire’s pipe dream</w:t>
      </w:r>
      <w:r w:rsidRPr="001468AA">
        <w:rPr>
          <w:rFonts w:eastAsia="Cambria"/>
          <w:sz w:val="16"/>
        </w:rPr>
        <w:t xml:space="preserve">. A fanciful desire of those with a penchant for Isaac Asimov novels. </w:t>
      </w:r>
      <w:r w:rsidRPr="001468AA">
        <w:rPr>
          <w:rFonts w:eastAsia="Cambria"/>
          <w:b/>
          <w:iCs/>
          <w:u w:val="single"/>
        </w:rPr>
        <w:t xml:space="preserve">Not so </w:t>
      </w:r>
      <w:proofErr w:type="gramStart"/>
      <w:r w:rsidRPr="001468AA">
        <w:rPr>
          <w:rFonts w:eastAsia="Cambria"/>
          <w:b/>
          <w:iCs/>
          <w:u w:val="single"/>
        </w:rPr>
        <w:t>any more</w:t>
      </w:r>
      <w:proofErr w:type="gramEnd"/>
      <w:r w:rsidRPr="001468AA">
        <w:rPr>
          <w:rFonts w:eastAsia="Cambria"/>
          <w:sz w:val="16"/>
        </w:rPr>
        <w:t xml:space="preserve">. Elon Musk’s </w:t>
      </w:r>
      <w:r w:rsidRPr="006220F5">
        <w:rPr>
          <w:rFonts w:eastAsia="Cambria"/>
          <w:highlight w:val="green"/>
          <w:u w:val="single"/>
        </w:rPr>
        <w:t>SpaceX has been sending payloads to space</w:t>
      </w:r>
      <w:r w:rsidRPr="001468AA">
        <w:rPr>
          <w:rFonts w:eastAsia="Cambria"/>
          <w:u w:val="single"/>
        </w:rPr>
        <w:t xml:space="preserve"> on a commercially viable basis since 2010.</w:t>
      </w:r>
      <w:r w:rsidRPr="001468AA">
        <w:rPr>
          <w:rFonts w:eastAsia="Cambria"/>
          <w:sz w:val="16"/>
        </w:rPr>
        <w:t xml:space="preserve"> Sir Richard Branson’s </w:t>
      </w:r>
      <w:r w:rsidRPr="006220F5">
        <w:rPr>
          <w:rFonts w:eastAsia="Cambria"/>
          <w:highlight w:val="green"/>
          <w:u w:val="single"/>
        </w:rPr>
        <w:t xml:space="preserve">Virgin Galactic is </w:t>
      </w:r>
      <w:r w:rsidRPr="001468AA">
        <w:rPr>
          <w:rFonts w:eastAsia="Cambria"/>
          <w:u w:val="single"/>
        </w:rPr>
        <w:t xml:space="preserve">on track </w:t>
      </w:r>
      <w:r w:rsidRPr="006220F5">
        <w:rPr>
          <w:rFonts w:eastAsia="Cambria"/>
          <w:highlight w:val="green"/>
          <w:u w:val="single"/>
        </w:rPr>
        <w:t>to take its first</w:t>
      </w:r>
      <w:r w:rsidRPr="001468AA">
        <w:rPr>
          <w:rFonts w:eastAsia="Cambria"/>
          <w:u w:val="single"/>
        </w:rPr>
        <w:t xml:space="preserve"> fully paid-up </w:t>
      </w:r>
      <w:r w:rsidRPr="006220F5">
        <w:rPr>
          <w:rFonts w:eastAsia="Cambria"/>
          <w:highlight w:val="green"/>
          <w:u w:val="single"/>
        </w:rPr>
        <w:t xml:space="preserve">customers into </w:t>
      </w:r>
      <w:proofErr w:type="gramStart"/>
      <w:r w:rsidRPr="006220F5">
        <w:rPr>
          <w:rFonts w:eastAsia="Cambria"/>
          <w:highlight w:val="green"/>
          <w:u w:val="single"/>
        </w:rPr>
        <w:t>near-space</w:t>
      </w:r>
      <w:proofErr w:type="gramEnd"/>
      <w:r w:rsidRPr="001468AA">
        <w:rPr>
          <w:rFonts w:eastAsia="Cambria"/>
          <w:u w:val="single"/>
        </w:rPr>
        <w:t xml:space="preserve"> by the end of this year,</w:t>
      </w:r>
      <w:r w:rsidRPr="001468AA">
        <w:rPr>
          <w:rFonts w:eastAsia="Cambria"/>
          <w:sz w:val="16"/>
        </w:rPr>
        <w:t xml:space="preserve"> all of which was revealed by my colleague John </w:t>
      </w:r>
      <w:proofErr w:type="spellStart"/>
      <w:r w:rsidRPr="001468AA">
        <w:rPr>
          <w:rFonts w:eastAsia="Cambria"/>
          <w:sz w:val="16"/>
        </w:rPr>
        <w:t>Sunyer’s</w:t>
      </w:r>
      <w:proofErr w:type="spellEnd"/>
      <w:r w:rsidRPr="001468AA">
        <w:rPr>
          <w:rFonts w:eastAsia="Cambria"/>
          <w:sz w:val="16"/>
        </w:rPr>
        <w:t xml:space="preserve"> recent piece on property space wars. And a company called Planetary Resources is making serious attempts to identify asteroids for commercial mining missions in the </w:t>
      </w:r>
      <w:proofErr w:type="gramStart"/>
      <w:r w:rsidRPr="001468AA">
        <w:rPr>
          <w:rFonts w:eastAsia="Cambria"/>
          <w:sz w:val="16"/>
        </w:rPr>
        <w:t>not too distant</w:t>
      </w:r>
      <w:proofErr w:type="gramEnd"/>
      <w:r w:rsidRPr="001468AA">
        <w:rPr>
          <w:rFonts w:eastAsia="Cambria"/>
          <w:sz w:val="16"/>
        </w:rPr>
        <w:t xml:space="preserve"> future. Small surprise then that the issue of extraplanetary property rights has been raised by the likes of Robert Bigelow, founder of Bigelow Aerospace, a company hoping to put private living quarters in space. Above all, </w:t>
      </w:r>
      <w:r w:rsidRPr="001468AA">
        <w:rPr>
          <w:rFonts w:eastAsia="Cambria"/>
          <w:u w:val="single"/>
        </w:rPr>
        <w:t xml:space="preserve">Bigelow is worried that if </w:t>
      </w:r>
      <w:r w:rsidRPr="006220F5">
        <w:rPr>
          <w:rFonts w:eastAsia="Cambria"/>
          <w:highlight w:val="green"/>
          <w:u w:val="single"/>
        </w:rPr>
        <w:t>the capitalist west doesn’t go about annexing celestial bodies</w:t>
      </w:r>
      <w:r w:rsidRPr="001468AA">
        <w:rPr>
          <w:rFonts w:eastAsia="Cambria"/>
          <w:u w:val="single"/>
        </w:rPr>
        <w:t xml:space="preserve"> in the name of private enterprise, </w:t>
      </w:r>
      <w:r w:rsidRPr="006220F5">
        <w:rPr>
          <w:rFonts w:eastAsia="Cambria"/>
          <w:highlight w:val="green"/>
          <w:u w:val="single"/>
        </w:rPr>
        <w:t>some other nation will go</w:t>
      </w:r>
      <w:r w:rsidRPr="001468AA">
        <w:rPr>
          <w:rFonts w:eastAsia="Cambria"/>
          <w:u w:val="single"/>
        </w:rPr>
        <w:t xml:space="preserve"> empire-building in its own name </w:t>
      </w:r>
      <w:r w:rsidRPr="006220F5">
        <w:rPr>
          <w:rFonts w:eastAsia="Cambria"/>
          <w:highlight w:val="green"/>
          <w:u w:val="single"/>
        </w:rPr>
        <w:t>instead</w:t>
      </w:r>
      <w:r w:rsidRPr="001468AA">
        <w:rPr>
          <w:rFonts w:eastAsia="Cambria"/>
          <w:sz w:val="16"/>
        </w:rPr>
        <w:t xml:space="preserve">. </w:t>
      </w:r>
      <w:r w:rsidRPr="001468AA">
        <w:rPr>
          <w:rFonts w:eastAsia="Cambria"/>
          <w:u w:val="single"/>
        </w:rPr>
        <w:t xml:space="preserve">The argument pro property rights </w:t>
      </w:r>
      <w:proofErr w:type="gramStart"/>
      <w:r w:rsidRPr="001468AA">
        <w:rPr>
          <w:rFonts w:eastAsia="Cambria"/>
          <w:u w:val="single"/>
        </w:rPr>
        <w:t>is</w:t>
      </w:r>
      <w:proofErr w:type="gramEnd"/>
      <w:r w:rsidRPr="001468AA">
        <w:rPr>
          <w:rFonts w:eastAsia="Cambria"/>
          <w:u w:val="single"/>
        </w:rPr>
        <w:t xml:space="preserve"> simple</w:t>
      </w:r>
      <w:r w:rsidRPr="001468AA">
        <w:rPr>
          <w:rFonts w:eastAsia="Cambria"/>
          <w:sz w:val="16"/>
        </w:rPr>
        <w:t xml:space="preserve">. </w:t>
      </w:r>
      <w:r w:rsidRPr="001468AA">
        <w:rPr>
          <w:rFonts w:eastAsia="Cambria"/>
          <w:b/>
          <w:iCs/>
          <w:u w:val="single"/>
        </w:rPr>
        <w:t xml:space="preserve">What </w:t>
      </w:r>
      <w:r w:rsidRPr="006220F5">
        <w:rPr>
          <w:rFonts w:eastAsia="Cambria"/>
          <w:b/>
          <w:iCs/>
          <w:highlight w:val="green"/>
          <w:u w:val="single"/>
        </w:rPr>
        <w:t>we’re approaching</w:t>
      </w:r>
      <w:r w:rsidRPr="001468AA">
        <w:rPr>
          <w:rFonts w:eastAsia="Cambria"/>
          <w:b/>
          <w:iCs/>
          <w:u w:val="single"/>
        </w:rPr>
        <w:t xml:space="preserve"> is </w:t>
      </w:r>
      <w:r w:rsidRPr="006220F5">
        <w:rPr>
          <w:rFonts w:eastAsia="Cambria"/>
          <w:b/>
          <w:iCs/>
          <w:highlight w:val="green"/>
          <w:u w:val="single"/>
        </w:rPr>
        <w:t>a new Wild West period</w:t>
      </w:r>
      <w:r w:rsidRPr="001468AA">
        <w:rPr>
          <w:rFonts w:eastAsia="Cambria"/>
          <w:b/>
          <w:iCs/>
          <w:u w:val="single"/>
        </w:rPr>
        <w:t xml:space="preserve"> for humanity</w:t>
      </w:r>
      <w:r w:rsidRPr="001468AA">
        <w:rPr>
          <w:rFonts w:eastAsia="Cambria"/>
          <w:sz w:val="16"/>
        </w:rPr>
        <w:t xml:space="preserve">. A time when anyone ingenious or intrepid enough to get themselves into space should rightfully be rewarded with ownership and autocracy over the land masses they discover or forge. Especially since this time around there are no native inhabitants, or at least none that we humans can divine, to be displaced in the process. </w:t>
      </w:r>
      <w:r w:rsidRPr="001468AA">
        <w:rPr>
          <w:rFonts w:eastAsia="Cambria"/>
          <w:u w:val="single"/>
        </w:rPr>
        <w:t>Call it the classic expansionist approach to property allocation</w:t>
      </w:r>
      <w:r w:rsidRPr="001468AA">
        <w:rPr>
          <w:rFonts w:eastAsia="Cambria"/>
          <w:sz w:val="16"/>
        </w:rPr>
        <w:t xml:space="preserve">. Or as comedian Eddie Izzard once joked, </w:t>
      </w:r>
      <w:r w:rsidRPr="001468AA">
        <w:rPr>
          <w:rFonts w:eastAsia="Cambria"/>
          <w:u w:val="single"/>
        </w:rPr>
        <w:t xml:space="preserve">stealing countries with the cunning use of flags. If you can claim it and defend it, it becomes yours. The problem with this way of thinking is that the </w:t>
      </w:r>
      <w:r w:rsidRPr="001468AA">
        <w:rPr>
          <w:rFonts w:eastAsia="Cambria"/>
          <w:b/>
          <w:iCs/>
          <w:u w:val="single"/>
        </w:rPr>
        <w:t xml:space="preserve">Wild West is a poor analogy for space </w:t>
      </w:r>
      <w:r w:rsidRPr="001468AA">
        <w:rPr>
          <w:rFonts w:eastAsia="Cambria"/>
          <w:b/>
          <w:iCs/>
          <w:u w:val="single"/>
        </w:rPr>
        <w:lastRenderedPageBreak/>
        <w:t>exploration</w:t>
      </w:r>
      <w:r w:rsidRPr="001468AA">
        <w:rPr>
          <w:rFonts w:eastAsia="Cambria"/>
          <w:sz w:val="16"/>
        </w:rPr>
        <w:t xml:space="preserve">. </w:t>
      </w:r>
      <w:r w:rsidRPr="001468AA">
        <w:rPr>
          <w:rFonts w:eastAsia="Cambria"/>
          <w:u w:val="single"/>
        </w:rPr>
        <w:t xml:space="preserve">First there’s the access issue. </w:t>
      </w:r>
      <w:r w:rsidRPr="006220F5">
        <w:rPr>
          <w:rFonts w:eastAsia="Cambria"/>
          <w:highlight w:val="green"/>
          <w:u w:val="single"/>
        </w:rPr>
        <w:t>Getting to the New World</w:t>
      </w:r>
      <w:r w:rsidRPr="001468AA">
        <w:rPr>
          <w:rFonts w:eastAsia="Cambria"/>
          <w:u w:val="single"/>
        </w:rPr>
        <w:t xml:space="preserve"> may have been harsh and costly, but it </w:t>
      </w:r>
      <w:r w:rsidRPr="006220F5">
        <w:rPr>
          <w:rFonts w:eastAsia="Cambria"/>
          <w:highlight w:val="green"/>
          <w:u w:val="single"/>
        </w:rPr>
        <w:t>was</w:t>
      </w:r>
      <w:r w:rsidRPr="001468AA">
        <w:rPr>
          <w:rFonts w:eastAsia="Cambria"/>
          <w:u w:val="single"/>
        </w:rPr>
        <w:t xml:space="preserve"> still </w:t>
      </w:r>
      <w:r w:rsidRPr="006220F5">
        <w:rPr>
          <w:rFonts w:eastAsia="Cambria"/>
          <w:highlight w:val="green"/>
          <w:u w:val="single"/>
        </w:rPr>
        <w:t xml:space="preserve">exponentially easier </w:t>
      </w:r>
      <w:r w:rsidRPr="006220F5">
        <w:rPr>
          <w:rFonts w:eastAsia="Cambria"/>
          <w:b/>
          <w:iCs/>
          <w:highlight w:val="green"/>
          <w:u w:val="single"/>
        </w:rPr>
        <w:t>– and thus more equitable</w:t>
      </w:r>
      <w:r w:rsidRPr="006220F5">
        <w:rPr>
          <w:rFonts w:eastAsia="Cambria"/>
          <w:highlight w:val="green"/>
          <w:u w:val="single"/>
        </w:rPr>
        <w:t xml:space="preserve"> – than</w:t>
      </w:r>
      <w:r w:rsidRPr="001468AA">
        <w:rPr>
          <w:rFonts w:eastAsia="Cambria"/>
          <w:u w:val="single"/>
        </w:rPr>
        <w:t xml:space="preserve"> getting to </w:t>
      </w:r>
      <w:r w:rsidRPr="006220F5">
        <w:rPr>
          <w:rFonts w:eastAsia="Cambria"/>
          <w:highlight w:val="green"/>
          <w:u w:val="single"/>
        </w:rPr>
        <w:t>space</w:t>
      </w:r>
      <w:r w:rsidRPr="001468AA">
        <w:rPr>
          <w:rFonts w:eastAsia="Cambria"/>
          <w:sz w:val="16"/>
        </w:rPr>
        <w:t>. Second</w:t>
      </w:r>
      <w:r w:rsidRPr="00435D56">
        <w:rPr>
          <w:rFonts w:eastAsia="Cambria"/>
          <w:sz w:val="16"/>
          <w:highlight w:val="green"/>
        </w:rPr>
        <w:t xml:space="preserve">, </w:t>
      </w:r>
      <w:r w:rsidRPr="00435D56">
        <w:rPr>
          <w:rFonts w:eastAsia="Cambria"/>
          <w:u w:val="single"/>
        </w:rPr>
        <w:t>when the pilgrims set sail</w:t>
      </w:r>
      <w:r w:rsidRPr="001468AA">
        <w:rPr>
          <w:rFonts w:eastAsia="Cambria"/>
          <w:u w:val="single"/>
        </w:rPr>
        <w:t xml:space="preserve"> for America, </w:t>
      </w:r>
      <w:r w:rsidRPr="00435D56">
        <w:rPr>
          <w:rFonts w:eastAsia="Cambria"/>
          <w:u w:val="single"/>
        </w:rPr>
        <w:t>they never looked back</w:t>
      </w:r>
      <w:r w:rsidRPr="001468AA">
        <w:rPr>
          <w:rFonts w:eastAsia="Cambria"/>
          <w:u w:val="single"/>
        </w:rPr>
        <w:t>. Yes, they still depended on trade</w:t>
      </w:r>
      <w:r w:rsidRPr="001468AA">
        <w:rPr>
          <w:rFonts w:eastAsia="Cambria"/>
          <w:sz w:val="16"/>
        </w:rPr>
        <w:t xml:space="preserve">, but they did so on an equal footing with their trade partners because they had just as many valuable resources, if not more, to exchange. </w:t>
      </w:r>
      <w:r w:rsidRPr="001468AA">
        <w:rPr>
          <w:rFonts w:eastAsia="Cambria"/>
          <w:u w:val="single"/>
        </w:rPr>
        <w:t xml:space="preserve">The American war of independence was about shedding the yoke of the old land, which still desired to rule the colonies despite their self-sufficiency. The same clearly does not apply to the hostile territory of space. </w:t>
      </w:r>
      <w:r w:rsidRPr="006220F5">
        <w:rPr>
          <w:rFonts w:eastAsia="Cambria"/>
          <w:highlight w:val="green"/>
          <w:u w:val="single"/>
        </w:rPr>
        <w:t>The chance that any colonist</w:t>
      </w:r>
      <w:r w:rsidRPr="001468AA">
        <w:rPr>
          <w:rFonts w:eastAsia="Cambria"/>
          <w:u w:val="single"/>
        </w:rPr>
        <w:t xml:space="preserve"> on Mars, the Moon or an asteroid </w:t>
      </w:r>
      <w:r w:rsidRPr="006220F5">
        <w:rPr>
          <w:rFonts w:eastAsia="Cambria"/>
          <w:highlight w:val="green"/>
          <w:u w:val="single"/>
        </w:rPr>
        <w:t>will</w:t>
      </w:r>
      <w:r w:rsidRPr="001468AA">
        <w:rPr>
          <w:rFonts w:eastAsia="Cambria"/>
          <w:u w:val="single"/>
        </w:rPr>
        <w:t xml:space="preserve"> be self-sufficient enough to </w:t>
      </w:r>
      <w:r w:rsidRPr="006220F5">
        <w:rPr>
          <w:rFonts w:eastAsia="Cambria"/>
          <w:highlight w:val="green"/>
          <w:u w:val="single"/>
        </w:rPr>
        <w:t xml:space="preserve">break their dependence on Earth is </w:t>
      </w:r>
      <w:r w:rsidRPr="006220F5">
        <w:rPr>
          <w:rFonts w:eastAsia="Cambria"/>
          <w:b/>
          <w:iCs/>
          <w:highlight w:val="green"/>
          <w:u w:val="single"/>
        </w:rPr>
        <w:t>infinitesimally small</w:t>
      </w:r>
      <w:r w:rsidRPr="001468AA">
        <w:rPr>
          <w:rFonts w:eastAsia="Cambria"/>
          <w:b/>
          <w:iCs/>
          <w:u w:val="single"/>
        </w:rPr>
        <w:t>.</w:t>
      </w:r>
      <w:r w:rsidRPr="001468AA">
        <w:rPr>
          <w:rFonts w:eastAsia="Cambria"/>
          <w:sz w:val="16"/>
        </w:rPr>
        <w:t xml:space="preserve"> To </w:t>
      </w:r>
      <w:r w:rsidRPr="001468AA">
        <w:rPr>
          <w:rFonts w:eastAsia="Cambria"/>
          <w:u w:val="single"/>
        </w:rPr>
        <w:t xml:space="preserve">the contrary, </w:t>
      </w:r>
      <w:r w:rsidRPr="006220F5">
        <w:rPr>
          <w:rFonts w:eastAsia="Cambria"/>
          <w:highlight w:val="green"/>
          <w:u w:val="single"/>
        </w:rPr>
        <w:t xml:space="preserve">private missions are likely to remain </w:t>
      </w:r>
      <w:r w:rsidRPr="006220F5">
        <w:rPr>
          <w:rFonts w:eastAsia="Cambria"/>
          <w:b/>
          <w:iCs/>
          <w:highlight w:val="green"/>
          <w:u w:val="single"/>
        </w:rPr>
        <w:t>dependent on national jurisdictions</w:t>
      </w:r>
      <w:r w:rsidRPr="001468AA">
        <w:rPr>
          <w:rFonts w:eastAsia="Cambria"/>
          <w:u w:val="single"/>
        </w:rPr>
        <w:t xml:space="preserve"> for launches and life support for decades if not centuries. </w:t>
      </w:r>
      <w:r w:rsidRPr="006220F5">
        <w:rPr>
          <w:rFonts w:eastAsia="Cambria"/>
          <w:highlight w:val="green"/>
          <w:u w:val="single"/>
        </w:rPr>
        <w:t>Is it a risk</w:t>
      </w:r>
      <w:r w:rsidRPr="001468AA">
        <w:rPr>
          <w:rFonts w:eastAsia="Cambria"/>
          <w:u w:val="single"/>
        </w:rPr>
        <w:t xml:space="preserve">, then, </w:t>
      </w:r>
      <w:r w:rsidRPr="006220F5">
        <w:rPr>
          <w:rFonts w:eastAsia="Cambria"/>
          <w:highlight w:val="green"/>
          <w:u w:val="single"/>
        </w:rPr>
        <w:t>that nation-states will see this as an invitation to go empire-building in space instead? Unlikely</w:t>
      </w:r>
      <w:r w:rsidRPr="001468AA">
        <w:rPr>
          <w:rFonts w:eastAsia="Cambria"/>
          <w:u w:val="single"/>
        </w:rPr>
        <w:t>.</w:t>
      </w:r>
      <w:r w:rsidRPr="001468AA">
        <w:rPr>
          <w:rFonts w:eastAsia="Cambria"/>
          <w:sz w:val="16"/>
        </w:rPr>
        <w:t xml:space="preserve"> Article II of the UN Outer Space Treaty already sets out the parameters clearly: “Outer space, including the Moon and other celestial bodies, is not subject to national appropriation by claim of sovereignty, by means of use or occupation, or by any other means.” It is a treaty we should be thankful for, not least because it paved the way to a truly unprecedented era of international co-operation, resulting in, among other things, the International Space Station. If any sovereign state dared to break it, say by invading the Moon, they would, without a shadow of a doubt, find themselves testing the international community, and consequently the established nuclear power balance here on Earth. That means, for as long as a space colony depends on Earth-based ties, the incentive for a nation-state to abide by Earth-based rules remains. It’s game theory. </w:t>
      </w:r>
      <w:r w:rsidRPr="001468AA">
        <w:rPr>
          <w:rFonts w:eastAsia="Cambria"/>
          <w:u w:val="single"/>
        </w:rPr>
        <w:t>Unfortunately, the same cannot be said for private enterprise</w:t>
      </w:r>
      <w:r w:rsidRPr="001468AA">
        <w:rPr>
          <w:rFonts w:eastAsia="Cambria"/>
          <w:b/>
          <w:iCs/>
          <w:u w:val="single"/>
        </w:rPr>
        <w:t xml:space="preserve">. </w:t>
      </w:r>
      <w:r w:rsidRPr="006220F5">
        <w:rPr>
          <w:rFonts w:eastAsia="Cambria"/>
          <w:b/>
          <w:iCs/>
          <w:highlight w:val="green"/>
          <w:u w:val="single"/>
        </w:rPr>
        <w:t>A power-hungry space baron</w:t>
      </w:r>
      <w:r w:rsidRPr="006220F5">
        <w:rPr>
          <w:rFonts w:eastAsia="Cambria"/>
          <w:sz w:val="16"/>
          <w:highlight w:val="green"/>
        </w:rPr>
        <w:t xml:space="preserve"> </w:t>
      </w:r>
      <w:r w:rsidRPr="006220F5">
        <w:rPr>
          <w:rFonts w:eastAsia="Cambria"/>
          <w:highlight w:val="green"/>
          <w:u w:val="single"/>
        </w:rPr>
        <w:t>could</w:t>
      </w:r>
      <w:r w:rsidRPr="001468AA">
        <w:rPr>
          <w:rFonts w:eastAsia="Cambria"/>
          <w:u w:val="single"/>
        </w:rPr>
        <w:t xml:space="preserve"> feasibly </w:t>
      </w:r>
      <w:r w:rsidRPr="006220F5">
        <w:rPr>
          <w:rFonts w:eastAsia="Cambria"/>
          <w:highlight w:val="green"/>
          <w:u w:val="single"/>
        </w:rPr>
        <w:t>argue that the UN treaty does not apply</w:t>
      </w:r>
      <w:r w:rsidRPr="001468AA">
        <w:rPr>
          <w:rFonts w:eastAsia="Cambria"/>
          <w:u w:val="single"/>
        </w:rPr>
        <w:t xml:space="preserve"> to them </w:t>
      </w:r>
      <w:r w:rsidRPr="006220F5">
        <w:rPr>
          <w:rFonts w:eastAsia="Cambria"/>
          <w:highlight w:val="green"/>
          <w:u w:val="single"/>
        </w:rPr>
        <w:t>since they are not a sovereign state.</w:t>
      </w:r>
      <w:r w:rsidRPr="00435D56">
        <w:rPr>
          <w:rFonts w:eastAsia="Cambria"/>
          <w:u w:val="single"/>
        </w:rPr>
        <w:t xml:space="preserve"> Then</w:t>
      </w:r>
      <w:r w:rsidRPr="001468AA">
        <w:rPr>
          <w:rFonts w:eastAsia="Cambria"/>
          <w:u w:val="single"/>
        </w:rPr>
        <w:t xml:space="preserve"> there is also the caveat that </w:t>
      </w:r>
      <w:r w:rsidRPr="006220F5">
        <w:rPr>
          <w:rFonts w:eastAsia="Cambria"/>
          <w:highlight w:val="green"/>
          <w:u w:val="single"/>
        </w:rPr>
        <w:t xml:space="preserve">the treaty only refers to </w:t>
      </w:r>
      <w:r w:rsidRPr="006220F5">
        <w:rPr>
          <w:highlight w:val="green"/>
          <w:u w:val="single"/>
        </w:rPr>
        <w:t xml:space="preserve">celestial rather than man-made </w:t>
      </w:r>
      <w:r w:rsidRPr="00435D56">
        <w:rPr>
          <w:highlight w:val="green"/>
          <w:u w:val="single"/>
        </w:rPr>
        <w:t>bodies</w:t>
      </w:r>
      <w:r w:rsidRPr="00435D56">
        <w:rPr>
          <w:rFonts w:eastAsia="Cambria"/>
          <w:sz w:val="16"/>
          <w:highlight w:val="green"/>
        </w:rPr>
        <w:t>.</w:t>
      </w:r>
      <w:r w:rsidRPr="001468AA">
        <w:rPr>
          <w:rFonts w:eastAsia="Cambria"/>
          <w:sz w:val="16"/>
        </w:rPr>
        <w:t xml:space="preserve"> </w:t>
      </w:r>
      <w:r w:rsidRPr="001468AA">
        <w:rPr>
          <w:rFonts w:eastAsia="Cambria"/>
          <w:u w:val="single"/>
        </w:rPr>
        <w:t xml:space="preserve">This is what you could call the </w:t>
      </w:r>
      <w:r w:rsidRPr="001468AA">
        <w:rPr>
          <w:rFonts w:eastAsia="Cambria"/>
          <w:b/>
          <w:iCs/>
          <w:u w:val="single"/>
        </w:rPr>
        <w:t xml:space="preserve">dark side of space </w:t>
      </w:r>
      <w:proofErr w:type="spellStart"/>
      <w:r w:rsidRPr="001468AA">
        <w:rPr>
          <w:rFonts w:eastAsia="Cambria"/>
          <w:b/>
          <w:iCs/>
          <w:u w:val="single"/>
        </w:rPr>
        <w:t>commercialisation</w:t>
      </w:r>
      <w:proofErr w:type="spellEnd"/>
      <w:r w:rsidRPr="001468AA">
        <w:rPr>
          <w:rFonts w:eastAsia="Cambria"/>
          <w:sz w:val="16"/>
        </w:rPr>
        <w:t xml:space="preserve">. </w:t>
      </w:r>
      <w:r w:rsidRPr="001468AA">
        <w:rPr>
          <w:rFonts w:eastAsia="Cambria"/>
          <w:u w:val="single"/>
        </w:rPr>
        <w:t xml:space="preserve">The point at which open access to space creates a </w:t>
      </w:r>
      <w:r w:rsidRPr="001468AA">
        <w:rPr>
          <w:rFonts w:eastAsia="Cambria"/>
          <w:b/>
          <w:iCs/>
          <w:u w:val="single"/>
        </w:rPr>
        <w:t>Pandora’s box</w:t>
      </w:r>
      <w:r w:rsidRPr="001468AA">
        <w:rPr>
          <w:rFonts w:eastAsia="Cambria"/>
          <w:u w:val="single"/>
        </w:rPr>
        <w:t xml:space="preserve"> effect that in the name of competition </w:t>
      </w:r>
      <w:r w:rsidRPr="001468AA">
        <w:rPr>
          <w:rFonts w:eastAsia="Cambria"/>
          <w:b/>
          <w:iCs/>
          <w:u w:val="single"/>
        </w:rPr>
        <w:t>compromises space co-operation and disrupts the power balance</w:t>
      </w:r>
      <w:r w:rsidRPr="001468AA">
        <w:rPr>
          <w:rFonts w:eastAsia="Cambria"/>
          <w:u w:val="single"/>
        </w:rPr>
        <w:t xml:space="preserve"> we’ve achieved both in space and on Earth.</w:t>
      </w:r>
      <w:r w:rsidRPr="001468AA">
        <w:rPr>
          <w:rFonts w:eastAsia="Cambria"/>
          <w:sz w:val="16"/>
        </w:rPr>
        <w:t xml:space="preserve"> </w:t>
      </w:r>
      <w:r w:rsidRPr="001468AA">
        <w:rPr>
          <w:rFonts w:eastAsia="Cambria"/>
          <w:u w:val="single"/>
        </w:rPr>
        <w:t xml:space="preserve">The point when </w:t>
      </w:r>
      <w:r w:rsidRPr="006220F5">
        <w:rPr>
          <w:rFonts w:eastAsia="Cambria"/>
          <w:highlight w:val="green"/>
          <w:u w:val="single"/>
        </w:rPr>
        <w:t xml:space="preserve">a power-hungry billionaire could find a legal path to </w:t>
      </w:r>
      <w:r w:rsidRPr="006220F5">
        <w:rPr>
          <w:rFonts w:eastAsia="Cambria"/>
          <w:b/>
          <w:iCs/>
          <w:highlight w:val="green"/>
          <w:u w:val="single"/>
        </w:rPr>
        <w:t>building his own Death Star</w:t>
      </w:r>
      <w:r w:rsidRPr="001468AA">
        <w:rPr>
          <w:rFonts w:eastAsia="Cambria"/>
          <w:b/>
          <w:iCs/>
          <w:u w:val="single"/>
        </w:rPr>
        <w:t xml:space="preserve">. </w:t>
      </w:r>
      <w:r w:rsidRPr="001468AA">
        <w:rPr>
          <w:rFonts w:eastAsia="Cambria"/>
          <w:sz w:val="16"/>
        </w:rPr>
        <w:t xml:space="preserve">Elon </w:t>
      </w:r>
      <w:r w:rsidRPr="001468AA">
        <w:rPr>
          <w:rFonts w:eastAsia="Cambria"/>
          <w:u w:val="single"/>
        </w:rPr>
        <w:t>Musk’s testimony</w:t>
      </w:r>
      <w:r w:rsidRPr="001468AA">
        <w:rPr>
          <w:rFonts w:eastAsia="Cambria"/>
          <w:sz w:val="16"/>
        </w:rPr>
        <w:t xml:space="preserve"> to the Senate appropriations hearing on March 5 </w:t>
      </w:r>
      <w:r w:rsidRPr="001468AA">
        <w:rPr>
          <w:rFonts w:eastAsia="Cambria"/>
          <w:u w:val="single"/>
        </w:rPr>
        <w:t>speaks of the potential power play</w:t>
      </w:r>
      <w:r w:rsidRPr="001468AA">
        <w:rPr>
          <w:rFonts w:eastAsia="Cambria"/>
          <w:sz w:val="16"/>
        </w:rPr>
        <w:t xml:space="preserve"> in hand. </w:t>
      </w:r>
      <w:r w:rsidRPr="001468AA">
        <w:rPr>
          <w:rFonts w:eastAsia="Cambria"/>
          <w:u w:val="single"/>
        </w:rPr>
        <w:t>As he argued, US national security is being undermined by the country’s dependence on Russian parts and launches</w:t>
      </w:r>
      <w:r w:rsidRPr="001468AA">
        <w:rPr>
          <w:rFonts w:eastAsia="Cambria"/>
          <w:sz w:val="16"/>
        </w:rPr>
        <w:t xml:space="preserve">, especially </w:t>
      </w:r>
      <w:proofErr w:type="gramStart"/>
      <w:r w:rsidRPr="001468AA">
        <w:rPr>
          <w:rFonts w:eastAsia="Cambria"/>
          <w:sz w:val="16"/>
        </w:rPr>
        <w:t>in light of</w:t>
      </w:r>
      <w:proofErr w:type="gramEnd"/>
      <w:r w:rsidRPr="001468AA">
        <w:rPr>
          <w:rFonts w:eastAsia="Cambria"/>
          <w:sz w:val="16"/>
        </w:rPr>
        <w:t xml:space="preserve"> the latter’s de facto annexation of the Crimea region. It would be much better, says Musk, if the US transferred more of its business to private enterprises like SpaceX. To Musk, access to space should be treated the same way access to commodities is treated on Earth. </w:t>
      </w:r>
      <w:r w:rsidRPr="001468AA">
        <w:rPr>
          <w:rFonts w:eastAsia="Cambria"/>
          <w:u w:val="single"/>
        </w:rPr>
        <w:t xml:space="preserve">The only problem with this analogy is that private corporations competing for commodities still </w:t>
      </w:r>
      <w:proofErr w:type="gramStart"/>
      <w:r w:rsidRPr="001468AA">
        <w:rPr>
          <w:rFonts w:eastAsia="Cambria"/>
          <w:u w:val="single"/>
        </w:rPr>
        <w:t>have to</w:t>
      </w:r>
      <w:proofErr w:type="gramEnd"/>
      <w:r w:rsidRPr="001468AA">
        <w:rPr>
          <w:rFonts w:eastAsia="Cambria"/>
          <w:u w:val="single"/>
        </w:rPr>
        <w:t xml:space="preserve"> abide by national rules. </w:t>
      </w:r>
      <w:r w:rsidRPr="006220F5">
        <w:rPr>
          <w:rFonts w:eastAsia="Cambria"/>
          <w:highlight w:val="green"/>
          <w:u w:val="single"/>
        </w:rPr>
        <w:t>Commercial space enterprises</w:t>
      </w:r>
      <w:r w:rsidRPr="001468AA">
        <w:rPr>
          <w:rFonts w:eastAsia="Cambria"/>
          <w:u w:val="single"/>
        </w:rPr>
        <w:t xml:space="preserve">, it seems, </w:t>
      </w:r>
      <w:r w:rsidRPr="006220F5">
        <w:rPr>
          <w:rFonts w:eastAsia="Cambria"/>
          <w:highlight w:val="green"/>
          <w:u w:val="single"/>
        </w:rPr>
        <w:t>would prefer it if</w:t>
      </w:r>
      <w:r w:rsidRPr="001468AA">
        <w:rPr>
          <w:rFonts w:eastAsia="Cambria"/>
          <w:u w:val="single"/>
        </w:rPr>
        <w:t xml:space="preserve"> sovereign states </w:t>
      </w:r>
      <w:r w:rsidRPr="006220F5">
        <w:rPr>
          <w:rFonts w:eastAsia="Cambria"/>
          <w:b/>
          <w:iCs/>
          <w:highlight w:val="green"/>
          <w:u w:val="single"/>
        </w:rPr>
        <w:t>became dependent on private enterprise instead</w:t>
      </w:r>
      <w:r w:rsidRPr="001468AA">
        <w:rPr>
          <w:rFonts w:eastAsia="Cambria"/>
          <w:u w:val="single"/>
        </w:rPr>
        <w:t xml:space="preserve"> – the surest way of exposing Earth to the </w:t>
      </w:r>
      <w:r w:rsidRPr="001468AA">
        <w:rPr>
          <w:rFonts w:eastAsia="Cambria"/>
          <w:b/>
          <w:iCs/>
          <w:u w:val="single"/>
        </w:rPr>
        <w:t>risk of a megalomaniac that wants to rename Mars one day</w:t>
      </w:r>
      <w:r w:rsidRPr="001468AA">
        <w:rPr>
          <w:rFonts w:eastAsia="Cambria"/>
          <w:u w:val="single"/>
        </w:rPr>
        <w:t xml:space="preserve">. </w:t>
      </w:r>
    </w:p>
    <w:p w14:paraId="7048A7C9" w14:textId="77777777" w:rsidR="006425DF" w:rsidRPr="001468AA" w:rsidRDefault="006425DF" w:rsidP="006425DF">
      <w:pPr>
        <w:rPr>
          <w:rFonts w:eastAsia="Cambria"/>
          <w:u w:val="single"/>
        </w:rPr>
      </w:pPr>
    </w:p>
    <w:p w14:paraId="2E59CE1F" w14:textId="77777777" w:rsidR="006425DF" w:rsidRPr="001468AA" w:rsidRDefault="006425DF" w:rsidP="006425DF">
      <w:pPr>
        <w:keepNext/>
        <w:keepLines/>
        <w:spacing w:before="40" w:after="0"/>
        <w:outlineLvl w:val="3"/>
        <w:rPr>
          <w:rFonts w:eastAsia="MS Gothic"/>
          <w:b/>
          <w:iCs/>
          <w:sz w:val="26"/>
        </w:rPr>
      </w:pPr>
      <w:r w:rsidRPr="001468AA">
        <w:rPr>
          <w:rFonts w:eastAsia="MS Gothic"/>
          <w:b/>
          <w:iCs/>
          <w:sz w:val="26"/>
        </w:rPr>
        <w:t>Utopian space fantasies are precisely that, they will never happen. Their purpose is to distract the public from a new age of capital accumulation</w:t>
      </w:r>
    </w:p>
    <w:p w14:paraId="464537BB" w14:textId="77777777" w:rsidR="006425DF" w:rsidRPr="001468AA" w:rsidRDefault="006425DF" w:rsidP="006425DF">
      <w:pPr>
        <w:rPr>
          <w:rFonts w:eastAsia="Cambria"/>
          <w:b/>
          <w:bCs/>
          <w:sz w:val="26"/>
        </w:rPr>
      </w:pPr>
      <w:r w:rsidRPr="001468AA">
        <w:rPr>
          <w:rFonts w:eastAsia="Cambria"/>
          <w:b/>
          <w:bCs/>
          <w:sz w:val="26"/>
        </w:rPr>
        <w:t xml:space="preserve">Marx 21 </w:t>
      </w:r>
    </w:p>
    <w:p w14:paraId="6877CAD0" w14:textId="77777777" w:rsidR="006425DF" w:rsidRPr="001468AA" w:rsidRDefault="006425DF" w:rsidP="006425DF">
      <w:pPr>
        <w:rPr>
          <w:rFonts w:eastAsia="Cambria"/>
          <w:sz w:val="16"/>
        </w:rPr>
      </w:pPr>
      <w:r w:rsidRPr="001468AA">
        <w:rPr>
          <w:rFonts w:eastAsia="Cambria"/>
          <w:sz w:val="16"/>
        </w:rPr>
        <w:t xml:space="preserve">(Paris Marx is a socialist writer and host of the Tech Won't Save Us podcast. </w:t>
      </w:r>
      <w:hyperlink r:id="rId12" w:history="1">
        <w:r w:rsidRPr="001468AA">
          <w:rPr>
            <w:rFonts w:eastAsia="Cambria"/>
            <w:sz w:val="16"/>
          </w:rPr>
          <w:t>https://www.jacobinmag.com/2021/07/billionaires-space-richard-branson-jeff-bezos-elon-musk</w:t>
        </w:r>
      </w:hyperlink>
      <w:r w:rsidRPr="001468AA">
        <w:rPr>
          <w:rFonts w:eastAsia="Cambria"/>
          <w:sz w:val="16"/>
        </w:rPr>
        <w:t xml:space="preserve"> , 7-13)</w:t>
      </w:r>
    </w:p>
    <w:p w14:paraId="56AC6B26" w14:textId="77777777" w:rsidR="006425DF" w:rsidRPr="001468AA" w:rsidRDefault="006425DF" w:rsidP="006425DF">
      <w:pPr>
        <w:rPr>
          <w:rFonts w:eastAsia="Cambria"/>
          <w:u w:val="single"/>
        </w:rPr>
      </w:pPr>
      <w:r w:rsidRPr="001468AA">
        <w:rPr>
          <w:rFonts w:eastAsia="Cambria"/>
          <w:sz w:val="16"/>
        </w:rPr>
        <w:t xml:space="preserve">But </w:t>
      </w:r>
      <w:r w:rsidRPr="006220F5">
        <w:rPr>
          <w:rFonts w:eastAsia="Cambria"/>
          <w:highlight w:val="green"/>
          <w:u w:val="single"/>
        </w:rPr>
        <w:t>as</w:t>
      </w:r>
      <w:r w:rsidRPr="001468AA">
        <w:rPr>
          <w:rFonts w:eastAsia="Cambria"/>
          <w:sz w:val="16"/>
        </w:rPr>
        <w:t xml:space="preserve"> these </w:t>
      </w:r>
      <w:r w:rsidRPr="006220F5">
        <w:rPr>
          <w:rFonts w:eastAsia="Cambria"/>
          <w:highlight w:val="green"/>
          <w:u w:val="single"/>
        </w:rPr>
        <w:t>billionaires</w:t>
      </w:r>
      <w:r w:rsidRPr="001468AA">
        <w:rPr>
          <w:rFonts w:eastAsia="Cambria"/>
          <w:u w:val="single"/>
        </w:rPr>
        <w:t xml:space="preserve"> had their eyes </w:t>
      </w:r>
      <w:r w:rsidRPr="006220F5">
        <w:rPr>
          <w:rFonts w:eastAsia="Cambria"/>
          <w:highlight w:val="green"/>
          <w:u w:val="single"/>
        </w:rPr>
        <w:t>turned to the stars</w:t>
      </w:r>
      <w:r w:rsidRPr="001468AA">
        <w:rPr>
          <w:rFonts w:eastAsia="Cambria"/>
          <w:sz w:val="16"/>
        </w:rPr>
        <w:t xml:space="preserve"> and the media showered them with the headlines they craved, </w:t>
      </w:r>
      <w:r w:rsidRPr="001468AA">
        <w:rPr>
          <w:rFonts w:eastAsia="Cambria"/>
          <w:u w:val="single"/>
        </w:rPr>
        <w:t xml:space="preserve">the </w:t>
      </w:r>
      <w:r w:rsidRPr="006220F5">
        <w:rPr>
          <w:rFonts w:eastAsia="Cambria"/>
          <w:highlight w:val="green"/>
          <w:u w:val="single"/>
        </w:rPr>
        <w:t>evidence that the climate</w:t>
      </w:r>
      <w:r w:rsidRPr="001468AA">
        <w:rPr>
          <w:rFonts w:eastAsia="Cambria"/>
          <w:u w:val="single"/>
        </w:rPr>
        <w:t xml:space="preserve"> of our planet </w:t>
      </w:r>
      <w:r w:rsidRPr="006220F5">
        <w:rPr>
          <w:rFonts w:eastAsia="Cambria"/>
          <w:highlight w:val="green"/>
          <w:u w:val="single"/>
        </w:rPr>
        <w:t>is rapidly changing</w:t>
      </w:r>
      <w:r w:rsidRPr="001468AA">
        <w:rPr>
          <w:rFonts w:eastAsia="Cambria"/>
          <w:u w:val="single"/>
        </w:rPr>
        <w:t xml:space="preserve"> in a way that is hostile to life — both human and otherwise — </w:t>
      </w:r>
      <w:r w:rsidRPr="006220F5">
        <w:rPr>
          <w:rFonts w:eastAsia="Cambria"/>
          <w:b/>
          <w:iCs/>
          <w:highlight w:val="green"/>
          <w:u w:val="single"/>
        </w:rPr>
        <w:t>was escalating</w:t>
      </w:r>
      <w:r w:rsidRPr="001468AA">
        <w:rPr>
          <w:rFonts w:eastAsia="Cambria"/>
          <w:b/>
          <w:iCs/>
          <w:u w:val="single"/>
        </w:rPr>
        <w:t>.</w:t>
      </w:r>
      <w:r w:rsidRPr="001468AA">
        <w:rPr>
          <w:rFonts w:eastAsia="Cambria"/>
          <w:u w:val="single"/>
        </w:rPr>
        <w:t xml:space="preserve"> </w:t>
      </w:r>
      <w:r w:rsidRPr="001468AA">
        <w:rPr>
          <w:rFonts w:eastAsia="Cambria"/>
          <w:sz w:val="16"/>
        </w:rPr>
        <w:t xml:space="preserve">Near the end of June, Jacobabad, a city of 200,000 people in Pakistan, experienced “wet bulb” conditions where high humidity and scorching temperatures combine to reach a level where the human body can no longer cool itself down. Meanwhile, half a world away, on the West Coast of North America, a heat dome that was made much worse by climate change sent temperatures soaring so high that the town of Lytton, British Columbia, hit 49.6ºC, </w:t>
      </w:r>
      <w:r w:rsidRPr="001468AA">
        <w:rPr>
          <w:rFonts w:eastAsia="Cambria"/>
          <w:sz w:val="16"/>
        </w:rPr>
        <w:lastRenderedPageBreak/>
        <w:t xml:space="preserve">beating Canada’s previous temperature record by 4.6ºC, then burned to the ground when a wildfire tore through the town. </w:t>
      </w:r>
      <w:r w:rsidRPr="001468AA">
        <w:rPr>
          <w:rFonts w:eastAsia="Cambria"/>
          <w:u w:val="single"/>
        </w:rPr>
        <w:t>The contrast</w:t>
      </w:r>
      <w:r w:rsidRPr="001468AA">
        <w:rPr>
          <w:rFonts w:eastAsia="Cambria"/>
          <w:sz w:val="16"/>
        </w:rPr>
        <w:t xml:space="preserve"> between those stories </w:t>
      </w:r>
      <w:r w:rsidRPr="001468AA">
        <w:rPr>
          <w:rFonts w:eastAsia="Cambria"/>
          <w:u w:val="single"/>
        </w:rPr>
        <w:t>is striking. On one hand, billionaires are engaging in a dick-measuring contest to see who can exit the atmosphere first, while on the other, th</w:t>
      </w:r>
      <w:r w:rsidRPr="006220F5">
        <w:rPr>
          <w:rFonts w:eastAsia="Cambria"/>
          <w:highlight w:val="green"/>
          <w:u w:val="single"/>
        </w:rPr>
        <w:t>e billions</w:t>
      </w:r>
      <w:r w:rsidRPr="001468AA">
        <w:rPr>
          <w:rFonts w:eastAsia="Cambria"/>
          <w:u w:val="single"/>
        </w:rPr>
        <w:t xml:space="preserve"> of us </w:t>
      </w:r>
      <w:r w:rsidRPr="006220F5">
        <w:rPr>
          <w:rFonts w:eastAsia="Cambria"/>
          <w:highlight w:val="green"/>
          <w:u w:val="single"/>
        </w:rPr>
        <w:t>who will never make any such journey are</w:t>
      </w:r>
      <w:r w:rsidRPr="001468AA">
        <w:rPr>
          <w:rFonts w:eastAsia="Cambria"/>
          <w:u w:val="single"/>
        </w:rPr>
        <w:t xml:space="preserve"> increasing </w:t>
      </w:r>
      <w:r w:rsidRPr="006220F5">
        <w:rPr>
          <w:rFonts w:eastAsia="Cambria"/>
          <w:highlight w:val="green"/>
          <w:u w:val="single"/>
        </w:rPr>
        <w:t xml:space="preserve">dealing with </w:t>
      </w:r>
      <w:r w:rsidRPr="006220F5">
        <w:rPr>
          <w:rFonts w:eastAsia="Cambria"/>
          <w:b/>
          <w:iCs/>
          <w:highlight w:val="green"/>
          <w:u w:val="single"/>
        </w:rPr>
        <w:t>the consequences of capitalism</w:t>
      </w:r>
      <w:r w:rsidRPr="001468AA">
        <w:rPr>
          <w:rFonts w:eastAsia="Cambria"/>
          <w:b/>
          <w:iCs/>
          <w:u w:val="single"/>
        </w:rPr>
        <w:t>’s effects on the climate</w:t>
      </w:r>
      <w:r w:rsidRPr="001468AA">
        <w:rPr>
          <w:rFonts w:eastAsia="Cambria"/>
          <w:sz w:val="16"/>
        </w:rPr>
        <w:t xml:space="preserve"> — and the decades its most powerful adherents have spent stifling action to curb them. </w:t>
      </w:r>
      <w:r w:rsidRPr="001468AA">
        <w:rPr>
          <w:rFonts w:eastAsia="Cambria"/>
          <w:u w:val="single"/>
        </w:rPr>
        <w:t xml:space="preserve">At a moment </w:t>
      </w:r>
      <w:r w:rsidRPr="006220F5">
        <w:rPr>
          <w:rFonts w:eastAsia="Cambria"/>
          <w:highlight w:val="green"/>
          <w:u w:val="single"/>
        </w:rPr>
        <w:t>when we should be</w:t>
      </w:r>
      <w:r w:rsidRPr="001468AA">
        <w:rPr>
          <w:rFonts w:eastAsia="Cambria"/>
          <w:u w:val="single"/>
        </w:rPr>
        <w:t xml:space="preserve"> throwing </w:t>
      </w:r>
      <w:proofErr w:type="gramStart"/>
      <w:r w:rsidRPr="001468AA">
        <w:rPr>
          <w:rFonts w:eastAsia="Cambria"/>
          <w:u w:val="single"/>
        </w:rPr>
        <w:t>everything</w:t>
      </w:r>
      <w:proofErr w:type="gramEnd"/>
      <w:r w:rsidRPr="001468AA">
        <w:rPr>
          <w:rFonts w:eastAsia="Cambria"/>
          <w:u w:val="single"/>
        </w:rPr>
        <w:t xml:space="preserve"> we have into </w:t>
      </w:r>
      <w:r w:rsidRPr="006220F5">
        <w:rPr>
          <w:rFonts w:eastAsia="Cambria"/>
          <w:highlight w:val="green"/>
          <w:u w:val="single"/>
        </w:rPr>
        <w:t xml:space="preserve">ensuring the planet remains habitable, billionaires </w:t>
      </w:r>
      <w:r w:rsidRPr="001468AA">
        <w:rPr>
          <w:rFonts w:eastAsia="Cambria"/>
          <w:u w:val="single"/>
        </w:rPr>
        <w:t xml:space="preserve">are treating us to a spectacle to </w:t>
      </w:r>
      <w:r w:rsidRPr="006220F5">
        <w:rPr>
          <w:rFonts w:eastAsia="Cambria"/>
          <w:b/>
          <w:iCs/>
          <w:highlight w:val="green"/>
          <w:u w:val="single"/>
        </w:rPr>
        <w:t>distract us from their quest for continued</w:t>
      </w:r>
      <w:r w:rsidRPr="001468AA">
        <w:rPr>
          <w:rFonts w:eastAsia="Cambria"/>
          <w:b/>
          <w:iCs/>
          <w:u w:val="single"/>
        </w:rPr>
        <w:t xml:space="preserve"> capitalist </w:t>
      </w:r>
      <w:r w:rsidRPr="006220F5">
        <w:rPr>
          <w:rFonts w:eastAsia="Cambria"/>
          <w:b/>
          <w:iCs/>
          <w:highlight w:val="green"/>
          <w:u w:val="single"/>
        </w:rPr>
        <w:t>accumulation</w:t>
      </w:r>
      <w:r w:rsidRPr="001468AA">
        <w:rPr>
          <w:rFonts w:eastAsia="Cambria"/>
          <w:b/>
          <w:iCs/>
          <w:u w:val="single"/>
        </w:rPr>
        <w:t xml:space="preserve"> and the disastrous effects it is already having. </w:t>
      </w:r>
      <w:r w:rsidRPr="001468AA">
        <w:rPr>
          <w:rFonts w:eastAsia="Cambria"/>
          <w:sz w:val="16"/>
        </w:rPr>
        <w:t xml:space="preserve">The Spectacle of Billionaires in Space Last May, we were treated to a similar display of billionaire space ambition. </w:t>
      </w:r>
      <w:r w:rsidRPr="001468AA">
        <w:rPr>
          <w:rFonts w:eastAsia="Cambria"/>
          <w:u w:val="single"/>
        </w:rPr>
        <w:t>As people</w:t>
      </w:r>
      <w:r w:rsidRPr="001468AA">
        <w:rPr>
          <w:rFonts w:eastAsia="Cambria"/>
          <w:sz w:val="16"/>
        </w:rPr>
        <w:t xml:space="preserve"> across the United States </w:t>
      </w:r>
      <w:r w:rsidRPr="001468AA">
        <w:rPr>
          <w:rFonts w:eastAsia="Cambria"/>
          <w:u w:val="single"/>
        </w:rPr>
        <w:t>were marching</w:t>
      </w:r>
      <w:r w:rsidRPr="001468AA">
        <w:rPr>
          <w:rFonts w:eastAsia="Cambria"/>
          <w:sz w:val="16"/>
        </w:rPr>
        <w:t xml:space="preserve"> in the streets </w:t>
      </w:r>
      <w:r w:rsidRPr="006220F5">
        <w:rPr>
          <w:rFonts w:eastAsia="Cambria"/>
          <w:highlight w:val="green"/>
          <w:u w:val="single"/>
        </w:rPr>
        <w:t>after the murder of</w:t>
      </w:r>
      <w:r w:rsidRPr="001468AA">
        <w:rPr>
          <w:rFonts w:eastAsia="Cambria"/>
          <w:u w:val="single"/>
        </w:rPr>
        <w:t xml:space="preserve"> George </w:t>
      </w:r>
      <w:r w:rsidRPr="006220F5">
        <w:rPr>
          <w:rFonts w:eastAsia="Cambria"/>
          <w:highlight w:val="green"/>
          <w:u w:val="single"/>
        </w:rPr>
        <w:t>Floyd and</w:t>
      </w:r>
      <w:r w:rsidRPr="001468AA">
        <w:rPr>
          <w:rFonts w:eastAsia="Cambria"/>
          <w:u w:val="single"/>
        </w:rPr>
        <w:t xml:space="preserve"> the government was doing little to stop </w:t>
      </w:r>
      <w:r w:rsidRPr="006220F5">
        <w:rPr>
          <w:rFonts w:eastAsia="Cambria"/>
          <w:highlight w:val="green"/>
          <w:u w:val="single"/>
        </w:rPr>
        <w:t>COVID</w:t>
      </w:r>
      <w:r w:rsidRPr="001468AA">
        <w:rPr>
          <w:rFonts w:eastAsia="Cambria"/>
          <w:sz w:val="16"/>
        </w:rPr>
        <w:t xml:space="preserve">-19 from sweeping the country, Elon </w:t>
      </w:r>
      <w:r w:rsidRPr="006220F5">
        <w:rPr>
          <w:rFonts w:eastAsia="Cambria"/>
          <w:highlight w:val="green"/>
          <w:u w:val="single"/>
        </w:rPr>
        <w:t>Musk and</w:t>
      </w:r>
      <w:r w:rsidRPr="001468AA">
        <w:rPr>
          <w:rFonts w:eastAsia="Cambria"/>
          <w:sz w:val="16"/>
        </w:rPr>
        <w:t xml:space="preserve"> President Donald </w:t>
      </w:r>
      <w:r w:rsidRPr="006220F5">
        <w:rPr>
          <w:rFonts w:eastAsia="Cambria"/>
          <w:highlight w:val="green"/>
          <w:u w:val="single"/>
        </w:rPr>
        <w:t>Trump met</w:t>
      </w:r>
      <w:r w:rsidRPr="001468AA">
        <w:rPr>
          <w:rFonts w:eastAsia="Cambria"/>
          <w:sz w:val="16"/>
        </w:rPr>
        <w:t xml:space="preserve"> in Florida </w:t>
      </w:r>
      <w:r w:rsidRPr="006220F5">
        <w:rPr>
          <w:rFonts w:eastAsia="Cambria"/>
          <w:highlight w:val="green"/>
          <w:u w:val="single"/>
        </w:rPr>
        <w:t>to celebrate SpaceX’s</w:t>
      </w:r>
      <w:r w:rsidRPr="001468AA">
        <w:rPr>
          <w:rFonts w:eastAsia="Cambria"/>
          <w:u w:val="single"/>
        </w:rPr>
        <w:t xml:space="preserve"> </w:t>
      </w:r>
      <w:proofErr w:type="gramStart"/>
      <w:r w:rsidRPr="001468AA">
        <w:rPr>
          <w:rFonts w:eastAsia="Cambria"/>
          <w:u w:val="single"/>
        </w:rPr>
        <w:t>first time</w:t>
      </w:r>
      <w:proofErr w:type="gramEnd"/>
      <w:r w:rsidRPr="001468AA">
        <w:rPr>
          <w:rFonts w:eastAsia="Cambria"/>
          <w:u w:val="single"/>
        </w:rPr>
        <w:t xml:space="preserve"> </w:t>
      </w:r>
      <w:r w:rsidRPr="006220F5">
        <w:rPr>
          <w:rFonts w:eastAsia="Cambria"/>
          <w:highlight w:val="green"/>
          <w:u w:val="single"/>
        </w:rPr>
        <w:t>launch</w:t>
      </w:r>
      <w:r w:rsidRPr="001468AA">
        <w:rPr>
          <w:rFonts w:eastAsia="Cambria"/>
          <w:u w:val="single"/>
        </w:rPr>
        <w:t xml:space="preserve">ing astronauts to the International Space Station. As regular people were fighting for their lives, it felt like the </w:t>
      </w:r>
      <w:r w:rsidRPr="006220F5">
        <w:rPr>
          <w:rFonts w:eastAsia="Cambria"/>
          <w:highlight w:val="green"/>
          <w:u w:val="single"/>
        </w:rPr>
        <w:t xml:space="preserve">elite were living in </w:t>
      </w:r>
      <w:proofErr w:type="gramStart"/>
      <w:r w:rsidRPr="006220F5">
        <w:rPr>
          <w:rFonts w:eastAsia="Cambria"/>
          <w:highlight w:val="green"/>
          <w:u w:val="single"/>
        </w:rPr>
        <w:t xml:space="preserve">a </w:t>
      </w:r>
      <w:r w:rsidRPr="001468AA">
        <w:rPr>
          <w:rFonts w:eastAsia="Cambria"/>
          <w:u w:val="single"/>
        </w:rPr>
        <w:t xml:space="preserve">completely </w:t>
      </w:r>
      <w:r w:rsidRPr="006220F5">
        <w:rPr>
          <w:rFonts w:eastAsia="Cambria"/>
          <w:highlight w:val="green"/>
          <w:u w:val="single"/>
        </w:rPr>
        <w:t>separate</w:t>
      </w:r>
      <w:proofErr w:type="gramEnd"/>
      <w:r w:rsidRPr="006220F5">
        <w:rPr>
          <w:rFonts w:eastAsia="Cambria"/>
          <w:highlight w:val="green"/>
          <w:u w:val="single"/>
        </w:rPr>
        <w:t xml:space="preserve"> world</w:t>
      </w:r>
      <w:r w:rsidRPr="001468AA">
        <w:rPr>
          <w:rFonts w:eastAsia="Cambria"/>
          <w:u w:val="single"/>
        </w:rPr>
        <w:t xml:space="preserve"> and had no qualms about showing it. They didn’t have to make it to another planet. </w:t>
      </w:r>
      <w:r w:rsidRPr="001468AA">
        <w:rPr>
          <w:rFonts w:eastAsia="Cambria"/>
          <w:sz w:val="16"/>
        </w:rPr>
        <w:t xml:space="preserve">Over the past few years, as the billionaire space race has escalated, the public has become increasingly familiar with its grand visions for our future. SpaceX’s Elon </w:t>
      </w:r>
      <w:r w:rsidRPr="001468AA">
        <w:rPr>
          <w:rFonts w:eastAsia="Cambria"/>
          <w:u w:val="single"/>
        </w:rPr>
        <w:t>Musk wants us to colonize Mars</w:t>
      </w:r>
      <w:r w:rsidRPr="001468AA">
        <w:rPr>
          <w:rFonts w:eastAsia="Cambria"/>
          <w:sz w:val="16"/>
        </w:rPr>
        <w:t xml:space="preserve"> and claims the mission of his space company is to lay the infrastructure to do just that. He wants humanity to be a “multiplanetary” species, and he claims a Martian colony would be a backup plan in case Earth becomes uninhabitable. Meanwhile, </w:t>
      </w:r>
      <w:r w:rsidRPr="001468AA">
        <w:rPr>
          <w:rFonts w:eastAsia="Cambria"/>
          <w:u w:val="single"/>
        </w:rPr>
        <w:t>Bezos</w:t>
      </w:r>
      <w:r w:rsidRPr="001468AA">
        <w:rPr>
          <w:rFonts w:eastAsia="Cambria"/>
          <w:sz w:val="16"/>
        </w:rPr>
        <w:t xml:space="preserve"> doesn’t have much time for Mars colonization. Instead, he </w:t>
      </w:r>
      <w:r w:rsidRPr="001468AA">
        <w:rPr>
          <w:rFonts w:eastAsia="Cambria"/>
          <w:u w:val="single"/>
        </w:rPr>
        <w:t xml:space="preserve">believes </w:t>
      </w:r>
      <w:r w:rsidRPr="001468AA">
        <w:rPr>
          <w:rFonts w:eastAsia="Cambria"/>
          <w:sz w:val="16"/>
        </w:rPr>
        <w:t xml:space="preserve">we should build large structures in Earth’s orbit where the human population can grow to a trillion people without further harming the planet’s environment. As we live out our lives </w:t>
      </w:r>
      <w:r w:rsidRPr="001468AA">
        <w:rPr>
          <w:rFonts w:eastAsia="Cambria"/>
          <w:u w:val="single"/>
        </w:rPr>
        <w:t>in O’Neill cylinders</w:t>
      </w:r>
      <w:r w:rsidRPr="001468AA">
        <w:rPr>
          <w:rFonts w:eastAsia="Cambria"/>
          <w:sz w:val="16"/>
        </w:rPr>
        <w:t xml:space="preserve">, as they’re called, we’ll take occasional vacations down to the surface to experience the wonder of the world we once called home. </w:t>
      </w:r>
      <w:r w:rsidRPr="001468AA">
        <w:rPr>
          <w:rFonts w:eastAsia="Cambria"/>
          <w:b/>
          <w:iCs/>
          <w:u w:val="single"/>
        </w:rPr>
        <w:t>Neither of these futures are appealing if you look past the billionaires’ rosy pitch decks</w:t>
      </w:r>
      <w:r w:rsidRPr="001468AA">
        <w:rPr>
          <w:rFonts w:eastAsia="Cambria"/>
          <w:sz w:val="16"/>
        </w:rPr>
        <w:t xml:space="preserve">. </w:t>
      </w:r>
      <w:r w:rsidRPr="006220F5">
        <w:rPr>
          <w:rFonts w:eastAsia="Cambria"/>
          <w:highlight w:val="green"/>
          <w:u w:val="single"/>
        </w:rPr>
        <w:t>Life on Mars would be horrendous</w:t>
      </w:r>
      <w:r w:rsidRPr="001468AA">
        <w:rPr>
          <w:rFonts w:eastAsia="Cambria"/>
          <w:sz w:val="16"/>
        </w:rPr>
        <w:t xml:space="preserve"> for hundreds of years, at least, </w:t>
      </w:r>
      <w:r w:rsidRPr="006220F5">
        <w:rPr>
          <w:rFonts w:eastAsia="Cambria"/>
          <w:highlight w:val="green"/>
          <w:u w:val="single"/>
        </w:rPr>
        <w:t>and</w:t>
      </w:r>
      <w:r w:rsidRPr="001468AA">
        <w:rPr>
          <w:rFonts w:eastAsia="Cambria"/>
          <w:u w:val="single"/>
        </w:rPr>
        <w:t xml:space="preserve"> would likely </w:t>
      </w:r>
      <w:r w:rsidRPr="006220F5">
        <w:rPr>
          <w:rFonts w:eastAsia="Cambria"/>
          <w:highlight w:val="green"/>
          <w:u w:val="single"/>
        </w:rPr>
        <w:t>kill many</w:t>
      </w:r>
      <w:r w:rsidRPr="001468AA">
        <w:rPr>
          <w:rFonts w:eastAsia="Cambria"/>
          <w:u w:val="single"/>
        </w:rPr>
        <w:t xml:space="preserve"> of the people </w:t>
      </w:r>
      <w:r w:rsidRPr="006220F5">
        <w:rPr>
          <w:rFonts w:eastAsia="Cambria"/>
          <w:highlight w:val="green"/>
          <w:u w:val="single"/>
        </w:rPr>
        <w:t>who made the journey</w:t>
      </w:r>
      <w:r w:rsidRPr="001468AA">
        <w:rPr>
          <w:rFonts w:eastAsia="Cambria"/>
          <w:sz w:val="16"/>
        </w:rPr>
        <w:t xml:space="preserve">, while the </w:t>
      </w:r>
      <w:r w:rsidRPr="00435D56">
        <w:rPr>
          <w:rFonts w:eastAsia="Cambria"/>
          <w:highlight w:val="green"/>
          <w:u w:val="single"/>
        </w:rPr>
        <w:t>tech</w:t>
      </w:r>
      <w:r w:rsidRPr="00435D56">
        <w:rPr>
          <w:rFonts w:eastAsia="Cambria"/>
          <w:u w:val="single"/>
        </w:rPr>
        <w:t xml:space="preserve">nology </w:t>
      </w:r>
      <w:r w:rsidRPr="00435D56">
        <w:rPr>
          <w:rFonts w:eastAsia="Cambria"/>
          <w:highlight w:val="green"/>
          <w:u w:val="single"/>
        </w:rPr>
        <w:t>for</w:t>
      </w:r>
      <w:r w:rsidRPr="00435D56">
        <w:rPr>
          <w:rFonts w:eastAsia="Cambria"/>
          <w:u w:val="single"/>
        </w:rPr>
        <w:t xml:space="preserve"> </w:t>
      </w:r>
      <w:r w:rsidRPr="006220F5">
        <w:rPr>
          <w:rFonts w:eastAsia="Cambria"/>
          <w:highlight w:val="green"/>
          <w:u w:val="single"/>
        </w:rPr>
        <w:t>massive</w:t>
      </w:r>
      <w:r w:rsidRPr="001468AA">
        <w:rPr>
          <w:rFonts w:eastAsia="Cambria"/>
          <w:u w:val="single"/>
        </w:rPr>
        <w:t xml:space="preserve"> space </w:t>
      </w:r>
      <w:r w:rsidRPr="006220F5">
        <w:rPr>
          <w:rFonts w:eastAsia="Cambria"/>
          <w:highlight w:val="green"/>
          <w:u w:val="single"/>
        </w:rPr>
        <w:t>colonies doesn’t exist</w:t>
      </w:r>
      <w:r w:rsidRPr="001468AA">
        <w:rPr>
          <w:rFonts w:eastAsia="Cambria"/>
          <w:u w:val="single"/>
        </w:rPr>
        <w:t xml:space="preserve"> and similarly won’t be feasible for a long time</w:t>
      </w:r>
      <w:r w:rsidRPr="001468AA">
        <w:rPr>
          <w:rFonts w:eastAsia="Cambria"/>
          <w:sz w:val="16"/>
        </w:rPr>
        <w:t xml:space="preserve"> to come. So, </w:t>
      </w:r>
      <w:r w:rsidRPr="001468AA">
        <w:rPr>
          <w:rFonts w:eastAsia="Cambria"/>
          <w:b/>
          <w:iCs/>
          <w:u w:val="single"/>
        </w:rPr>
        <w:t>what’s the point of promoting these futures in the face of an unprecedented threat to our species here on Earth</w:t>
      </w:r>
      <w:r w:rsidRPr="001468AA">
        <w:rPr>
          <w:rFonts w:eastAsia="Cambria"/>
          <w:sz w:val="16"/>
        </w:rPr>
        <w:t xml:space="preserve">? </w:t>
      </w:r>
      <w:r w:rsidRPr="001468AA">
        <w:rPr>
          <w:rFonts w:eastAsia="Cambria"/>
          <w:u w:val="single"/>
        </w:rPr>
        <w:t xml:space="preserve">It’s to get the public on board for </w:t>
      </w:r>
      <w:r w:rsidRPr="001468AA">
        <w:rPr>
          <w:rFonts w:eastAsia="Cambria"/>
          <w:b/>
          <w:iCs/>
          <w:u w:val="single"/>
        </w:rPr>
        <w:t>a new phase of capitalist accumulation</w:t>
      </w:r>
      <w:r w:rsidRPr="001468AA">
        <w:rPr>
          <w:rFonts w:eastAsia="Cambria"/>
          <w:u w:val="single"/>
        </w:rPr>
        <w:t xml:space="preserve"> whose benefits will be reaped by those billionaires. </w:t>
      </w:r>
      <w:r w:rsidRPr="001468AA">
        <w:rPr>
          <w:rFonts w:eastAsia="Cambria"/>
          <w:sz w:val="16"/>
        </w:rPr>
        <w:t xml:space="preserve">To be clear, </w:t>
      </w:r>
      <w:r w:rsidRPr="001468AA">
        <w:rPr>
          <w:rFonts w:eastAsia="Cambria"/>
          <w:u w:val="single"/>
        </w:rPr>
        <w:t>that does not even mean anything as grand as asteroid mining</w:t>
      </w:r>
      <w:r w:rsidRPr="001468AA">
        <w:rPr>
          <w:rFonts w:eastAsia="Cambria"/>
          <w:sz w:val="16"/>
        </w:rPr>
        <w:t xml:space="preserve">. Rather, its form can be seen in the event last May: as Musk and even Trump continued to push the spectacle of Mars for the public, SpaceX was becoming not just a key player in a privatized space industry but also in enabling a military buildup through billions of dollars in government contracts. </w:t>
      </w:r>
      <w:r w:rsidRPr="001468AA">
        <w:rPr>
          <w:rFonts w:eastAsia="Cambria"/>
          <w:u w:val="single"/>
        </w:rPr>
        <w:t xml:space="preserve">The </w:t>
      </w:r>
      <w:r w:rsidRPr="006220F5">
        <w:rPr>
          <w:rFonts w:eastAsia="Cambria"/>
          <w:highlight w:val="green"/>
          <w:u w:val="single"/>
        </w:rPr>
        <w:t>grand visions</w:t>
      </w:r>
      <w:r w:rsidRPr="001468AA">
        <w:rPr>
          <w:rFonts w:eastAsia="Cambria"/>
          <w:u w:val="single"/>
        </w:rPr>
        <w:t xml:space="preserve">, rocket launches, </w:t>
      </w:r>
      <w:r w:rsidRPr="006220F5">
        <w:rPr>
          <w:rFonts w:eastAsia="Cambria"/>
          <w:highlight w:val="green"/>
          <w:u w:val="single"/>
        </w:rPr>
        <w:t>and spectacles</w:t>
      </w:r>
      <w:r w:rsidRPr="001468AA">
        <w:rPr>
          <w:rFonts w:eastAsia="Cambria"/>
          <w:u w:val="single"/>
        </w:rPr>
        <w:t xml:space="preserve"> of billionaires leaving the atmosphere </w:t>
      </w:r>
      <w:r w:rsidRPr="006220F5">
        <w:rPr>
          <w:rFonts w:eastAsia="Cambria"/>
          <w:highlight w:val="green"/>
          <w:u w:val="single"/>
        </w:rPr>
        <w:t>are</w:t>
      </w:r>
      <w:r w:rsidRPr="001468AA">
        <w:rPr>
          <w:rFonts w:eastAsia="Cambria"/>
          <w:u w:val="single"/>
        </w:rPr>
        <w:t xml:space="preserve"> all </w:t>
      </w:r>
      <w:r w:rsidRPr="006220F5">
        <w:rPr>
          <w:rFonts w:eastAsia="Cambria"/>
          <w:highlight w:val="green"/>
          <w:u w:val="single"/>
        </w:rPr>
        <w:t>cover for t</w:t>
      </w:r>
      <w:r w:rsidRPr="00435D56">
        <w:rPr>
          <w:rFonts w:eastAsia="Cambria"/>
          <w:u w:val="single"/>
        </w:rPr>
        <w:t xml:space="preserve">he </w:t>
      </w:r>
      <w:r w:rsidRPr="001468AA">
        <w:rPr>
          <w:rFonts w:eastAsia="Cambria"/>
          <w:u w:val="single"/>
        </w:rPr>
        <w:t xml:space="preserve">real </w:t>
      </w:r>
      <w:r w:rsidRPr="006220F5">
        <w:rPr>
          <w:rFonts w:eastAsia="Cambria"/>
          <w:highlight w:val="green"/>
          <w:u w:val="single"/>
        </w:rPr>
        <w:t xml:space="preserve">space </w:t>
      </w:r>
      <w:r w:rsidRPr="00435D56">
        <w:rPr>
          <w:rFonts w:eastAsia="Cambria"/>
          <w:highlight w:val="green"/>
          <w:u w:val="single"/>
        </w:rPr>
        <w:t>econ</w:t>
      </w:r>
      <w:r w:rsidRPr="00435D56">
        <w:rPr>
          <w:rFonts w:eastAsia="Cambria"/>
          <w:u w:val="single"/>
        </w:rPr>
        <w:t>omy.</w:t>
      </w:r>
    </w:p>
    <w:p w14:paraId="2F9765A0" w14:textId="77777777" w:rsidR="006425DF" w:rsidRPr="001468AA" w:rsidRDefault="006425DF" w:rsidP="006425DF"/>
    <w:p w14:paraId="5E227647" w14:textId="77777777" w:rsidR="006425DF" w:rsidRPr="001468AA" w:rsidRDefault="006425DF" w:rsidP="006425DF"/>
    <w:p w14:paraId="6B2062BF" w14:textId="77777777" w:rsidR="006425DF" w:rsidRPr="001468AA" w:rsidRDefault="006425DF" w:rsidP="006425DF">
      <w:pPr>
        <w:keepNext/>
        <w:keepLines/>
        <w:spacing w:before="40" w:after="0"/>
        <w:outlineLvl w:val="3"/>
        <w:rPr>
          <w:rFonts w:eastAsia="MS Gothic" w:cs="Times New Roman"/>
          <w:b/>
          <w:iCs/>
          <w:sz w:val="26"/>
        </w:rPr>
      </w:pPr>
      <w:r w:rsidRPr="001468AA">
        <w:rPr>
          <w:rFonts w:eastAsia="MS Gothic" w:cs="Times New Roman"/>
          <w:b/>
          <w:iCs/>
          <w:sz w:val="26"/>
        </w:rPr>
        <w:t>Capitalism is the root cause of warming</w:t>
      </w:r>
    </w:p>
    <w:p w14:paraId="54793B3D" w14:textId="77777777" w:rsidR="006425DF" w:rsidRPr="001468AA" w:rsidRDefault="006425DF" w:rsidP="006425DF">
      <w:pPr>
        <w:rPr>
          <w:rFonts w:eastAsia="Cambria"/>
          <w:sz w:val="26"/>
        </w:rPr>
      </w:pPr>
      <w:r w:rsidRPr="001468AA">
        <w:rPr>
          <w:rFonts w:eastAsia="Cambria"/>
          <w:b/>
          <w:bCs/>
          <w:sz w:val="26"/>
        </w:rPr>
        <w:t xml:space="preserve">Schutz 19 </w:t>
      </w:r>
      <w:r w:rsidRPr="001468AA">
        <w:rPr>
          <w:rFonts w:eastAsia="Cambria"/>
          <w:sz w:val="16"/>
          <w:szCs w:val="16"/>
        </w:rPr>
        <w:t>(Professor of Economics at Rollins College from 1987-2015, and author of Markets and Power: The Twentieth Century Command Economy and Inequality and Power: The Economics of Class, as well as articles in the Review of Radical Political Economics, the Forum for Social Economics, the Journal of Economic Issues, and the Encyclopedia of Political Economy. Eric A., “Planetary Eco-Collapse and Capitalism: A Contemporary Marxist Perspective,” Forum for Social Economics, Vol. 49, Issue 3, Taylor &amp; Francis Online) //</w:t>
      </w:r>
      <w:proofErr w:type="spellStart"/>
      <w:r w:rsidRPr="001468AA">
        <w:rPr>
          <w:rFonts w:eastAsia="Cambria"/>
          <w:sz w:val="16"/>
          <w:szCs w:val="16"/>
        </w:rPr>
        <w:t>gordon</w:t>
      </w:r>
      <w:proofErr w:type="spellEnd"/>
    </w:p>
    <w:p w14:paraId="49E264C2" w14:textId="77777777" w:rsidR="006425DF" w:rsidRPr="001468AA" w:rsidRDefault="006425DF" w:rsidP="006425DF">
      <w:pPr>
        <w:rPr>
          <w:rFonts w:eastAsia="Cambria"/>
          <w:sz w:val="14"/>
          <w:szCs w:val="16"/>
        </w:rPr>
      </w:pPr>
      <w:r w:rsidRPr="001468AA">
        <w:rPr>
          <w:rFonts w:eastAsia="Cambria"/>
          <w:sz w:val="14"/>
          <w:szCs w:val="16"/>
        </w:rPr>
        <w:t xml:space="preserve">Of course, anything like the revolution needed appears </w:t>
      </w:r>
      <w:proofErr w:type="gramStart"/>
      <w:r w:rsidRPr="001468AA">
        <w:rPr>
          <w:rFonts w:eastAsia="Cambria"/>
          <w:sz w:val="14"/>
          <w:szCs w:val="16"/>
        </w:rPr>
        <w:t>pretty unlikely</w:t>
      </w:r>
      <w:proofErr w:type="gramEnd"/>
      <w:r w:rsidRPr="001468AA">
        <w:rPr>
          <w:rFonts w:eastAsia="Cambria"/>
          <w:sz w:val="14"/>
          <w:szCs w:val="16"/>
        </w:rPr>
        <w:t xml:space="preserve"> from the vantage point of the present moment. Perhaps contrary to his reputation, Marx was sympathetic and hopeful of more peaceful and gradual approaches to achieving progress, but in this </w:t>
      </w:r>
      <w:proofErr w:type="gramStart"/>
      <w:r w:rsidRPr="001468AA">
        <w:rPr>
          <w:rFonts w:eastAsia="Cambria"/>
          <w:sz w:val="14"/>
          <w:szCs w:val="16"/>
        </w:rPr>
        <w:t>case</w:t>
      </w:r>
      <w:proofErr w:type="gramEnd"/>
      <w:r w:rsidRPr="001468AA">
        <w:rPr>
          <w:rFonts w:eastAsia="Cambria"/>
          <w:sz w:val="14"/>
          <w:szCs w:val="16"/>
        </w:rPr>
        <w:t xml:space="preserve"> he would probably be impatient, to say the least.</w:t>
      </w:r>
      <w:r w:rsidRPr="001468AA">
        <w:rPr>
          <w:rFonts w:eastAsia="Cambria"/>
          <w:sz w:val="14"/>
        </w:rPr>
        <w:t xml:space="preserve"> </w:t>
      </w:r>
      <w:r w:rsidRPr="001468AA">
        <w:rPr>
          <w:rFonts w:eastAsia="Cambria"/>
          <w:u w:val="single"/>
        </w:rPr>
        <w:t>A “</w:t>
      </w:r>
      <w:r w:rsidRPr="001468AA">
        <w:rPr>
          <w:rFonts w:eastAsia="Cambria"/>
          <w:b/>
          <w:bCs/>
          <w:u w:val="single"/>
        </w:rPr>
        <w:t>reformist” approach</w:t>
      </w:r>
      <w:r w:rsidRPr="001468AA">
        <w:rPr>
          <w:rFonts w:eastAsia="Cambria"/>
          <w:u w:val="single"/>
        </w:rPr>
        <w:t xml:space="preserve">, as is now being ostensibly attempted by most of the world’s nations </w:t>
      </w:r>
      <w:r w:rsidRPr="001468AA">
        <w:rPr>
          <w:rFonts w:eastAsia="Cambria"/>
          <w:sz w:val="14"/>
          <w:szCs w:val="16"/>
        </w:rPr>
        <w:t>today in, for example, the United Nations Framework Convention on Climate Change (the “Paris Agreement”),</w:t>
      </w:r>
      <w:r w:rsidRPr="001468AA">
        <w:rPr>
          <w:rFonts w:eastAsia="Cambria"/>
          <w:sz w:val="14"/>
        </w:rPr>
        <w:t xml:space="preserve"> </w:t>
      </w:r>
      <w:r w:rsidRPr="001468AA">
        <w:rPr>
          <w:rFonts w:eastAsia="Cambria"/>
          <w:u w:val="single"/>
        </w:rPr>
        <w:t>appears</w:t>
      </w:r>
      <w:r w:rsidRPr="001468AA">
        <w:rPr>
          <w:rFonts w:eastAsia="Cambria"/>
          <w:sz w:val="14"/>
        </w:rPr>
        <w:t xml:space="preserve"> </w:t>
      </w:r>
      <w:r w:rsidRPr="001468AA">
        <w:rPr>
          <w:rFonts w:eastAsia="Cambria"/>
          <w:sz w:val="14"/>
          <w:szCs w:val="16"/>
        </w:rPr>
        <w:t>not only</w:t>
      </w:r>
      <w:r w:rsidRPr="001468AA">
        <w:rPr>
          <w:rFonts w:eastAsia="Cambria"/>
          <w:sz w:val="14"/>
        </w:rPr>
        <w:t xml:space="preserve"> </w:t>
      </w:r>
      <w:r w:rsidRPr="001468AA">
        <w:rPr>
          <w:rFonts w:eastAsia="Cambria"/>
          <w:b/>
          <w:bCs/>
          <w:u w:val="single"/>
        </w:rPr>
        <w:t>ineffective</w:t>
      </w:r>
      <w:r w:rsidRPr="001468AA">
        <w:rPr>
          <w:rFonts w:eastAsia="Cambria"/>
          <w:sz w:val="14"/>
        </w:rPr>
        <w:t xml:space="preserve"> </w:t>
      </w:r>
      <w:r w:rsidRPr="001468AA">
        <w:rPr>
          <w:rFonts w:eastAsia="Cambria"/>
          <w:sz w:val="14"/>
          <w:szCs w:val="16"/>
        </w:rPr>
        <w:t xml:space="preserve">in getting major nations’ compliance (the U.S. is about to withdraw) but inadequate even in its intent. The Intergovernmental Panel on Climate Change’s most recent report [IPCC (2018)] suggests that holding global warming to even its current level would require that global </w:t>
      </w:r>
      <w:r w:rsidRPr="001468AA">
        <w:rPr>
          <w:rFonts w:eastAsia="Cambria"/>
          <w:sz w:val="14"/>
          <w:szCs w:val="16"/>
        </w:rPr>
        <w:lastRenderedPageBreak/>
        <w:t xml:space="preserve">greenhouse gas emissions be cut by half within 12 years and down to zero by 2050. </w:t>
      </w:r>
      <w:proofErr w:type="gramStart"/>
      <w:r w:rsidRPr="001468AA">
        <w:rPr>
          <w:rFonts w:eastAsia="Cambria"/>
          <w:sz w:val="14"/>
          <w:szCs w:val="16"/>
        </w:rPr>
        <w:t>In order to</w:t>
      </w:r>
      <w:proofErr w:type="gramEnd"/>
      <w:r w:rsidRPr="001468AA">
        <w:rPr>
          <w:rFonts w:eastAsia="Cambria"/>
          <w:sz w:val="14"/>
          <w:szCs w:val="16"/>
        </w:rPr>
        <w:t xml:space="preserve"> stay below the 2</w:t>
      </w:r>
      <w:r w:rsidRPr="001468AA">
        <w:rPr>
          <w:rFonts w:ascii="Times New Roman" w:eastAsia="Cambria" w:hAnsi="Times New Roman" w:cs="Times New Roman"/>
          <w:sz w:val="14"/>
          <w:szCs w:val="16"/>
        </w:rPr>
        <w:t> </w:t>
      </w:r>
      <w:r w:rsidRPr="001468AA">
        <w:rPr>
          <w:rFonts w:eastAsia="Cambria"/>
          <w:sz w:val="14"/>
          <w:szCs w:val="16"/>
        </w:rPr>
        <w:t xml:space="preserve">°C felt by the IPCC to be the limit short of total global catastrophe, emissions would need to be cut to zero within 75 years. In either case billions of tons of CO2 per year must also be removed from the atmosphere by means of technologies </w:t>
      </w:r>
      <w:proofErr w:type="gramStart"/>
      <w:r w:rsidRPr="001468AA">
        <w:rPr>
          <w:rFonts w:eastAsia="Cambria"/>
          <w:sz w:val="14"/>
          <w:szCs w:val="16"/>
        </w:rPr>
        <w:t>as yet</w:t>
      </w:r>
      <w:proofErr w:type="gramEnd"/>
      <w:r w:rsidRPr="001468AA">
        <w:rPr>
          <w:rFonts w:eastAsia="Cambria"/>
          <w:sz w:val="14"/>
          <w:szCs w:val="16"/>
        </w:rPr>
        <w:t xml:space="preserve"> undeveloped. The Paris Agreement’s aims seem lame at best.</w:t>
      </w:r>
      <w:r w:rsidRPr="001468AA">
        <w:rPr>
          <w:rFonts w:eastAsia="Cambria"/>
          <w:sz w:val="14"/>
        </w:rPr>
        <w:t xml:space="preserve"> </w:t>
      </w:r>
      <w:r w:rsidRPr="001468AA">
        <w:rPr>
          <w:rFonts w:eastAsia="Cambria"/>
          <w:u w:val="single"/>
        </w:rPr>
        <w:t xml:space="preserve">The march of </w:t>
      </w:r>
      <w:r w:rsidRPr="006220F5">
        <w:rPr>
          <w:rFonts w:eastAsia="Cambria"/>
          <w:highlight w:val="green"/>
          <w:u w:val="single"/>
        </w:rPr>
        <w:t>planetary eco-collapse</w:t>
      </w:r>
      <w:r w:rsidRPr="001468AA">
        <w:rPr>
          <w:rFonts w:eastAsia="Cambria"/>
          <w:u w:val="single"/>
        </w:rPr>
        <w:t xml:space="preserve"> and the </w:t>
      </w:r>
      <w:r w:rsidRPr="006220F5">
        <w:rPr>
          <w:rFonts w:eastAsia="Cambria"/>
          <w:highlight w:val="green"/>
          <w:u w:val="single"/>
        </w:rPr>
        <w:t xml:space="preserve">impending rise of worldwide social upheaval and worse </w:t>
      </w:r>
      <w:proofErr w:type="gramStart"/>
      <w:r w:rsidRPr="001468AA">
        <w:rPr>
          <w:rFonts w:eastAsia="Cambria"/>
          <w:u w:val="single"/>
        </w:rPr>
        <w:t>continue on</w:t>
      </w:r>
      <w:proofErr w:type="gramEnd"/>
      <w:r w:rsidRPr="001468AA">
        <w:rPr>
          <w:rFonts w:eastAsia="Cambria"/>
          <w:u w:val="single"/>
        </w:rPr>
        <w:t xml:space="preserve">. As the conclusion to this essay is being written, three record-breaking </w:t>
      </w:r>
      <w:r w:rsidRPr="006220F5">
        <w:rPr>
          <w:rFonts w:eastAsia="Cambria"/>
          <w:highlight w:val="green"/>
          <w:u w:val="single"/>
        </w:rPr>
        <w:t>tropical cyclones</w:t>
      </w:r>
      <w:r w:rsidRPr="001468AA">
        <w:rPr>
          <w:rFonts w:eastAsia="Cambria"/>
          <w:u w:val="single"/>
        </w:rPr>
        <w:t xml:space="preserve"> have just hit North America and Asia, </w:t>
      </w:r>
      <w:r w:rsidRPr="006220F5">
        <w:rPr>
          <w:rFonts w:eastAsia="Cambria"/>
          <w:highlight w:val="green"/>
          <w:u w:val="single"/>
        </w:rPr>
        <w:t>with</w:t>
      </w:r>
      <w:r w:rsidRPr="001468AA">
        <w:rPr>
          <w:rFonts w:eastAsia="Cambria"/>
          <w:u w:val="single"/>
        </w:rPr>
        <w:t xml:space="preserve"> serious losses of lives and </w:t>
      </w:r>
      <w:r w:rsidRPr="006220F5">
        <w:rPr>
          <w:rFonts w:eastAsia="Cambria"/>
          <w:highlight w:val="green"/>
          <w:u w:val="single"/>
        </w:rPr>
        <w:t>staggering damages</w:t>
      </w:r>
      <w:r w:rsidRPr="001468AA">
        <w:rPr>
          <w:rFonts w:eastAsia="Cambria"/>
          <w:sz w:val="14"/>
          <w:szCs w:val="16"/>
        </w:rPr>
        <w:t>—and scientists expect that increasing cyclone strength will continue with ocean waters warming</w:t>
      </w:r>
      <w:r w:rsidRPr="001468AA">
        <w:rPr>
          <w:rFonts w:eastAsia="Cambria"/>
          <w:u w:val="single"/>
        </w:rPr>
        <w:t xml:space="preserve">. Major </w:t>
      </w:r>
      <w:r w:rsidRPr="006220F5">
        <w:rPr>
          <w:rFonts w:eastAsia="Cambria"/>
          <w:highlight w:val="green"/>
          <w:u w:val="single"/>
        </w:rPr>
        <w:t>drought continues</w:t>
      </w:r>
      <w:r w:rsidRPr="001468AA">
        <w:rPr>
          <w:rFonts w:eastAsia="Cambria"/>
          <w:u w:val="single"/>
        </w:rPr>
        <w:t xml:space="preserve"> throughout the western U.S., but</w:t>
      </w:r>
      <w:r w:rsidRPr="006220F5">
        <w:rPr>
          <w:rFonts w:eastAsia="Cambria"/>
          <w:highlight w:val="green"/>
          <w:u w:val="single"/>
        </w:rPr>
        <w:t xml:space="preserve"> summer rainfall</w:t>
      </w:r>
      <w:r w:rsidRPr="001468AA">
        <w:rPr>
          <w:rFonts w:eastAsia="Cambria"/>
          <w:u w:val="single"/>
        </w:rPr>
        <w:t xml:space="preserve"> this year in the eastern U.S. has been up by as much as 200% above normal. Farmers in the U.S. </w:t>
      </w:r>
      <w:proofErr w:type="spellStart"/>
      <w:r w:rsidRPr="001468AA">
        <w:rPr>
          <w:rFonts w:eastAsia="Cambria"/>
          <w:u w:val="single"/>
        </w:rPr>
        <w:t>midwest</w:t>
      </w:r>
      <w:proofErr w:type="spellEnd"/>
      <w:r w:rsidRPr="001468AA">
        <w:rPr>
          <w:rFonts w:eastAsia="Cambria"/>
          <w:u w:val="single"/>
        </w:rPr>
        <w:t xml:space="preserve"> are now “terrified,” according to one news report, at the </w:t>
      </w:r>
      <w:proofErr w:type="gramStart"/>
      <w:r w:rsidRPr="001468AA">
        <w:rPr>
          <w:rFonts w:eastAsia="Cambria"/>
          <w:u w:val="single"/>
        </w:rPr>
        <w:t>near and long term</w:t>
      </w:r>
      <w:proofErr w:type="gramEnd"/>
      <w:r w:rsidRPr="001468AA">
        <w:rPr>
          <w:rFonts w:eastAsia="Cambria"/>
          <w:u w:val="single"/>
        </w:rPr>
        <w:t xml:space="preserve"> </w:t>
      </w:r>
      <w:r w:rsidRPr="006220F5">
        <w:rPr>
          <w:rFonts w:eastAsia="Cambria"/>
          <w:highlight w:val="green"/>
          <w:u w:val="single"/>
        </w:rPr>
        <w:t>prospects for soybeans, corn and livestock</w:t>
      </w:r>
      <w:r w:rsidRPr="001468AA">
        <w:rPr>
          <w:rFonts w:eastAsia="Cambria"/>
          <w:u w:val="single"/>
        </w:rPr>
        <w:t xml:space="preserve">.11 As </w:t>
      </w:r>
      <w:r w:rsidRPr="006220F5">
        <w:rPr>
          <w:rFonts w:eastAsia="Cambria"/>
          <w:b/>
          <w:bCs/>
          <w:highlight w:val="green"/>
          <w:u w:val="single"/>
        </w:rPr>
        <w:t xml:space="preserve">events </w:t>
      </w:r>
      <w:r w:rsidRPr="001468AA">
        <w:rPr>
          <w:rFonts w:eastAsia="Cambria"/>
          <w:b/>
          <w:bCs/>
          <w:u w:val="single"/>
        </w:rPr>
        <w:t>such as these</w:t>
      </w:r>
      <w:r w:rsidRPr="001468AA">
        <w:rPr>
          <w:rFonts w:eastAsia="Cambria"/>
          <w:u w:val="single"/>
        </w:rPr>
        <w:t xml:space="preserve"> all across the globe </w:t>
      </w:r>
      <w:r w:rsidRPr="006220F5">
        <w:rPr>
          <w:rFonts w:eastAsia="Cambria"/>
          <w:b/>
          <w:bCs/>
          <w:highlight w:val="green"/>
          <w:u w:val="single"/>
        </w:rPr>
        <w:t>make clearer</w:t>
      </w:r>
      <w:r w:rsidRPr="001468AA">
        <w:rPr>
          <w:rFonts w:eastAsia="Cambria"/>
          <w:u w:val="single"/>
        </w:rPr>
        <w:t xml:space="preserve"> the threat for people everywhere, so too is </w:t>
      </w:r>
      <w:r w:rsidRPr="006220F5">
        <w:rPr>
          <w:rFonts w:eastAsia="Cambria"/>
          <w:b/>
          <w:bCs/>
          <w:highlight w:val="green"/>
          <w:u w:val="single"/>
        </w:rPr>
        <w:t>the role of the world capitalist socio-economic system</w:t>
      </w:r>
      <w:r w:rsidRPr="001468AA">
        <w:rPr>
          <w:rFonts w:eastAsia="Cambria"/>
          <w:u w:val="single"/>
        </w:rPr>
        <w:t xml:space="preserve"> in all of this becoming clearer as well. </w:t>
      </w:r>
      <w:r w:rsidRPr="001468AA">
        <w:rPr>
          <w:rFonts w:eastAsia="Cambria"/>
          <w:sz w:val="14"/>
          <w:szCs w:val="16"/>
        </w:rPr>
        <w:t>Business-as-usual</w:t>
      </w:r>
      <w:r w:rsidRPr="001468AA">
        <w:rPr>
          <w:rFonts w:eastAsia="Cambria"/>
          <w:sz w:val="14"/>
        </w:rPr>
        <w:t xml:space="preserve"> </w:t>
      </w:r>
      <w:r w:rsidRPr="001468AA">
        <w:rPr>
          <w:rFonts w:eastAsia="Cambria"/>
          <w:u w:val="single"/>
        </w:rPr>
        <w:t>capitalism directs the flow of human development only in response to private monetary inducements manifest in markets</w:t>
      </w:r>
      <w:r w:rsidRPr="001468AA">
        <w:rPr>
          <w:rFonts w:eastAsia="Cambria"/>
          <w:sz w:val="14"/>
        </w:rPr>
        <w:t xml:space="preserve">. </w:t>
      </w:r>
      <w:r w:rsidRPr="001468AA">
        <w:rPr>
          <w:rFonts w:eastAsia="Cambria"/>
          <w:sz w:val="14"/>
          <w:szCs w:val="16"/>
        </w:rPr>
        <w:t>Such things as</w:t>
      </w:r>
      <w:r w:rsidRPr="001468AA">
        <w:rPr>
          <w:rFonts w:eastAsia="Cambria"/>
          <w:sz w:val="14"/>
        </w:rPr>
        <w:t xml:space="preserve"> </w:t>
      </w:r>
      <w:r w:rsidRPr="006220F5">
        <w:rPr>
          <w:rFonts w:eastAsia="Cambria"/>
          <w:b/>
          <w:bCs/>
          <w:highlight w:val="green"/>
          <w:u w:val="single"/>
        </w:rPr>
        <w:t>pollution and resource over-use</w:t>
      </w:r>
      <w:r w:rsidRPr="001468AA">
        <w:rPr>
          <w:rFonts w:eastAsia="Cambria"/>
          <w:sz w:val="14"/>
          <w:szCs w:val="16"/>
        </w:rPr>
        <w:t xml:space="preserve"> on the one hand, </w:t>
      </w:r>
      <w:r w:rsidRPr="006220F5">
        <w:rPr>
          <w:rFonts w:eastAsia="Cambria"/>
          <w:b/>
          <w:bCs/>
          <w:highlight w:val="green"/>
          <w:u w:val="single"/>
        </w:rPr>
        <w:t>or</w:t>
      </w:r>
      <w:r w:rsidRPr="001468AA">
        <w:rPr>
          <w:rFonts w:eastAsia="Cambria"/>
          <w:b/>
          <w:bCs/>
          <w:u w:val="single"/>
        </w:rPr>
        <w:t xml:space="preserve"> clean, </w:t>
      </w:r>
      <w:proofErr w:type="gramStart"/>
      <w:r w:rsidRPr="001468AA">
        <w:rPr>
          <w:rFonts w:eastAsia="Cambria"/>
          <w:b/>
          <w:bCs/>
          <w:u w:val="single"/>
        </w:rPr>
        <w:t>healthful</w:t>
      </w:r>
      <w:proofErr w:type="gramEnd"/>
      <w:r w:rsidRPr="001468AA">
        <w:rPr>
          <w:rFonts w:eastAsia="Cambria"/>
          <w:b/>
          <w:bCs/>
          <w:u w:val="single"/>
        </w:rPr>
        <w:t xml:space="preserve"> and ecologically </w:t>
      </w:r>
      <w:r w:rsidRPr="006220F5">
        <w:rPr>
          <w:rFonts w:eastAsia="Cambria"/>
          <w:b/>
          <w:bCs/>
          <w:highlight w:val="green"/>
          <w:u w:val="single"/>
        </w:rPr>
        <w:t>sustainable environments</w:t>
      </w:r>
      <w:r w:rsidRPr="001468AA">
        <w:rPr>
          <w:rFonts w:eastAsia="Cambria"/>
          <w:sz w:val="14"/>
        </w:rPr>
        <w:t xml:space="preserve"> </w:t>
      </w:r>
      <w:r w:rsidRPr="001468AA">
        <w:rPr>
          <w:rFonts w:eastAsia="Cambria"/>
          <w:sz w:val="14"/>
          <w:szCs w:val="16"/>
        </w:rPr>
        <w:t>on the other, simply</w:t>
      </w:r>
      <w:r w:rsidRPr="001468AA">
        <w:rPr>
          <w:rFonts w:eastAsia="Cambria"/>
          <w:sz w:val="14"/>
        </w:rPr>
        <w:t xml:space="preserve"> </w:t>
      </w:r>
      <w:r w:rsidRPr="006220F5">
        <w:rPr>
          <w:rFonts w:eastAsia="Cambria"/>
          <w:b/>
          <w:bCs/>
          <w:highlight w:val="green"/>
          <w:u w:val="single"/>
        </w:rPr>
        <w:t>do not</w:t>
      </w:r>
      <w:r w:rsidRPr="001468AA">
        <w:rPr>
          <w:rFonts w:eastAsia="Cambria"/>
          <w:u w:val="single"/>
        </w:rPr>
        <w:t xml:space="preserve"> generally </w:t>
      </w:r>
      <w:r w:rsidRPr="006220F5">
        <w:rPr>
          <w:rFonts w:eastAsia="Cambria"/>
          <w:b/>
          <w:bCs/>
          <w:highlight w:val="green"/>
          <w:u w:val="single"/>
        </w:rPr>
        <w:t xml:space="preserve">register in the capitalist accounting </w:t>
      </w:r>
      <w:r w:rsidRPr="001468AA">
        <w:rPr>
          <w:rFonts w:eastAsia="Cambria"/>
          <w:b/>
          <w:bCs/>
          <w:u w:val="single"/>
        </w:rPr>
        <w:t>of things</w:t>
      </w:r>
      <w:r w:rsidRPr="001468AA">
        <w:rPr>
          <w:rFonts w:eastAsia="Cambria"/>
          <w:u w:val="single"/>
        </w:rPr>
        <w:t xml:space="preserve">. The system is </w:t>
      </w:r>
      <w:r w:rsidRPr="006220F5">
        <w:rPr>
          <w:rFonts w:eastAsia="Cambria"/>
          <w:highlight w:val="green"/>
          <w:u w:val="single"/>
        </w:rPr>
        <w:t xml:space="preserve">based </w:t>
      </w:r>
      <w:r w:rsidRPr="001468AA">
        <w:rPr>
          <w:rFonts w:eastAsia="Cambria"/>
          <w:u w:val="single"/>
        </w:rPr>
        <w:t xml:space="preserve">primarily </w:t>
      </w:r>
      <w:r w:rsidRPr="006220F5">
        <w:rPr>
          <w:rFonts w:eastAsia="Cambria"/>
          <w:highlight w:val="green"/>
          <w:u w:val="single"/>
        </w:rPr>
        <w:t>on the interests of private owners</w:t>
      </w:r>
      <w:r w:rsidRPr="001468AA">
        <w:rPr>
          <w:rFonts w:eastAsia="Cambria"/>
          <w:u w:val="single"/>
        </w:rPr>
        <w:t xml:space="preserve"> (that is, capitalists), </w:t>
      </w:r>
      <w:r w:rsidRPr="006220F5">
        <w:rPr>
          <w:rFonts w:eastAsia="Cambria"/>
          <w:highlight w:val="green"/>
          <w:u w:val="single"/>
        </w:rPr>
        <w:t>not a broader public</w:t>
      </w:r>
      <w:r w:rsidRPr="001468AA">
        <w:rPr>
          <w:rFonts w:eastAsia="Cambria"/>
          <w:u w:val="single"/>
        </w:rPr>
        <w:t xml:space="preserve"> interest such as would be expressed in a fully democratic system—the electoral democracy of capitalist history does not well resist the power of money.</w:t>
      </w:r>
      <w:r w:rsidRPr="001468AA">
        <w:rPr>
          <w:rFonts w:eastAsia="Cambria"/>
          <w:sz w:val="14"/>
          <w:szCs w:val="16"/>
        </w:rPr>
        <w:t>12 Thus, for example,</w:t>
      </w:r>
      <w:r w:rsidRPr="001468AA">
        <w:rPr>
          <w:rFonts w:eastAsia="Cambria"/>
          <w:sz w:val="14"/>
        </w:rPr>
        <w:t xml:space="preserve"> </w:t>
      </w:r>
      <w:r w:rsidRPr="006220F5">
        <w:rPr>
          <w:rFonts w:eastAsia="Cambria"/>
          <w:b/>
          <w:bCs/>
          <w:highlight w:val="green"/>
          <w:u w:val="single"/>
        </w:rPr>
        <w:t>attempts to “internalize externalities”</w:t>
      </w:r>
      <w:r w:rsidRPr="001468AA">
        <w:rPr>
          <w:rFonts w:eastAsia="Cambria"/>
          <w:sz w:val="14"/>
        </w:rPr>
        <w:t xml:space="preserve"> </w:t>
      </w:r>
      <w:r w:rsidRPr="001468AA">
        <w:rPr>
          <w:rFonts w:eastAsia="Cambria"/>
          <w:sz w:val="14"/>
          <w:szCs w:val="16"/>
        </w:rPr>
        <w:t>(such as the full costs of atmospheric heat-trapping gases released from fossil fuel burning)</w:t>
      </w:r>
      <w:r w:rsidRPr="001468AA">
        <w:rPr>
          <w:rFonts w:eastAsia="Cambria"/>
          <w:sz w:val="14"/>
        </w:rPr>
        <w:t xml:space="preserve"> </w:t>
      </w:r>
      <w:r w:rsidRPr="006220F5">
        <w:rPr>
          <w:rFonts w:eastAsia="Cambria"/>
          <w:b/>
          <w:bCs/>
          <w:highlight w:val="green"/>
          <w:u w:val="single"/>
        </w:rPr>
        <w:t>seldom succeed</w:t>
      </w:r>
      <w:r w:rsidRPr="001468AA">
        <w:rPr>
          <w:rFonts w:eastAsia="Cambria"/>
          <w:u w:val="single"/>
        </w:rPr>
        <w:t xml:space="preserve"> very well </w:t>
      </w:r>
      <w:r w:rsidRPr="006220F5">
        <w:rPr>
          <w:rFonts w:eastAsia="Cambria"/>
          <w:highlight w:val="green"/>
          <w:u w:val="single"/>
        </w:rPr>
        <w:t xml:space="preserve">when </w:t>
      </w:r>
      <w:r w:rsidRPr="001468AA">
        <w:rPr>
          <w:rFonts w:eastAsia="Cambria"/>
          <w:b/>
          <w:bCs/>
          <w:u w:val="single"/>
        </w:rPr>
        <w:t xml:space="preserve">a major sector of </w:t>
      </w:r>
      <w:r w:rsidRPr="006220F5">
        <w:rPr>
          <w:rFonts w:eastAsia="Cambria"/>
          <w:b/>
          <w:bCs/>
          <w:highlight w:val="green"/>
          <w:u w:val="single"/>
        </w:rPr>
        <w:t>the capitalist class has</w:t>
      </w:r>
      <w:r w:rsidRPr="001468AA">
        <w:rPr>
          <w:rFonts w:eastAsia="Cambria"/>
          <w:b/>
          <w:bCs/>
          <w:u w:val="single"/>
        </w:rPr>
        <w:t xml:space="preserve"> a great </w:t>
      </w:r>
      <w:r w:rsidRPr="006220F5">
        <w:rPr>
          <w:rFonts w:eastAsia="Cambria"/>
          <w:b/>
          <w:bCs/>
          <w:highlight w:val="green"/>
          <w:u w:val="single"/>
        </w:rPr>
        <w:t>interest in the industries involved</w:t>
      </w:r>
      <w:r w:rsidRPr="001468AA">
        <w:rPr>
          <w:rFonts w:eastAsia="Cambria"/>
          <w:u w:val="single"/>
        </w:rPr>
        <w:t xml:space="preserve"> (e.g., in this case, oil, coal and gas producers, the auto industry, road-building, plastics, etc.).</w:t>
      </w:r>
      <w:r w:rsidRPr="001468AA">
        <w:rPr>
          <w:rFonts w:eastAsia="Cambria"/>
          <w:sz w:val="14"/>
          <w:szCs w:val="16"/>
        </w:rPr>
        <w:t xml:space="preserve"> Moreover, capitalism has a compulsive expansionism deep within its roots. Firms in both its competitive markets and in the more concentrated markets of its leading industries either expand, die, or get bought out, and utilize every means available—private and public—to accomplish survival and growth. </w:t>
      </w:r>
      <w:proofErr w:type="gramStart"/>
      <w:r w:rsidRPr="001468AA">
        <w:rPr>
          <w:rFonts w:eastAsia="Cambria"/>
          <w:sz w:val="14"/>
          <w:szCs w:val="16"/>
        </w:rPr>
        <w:t>Thus</w:t>
      </w:r>
      <w:proofErr w:type="gramEnd"/>
      <w:r w:rsidRPr="001468AA">
        <w:rPr>
          <w:rFonts w:eastAsia="Cambria"/>
          <w:sz w:val="14"/>
          <w:szCs w:val="16"/>
        </w:rPr>
        <w:t xml:space="preserve"> the system, now after two centuries of growth a worldwide system, knows no inherent limits to growth. This was apparent to Karl Marx, and later theorists following his tradition have stressed the critical importance of these insights for the human dilemma of planetary eco-collapse. </w:t>
      </w:r>
      <w:r w:rsidRPr="001468AA">
        <w:rPr>
          <w:rFonts w:eastAsia="Cambria"/>
          <w:u w:val="single"/>
        </w:rPr>
        <w:t xml:space="preserve">Contemporary </w:t>
      </w:r>
      <w:proofErr w:type="spellStart"/>
      <w:r w:rsidRPr="001468AA">
        <w:rPr>
          <w:rFonts w:eastAsia="Cambria"/>
          <w:u w:val="single"/>
        </w:rPr>
        <w:t>marxists</w:t>
      </w:r>
      <w:proofErr w:type="spellEnd"/>
      <w:r w:rsidRPr="001468AA">
        <w:rPr>
          <w:rFonts w:eastAsia="Cambria"/>
          <w:sz w:val="14"/>
        </w:rPr>
        <w:t xml:space="preserve">, </w:t>
      </w:r>
      <w:r w:rsidRPr="001468AA">
        <w:rPr>
          <w:rFonts w:eastAsia="Cambria"/>
          <w:sz w:val="14"/>
          <w:szCs w:val="16"/>
        </w:rPr>
        <w:t>having also witnessed firsthand the booming of an entire sector of the capitalist socio-economy devoted to the sales effort, have</w:t>
      </w:r>
      <w:r w:rsidRPr="001468AA">
        <w:rPr>
          <w:rFonts w:eastAsia="Cambria"/>
          <w:sz w:val="14"/>
        </w:rPr>
        <w:t xml:space="preserve"> </w:t>
      </w:r>
      <w:r w:rsidRPr="001468AA">
        <w:rPr>
          <w:rFonts w:eastAsia="Cambria"/>
          <w:u w:val="single"/>
        </w:rPr>
        <w:t>highlight</w:t>
      </w:r>
      <w:r w:rsidRPr="001468AA">
        <w:rPr>
          <w:rFonts w:eastAsia="Cambria"/>
          <w:sz w:val="14"/>
          <w:szCs w:val="16"/>
        </w:rPr>
        <w:t xml:space="preserve">ed as well </w:t>
      </w:r>
      <w:r w:rsidRPr="001468AA">
        <w:rPr>
          <w:rFonts w:eastAsia="Cambria"/>
          <w:u w:val="single"/>
        </w:rPr>
        <w:t xml:space="preserve">how the associated </w:t>
      </w:r>
      <w:r w:rsidRPr="006220F5">
        <w:rPr>
          <w:rFonts w:eastAsia="Cambria"/>
          <w:highlight w:val="green"/>
          <w:u w:val="single"/>
        </w:rPr>
        <w:t xml:space="preserve">commercial culture permeates all of capitalist society </w:t>
      </w:r>
      <w:r w:rsidRPr="001468AA">
        <w:rPr>
          <w:rFonts w:eastAsia="Cambria"/>
          <w:u w:val="single"/>
        </w:rPr>
        <w:t>and functions to stimulate a nearly unbounded consumerism in people</w:t>
      </w:r>
      <w:r w:rsidRPr="001468AA">
        <w:rPr>
          <w:rFonts w:eastAsia="Cambria"/>
          <w:sz w:val="14"/>
        </w:rPr>
        <w:t>.</w:t>
      </w:r>
      <w:r w:rsidRPr="001468AA">
        <w:rPr>
          <w:rFonts w:eastAsia="Cambria"/>
          <w:sz w:val="14"/>
          <w:szCs w:val="16"/>
        </w:rPr>
        <w:t xml:space="preserve"> Commercial culture is itself a primary alienating element in the life world of capitalism, as contemporary </w:t>
      </w:r>
      <w:proofErr w:type="spellStart"/>
      <w:r w:rsidRPr="001468AA">
        <w:rPr>
          <w:rFonts w:eastAsia="Cambria"/>
          <w:sz w:val="14"/>
          <w:szCs w:val="16"/>
        </w:rPr>
        <w:t>marxists</w:t>
      </w:r>
      <w:proofErr w:type="spellEnd"/>
      <w:r w:rsidRPr="001468AA">
        <w:rPr>
          <w:rFonts w:eastAsia="Cambria"/>
          <w:sz w:val="14"/>
          <w:szCs w:val="16"/>
        </w:rPr>
        <w:t xml:space="preserve"> have emphasized, and compounds the estrangement already built into the most basic owner–employee relationship of the capitalist firm and the capitalist society’s class structure</w:t>
      </w:r>
      <w:r w:rsidRPr="001468AA">
        <w:rPr>
          <w:rFonts w:eastAsia="Cambria"/>
          <w:sz w:val="14"/>
        </w:rPr>
        <w:t xml:space="preserve">. </w:t>
      </w:r>
      <w:r w:rsidRPr="001468AA">
        <w:rPr>
          <w:rFonts w:eastAsia="Cambria"/>
          <w:b/>
          <w:bCs/>
          <w:u w:val="single"/>
        </w:rPr>
        <w:t xml:space="preserve">Commercialized </w:t>
      </w:r>
      <w:r w:rsidRPr="006220F5">
        <w:rPr>
          <w:rFonts w:eastAsia="Cambria"/>
          <w:b/>
          <w:bCs/>
          <w:highlight w:val="green"/>
          <w:u w:val="single"/>
        </w:rPr>
        <w:t>consumerism thus becomes</w:t>
      </w:r>
      <w:r w:rsidRPr="001468AA">
        <w:rPr>
          <w:rFonts w:eastAsia="Cambria"/>
          <w:u w:val="single"/>
        </w:rPr>
        <w:t xml:space="preserve"> the substance of a true addiction: </w:t>
      </w:r>
      <w:r w:rsidRPr="006220F5">
        <w:rPr>
          <w:rFonts w:eastAsia="Cambria"/>
          <w:highlight w:val="green"/>
          <w:u w:val="single"/>
        </w:rPr>
        <w:t>a false “cure” for a deep life deprivation</w:t>
      </w:r>
      <w:r w:rsidRPr="001468AA">
        <w:rPr>
          <w:rFonts w:eastAsia="Cambria"/>
          <w:u w:val="single"/>
        </w:rPr>
        <w:t xml:space="preserve">, the source of the only “fulfillment” to be found in this system, it is now </w:t>
      </w:r>
      <w:r w:rsidRPr="001468AA">
        <w:rPr>
          <w:rFonts w:eastAsia="Cambria"/>
          <w:b/>
          <w:bCs/>
          <w:u w:val="single"/>
        </w:rPr>
        <w:t>the opium poppy that would deplete the very earth itself</w:t>
      </w:r>
      <w:r w:rsidRPr="001468AA">
        <w:rPr>
          <w:rFonts w:eastAsia="Cambria"/>
          <w:u w:val="single"/>
        </w:rPr>
        <w:t xml:space="preserve">. </w:t>
      </w:r>
      <w:r w:rsidRPr="001468AA">
        <w:rPr>
          <w:rFonts w:eastAsia="Cambria"/>
          <w:sz w:val="14"/>
          <w:szCs w:val="16"/>
        </w:rPr>
        <w:t xml:space="preserve">Lastly and perhaps most significantly among the critical insights of </w:t>
      </w:r>
      <w:proofErr w:type="spellStart"/>
      <w:r w:rsidRPr="001468AA">
        <w:rPr>
          <w:rFonts w:eastAsia="Cambria"/>
          <w:sz w:val="14"/>
          <w:szCs w:val="16"/>
        </w:rPr>
        <w:t>marxists</w:t>
      </w:r>
      <w:proofErr w:type="spellEnd"/>
      <w:r w:rsidRPr="001468AA">
        <w:rPr>
          <w:rFonts w:eastAsia="Cambria"/>
          <w:sz w:val="14"/>
          <w:szCs w:val="16"/>
        </w:rPr>
        <w:t xml:space="preserve"> on the present planetary dilemma</w:t>
      </w:r>
      <w:r w:rsidRPr="001468AA">
        <w:rPr>
          <w:rFonts w:eastAsia="Cambria"/>
          <w:sz w:val="14"/>
        </w:rPr>
        <w:t>,</w:t>
      </w:r>
      <w:r w:rsidRPr="001468AA">
        <w:rPr>
          <w:rFonts w:eastAsia="Cambria"/>
          <w:u w:val="single"/>
        </w:rPr>
        <w:t xml:space="preserve"> the capitalist system is a class system. The colossal social effort that will be required to avert the worst of the growing global eco-catastrophe is well appreciated by now</w:t>
      </w:r>
      <w:r w:rsidRPr="001468AA">
        <w:rPr>
          <w:rFonts w:eastAsia="Cambria"/>
          <w:sz w:val="14"/>
          <w:szCs w:val="16"/>
        </w:rPr>
        <w:t xml:space="preserve">—the cutting of fossil fuel use and of consumption by the world’s affluent, the massive investments in sustainable energy and environmental clean-up, including in technologies not even yet developed (e.g., CO2 removal and sequestration), the total reordering of daily life worldwide that will be implied, not to mention the mitigation of the suffering that is already certain to come with the developing environmental catastrophe itself. </w:t>
      </w:r>
      <w:r w:rsidRPr="001468AA">
        <w:rPr>
          <w:rFonts w:eastAsia="Cambria"/>
          <w:u w:val="single"/>
        </w:rPr>
        <w:t xml:space="preserve">But at the top of the capitalist system presides </w:t>
      </w:r>
      <w:r w:rsidRPr="006220F5">
        <w:rPr>
          <w:rFonts w:eastAsia="Cambria"/>
          <w:highlight w:val="green"/>
          <w:u w:val="single"/>
        </w:rPr>
        <w:t xml:space="preserve">a ruling elite not </w:t>
      </w:r>
      <w:proofErr w:type="gramStart"/>
      <w:r w:rsidRPr="001468AA">
        <w:rPr>
          <w:rFonts w:eastAsia="Cambria"/>
          <w:u w:val="single"/>
        </w:rPr>
        <w:t>really much</w:t>
      </w:r>
      <w:proofErr w:type="gramEnd"/>
      <w:r w:rsidRPr="001468AA">
        <w:rPr>
          <w:rFonts w:eastAsia="Cambria"/>
          <w:u w:val="single"/>
        </w:rPr>
        <w:t xml:space="preserve"> </w:t>
      </w:r>
      <w:r w:rsidRPr="006220F5">
        <w:rPr>
          <w:rFonts w:eastAsia="Cambria"/>
          <w:highlight w:val="green"/>
          <w:u w:val="single"/>
        </w:rPr>
        <w:t xml:space="preserve">concerned </w:t>
      </w:r>
      <w:r w:rsidRPr="001468AA">
        <w:rPr>
          <w:rFonts w:eastAsia="Cambria"/>
          <w:u w:val="single"/>
        </w:rPr>
        <w:t xml:space="preserve">with </w:t>
      </w:r>
      <w:r w:rsidRPr="006220F5">
        <w:rPr>
          <w:rFonts w:eastAsia="Cambria"/>
          <w:highlight w:val="green"/>
          <w:u w:val="single"/>
        </w:rPr>
        <w:t xml:space="preserve">nor responsible to the </w:t>
      </w:r>
      <w:r w:rsidRPr="001468AA">
        <w:rPr>
          <w:rFonts w:eastAsia="Cambria"/>
          <w:u w:val="single"/>
        </w:rPr>
        <w:t>rest of the</w:t>
      </w:r>
      <w:r w:rsidRPr="006220F5">
        <w:rPr>
          <w:rFonts w:eastAsia="Cambria"/>
          <w:highlight w:val="green"/>
          <w:u w:val="single"/>
        </w:rPr>
        <w:t xml:space="preserve"> people. </w:t>
      </w:r>
      <w:r w:rsidRPr="001468AA">
        <w:rPr>
          <w:rFonts w:eastAsia="Cambria"/>
          <w:b/>
          <w:bCs/>
          <w:u w:val="single"/>
        </w:rPr>
        <w:t xml:space="preserve">Their </w:t>
      </w:r>
      <w:r w:rsidRPr="006220F5">
        <w:rPr>
          <w:rFonts w:eastAsia="Cambria"/>
          <w:b/>
          <w:bCs/>
          <w:highlight w:val="green"/>
          <w:u w:val="single"/>
        </w:rPr>
        <w:t>monetary interests being the</w:t>
      </w:r>
      <w:r w:rsidRPr="001468AA">
        <w:rPr>
          <w:rFonts w:eastAsia="Cambria"/>
          <w:u w:val="single"/>
        </w:rPr>
        <w:t xml:space="preserve"> private </w:t>
      </w:r>
      <w:r w:rsidRPr="006220F5">
        <w:rPr>
          <w:rFonts w:eastAsia="Cambria"/>
          <w:b/>
          <w:bCs/>
          <w:highlight w:val="green"/>
          <w:u w:val="single"/>
        </w:rPr>
        <w:t>interests in which the system</w:t>
      </w:r>
      <w:r w:rsidRPr="006220F5">
        <w:rPr>
          <w:rFonts w:eastAsia="Cambria"/>
          <w:highlight w:val="green"/>
          <w:u w:val="single"/>
        </w:rPr>
        <w:t xml:space="preserve"> </w:t>
      </w:r>
      <w:r w:rsidRPr="001468AA">
        <w:rPr>
          <w:rFonts w:eastAsia="Cambria"/>
          <w:u w:val="single"/>
        </w:rPr>
        <w:t xml:space="preserve">mostly </w:t>
      </w:r>
      <w:r w:rsidRPr="006220F5">
        <w:rPr>
          <w:rFonts w:eastAsia="Cambria"/>
          <w:b/>
          <w:bCs/>
          <w:highlight w:val="green"/>
          <w:u w:val="single"/>
        </w:rPr>
        <w:t>operates</w:t>
      </w:r>
      <w:r w:rsidRPr="001468AA">
        <w:rPr>
          <w:rFonts w:eastAsia="Cambria"/>
          <w:u w:val="single"/>
        </w:rPr>
        <w:t xml:space="preserve">, their powers consisting of nothing less than the system’s powers, </w:t>
      </w:r>
      <w:r w:rsidRPr="00435D56">
        <w:rPr>
          <w:rFonts w:eastAsia="Cambria"/>
          <w:u w:val="single"/>
        </w:rPr>
        <w:t>their ideas</w:t>
      </w:r>
      <w:r w:rsidRPr="001468AA">
        <w:rPr>
          <w:rFonts w:eastAsia="Cambria"/>
          <w:u w:val="single"/>
        </w:rPr>
        <w:t xml:space="preserve"> and attitudes </w:t>
      </w:r>
      <w:r w:rsidRPr="00435D56">
        <w:rPr>
          <w:rFonts w:eastAsia="Cambria"/>
          <w:u w:val="single"/>
        </w:rPr>
        <w:t>being</w:t>
      </w:r>
      <w:r w:rsidRPr="001468AA">
        <w:rPr>
          <w:rFonts w:eastAsia="Cambria"/>
          <w:u w:val="single"/>
        </w:rPr>
        <w:t xml:space="preserve"> by and large </w:t>
      </w:r>
      <w:r w:rsidRPr="00435D56">
        <w:rPr>
          <w:rFonts w:eastAsia="Cambria"/>
          <w:u w:val="single"/>
        </w:rPr>
        <w:t>the ruling ideas</w:t>
      </w:r>
      <w:r w:rsidRPr="001468AA">
        <w:rPr>
          <w:rFonts w:eastAsia="Cambria"/>
          <w:u w:val="single"/>
        </w:rPr>
        <w:t xml:space="preserve"> and attitudes, and their </w:t>
      </w:r>
      <w:proofErr w:type="gramStart"/>
      <w:r w:rsidRPr="001468AA">
        <w:rPr>
          <w:rFonts w:eastAsia="Cambria"/>
          <w:u w:val="single"/>
        </w:rPr>
        <w:t>life-styles</w:t>
      </w:r>
      <w:proofErr w:type="gramEnd"/>
      <w:r w:rsidRPr="001468AA">
        <w:rPr>
          <w:rFonts w:eastAsia="Cambria"/>
          <w:u w:val="single"/>
        </w:rPr>
        <w:t xml:space="preserve"> being those to which most of the rest of the people aspire, they must be dealt with in order for real progress on this issue to occur.</w:t>
      </w:r>
      <w:r w:rsidRPr="001468AA">
        <w:rPr>
          <w:rFonts w:eastAsia="Cambria"/>
          <w:sz w:val="14"/>
        </w:rPr>
        <w:t xml:space="preserve"> </w:t>
      </w:r>
      <w:r w:rsidRPr="001468AA">
        <w:rPr>
          <w:rFonts w:eastAsia="Cambria"/>
          <w:sz w:val="14"/>
          <w:szCs w:val="16"/>
        </w:rPr>
        <w:t xml:space="preserve">As Karl Marx and Friedrich Engels put it, in words that certainly ring true </w:t>
      </w:r>
      <w:proofErr w:type="gramStart"/>
      <w:r w:rsidRPr="001468AA">
        <w:rPr>
          <w:rFonts w:eastAsia="Cambria"/>
          <w:sz w:val="14"/>
          <w:szCs w:val="16"/>
        </w:rPr>
        <w:t>a 170 years</w:t>
      </w:r>
      <w:proofErr w:type="gramEnd"/>
      <w:r w:rsidRPr="001468AA">
        <w:rPr>
          <w:rFonts w:eastAsia="Cambria"/>
          <w:sz w:val="14"/>
          <w:szCs w:val="16"/>
        </w:rPr>
        <w:t xml:space="preserve"> later, here it becomes evident, that the bourgeoisie is unfit any longer to be the ruling class in society, and to impose its conditions of existence upon society as an over-riding law. It is unfit to rule because it is incompetent to assure an existence to its [people]… Society can no longer live under this bourgeoisie, in other words, its existence is no longer compatible with society. (Marx &amp; Engels, 1848 in MER, 1978, p. 483.) </w:t>
      </w:r>
      <w:r w:rsidRPr="001468AA">
        <w:rPr>
          <w:rFonts w:eastAsia="Cambria"/>
          <w:b/>
          <w:bCs/>
          <w:u w:val="single"/>
        </w:rPr>
        <w:t>What is needed is</w:t>
      </w:r>
      <w:r w:rsidRPr="001468AA">
        <w:rPr>
          <w:rFonts w:eastAsia="Cambria"/>
          <w:u w:val="single"/>
        </w:rPr>
        <w:t xml:space="preserve"> what can only be called “</w:t>
      </w:r>
      <w:r w:rsidRPr="001468AA">
        <w:rPr>
          <w:rFonts w:eastAsia="Cambria"/>
          <w:b/>
          <w:bCs/>
          <w:u w:val="single"/>
        </w:rPr>
        <w:t xml:space="preserve">a </w:t>
      </w:r>
      <w:r w:rsidRPr="001468AA">
        <w:rPr>
          <w:rFonts w:eastAsia="Cambria"/>
          <w:b/>
          <w:bCs/>
          <w:u w:val="single"/>
        </w:rPr>
        <w:lastRenderedPageBreak/>
        <w:t>revolution.</w:t>
      </w:r>
      <w:r w:rsidRPr="001468AA">
        <w:rPr>
          <w:rFonts w:eastAsia="Cambria"/>
          <w:b/>
          <w:bCs/>
          <w:sz w:val="14"/>
        </w:rPr>
        <w:t>”</w:t>
      </w:r>
      <w:r w:rsidRPr="001468AA">
        <w:rPr>
          <w:rFonts w:eastAsia="Cambria"/>
          <w:sz w:val="14"/>
        </w:rPr>
        <w:t xml:space="preserve"> </w:t>
      </w:r>
      <w:r w:rsidRPr="001468AA">
        <w:rPr>
          <w:rFonts w:eastAsia="Cambria"/>
          <w:sz w:val="14"/>
          <w:szCs w:val="16"/>
        </w:rPr>
        <w:t>Whether that revolution, if there be one, entails great tumult and spectacle, or more hopefully proceeds more gradually and equably through the impending planetary upheaval, Marx’s thinking not only will endure but may well resound loudly as among the guiding ideas of the coming struggles.</w:t>
      </w:r>
    </w:p>
    <w:p w14:paraId="0D4038E7" w14:textId="77777777" w:rsidR="006425DF" w:rsidRPr="001468AA" w:rsidRDefault="006425DF" w:rsidP="006425DF">
      <w:pPr>
        <w:rPr>
          <w:rFonts w:eastAsia="Cambria"/>
        </w:rPr>
      </w:pPr>
    </w:p>
    <w:p w14:paraId="73D3A1E6" w14:textId="77777777" w:rsidR="006425DF" w:rsidRDefault="006425DF" w:rsidP="006425DF">
      <w:pPr>
        <w:pStyle w:val="Heading4"/>
      </w:pPr>
      <w:r w:rsidRPr="00EC5826">
        <w:t>Capitalism causes extinction through e</w:t>
      </w:r>
      <w:r>
        <w:t xml:space="preserve">nvironmental degradation. Rejecting market fundamentalism is crucial to avoid total expenditure of finite resources </w:t>
      </w:r>
    </w:p>
    <w:p w14:paraId="18F6E64C" w14:textId="77777777" w:rsidR="006425DF" w:rsidRPr="00DF5034" w:rsidRDefault="006425DF" w:rsidP="006425DF">
      <w:pPr>
        <w:rPr>
          <w:rStyle w:val="Style13ptBold"/>
          <w:lang w:val="de-DE"/>
        </w:rPr>
      </w:pPr>
      <w:proofErr w:type="spellStart"/>
      <w:r w:rsidRPr="00DF5034">
        <w:rPr>
          <w:rStyle w:val="Style13ptBold"/>
          <w:lang w:val="de-DE"/>
        </w:rPr>
        <w:t>Monbiot</w:t>
      </w:r>
      <w:proofErr w:type="spellEnd"/>
      <w:r w:rsidRPr="00DF5034">
        <w:rPr>
          <w:rStyle w:val="Style13ptBold"/>
          <w:lang w:val="de-DE"/>
        </w:rPr>
        <w:t xml:space="preserve"> 10-30-21</w:t>
      </w:r>
    </w:p>
    <w:p w14:paraId="52EDC142" w14:textId="77777777" w:rsidR="006425DF" w:rsidRPr="00DF5034" w:rsidRDefault="006425DF" w:rsidP="006425DF">
      <w:pPr>
        <w:rPr>
          <w:sz w:val="16"/>
          <w:lang w:val="de-DE"/>
        </w:rPr>
      </w:pPr>
      <w:r w:rsidRPr="00DF5034">
        <w:rPr>
          <w:sz w:val="16"/>
          <w:lang w:val="de-DE"/>
        </w:rPr>
        <w:t xml:space="preserve">(George, MA </w:t>
      </w:r>
      <w:proofErr w:type="spellStart"/>
      <w:r w:rsidRPr="00DF5034">
        <w:rPr>
          <w:sz w:val="16"/>
          <w:lang w:val="de-DE"/>
        </w:rPr>
        <w:t>Zoology</w:t>
      </w:r>
      <w:proofErr w:type="spellEnd"/>
      <w:r w:rsidRPr="00DF5034">
        <w:rPr>
          <w:sz w:val="16"/>
          <w:lang w:val="de-DE"/>
        </w:rPr>
        <w:t xml:space="preserve"> https://www.theguardian.com/environment/2021/oct/30/capitalism-is-killing-the-planet-its-time-to-stop-buying-into-our-own-destruction)</w:t>
      </w:r>
    </w:p>
    <w:p w14:paraId="061BDE0B" w14:textId="77777777" w:rsidR="006425DF" w:rsidRPr="00B70F79" w:rsidRDefault="006425DF" w:rsidP="006425DF">
      <w:pPr>
        <w:rPr>
          <w:sz w:val="16"/>
        </w:rPr>
      </w:pPr>
      <w:r w:rsidRPr="004D3875">
        <w:rPr>
          <w:rStyle w:val="StyleUnderline"/>
        </w:rPr>
        <w:t>There is a myth</w:t>
      </w:r>
      <w:r w:rsidRPr="00EC5826">
        <w:rPr>
          <w:sz w:val="16"/>
        </w:rPr>
        <w:t xml:space="preserve"> about </w:t>
      </w:r>
      <w:r w:rsidRPr="00ED5156">
        <w:rPr>
          <w:rStyle w:val="StyleUnderline"/>
        </w:rPr>
        <w:t>human beings</w:t>
      </w:r>
      <w:r w:rsidRPr="00ED5156">
        <w:rPr>
          <w:sz w:val="16"/>
        </w:rPr>
        <w:t xml:space="preserve"> that withstands all evidence. It’s that we always </w:t>
      </w:r>
      <w:r w:rsidRPr="00ED5156">
        <w:rPr>
          <w:rStyle w:val="StyleUnderline"/>
        </w:rPr>
        <w:t xml:space="preserve">put </w:t>
      </w:r>
      <w:r w:rsidRPr="00ED5156">
        <w:rPr>
          <w:sz w:val="16"/>
        </w:rPr>
        <w:t xml:space="preserve">our </w:t>
      </w:r>
      <w:r w:rsidRPr="00ED5156">
        <w:rPr>
          <w:rStyle w:val="StyleUnderline"/>
        </w:rPr>
        <w:t>survival first</w:t>
      </w:r>
      <w:r w:rsidRPr="00ED5156">
        <w:rPr>
          <w:sz w:val="16"/>
        </w:rPr>
        <w:t xml:space="preserve">. This is true of other species. When confronted by an impending threat, such as winter, they invest great resources into avoiding or withstanding it: migrating or hibernating, for example. Humans are a different matter. </w:t>
      </w:r>
      <w:r w:rsidRPr="00ED5156">
        <w:rPr>
          <w:rStyle w:val="StyleUnderline"/>
        </w:rPr>
        <w:t xml:space="preserve">When faced with an impending or chronic threat, such as climate or ecological breakdown, we seem to go out of our way to </w:t>
      </w:r>
      <w:r w:rsidRPr="00ED5156">
        <w:rPr>
          <w:rStyle w:val="Emphasis"/>
        </w:rPr>
        <w:t>compromise our survival.</w:t>
      </w:r>
      <w:r w:rsidRPr="00ED5156">
        <w:rPr>
          <w:sz w:val="16"/>
        </w:rPr>
        <w:t xml:space="preserve"> We </w:t>
      </w:r>
      <w:r w:rsidRPr="00ED5156">
        <w:rPr>
          <w:rStyle w:val="StyleUnderline"/>
        </w:rPr>
        <w:t>convince ourselves that it’s not so serious, or even that it isn’t happening</w:t>
      </w:r>
      <w:r w:rsidRPr="00EC5826">
        <w:rPr>
          <w:sz w:val="16"/>
        </w:rPr>
        <w:t xml:space="preserve">. We double down on destruction, swapping our ordinary cars for SUVs, jetting to </w:t>
      </w:r>
      <w:proofErr w:type="spellStart"/>
      <w:r w:rsidRPr="00EC5826">
        <w:rPr>
          <w:sz w:val="16"/>
        </w:rPr>
        <w:t>Oblivia</w:t>
      </w:r>
      <w:proofErr w:type="spellEnd"/>
      <w:r w:rsidRPr="00EC5826">
        <w:rPr>
          <w:sz w:val="16"/>
        </w:rPr>
        <w:t xml:space="preserve"> on a long-haul flight, burning it all up in a final frenzy. In the back of our minds, there’s a voice whispering, “If it were really so serious, someone would stop us.” If we attend to these issues at all, we do so in ways that are petty, tokenistic, comically ill-matched to the scale of our predicament. It is impossible to discern, in our response to what we know, the primacy of our survival instinct. Here is what we know. We know that </w:t>
      </w:r>
      <w:r w:rsidRPr="004D3875">
        <w:rPr>
          <w:rStyle w:val="Emphasis"/>
        </w:rPr>
        <w:t xml:space="preserve">our lives are entirely dependent on </w:t>
      </w:r>
      <w:r w:rsidRPr="006220F5">
        <w:rPr>
          <w:rStyle w:val="Emphasis"/>
          <w:highlight w:val="green"/>
        </w:rPr>
        <w:t>complex</w:t>
      </w:r>
      <w:r w:rsidRPr="004D3875">
        <w:rPr>
          <w:rStyle w:val="Emphasis"/>
        </w:rPr>
        <w:t xml:space="preserve"> </w:t>
      </w:r>
      <w:r w:rsidRPr="006220F5">
        <w:rPr>
          <w:rStyle w:val="Emphasis"/>
          <w:highlight w:val="green"/>
        </w:rPr>
        <w:t>natural systems</w:t>
      </w:r>
      <w:r w:rsidRPr="00ED3F42">
        <w:rPr>
          <w:sz w:val="16"/>
        </w:rPr>
        <w:t xml:space="preserve">: the atmosphere, ocean currents, the soil, the planet’s webs of life. People who study complex systems have discovered that they behave in consistent ways. It doesn’t matter whether the system is a banking network, a nation state, a </w:t>
      </w:r>
      <w:proofErr w:type="gramStart"/>
      <w:r w:rsidRPr="00ED3F42">
        <w:rPr>
          <w:sz w:val="16"/>
        </w:rPr>
        <w:t>rainforest</w:t>
      </w:r>
      <w:proofErr w:type="gramEnd"/>
      <w:r w:rsidRPr="00ED3F42">
        <w:rPr>
          <w:sz w:val="16"/>
        </w:rPr>
        <w:t xml:space="preserve"> or an Antarctic ice shelf; its </w:t>
      </w:r>
      <w:proofErr w:type="spellStart"/>
      <w:r w:rsidRPr="00ED3F42">
        <w:rPr>
          <w:sz w:val="16"/>
        </w:rPr>
        <w:t>behaviour</w:t>
      </w:r>
      <w:proofErr w:type="spellEnd"/>
      <w:r w:rsidRPr="00ED3F42">
        <w:rPr>
          <w:sz w:val="16"/>
        </w:rPr>
        <w:t xml:space="preserve"> follows certain mathematical rules. </w:t>
      </w:r>
      <w:r w:rsidRPr="006220F5">
        <w:rPr>
          <w:rStyle w:val="StyleUnderline"/>
          <w:highlight w:val="green"/>
        </w:rPr>
        <w:t>In normal conditions, the system regulates itself</w:t>
      </w:r>
      <w:r w:rsidRPr="004D3875">
        <w:rPr>
          <w:rStyle w:val="StyleUnderline"/>
        </w:rPr>
        <w:t xml:space="preserve">, maintaining a state of equilibrium. It can absorb stress up to a certain point. But </w:t>
      </w:r>
      <w:r w:rsidRPr="006220F5">
        <w:rPr>
          <w:rStyle w:val="StyleUnderline"/>
          <w:highlight w:val="green"/>
        </w:rPr>
        <w:t xml:space="preserve">then it </w:t>
      </w:r>
      <w:r w:rsidRPr="006220F5">
        <w:rPr>
          <w:rStyle w:val="Emphasis"/>
          <w:highlight w:val="green"/>
        </w:rPr>
        <w:t>suddenly flips</w:t>
      </w:r>
      <w:r w:rsidRPr="004D3875">
        <w:rPr>
          <w:rStyle w:val="StyleUnderline"/>
        </w:rPr>
        <w:t xml:space="preserve">. It </w:t>
      </w:r>
      <w:r w:rsidRPr="006220F5">
        <w:rPr>
          <w:rStyle w:val="StyleUnderline"/>
          <w:highlight w:val="green"/>
        </w:rPr>
        <w:t>passes a tipping point</w:t>
      </w:r>
      <w:r w:rsidRPr="004D3875">
        <w:rPr>
          <w:rStyle w:val="StyleUnderline"/>
        </w:rPr>
        <w:t xml:space="preserve">, then falls into a new state of equilibrium, which is often </w:t>
      </w:r>
      <w:r w:rsidRPr="006220F5">
        <w:rPr>
          <w:rStyle w:val="StyleUnderline"/>
          <w:highlight w:val="green"/>
        </w:rPr>
        <w:t>impossible to reverse</w:t>
      </w:r>
      <w:r w:rsidRPr="004D3875">
        <w:rPr>
          <w:rStyle w:val="StyleUnderline"/>
        </w:rPr>
        <w:t>.</w:t>
      </w:r>
      <w:r>
        <w:rPr>
          <w:rStyle w:val="StyleUnderline"/>
        </w:rPr>
        <w:t xml:space="preserve"> </w:t>
      </w:r>
      <w:r w:rsidRPr="00ED3F42">
        <w:rPr>
          <w:sz w:val="16"/>
        </w:rPr>
        <w:t xml:space="preserve">Here’s one of the many ways in which it could occur. A belt of savannah, known as the </w:t>
      </w:r>
      <w:proofErr w:type="spellStart"/>
      <w:r w:rsidRPr="00ED3F42">
        <w:rPr>
          <w:sz w:val="16"/>
        </w:rPr>
        <w:t>Cerrado</w:t>
      </w:r>
      <w:proofErr w:type="spellEnd"/>
      <w:r w:rsidRPr="00ED3F42">
        <w:rPr>
          <w:sz w:val="16"/>
        </w:rPr>
        <w:t xml:space="preserve">, covers central Brazil. Its vegetation depends on dew forming, which depends in turn on deep-rooted trees drawing up groundwater, then releasing it into the air through their leaves. But over the past few years, vast tracts of the </w:t>
      </w:r>
      <w:proofErr w:type="spellStart"/>
      <w:r w:rsidRPr="00ED3F42">
        <w:rPr>
          <w:sz w:val="16"/>
        </w:rPr>
        <w:t>Cerrado</w:t>
      </w:r>
      <w:proofErr w:type="spellEnd"/>
      <w:r w:rsidRPr="00ED3F42">
        <w:rPr>
          <w:sz w:val="16"/>
        </w:rPr>
        <w:t xml:space="preserve"> have been cleared to plant crops – mostly soya to feed the world’s chickens and pigs. As the trees are felled, the air becomes drier. This means smaller plants die, ensuring that even less water is circulated. In combination with global heating, some scientists warn, this vicious cycle could – soon and suddenly – flip the entire system into desert. The </w:t>
      </w:r>
      <w:proofErr w:type="spellStart"/>
      <w:r w:rsidRPr="00ED3F42">
        <w:rPr>
          <w:sz w:val="16"/>
        </w:rPr>
        <w:t>Cerrado</w:t>
      </w:r>
      <w:proofErr w:type="spellEnd"/>
      <w:r w:rsidRPr="00ED3F42">
        <w:rPr>
          <w:sz w:val="16"/>
        </w:rPr>
        <w:t xml:space="preserve"> is the source of some of South America’s great rivers, including those flowing north into the Amazon basin. As less water feeds the rivers, this could exacerbate the stress afflicting the rainforests. They are being hammered by a deadly combination of clearing, </w:t>
      </w:r>
      <w:proofErr w:type="gramStart"/>
      <w:r w:rsidRPr="00ED3F42">
        <w:rPr>
          <w:sz w:val="16"/>
        </w:rPr>
        <w:t>burning</w:t>
      </w:r>
      <w:proofErr w:type="gramEnd"/>
      <w:r w:rsidRPr="00ED3F42">
        <w:rPr>
          <w:sz w:val="16"/>
        </w:rPr>
        <w:t xml:space="preserve"> and heating, and are already threatened with possible systemic collapse. The </w:t>
      </w:r>
      <w:proofErr w:type="spellStart"/>
      <w:r w:rsidRPr="00ED3F42">
        <w:rPr>
          <w:sz w:val="16"/>
        </w:rPr>
        <w:t>Cerrado</w:t>
      </w:r>
      <w:proofErr w:type="spellEnd"/>
      <w:r w:rsidRPr="00ED3F42">
        <w:rPr>
          <w:sz w:val="16"/>
        </w:rPr>
        <w:t xml:space="preserve"> and the rainforest both create “rivers in the sky” – streams of wet air – that distribute rainfall around the world and help to drive global circulation: the movement of air and ocean currents. Global circulation is already looking vulnerable. For example, the Atlantic meridional overturning circulation (AMOC), which delivers heat from the tropics towards the poles, is being disrupted by the melting of Arctic ice, and has begun to weaken. Without it, the UK would have a climate </w:t>
      </w:r>
      <w:proofErr w:type="gramStart"/>
      <w:r w:rsidRPr="00ED3F42">
        <w:rPr>
          <w:sz w:val="16"/>
        </w:rPr>
        <w:t>similar to</w:t>
      </w:r>
      <w:proofErr w:type="gramEnd"/>
      <w:r w:rsidRPr="00ED3F42">
        <w:rPr>
          <w:sz w:val="16"/>
        </w:rPr>
        <w:t xml:space="preserve"> Siberia’s. AMOC has two equilibrium states: on and off. It has been on for almost 12,000 years, following a devastating, thousand-year off state called the Younger Dryas (12,900 to 11,700 years ago), which caused a global spiral of environmental change. Everything we know and love depends on AMOC remaining in the on state. </w:t>
      </w:r>
      <w:r w:rsidRPr="002C0D1B">
        <w:rPr>
          <w:rStyle w:val="StyleUnderline"/>
        </w:rPr>
        <w:t xml:space="preserve">Regardless of which complex system is being studied, there’s a </w:t>
      </w:r>
      <w:r w:rsidRPr="00ED5156">
        <w:rPr>
          <w:rStyle w:val="StyleUnderline"/>
        </w:rPr>
        <w:t>way of telling whether it is approaching a tipping point</w:t>
      </w:r>
      <w:r w:rsidRPr="002C0D1B">
        <w:rPr>
          <w:rStyle w:val="StyleUnderline"/>
        </w:rPr>
        <w:t xml:space="preserve">. Its </w:t>
      </w:r>
      <w:r w:rsidRPr="006220F5">
        <w:rPr>
          <w:rStyle w:val="StyleUnderline"/>
          <w:highlight w:val="green"/>
        </w:rPr>
        <w:t>outputs begin to flicker</w:t>
      </w:r>
      <w:r w:rsidRPr="00ED3F42">
        <w:rPr>
          <w:sz w:val="16"/>
        </w:rPr>
        <w:t xml:space="preserve">. The closer to its critical threshold it comes, the wilder the fluctuations. </w:t>
      </w:r>
      <w:r w:rsidRPr="002C0D1B">
        <w:rPr>
          <w:rStyle w:val="Emphasis"/>
        </w:rPr>
        <w:t xml:space="preserve">What we’ve seen </w:t>
      </w:r>
      <w:r w:rsidRPr="006220F5">
        <w:rPr>
          <w:rStyle w:val="Emphasis"/>
          <w:highlight w:val="green"/>
        </w:rPr>
        <w:t>this year is a great global flickering</w:t>
      </w:r>
      <w:r w:rsidRPr="00ED3F42">
        <w:rPr>
          <w:sz w:val="16"/>
        </w:rPr>
        <w:t xml:space="preserve">, </w:t>
      </w:r>
      <w:r w:rsidRPr="002C0D1B">
        <w:rPr>
          <w:rStyle w:val="StyleUnderline"/>
        </w:rPr>
        <w:t xml:space="preserve">as Earth </w:t>
      </w:r>
      <w:r w:rsidRPr="006220F5">
        <w:rPr>
          <w:rStyle w:val="StyleUnderline"/>
          <w:highlight w:val="green"/>
        </w:rPr>
        <w:t xml:space="preserve">systems </w:t>
      </w:r>
      <w:r w:rsidRPr="00ED5156">
        <w:rPr>
          <w:rStyle w:val="StyleUnderline"/>
        </w:rPr>
        <w:t>begin to</w:t>
      </w:r>
      <w:r w:rsidRPr="006220F5">
        <w:rPr>
          <w:rStyle w:val="StyleUnderline"/>
          <w:highlight w:val="green"/>
        </w:rPr>
        <w:t xml:space="preserve"> break down</w:t>
      </w:r>
      <w:r w:rsidRPr="00ED3F42">
        <w:rPr>
          <w:sz w:val="16"/>
        </w:rPr>
        <w:t xml:space="preserve">. The heat domes over the western seaboard of North America; the massive fires there, in Siberia and around the Mediterranean; the lethal floods in Germany, Belgium, China, Sierra Leone – these are the signals that, in climatic morse code, spell “mayday”. </w:t>
      </w:r>
      <w:r w:rsidRPr="002C0D1B">
        <w:rPr>
          <w:rStyle w:val="StyleUnderline"/>
        </w:rPr>
        <w:t xml:space="preserve">You might </w:t>
      </w:r>
      <w:r w:rsidRPr="00ED5156">
        <w:rPr>
          <w:rStyle w:val="StyleUnderline"/>
        </w:rPr>
        <w:t>expect an intelligent species to respond to these signals swiftly and conclusively, by radically altering its relationship with the living world. But this is not how we function. Our great intelligence, our highly evolved consciousness that once took us so far, now works against</w:t>
      </w:r>
      <w:r w:rsidRPr="00ED3F42">
        <w:rPr>
          <w:sz w:val="16"/>
        </w:rPr>
        <w:t xml:space="preserve"> us. </w:t>
      </w:r>
      <w:r w:rsidRPr="002C0D1B">
        <w:rPr>
          <w:rStyle w:val="StyleUnderline"/>
        </w:rPr>
        <w:t>An analysis by the media sustainability group Albert found that “</w:t>
      </w:r>
      <w:r w:rsidRPr="006220F5">
        <w:rPr>
          <w:rStyle w:val="StyleUnderline"/>
          <w:highlight w:val="green"/>
        </w:rPr>
        <w:t>cake” was mentioned 10 times as often as “climate change”</w:t>
      </w:r>
      <w:r w:rsidRPr="002C0D1B">
        <w:rPr>
          <w:rStyle w:val="StyleUnderline"/>
        </w:rPr>
        <w:t xml:space="preserve"> </w:t>
      </w:r>
      <w:r w:rsidRPr="006220F5">
        <w:rPr>
          <w:rStyle w:val="StyleUnderline"/>
          <w:highlight w:val="green"/>
        </w:rPr>
        <w:t>on</w:t>
      </w:r>
      <w:r w:rsidRPr="002C0D1B">
        <w:rPr>
          <w:rStyle w:val="StyleUnderline"/>
        </w:rPr>
        <w:t xml:space="preserve"> UK </w:t>
      </w:r>
      <w:r w:rsidRPr="006220F5">
        <w:rPr>
          <w:rStyle w:val="StyleUnderline"/>
          <w:highlight w:val="green"/>
        </w:rPr>
        <w:t>TV</w:t>
      </w:r>
      <w:r w:rsidRPr="00ED3F42">
        <w:rPr>
          <w:sz w:val="16"/>
        </w:rPr>
        <w:t xml:space="preserve"> </w:t>
      </w:r>
      <w:proofErr w:type="spellStart"/>
      <w:r w:rsidRPr="00ED3F42">
        <w:rPr>
          <w:sz w:val="16"/>
        </w:rPr>
        <w:t>programmes</w:t>
      </w:r>
      <w:proofErr w:type="spellEnd"/>
      <w:r w:rsidRPr="00ED3F42">
        <w:rPr>
          <w:sz w:val="16"/>
        </w:rPr>
        <w:t xml:space="preserve"> in 2020. “Scotch egg” received double the mentions of “biodiversity”. “Banana bread” beat “wind power” and “solar power” put together. I </w:t>
      </w:r>
      <w:proofErr w:type="spellStart"/>
      <w:r w:rsidRPr="00ED3F42">
        <w:rPr>
          <w:sz w:val="16"/>
        </w:rPr>
        <w:t>recognise</w:t>
      </w:r>
      <w:proofErr w:type="spellEnd"/>
      <w:r w:rsidRPr="00ED3F42">
        <w:rPr>
          <w:sz w:val="16"/>
        </w:rPr>
        <w:t xml:space="preserve"> that the </w:t>
      </w:r>
      <w:r w:rsidRPr="00ED3F42">
        <w:rPr>
          <w:sz w:val="16"/>
        </w:rPr>
        <w:lastRenderedPageBreak/>
        <w:t xml:space="preserve">media are not society, and that television stations have an interest in promoting banana bread and circuses. We could argue about the extent to which the media are either reflecting or generating an appetite for cake over climate. But I suspect that, of all the ways in which we might measure our progress on preventing systemic environmental collapse, the cake-to-climate ratio is the decisive index. </w:t>
      </w:r>
      <w:r w:rsidRPr="002C0D1B">
        <w:rPr>
          <w:rStyle w:val="Emphasis"/>
        </w:rPr>
        <w:t xml:space="preserve">The current ratio </w:t>
      </w:r>
      <w:r w:rsidRPr="006220F5">
        <w:rPr>
          <w:rStyle w:val="Emphasis"/>
          <w:highlight w:val="green"/>
        </w:rPr>
        <w:t>reflects a determined commitment to irrelevance</w:t>
      </w:r>
      <w:r w:rsidRPr="002C0D1B">
        <w:rPr>
          <w:rStyle w:val="Emphasis"/>
        </w:rPr>
        <w:t xml:space="preserve"> in the face of global catastrophe</w:t>
      </w:r>
      <w:r w:rsidRPr="00ED3F42">
        <w:rPr>
          <w:sz w:val="16"/>
        </w:rPr>
        <w:t xml:space="preserve">. Tune in to almost any radio station, at any time, and you can hear the frenetic distraction at work. </w:t>
      </w:r>
      <w:r w:rsidRPr="002C0D1B">
        <w:rPr>
          <w:rStyle w:val="StyleUnderline"/>
        </w:rPr>
        <w:t>While around the world wildfires rage, floods sweep cars from the streets and crops shrivel, you will hear a debate about whether to sit down or stand up while pulling on your socks, or a discussion about charcuterie boards for dogs</w:t>
      </w:r>
      <w:r w:rsidRPr="00ED3F42">
        <w:rPr>
          <w:sz w:val="16"/>
        </w:rPr>
        <w:t xml:space="preserve">. I’m not making up these examples: I stumbled across them while flicking between channels on days of climate disaster. If an asteroid were heading towards Earth, and we turned on the radio, we’d probably hear: “So the hot topic today is – what’s the funniest thing that’s ever happened to you while eating a kebab?” </w:t>
      </w:r>
      <w:r w:rsidRPr="006220F5">
        <w:rPr>
          <w:rStyle w:val="Emphasis"/>
          <w:highlight w:val="green"/>
        </w:rPr>
        <w:t>This is the way the world ends</w:t>
      </w:r>
      <w:r w:rsidRPr="002C0D1B">
        <w:rPr>
          <w:rStyle w:val="Emphasis"/>
        </w:rPr>
        <w:t>, not with a bang but with banter.</w:t>
      </w:r>
      <w:r>
        <w:rPr>
          <w:rStyle w:val="Emphasis"/>
        </w:rPr>
        <w:t xml:space="preserve"> </w:t>
      </w:r>
      <w:r w:rsidRPr="00ED3F42">
        <w:rPr>
          <w:sz w:val="16"/>
        </w:rPr>
        <w:t xml:space="preserve">Faced with crises on an unprecedented scale, our heads are filled with insistent babble. The </w:t>
      </w:r>
      <w:proofErr w:type="spellStart"/>
      <w:r w:rsidRPr="00ED3F42">
        <w:rPr>
          <w:sz w:val="16"/>
        </w:rPr>
        <w:t>trivialisation</w:t>
      </w:r>
      <w:proofErr w:type="spellEnd"/>
      <w:r w:rsidRPr="00ED3F42">
        <w:rPr>
          <w:sz w:val="16"/>
        </w:rPr>
        <w:t xml:space="preserve"> of public life creates a loop: it becomes socially impossible to talk about anything else. I’m not suggesting that we should discuss only the impending catastrophe. I’m not against bants. What I’m against is nothing but bants. It’s not just on the music and entertainment channels that this deadly flippancy prevails. Most political news is nothing but court gossip: who’s in, who’s out, who said what to whom. It studiously avoids what lies beneath: the dark money, the corruption, the shift of power away from the democratic sphere, the gathering environmental collapse that makes a nonsense of its obsessions. I’m sure it’s not deliberate. I don’t think anyone, faced with the prospect of systemic environmental collapse, is telling themselves: “Quick, let’s change the subject to charcuterie boards for dogs.” It works at a deeper level than this. </w:t>
      </w:r>
      <w:r w:rsidRPr="002C0D1B">
        <w:rPr>
          <w:rStyle w:val="StyleUnderline"/>
        </w:rPr>
        <w:t>It’s a subconscious reflex that tells us more about ourselves than our conscious actions do. The chatter on the radio sounds like the distant signals from a dying star.</w:t>
      </w:r>
      <w:r>
        <w:rPr>
          <w:rStyle w:val="StyleUnderline"/>
        </w:rPr>
        <w:t xml:space="preserve"> </w:t>
      </w:r>
      <w:r w:rsidRPr="00ED3F42">
        <w:rPr>
          <w:sz w:val="16"/>
        </w:rPr>
        <w:t xml:space="preserve">There are some species of caddisfly whose survival depends on breaking the surface film of the water in a river. The female pushes through it – no mean feat for such a small and delicate creature – then swims down the water column to lay her eggs on the riverbed. If she cannot puncture the surface, she cannot close the circle of life, and her progeny die with her. This is also the human story. If we cannot pierce the glassy surface of distraction, and engage with what lies beneath, we will not secure the survival of our children or, perhaps, our species. But we seem unable or unwilling to break the surface film. I think of this strange state as our “surface tension”. It’s the tension between what we know about the crisis we face, and the frivolity with which we distance ourselves from it. Surface tension dominates even when we claim to be addressing the destruction of our life-support systems. We focus on what I call micro-consumerist </w:t>
      </w:r>
      <w:proofErr w:type="gramStart"/>
      <w:r w:rsidRPr="00ED3F42">
        <w:rPr>
          <w:sz w:val="16"/>
        </w:rPr>
        <w:t>bollocks</w:t>
      </w:r>
      <w:proofErr w:type="gramEnd"/>
      <w:r w:rsidRPr="00ED3F42">
        <w:rPr>
          <w:sz w:val="16"/>
        </w:rPr>
        <w:t xml:space="preserve"> (MCB): tiny issues such as plastic straws and coffee cups, rather than the huge structural forces driving us towards catastrophe. We are obsessed with plastic bags. We believe we’re doing the world a </w:t>
      </w:r>
      <w:proofErr w:type="spellStart"/>
      <w:r w:rsidRPr="00ED3F42">
        <w:rPr>
          <w:sz w:val="16"/>
        </w:rPr>
        <w:t>favour</w:t>
      </w:r>
      <w:proofErr w:type="spellEnd"/>
      <w:r w:rsidRPr="00ED3F42">
        <w:rPr>
          <w:sz w:val="16"/>
        </w:rPr>
        <w:t xml:space="preserve"> by buying tote bags instead, though, on one estimate, the environmental impact of producing an organic cotton tote bag is equivalent to that of 20,000 plastic ones. We are rightly horrified by the image of a seahorse with its tail wrapped around a cotton bud, but apparently unconcerned about the elimination of entire marine ecosystems by the fishing industry. We tut and shake our </w:t>
      </w:r>
      <w:proofErr w:type="gramStart"/>
      <w:r w:rsidRPr="00ED3F42">
        <w:rPr>
          <w:sz w:val="16"/>
        </w:rPr>
        <w:t>heads, and</w:t>
      </w:r>
      <w:proofErr w:type="gramEnd"/>
      <w:r w:rsidRPr="00ED3F42">
        <w:rPr>
          <w:sz w:val="16"/>
        </w:rPr>
        <w:t xml:space="preserve"> keep eating our way through the life of the sea. A company called </w:t>
      </w:r>
      <w:proofErr w:type="spellStart"/>
      <w:r w:rsidRPr="00ED3F42">
        <w:rPr>
          <w:sz w:val="16"/>
        </w:rPr>
        <w:t>Soletair</w:t>
      </w:r>
      <w:proofErr w:type="spellEnd"/>
      <w:r w:rsidRPr="00ED3F42">
        <w:rPr>
          <w:sz w:val="16"/>
        </w:rPr>
        <w:t xml:space="preserve"> Power receives wide media coverage for its claim to be “fighting climate change” by catching the carbon dioxide exhaled by office workers. But its carbon-sucking unit – an environmentally costly tower of steel and electronics – extracts just 1kg of carbon dioxide every eight hours. Humanity produces, mostly by burning fossil fuels, roughly 32bn kg of CO2 in the same period. </w:t>
      </w:r>
      <w:r w:rsidRPr="00ED3F42">
        <w:rPr>
          <w:rStyle w:val="StyleUnderline"/>
        </w:rPr>
        <w:t>I don’t believe our focus on microscopic solutions is accidental, even if it is unconscious. All of us are expert at using the good things we do to blot out the bad things. Rich people can persuade themselves they’ve gone green because they recycle, while forgetting that they have a second home</w:t>
      </w:r>
      <w:r w:rsidRPr="00ED3F42">
        <w:rPr>
          <w:sz w:val="16"/>
        </w:rPr>
        <w:t xml:space="preserve"> (arguably the most extravagant of all their assaults on the living world, as another house </w:t>
      </w:r>
      <w:proofErr w:type="gramStart"/>
      <w:r w:rsidRPr="00ED3F42">
        <w:rPr>
          <w:sz w:val="16"/>
        </w:rPr>
        <w:t>has to</w:t>
      </w:r>
      <w:proofErr w:type="gramEnd"/>
      <w:r w:rsidRPr="00ED3F42">
        <w:rPr>
          <w:sz w:val="16"/>
        </w:rPr>
        <w:t xml:space="preserve"> be built to accommodate the family they’ve displaced). </w:t>
      </w:r>
      <w:r w:rsidRPr="00ED3F42">
        <w:rPr>
          <w:rStyle w:val="StyleUnderline"/>
        </w:rPr>
        <w:t xml:space="preserve">And I suspect that, in some deep, unlit recess of the mind, </w:t>
      </w:r>
      <w:r w:rsidRPr="006220F5">
        <w:rPr>
          <w:rStyle w:val="StyleUnderline"/>
          <w:highlight w:val="green"/>
        </w:rPr>
        <w:t>we assure ourselves that if our solutions are so small, the problem can’t be so big</w:t>
      </w:r>
      <w:r w:rsidRPr="00ED3F42">
        <w:rPr>
          <w:rStyle w:val="StyleUnderline"/>
        </w:rPr>
        <w:t>.</w:t>
      </w:r>
      <w:r>
        <w:rPr>
          <w:rStyle w:val="StyleUnderline"/>
        </w:rPr>
        <w:t xml:space="preserve"> </w:t>
      </w:r>
      <w:r w:rsidRPr="00ED3F42">
        <w:rPr>
          <w:sz w:val="16"/>
        </w:rPr>
        <w:t xml:space="preserve">I’m not saying the small things don’t matter. I’m saying they should not matter to the exclusion of things that matter more. Every little </w:t>
      </w:r>
      <w:proofErr w:type="gramStart"/>
      <w:r w:rsidRPr="00ED3F42">
        <w:rPr>
          <w:sz w:val="16"/>
        </w:rPr>
        <w:t>counts</w:t>
      </w:r>
      <w:proofErr w:type="gramEnd"/>
      <w:r w:rsidRPr="00ED3F42">
        <w:rPr>
          <w:sz w:val="16"/>
        </w:rPr>
        <w:t xml:space="preserve">. But not for very much. Our focus on MCB aligns with the corporate agenda. The deliberate effort to stop us seeing the bigger picture began in 1953 with a campaign called Keep America Beautiful. It was founded by packaging manufacturers, motivated by the profits they could make by replacing reusable containers with disposable plastic. Above all, they wanted to sink state laws insisting that glass bottles were returned and reused. Keep America Beautiful shifted the blame for the tsunami of plastic trash the manufacturers caused on to “litter bugs”, a term it invented. The “Love Where You Live” campaign, launched in the UK in 2011 by Keep Britain Tidy, Imperial Tobacco, </w:t>
      </w:r>
      <w:proofErr w:type="gramStart"/>
      <w:r w:rsidRPr="00ED3F42">
        <w:rPr>
          <w:sz w:val="16"/>
        </w:rPr>
        <w:t>McDonald’s</w:t>
      </w:r>
      <w:proofErr w:type="gramEnd"/>
      <w:r w:rsidRPr="00ED3F42">
        <w:rPr>
          <w:sz w:val="16"/>
        </w:rPr>
        <w:t xml:space="preserve"> and the sweet manufacturer Wrigley, seemed to me to play a similar role. It had the </w:t>
      </w:r>
      <w:proofErr w:type="gramStart"/>
      <w:r w:rsidRPr="00ED3F42">
        <w:rPr>
          <w:sz w:val="16"/>
        </w:rPr>
        <w:t>added bonus</w:t>
      </w:r>
      <w:proofErr w:type="gramEnd"/>
      <w:r w:rsidRPr="00ED3F42">
        <w:rPr>
          <w:sz w:val="16"/>
        </w:rPr>
        <w:t xml:space="preserve"> – as it featured strongly in classrooms – of granting Imperial Tobacco exposure to schoolchildren. The corporate focus on litter, amplified by the media, distorts our view of all environmental issues. For example, a recent survey of public beliefs about river pollution found that “litter and plastic” was by far the biggest cause people named. </w:t>
      </w:r>
      <w:proofErr w:type="gramStart"/>
      <w:r w:rsidRPr="00ED3F42">
        <w:rPr>
          <w:sz w:val="16"/>
        </w:rPr>
        <w:t>In reality, the</w:t>
      </w:r>
      <w:proofErr w:type="gramEnd"/>
      <w:r w:rsidRPr="00ED3F42">
        <w:rPr>
          <w:sz w:val="16"/>
        </w:rPr>
        <w:t xml:space="preserve"> biggest source of water pollution is farming, followed by sewage. Litter is way down the list. It’s not that plastic is unimportant. The problem is that it’s almost the only story we know. In 2004, the advertising company Ogilvy &amp; Mather, working for the oil giant BP, took this blame-shifting a step further by inventing the personal carbon footprint. It was a useful innovation, but it also had the effect of diverting political pressure from the producers of fossil fuels to consumers. The oil companies didn’t stop there. The most extreme example I’ve seen was a 2019 speech by the chief executive of the oil company </w:t>
      </w:r>
      <w:r w:rsidRPr="00ED3F42">
        <w:rPr>
          <w:sz w:val="16"/>
        </w:rPr>
        <w:lastRenderedPageBreak/>
        <w:t xml:space="preserve">Shell, Ben van </w:t>
      </w:r>
      <w:proofErr w:type="spellStart"/>
      <w:r w:rsidRPr="00ED3F42">
        <w:rPr>
          <w:sz w:val="16"/>
        </w:rPr>
        <w:t>Beurden</w:t>
      </w:r>
      <w:proofErr w:type="spellEnd"/>
      <w:r w:rsidRPr="00ED3F42">
        <w:rPr>
          <w:sz w:val="16"/>
        </w:rPr>
        <w:t xml:space="preserve">. He instructed us to “eat seasonally and recycle more”, and publicly berated his chauffeur for buying a </w:t>
      </w:r>
      <w:proofErr w:type="spellStart"/>
      <w:r w:rsidRPr="00ED3F42">
        <w:rPr>
          <w:sz w:val="16"/>
        </w:rPr>
        <w:t>punnet</w:t>
      </w:r>
      <w:proofErr w:type="spellEnd"/>
      <w:r w:rsidRPr="00ED3F42">
        <w:rPr>
          <w:sz w:val="16"/>
        </w:rPr>
        <w:t xml:space="preserve"> of strawberries in January. </w:t>
      </w:r>
      <w:r w:rsidRPr="00ED3F42">
        <w:rPr>
          <w:rStyle w:val="StyleUnderline"/>
        </w:rPr>
        <w:t xml:space="preserve">The great political transition of the past 50 years, driven by </w:t>
      </w:r>
      <w:r w:rsidRPr="006220F5">
        <w:rPr>
          <w:rStyle w:val="StyleUnderline"/>
          <w:highlight w:val="green"/>
        </w:rPr>
        <w:t>corporate marketing</w:t>
      </w:r>
      <w:r w:rsidRPr="00ED3F42">
        <w:rPr>
          <w:rStyle w:val="StyleUnderline"/>
        </w:rPr>
        <w:t>, has been a shift from addressing our problems collectively to addressing them individually</w:t>
      </w:r>
      <w:r w:rsidRPr="00ED3F42">
        <w:rPr>
          <w:sz w:val="16"/>
        </w:rPr>
        <w:t xml:space="preserve">. In other words, </w:t>
      </w:r>
      <w:r w:rsidRPr="00ED3F42">
        <w:rPr>
          <w:rStyle w:val="Emphasis"/>
        </w:rPr>
        <w:t xml:space="preserve">it </w:t>
      </w:r>
      <w:r w:rsidRPr="006220F5">
        <w:rPr>
          <w:rStyle w:val="Emphasis"/>
          <w:highlight w:val="green"/>
        </w:rPr>
        <w:t>has turned us from citizens into consumers</w:t>
      </w:r>
      <w:r w:rsidRPr="00ED3F42">
        <w:rPr>
          <w:sz w:val="16"/>
        </w:rPr>
        <w:t xml:space="preserve">. It’s not hard to see why we have been herded down this path. </w:t>
      </w:r>
      <w:r w:rsidRPr="006220F5">
        <w:rPr>
          <w:rStyle w:val="StyleUnderline"/>
          <w:highlight w:val="green"/>
        </w:rPr>
        <w:t>As citizens</w:t>
      </w:r>
      <w:r w:rsidRPr="00ED3F42">
        <w:rPr>
          <w:rStyle w:val="StyleUnderline"/>
        </w:rPr>
        <w:t xml:space="preserve">, joining together to demand political change, </w:t>
      </w:r>
      <w:r w:rsidRPr="006220F5">
        <w:rPr>
          <w:rStyle w:val="StyleUnderline"/>
          <w:highlight w:val="green"/>
        </w:rPr>
        <w:t>we are powerful</w:t>
      </w:r>
      <w:r w:rsidRPr="00ED3F42">
        <w:rPr>
          <w:rStyle w:val="StyleUnderline"/>
        </w:rPr>
        <w:t xml:space="preserve">. As </w:t>
      </w:r>
      <w:r w:rsidRPr="006220F5">
        <w:rPr>
          <w:rStyle w:val="StyleUnderline"/>
          <w:highlight w:val="green"/>
        </w:rPr>
        <w:t>consumers</w:t>
      </w:r>
      <w:r w:rsidRPr="00ED3F42">
        <w:rPr>
          <w:rStyle w:val="StyleUnderline"/>
        </w:rPr>
        <w:t xml:space="preserve">, </w:t>
      </w:r>
      <w:r w:rsidRPr="00ED3F42">
        <w:rPr>
          <w:rStyle w:val="Emphasis"/>
        </w:rPr>
        <w:t xml:space="preserve">we are almost </w:t>
      </w:r>
      <w:r w:rsidRPr="006220F5">
        <w:rPr>
          <w:rStyle w:val="Emphasis"/>
          <w:highlight w:val="green"/>
        </w:rPr>
        <w:t>powerless</w:t>
      </w:r>
      <w:r w:rsidRPr="00ED3F42">
        <w:rPr>
          <w:rStyle w:val="Emphasis"/>
        </w:rPr>
        <w:t>.</w:t>
      </w:r>
      <w:r>
        <w:rPr>
          <w:rStyle w:val="StyleUnderline"/>
        </w:rPr>
        <w:t xml:space="preserve"> </w:t>
      </w:r>
      <w:r w:rsidRPr="00ED3F42">
        <w:rPr>
          <w:sz w:val="16"/>
        </w:rPr>
        <w:t xml:space="preserve">In his book Life and Fate, </w:t>
      </w:r>
      <w:proofErr w:type="spellStart"/>
      <w:r w:rsidRPr="00ED3F42">
        <w:rPr>
          <w:sz w:val="16"/>
        </w:rPr>
        <w:t>Vasily</w:t>
      </w:r>
      <w:proofErr w:type="spellEnd"/>
      <w:r w:rsidRPr="00ED3F42">
        <w:rPr>
          <w:sz w:val="16"/>
        </w:rPr>
        <w:t xml:space="preserve"> Grossman notes that, when Stalin and Hitler were in power, “one of the most astonishing human traits that came to light at this time was obedience”. The instinct to obey, he observed, was stronger than the instinct to survive. Acting alone, seeing ourselves as consumers, fixating on MCB and mind-numbing trivia, even as systemic environmental collapse looms: these are forms of obedience. We would rather face </w:t>
      </w:r>
      <w:proofErr w:type="spellStart"/>
      <w:r w:rsidRPr="00ED3F42">
        <w:rPr>
          <w:sz w:val="16"/>
        </w:rPr>
        <w:t>civilisational</w:t>
      </w:r>
      <w:proofErr w:type="spellEnd"/>
      <w:r w:rsidRPr="00ED3F42">
        <w:rPr>
          <w:sz w:val="16"/>
        </w:rPr>
        <w:t xml:space="preserve"> death than the social embarrassment caused by raising awkward subjects, and the political trouble involved in resisting powerful forces. The obedience reflex is our greatest flaw, the kink in the human brain that threatens our lives. What do we see if we break the surface tension? The first thing we encounter, looming out of the depths, should scare us almost out of our wits. It’s called growth. Economic growth is universally hailed as a good thing. Governments measure their success on their ability to deliver it. But think for a moment about what it means. Say we achieve the modest aim, promoted by bodies like the IMF and the World Bank, of 3% global growth a year. This means that all the economic activity you see today – and most of the environmental impacts it causes – doubles in 24 years; in other words, by 2045. Then it doubles again by 2069. Then again by 2093. It’s like the </w:t>
      </w:r>
      <w:proofErr w:type="spellStart"/>
      <w:r w:rsidRPr="00ED3F42">
        <w:rPr>
          <w:sz w:val="16"/>
        </w:rPr>
        <w:t>Gemino</w:t>
      </w:r>
      <w:proofErr w:type="spellEnd"/>
      <w:r w:rsidRPr="00ED3F42">
        <w:rPr>
          <w:sz w:val="16"/>
        </w:rPr>
        <w:t xml:space="preserve"> curse in Harry Potter and the Deathly Hallows, which multiplies the treasure in the Lestrange vault until it threatens to crush Harry and his friends to death. All the crises we seek to avert today become twice as hard to address as global economic activity doubles, then twice again, then twice again. Have we reached the bottom yet? By no means. The </w:t>
      </w:r>
      <w:proofErr w:type="spellStart"/>
      <w:r w:rsidRPr="00ED3F42">
        <w:rPr>
          <w:sz w:val="16"/>
        </w:rPr>
        <w:t>Gemino</w:t>
      </w:r>
      <w:proofErr w:type="spellEnd"/>
      <w:r w:rsidRPr="00ED3F42">
        <w:rPr>
          <w:sz w:val="16"/>
        </w:rPr>
        <w:t xml:space="preserve"> curse is just one outcome of a thing we scarcely dare mention. Just as it was once blasphemous to use the name of God, even the word appears, in polite society, to be taboo: capitalism. The main cause of your environmental impact is your money. You persuade yourself you’re a green mega-consumer, but you’re just a mega-consumer Most people struggle to define the system that dominates our lives. But if you press them, they’re likely to mumble something about hard work and enterprise, buying and selling. This is how the beneficiaries of the system want it to be understood. </w:t>
      </w:r>
      <w:proofErr w:type="gramStart"/>
      <w:r w:rsidRPr="00ED3F42">
        <w:rPr>
          <w:sz w:val="16"/>
        </w:rPr>
        <w:t>In reality, the</w:t>
      </w:r>
      <w:proofErr w:type="gramEnd"/>
      <w:r w:rsidRPr="00ED3F42">
        <w:rPr>
          <w:sz w:val="16"/>
        </w:rPr>
        <w:t xml:space="preserve"> great fortunes amassed under capitalism are not obtained this way, but through looting, monopoly and rent grabbing, followed by inheritance. One estimate suggests that, over the course of 200 years, the British extracted from India, at current prices, $45tn. They used this money to fund </w:t>
      </w:r>
      <w:proofErr w:type="spellStart"/>
      <w:r w:rsidRPr="00ED3F42">
        <w:rPr>
          <w:sz w:val="16"/>
        </w:rPr>
        <w:t>industrialisation</w:t>
      </w:r>
      <w:proofErr w:type="spellEnd"/>
      <w:r w:rsidRPr="00ED3F42">
        <w:rPr>
          <w:sz w:val="16"/>
        </w:rPr>
        <w:t xml:space="preserve"> at home and the </w:t>
      </w:r>
      <w:proofErr w:type="spellStart"/>
      <w:r w:rsidRPr="00ED3F42">
        <w:rPr>
          <w:sz w:val="16"/>
        </w:rPr>
        <w:t>colonisation</w:t>
      </w:r>
      <w:proofErr w:type="spellEnd"/>
      <w:r w:rsidRPr="00ED3F42">
        <w:rPr>
          <w:sz w:val="16"/>
        </w:rPr>
        <w:t xml:space="preserve"> of other nations, whose wealth was then looted in turn. The looting takes place not just across geography, but also across time. The apparent health of our economies today depends on seizing natural wealth from future generations. This is what the oil companies, seeking to distract us with MCB and carbon footprints, are doing. Such theft from the future is the motor of economic growth. Capitalism, which sounds so reasonable when explained by a mainstream economist, is in ecological terms nothing but a pyramid scheme. Is this the riverbed? No. Capitalism is just a means by which something even </w:t>
      </w:r>
      <w:r w:rsidRPr="00ED5156">
        <w:rPr>
          <w:sz w:val="16"/>
        </w:rPr>
        <w:t xml:space="preserve">bigger is pursued. Wealth. </w:t>
      </w:r>
      <w:r w:rsidRPr="00ED5156">
        <w:rPr>
          <w:rStyle w:val="Emphasis"/>
        </w:rPr>
        <w:t xml:space="preserve">It scarcely matters how green you think you are. The </w:t>
      </w:r>
      <w:r w:rsidRPr="006220F5">
        <w:rPr>
          <w:rStyle w:val="Emphasis"/>
          <w:highlight w:val="green"/>
        </w:rPr>
        <w:t>main cause of</w:t>
      </w:r>
      <w:r w:rsidRPr="00ED5156">
        <w:rPr>
          <w:rStyle w:val="Emphasis"/>
        </w:rPr>
        <w:t xml:space="preserve"> your </w:t>
      </w:r>
      <w:r w:rsidRPr="006220F5">
        <w:rPr>
          <w:rStyle w:val="Emphasis"/>
          <w:highlight w:val="green"/>
        </w:rPr>
        <w:t>environmental impact</w:t>
      </w:r>
      <w:r w:rsidRPr="00ED5156">
        <w:rPr>
          <w:rStyle w:val="Emphasis"/>
        </w:rPr>
        <w:t xml:space="preserve"> isn’t your attitude. It isn’t your mode of consumption.</w:t>
      </w:r>
      <w:r w:rsidRPr="00ED5156">
        <w:rPr>
          <w:sz w:val="16"/>
        </w:rPr>
        <w:t xml:space="preserve"> </w:t>
      </w:r>
      <w:r w:rsidRPr="00ED5156">
        <w:rPr>
          <w:szCs w:val="22"/>
          <w:u w:val="single"/>
        </w:rPr>
        <w:t xml:space="preserve">It isn’t the choices you make. It’s your </w:t>
      </w:r>
      <w:r w:rsidRPr="006220F5">
        <w:rPr>
          <w:szCs w:val="22"/>
          <w:highlight w:val="green"/>
          <w:u w:val="single"/>
        </w:rPr>
        <w:t>money</w:t>
      </w:r>
      <w:r w:rsidRPr="00ED5156">
        <w:rPr>
          <w:szCs w:val="22"/>
          <w:u w:val="single"/>
        </w:rPr>
        <w:t>. If</w:t>
      </w:r>
      <w:r w:rsidRPr="00FC09D8">
        <w:rPr>
          <w:szCs w:val="22"/>
          <w:u w:val="single"/>
        </w:rPr>
        <w:t xml:space="preserve"> you have surplus money, you spend it. While you might persuade yourself that you are a green mega-consumer, </w:t>
      </w:r>
      <w:proofErr w:type="gramStart"/>
      <w:r w:rsidRPr="00FC09D8">
        <w:rPr>
          <w:szCs w:val="22"/>
          <w:u w:val="single"/>
        </w:rPr>
        <w:t xml:space="preserve">in reality </w:t>
      </w:r>
      <w:r w:rsidRPr="006220F5">
        <w:rPr>
          <w:szCs w:val="22"/>
          <w:highlight w:val="green"/>
          <w:u w:val="single"/>
        </w:rPr>
        <w:t>you</w:t>
      </w:r>
      <w:proofErr w:type="gramEnd"/>
      <w:r w:rsidRPr="006220F5">
        <w:rPr>
          <w:szCs w:val="22"/>
          <w:highlight w:val="green"/>
          <w:u w:val="single"/>
        </w:rPr>
        <w:t xml:space="preserve"> are just a mega-consumer</w:t>
      </w:r>
      <w:r w:rsidRPr="00FC09D8">
        <w:rPr>
          <w:sz w:val="16"/>
        </w:rPr>
        <w:t>.</w:t>
      </w:r>
      <w:r w:rsidRPr="00ED3F42">
        <w:rPr>
          <w:sz w:val="16"/>
        </w:rPr>
        <w:t xml:space="preserve"> </w:t>
      </w:r>
      <w:proofErr w:type="gramStart"/>
      <w:r w:rsidRPr="00ED3F42">
        <w:rPr>
          <w:sz w:val="16"/>
        </w:rPr>
        <w:t>This is why</w:t>
      </w:r>
      <w:proofErr w:type="gramEnd"/>
      <w:r w:rsidRPr="00ED3F42">
        <w:rPr>
          <w:sz w:val="16"/>
        </w:rPr>
        <w:t xml:space="preserve"> the environmental impacts of the very rich, however right-on they may be, are massively greater than those of everyone else. Preventing more than 1.5C of global heating means that our average emissions should be no greater than two </w:t>
      </w:r>
      <w:proofErr w:type="spellStart"/>
      <w:r w:rsidRPr="00ED3F42">
        <w:rPr>
          <w:sz w:val="16"/>
        </w:rPr>
        <w:t>tonnes</w:t>
      </w:r>
      <w:proofErr w:type="spellEnd"/>
      <w:r w:rsidRPr="00ED3F42">
        <w:rPr>
          <w:sz w:val="16"/>
        </w:rPr>
        <w:t xml:space="preserve"> of carbon dioxide per person per year. But the richest 1% of the world’s people produce an average of more than 70 </w:t>
      </w:r>
      <w:proofErr w:type="spellStart"/>
      <w:r w:rsidRPr="00ED3F42">
        <w:rPr>
          <w:sz w:val="16"/>
        </w:rPr>
        <w:t>tonnes</w:t>
      </w:r>
      <w:proofErr w:type="spellEnd"/>
      <w:r w:rsidRPr="00ED3F42">
        <w:rPr>
          <w:sz w:val="16"/>
        </w:rPr>
        <w:t xml:space="preserve">. Bill Gates, according to one estimate, emits almost 7,500 </w:t>
      </w:r>
      <w:proofErr w:type="spellStart"/>
      <w:r w:rsidRPr="00ED3F42">
        <w:rPr>
          <w:sz w:val="16"/>
        </w:rPr>
        <w:t>tonnes</w:t>
      </w:r>
      <w:proofErr w:type="spellEnd"/>
      <w:r w:rsidRPr="00ED3F42">
        <w:rPr>
          <w:sz w:val="16"/>
        </w:rPr>
        <w:t xml:space="preserve"> of CO2, mostly from flying in his private jets. Roman Abramovich, the same figures suggest, produces almost 34,000 </w:t>
      </w:r>
      <w:proofErr w:type="spellStart"/>
      <w:r w:rsidRPr="00ED3F42">
        <w:rPr>
          <w:sz w:val="16"/>
        </w:rPr>
        <w:t>tonnes</w:t>
      </w:r>
      <w:proofErr w:type="spellEnd"/>
      <w:r w:rsidRPr="00ED3F42">
        <w:rPr>
          <w:sz w:val="16"/>
        </w:rPr>
        <w:t xml:space="preserve">, largely by running his gigantic yacht. The multiple homes that ultra-rich people own might be fitted with solar panels, their supercars might be electric, their private planes might run on biokerosene, but these tweaks make little difference to the overall impact of their consumption. In some cases, they increase it. The switch to biofuels </w:t>
      </w:r>
      <w:proofErr w:type="spellStart"/>
      <w:r w:rsidRPr="00ED3F42">
        <w:rPr>
          <w:sz w:val="16"/>
        </w:rPr>
        <w:t>favoured</w:t>
      </w:r>
      <w:proofErr w:type="spellEnd"/>
      <w:r w:rsidRPr="00ED3F42">
        <w:rPr>
          <w:sz w:val="16"/>
        </w:rPr>
        <w:t xml:space="preserve"> by Bill Gates is now among the greatest causes of habitat destruction, as forests are felled to produce wood pellets and liquid fuels, and soils are trashed to make biomethane. But more important than </w:t>
      </w:r>
      <w:r w:rsidRPr="00ED3F42">
        <w:rPr>
          <w:rStyle w:val="StyleUnderline"/>
        </w:rPr>
        <w:t xml:space="preserve">the </w:t>
      </w:r>
      <w:r w:rsidRPr="006220F5">
        <w:rPr>
          <w:rStyle w:val="StyleUnderline"/>
          <w:highlight w:val="green"/>
        </w:rPr>
        <w:t>direct impacts</w:t>
      </w:r>
      <w:r w:rsidRPr="00ED3F42">
        <w:rPr>
          <w:rStyle w:val="StyleUnderline"/>
        </w:rPr>
        <w:t xml:space="preserve"> of the ultra-wealthy </w:t>
      </w:r>
      <w:proofErr w:type="gramStart"/>
      <w:r w:rsidRPr="006220F5">
        <w:rPr>
          <w:rStyle w:val="StyleUnderline"/>
          <w:highlight w:val="green"/>
        </w:rPr>
        <w:t>is</w:t>
      </w:r>
      <w:proofErr w:type="gramEnd"/>
      <w:r w:rsidRPr="00ED3F42">
        <w:rPr>
          <w:rStyle w:val="StyleUnderline"/>
        </w:rPr>
        <w:t xml:space="preserve"> the </w:t>
      </w:r>
      <w:r w:rsidRPr="006220F5">
        <w:rPr>
          <w:rStyle w:val="StyleUnderline"/>
          <w:highlight w:val="green"/>
        </w:rPr>
        <w:t>political</w:t>
      </w:r>
      <w:r w:rsidRPr="00ED3F42">
        <w:rPr>
          <w:rStyle w:val="StyleUnderline"/>
        </w:rPr>
        <w:t xml:space="preserve"> and cultural </w:t>
      </w:r>
      <w:r w:rsidRPr="006220F5">
        <w:rPr>
          <w:rStyle w:val="StyleUnderline"/>
          <w:highlight w:val="green"/>
        </w:rPr>
        <w:t>power</w:t>
      </w:r>
      <w:r w:rsidRPr="00ED3F42">
        <w:rPr>
          <w:rStyle w:val="StyleUnderline"/>
        </w:rPr>
        <w:t xml:space="preserve"> </w:t>
      </w:r>
      <w:r w:rsidRPr="006220F5">
        <w:rPr>
          <w:rStyle w:val="StyleUnderline"/>
          <w:highlight w:val="green"/>
        </w:rPr>
        <w:t>with</w:t>
      </w:r>
      <w:r w:rsidRPr="00ED3F42">
        <w:rPr>
          <w:rStyle w:val="StyleUnderline"/>
        </w:rPr>
        <w:t xml:space="preserve"> </w:t>
      </w:r>
      <w:r w:rsidRPr="006220F5">
        <w:rPr>
          <w:rStyle w:val="StyleUnderline"/>
          <w:highlight w:val="green"/>
        </w:rPr>
        <w:t>which they block effective change</w:t>
      </w:r>
      <w:r w:rsidRPr="00ED3F42">
        <w:rPr>
          <w:rStyle w:val="StyleUnderline"/>
        </w:rPr>
        <w:t xml:space="preserve">. Their cultural power relies on a </w:t>
      </w:r>
      <w:proofErr w:type="spellStart"/>
      <w:r w:rsidRPr="00ED3F42">
        <w:rPr>
          <w:rStyle w:val="StyleUnderline"/>
        </w:rPr>
        <w:t>hypnotising</w:t>
      </w:r>
      <w:proofErr w:type="spellEnd"/>
      <w:r w:rsidRPr="00ED3F42">
        <w:rPr>
          <w:rStyle w:val="StyleUnderline"/>
        </w:rPr>
        <w:t xml:space="preserve"> fairytale. </w:t>
      </w:r>
      <w:r w:rsidRPr="00FC09D8">
        <w:rPr>
          <w:rStyle w:val="StyleUnderline"/>
        </w:rPr>
        <w:t>Capitalism persuades us that we are all temporarily embarrassed millionaires</w:t>
      </w:r>
      <w:r w:rsidRPr="00FC09D8">
        <w:rPr>
          <w:sz w:val="16"/>
        </w:rPr>
        <w:t xml:space="preserve">. </w:t>
      </w:r>
      <w:proofErr w:type="gramStart"/>
      <w:r w:rsidRPr="00FC09D8">
        <w:rPr>
          <w:sz w:val="16"/>
        </w:rPr>
        <w:t>This i</w:t>
      </w:r>
      <w:r w:rsidRPr="00ED3F42">
        <w:rPr>
          <w:sz w:val="16"/>
        </w:rPr>
        <w:t>s why</w:t>
      </w:r>
      <w:proofErr w:type="gramEnd"/>
      <w:r w:rsidRPr="00ED3F42">
        <w:rPr>
          <w:sz w:val="16"/>
        </w:rPr>
        <w:t xml:space="preserve"> we tolerate it. </w:t>
      </w:r>
      <w:proofErr w:type="gramStart"/>
      <w:r w:rsidRPr="00ED3F42">
        <w:rPr>
          <w:rStyle w:val="StyleUnderline"/>
        </w:rPr>
        <w:t>In reality, some</w:t>
      </w:r>
      <w:proofErr w:type="gramEnd"/>
      <w:r w:rsidRPr="00ED3F42">
        <w:rPr>
          <w:rStyle w:val="StyleUnderline"/>
        </w:rPr>
        <w:t xml:space="preserve"> </w:t>
      </w:r>
      <w:r w:rsidRPr="00435D56">
        <w:rPr>
          <w:rStyle w:val="StyleUnderline"/>
          <w:bCs/>
          <w:highlight w:val="green"/>
        </w:rPr>
        <w:t>people are extremely rich because others are extremely poor:</w:t>
      </w:r>
      <w:r w:rsidRPr="00435D56">
        <w:rPr>
          <w:rStyle w:val="StyleUnderline"/>
          <w:bCs/>
        </w:rPr>
        <w:t xml:space="preserve"> massive wealth depends on exploitation.</w:t>
      </w:r>
      <w:r w:rsidRPr="00ED3F42">
        <w:rPr>
          <w:rStyle w:val="StyleUnderline"/>
        </w:rPr>
        <w:t xml:space="preserve"> And if we did all become millionaires, we would cook the planet in no time at all. </w:t>
      </w:r>
      <w:r w:rsidRPr="00ED3F42">
        <w:rPr>
          <w:rStyle w:val="Emphasis"/>
        </w:rPr>
        <w:t xml:space="preserve">But </w:t>
      </w:r>
      <w:r w:rsidRPr="006220F5">
        <w:rPr>
          <w:rStyle w:val="Emphasis"/>
          <w:highlight w:val="green"/>
        </w:rPr>
        <w:t>the fairytale of universal wealth</w:t>
      </w:r>
      <w:r w:rsidRPr="00ED3F42">
        <w:rPr>
          <w:rStyle w:val="Emphasis"/>
        </w:rPr>
        <w:t xml:space="preserve">, one day, </w:t>
      </w:r>
      <w:r w:rsidRPr="006220F5">
        <w:rPr>
          <w:rStyle w:val="Emphasis"/>
          <w:highlight w:val="green"/>
        </w:rPr>
        <w:t>secures our obedience</w:t>
      </w:r>
      <w:r w:rsidRPr="00ED3F42">
        <w:rPr>
          <w:rStyle w:val="Emphasis"/>
        </w:rPr>
        <w:t>.</w:t>
      </w:r>
      <w:r>
        <w:rPr>
          <w:rStyle w:val="StyleUnderline"/>
        </w:rPr>
        <w:t xml:space="preserve"> </w:t>
      </w:r>
      <w:r w:rsidRPr="00ED3F42">
        <w:rPr>
          <w:rStyle w:val="StyleUnderline"/>
        </w:rPr>
        <w:t>The difficult truth is that, to prevent climate and ecological catastrophe, we need to level down</w:t>
      </w:r>
      <w:r w:rsidRPr="00ED3F42">
        <w:rPr>
          <w:sz w:val="16"/>
        </w:rPr>
        <w:t xml:space="preserve">. We need to pursue what the Belgian philosopher Ingrid </w:t>
      </w:r>
      <w:proofErr w:type="spellStart"/>
      <w:r w:rsidRPr="00ED3F42">
        <w:rPr>
          <w:sz w:val="16"/>
        </w:rPr>
        <w:t>Robeyns</w:t>
      </w:r>
      <w:proofErr w:type="spellEnd"/>
      <w:r w:rsidRPr="00ED3F42">
        <w:rPr>
          <w:sz w:val="16"/>
        </w:rPr>
        <w:t xml:space="preserve"> calls </w:t>
      </w:r>
      <w:proofErr w:type="spellStart"/>
      <w:r w:rsidRPr="00ED3F42">
        <w:rPr>
          <w:sz w:val="16"/>
        </w:rPr>
        <w:t>limitarianism</w:t>
      </w:r>
      <w:proofErr w:type="spellEnd"/>
      <w:r w:rsidRPr="00ED3F42">
        <w:rPr>
          <w:sz w:val="16"/>
        </w:rPr>
        <w:t xml:space="preserve">. Just as there is a poverty line below which no one should fall, there is a wealth line above which no one should rise. What we need are not carbon taxes, but wealth taxes. It shouldn’t surprise us that ExxonMobil </w:t>
      </w:r>
      <w:proofErr w:type="spellStart"/>
      <w:r w:rsidRPr="00ED3F42">
        <w:rPr>
          <w:sz w:val="16"/>
        </w:rPr>
        <w:t>favours</w:t>
      </w:r>
      <w:proofErr w:type="spellEnd"/>
      <w:r w:rsidRPr="00ED3F42">
        <w:rPr>
          <w:sz w:val="16"/>
        </w:rPr>
        <w:t xml:space="preserve"> a carbon tax. It’s a form of MCB. It addresses only one aspect of the many-headed environmental crisis, while transferring responsibility from the major culprits to everyone. It can be highly regressive, which means that the poor pay more than the rich. But wealth taxes strike at the heart of the issue. They should be high enough to break the </w:t>
      </w:r>
      <w:r w:rsidRPr="00ED3F42">
        <w:rPr>
          <w:sz w:val="16"/>
        </w:rPr>
        <w:lastRenderedPageBreak/>
        <w:t xml:space="preserve">spiral of accumulation and redistribute the riches accumulated by a few. They could be used to put us on an entirely different track, one that I call “private sufficiency, public luxury”. While there is not enough ecological or even physical space on Earth for everyone to enjoy private luxury, there is enough to provide everyone with public luxury: magnificent parks, hospitals, swimming pools, art galleries, tennis courts and transport systems, </w:t>
      </w:r>
      <w:proofErr w:type="gramStart"/>
      <w:r w:rsidRPr="00ED3F42">
        <w:rPr>
          <w:sz w:val="16"/>
        </w:rPr>
        <w:t>playgrounds</w:t>
      </w:r>
      <w:proofErr w:type="gramEnd"/>
      <w:r w:rsidRPr="00ED3F42">
        <w:rPr>
          <w:sz w:val="16"/>
        </w:rPr>
        <w:t xml:space="preserve"> and community </w:t>
      </w:r>
      <w:proofErr w:type="spellStart"/>
      <w:r w:rsidRPr="00ED3F42">
        <w:rPr>
          <w:sz w:val="16"/>
        </w:rPr>
        <w:t>centres</w:t>
      </w:r>
      <w:proofErr w:type="spellEnd"/>
      <w:r w:rsidRPr="00ED3F42">
        <w:rPr>
          <w:sz w:val="16"/>
        </w:rPr>
        <w:t xml:space="preserve">. We should each have our own small domains – private sufficiency – but when we want to spread our wings, we could do so without seizing resources from other people. </w:t>
      </w:r>
      <w:r w:rsidRPr="006220F5">
        <w:rPr>
          <w:rStyle w:val="StyleUnderline"/>
          <w:highlight w:val="green"/>
        </w:rPr>
        <w:t>I</w:t>
      </w:r>
      <w:r w:rsidRPr="00435D56">
        <w:rPr>
          <w:rStyle w:val="StyleUnderline"/>
        </w:rPr>
        <w:t xml:space="preserve">n </w:t>
      </w:r>
      <w:r w:rsidRPr="006220F5">
        <w:rPr>
          <w:rStyle w:val="StyleUnderline"/>
          <w:highlight w:val="green"/>
        </w:rPr>
        <w:t xml:space="preserve">consenting to </w:t>
      </w:r>
      <w:r w:rsidRPr="00435D56">
        <w:rPr>
          <w:rStyle w:val="StyleUnderline"/>
        </w:rPr>
        <w:t>the continued</w:t>
      </w:r>
      <w:r w:rsidRPr="006220F5">
        <w:rPr>
          <w:rStyle w:val="StyleUnderline"/>
          <w:highlight w:val="green"/>
        </w:rPr>
        <w:t xml:space="preserve"> destruction of </w:t>
      </w:r>
      <w:r w:rsidRPr="00435D56">
        <w:rPr>
          <w:rStyle w:val="StyleUnderline"/>
        </w:rPr>
        <w:t xml:space="preserve">our </w:t>
      </w:r>
      <w:r w:rsidRPr="00435D56">
        <w:rPr>
          <w:rStyle w:val="StyleUnderline"/>
          <w:highlight w:val="green"/>
        </w:rPr>
        <w:t xml:space="preserve">life-support </w:t>
      </w:r>
      <w:r w:rsidRPr="006220F5">
        <w:rPr>
          <w:rStyle w:val="StyleUnderline"/>
          <w:highlight w:val="green"/>
        </w:rPr>
        <w:t xml:space="preserve">systems, we accommodate </w:t>
      </w:r>
      <w:r w:rsidRPr="00ED5156">
        <w:rPr>
          <w:rStyle w:val="StyleUnderline"/>
        </w:rPr>
        <w:t xml:space="preserve">the desires of </w:t>
      </w:r>
      <w:r w:rsidRPr="006220F5">
        <w:rPr>
          <w:rStyle w:val="StyleUnderline"/>
          <w:highlight w:val="green"/>
        </w:rPr>
        <w:t xml:space="preserve">the ultra-rich </w:t>
      </w:r>
      <w:r w:rsidRPr="00ED5156">
        <w:rPr>
          <w:rStyle w:val="StyleUnderline"/>
        </w:rPr>
        <w:t xml:space="preserve">and the powerful corporations </w:t>
      </w:r>
      <w:r w:rsidRPr="00FC09D8">
        <w:rPr>
          <w:rStyle w:val="StyleUnderline"/>
        </w:rPr>
        <w:t>they control</w:t>
      </w:r>
      <w:r w:rsidRPr="00ED3F42">
        <w:rPr>
          <w:sz w:val="16"/>
        </w:rPr>
        <w:t xml:space="preserve">. By remaining trapped in the surface film, absorbed in frivolity and MCB, we grant them a social </w:t>
      </w:r>
      <w:proofErr w:type="spellStart"/>
      <w:r w:rsidRPr="00ED3F42">
        <w:rPr>
          <w:sz w:val="16"/>
        </w:rPr>
        <w:t>licence</w:t>
      </w:r>
      <w:proofErr w:type="spellEnd"/>
      <w:r w:rsidRPr="00ED3F42">
        <w:rPr>
          <w:sz w:val="16"/>
        </w:rPr>
        <w:t xml:space="preserve"> to operate. </w:t>
      </w:r>
      <w:r w:rsidRPr="006220F5">
        <w:rPr>
          <w:rStyle w:val="Emphasis"/>
          <w:highlight w:val="green"/>
        </w:rPr>
        <w:t>We will endure only if we cease to consent</w:t>
      </w:r>
      <w:r w:rsidRPr="00ED3F42">
        <w:rPr>
          <w:sz w:val="16"/>
        </w:rPr>
        <w:t xml:space="preserve">. The 19th-century democracy campaigners knew this, the suffragettes knew it, Gandhi knew it, Martin Luther King knew it. The environmental protesters who demand systemic change have also grasped this fundamental truth. </w:t>
      </w:r>
      <w:proofErr w:type="gramStart"/>
      <w:r w:rsidRPr="00ED3F42">
        <w:rPr>
          <w:sz w:val="16"/>
        </w:rPr>
        <w:t>In</w:t>
      </w:r>
      <w:proofErr w:type="gramEnd"/>
      <w:r w:rsidRPr="00ED3F42">
        <w:rPr>
          <w:sz w:val="16"/>
        </w:rPr>
        <w:t xml:space="preserve"> Fridays for Future, Green New Deal Rising, Extinction Rebellion and the other global uprisings against systemic environmental collapse, we see people, mostly young people, refusing to consent. What they understand is history’s most important lesson. </w:t>
      </w:r>
      <w:r w:rsidRPr="00ED3F42">
        <w:rPr>
          <w:rStyle w:val="StyleUnderline"/>
        </w:rPr>
        <w:t>Our survival depends on disobedience</w:t>
      </w:r>
    </w:p>
    <w:p w14:paraId="7621F009" w14:textId="77777777" w:rsidR="006425DF" w:rsidRPr="001468AA" w:rsidRDefault="006425DF" w:rsidP="006425DF"/>
    <w:p w14:paraId="58269217" w14:textId="77777777" w:rsidR="00D471BB" w:rsidRPr="00BC19EC" w:rsidRDefault="00D471BB" w:rsidP="00D471BB">
      <w:pPr>
        <w:rPr>
          <w:rFonts w:asciiTheme="majorHAnsi" w:hAnsiTheme="majorHAnsi" w:cstheme="majorHAnsi"/>
        </w:rPr>
      </w:pPr>
      <w:r>
        <w:rPr>
          <w:rFonts w:eastAsiaTheme="majorEastAsia" w:cstheme="majorBidi"/>
          <w:b/>
          <w:sz w:val="32"/>
          <w:u w:val="single"/>
        </w:rPr>
        <w:t xml:space="preserve"> </w:t>
      </w:r>
    </w:p>
    <w:p w14:paraId="5ABF561E" w14:textId="77777777" w:rsidR="00D471BB" w:rsidRPr="00BC19EC" w:rsidRDefault="00D471BB" w:rsidP="00D471BB">
      <w:pPr>
        <w:pStyle w:val="Heading3"/>
        <w:rPr>
          <w:rFonts w:asciiTheme="majorHAnsi" w:hAnsiTheme="majorHAnsi" w:cstheme="majorHAnsi"/>
        </w:rPr>
      </w:pPr>
      <w:r w:rsidRPr="00BC19EC">
        <w:rPr>
          <w:rFonts w:asciiTheme="majorHAnsi" w:hAnsiTheme="majorHAnsi" w:cstheme="majorHAnsi"/>
        </w:rPr>
        <w:lastRenderedPageBreak/>
        <w:t>Contention 2: A New Hope</w:t>
      </w:r>
    </w:p>
    <w:p w14:paraId="237612B8" w14:textId="77777777" w:rsidR="00D471BB" w:rsidRPr="00BC19EC" w:rsidRDefault="00D471BB" w:rsidP="00D471BB">
      <w:pPr>
        <w:pStyle w:val="Heading4"/>
        <w:rPr>
          <w:rFonts w:asciiTheme="majorHAnsi" w:hAnsiTheme="majorHAnsi" w:cstheme="majorHAnsi"/>
        </w:rPr>
      </w:pPr>
      <w:r w:rsidRPr="00BC19EC">
        <w:rPr>
          <w:rFonts w:asciiTheme="majorHAnsi" w:hAnsiTheme="majorHAnsi" w:cstheme="majorHAnsi"/>
        </w:rPr>
        <w:t>Post-capitalist space exploration inevitably leads to the extreme taxation of the rich as well as a redistribution of funds towards NASA</w:t>
      </w:r>
    </w:p>
    <w:p w14:paraId="03B8D45F" w14:textId="77777777" w:rsidR="00D471BB" w:rsidRPr="00BC19EC" w:rsidRDefault="00D471BB" w:rsidP="00D471BB">
      <w:pPr>
        <w:rPr>
          <w:rStyle w:val="Style13ptBold"/>
          <w:rFonts w:asciiTheme="majorHAnsi" w:hAnsiTheme="majorHAnsi" w:cstheme="majorHAnsi"/>
          <w:lang w:val="de-DE"/>
        </w:rPr>
      </w:pPr>
      <w:r w:rsidRPr="00BC19EC">
        <w:rPr>
          <w:rStyle w:val="Style13ptBold"/>
          <w:rFonts w:asciiTheme="majorHAnsi" w:hAnsiTheme="majorHAnsi" w:cstheme="majorHAnsi"/>
          <w:lang w:val="de-DE"/>
        </w:rPr>
        <w:t>Robinson 18</w:t>
      </w:r>
    </w:p>
    <w:p w14:paraId="64B7E47A" w14:textId="77777777" w:rsidR="00D471BB" w:rsidRPr="00BC19EC" w:rsidRDefault="00D471BB" w:rsidP="00D471BB">
      <w:pPr>
        <w:rPr>
          <w:rFonts w:asciiTheme="majorHAnsi" w:hAnsiTheme="majorHAnsi" w:cstheme="majorHAnsi"/>
          <w:sz w:val="16"/>
          <w:lang w:val="de-DE"/>
        </w:rPr>
      </w:pPr>
      <w:r w:rsidRPr="00BC19EC">
        <w:rPr>
          <w:rFonts w:asciiTheme="majorHAnsi" w:hAnsiTheme="majorHAnsi" w:cstheme="majorHAnsi"/>
          <w:sz w:val="16"/>
          <w:lang w:val="de-DE"/>
        </w:rPr>
        <w:t xml:space="preserve">(Kim Stanley, </w:t>
      </w:r>
      <w:hyperlink r:id="rId13" w:history="1">
        <w:r w:rsidRPr="00BC19EC">
          <w:rPr>
            <w:rStyle w:val="Hyperlink"/>
            <w:rFonts w:asciiTheme="majorHAnsi" w:hAnsiTheme="majorHAnsi" w:cstheme="majorHAnsi"/>
            <w:sz w:val="16"/>
            <w:lang w:val="de-DE"/>
          </w:rPr>
          <w:t>https://inthesetimes.com/article/kim-stanley-robinson-space-exploration-socialism-mars</w:t>
        </w:r>
      </w:hyperlink>
      <w:r w:rsidRPr="00BC19EC">
        <w:rPr>
          <w:rFonts w:asciiTheme="majorHAnsi" w:hAnsiTheme="majorHAnsi" w:cstheme="majorHAnsi"/>
          <w:sz w:val="16"/>
          <w:lang w:val="de-DE"/>
        </w:rPr>
        <w:t xml:space="preserve">, 4-22) </w:t>
      </w:r>
    </w:p>
    <w:p w14:paraId="7DC4FD59" w14:textId="77777777" w:rsidR="00D471BB" w:rsidRPr="00BC19EC" w:rsidRDefault="00D471BB" w:rsidP="00D471BB">
      <w:pPr>
        <w:rPr>
          <w:rFonts w:asciiTheme="majorHAnsi" w:hAnsiTheme="majorHAnsi" w:cstheme="majorHAnsi"/>
          <w:sz w:val="14"/>
        </w:rPr>
      </w:pPr>
      <w:r w:rsidRPr="00BC19EC">
        <w:rPr>
          <w:rFonts w:asciiTheme="majorHAnsi" w:hAnsiTheme="majorHAnsi" w:cstheme="majorHAnsi"/>
          <w:sz w:val="16"/>
        </w:rPr>
        <w:t xml:space="preserve">So </w:t>
      </w:r>
      <w:r w:rsidRPr="00BC19EC">
        <w:rPr>
          <w:rStyle w:val="StyleUnderline"/>
          <w:rFonts w:asciiTheme="majorHAnsi" w:hAnsiTheme="majorHAnsi" w:cstheme="majorHAnsi"/>
        </w:rPr>
        <w:t>how should progressives think about SpaceX</w:t>
      </w:r>
      <w:r w:rsidRPr="00BC19EC">
        <w:rPr>
          <w:rFonts w:asciiTheme="majorHAnsi" w:hAnsiTheme="majorHAnsi" w:cstheme="majorHAnsi"/>
          <w:sz w:val="16"/>
        </w:rPr>
        <w:t xml:space="preserve">? </w:t>
      </w:r>
      <w:r w:rsidRPr="00BC19EC">
        <w:rPr>
          <w:rStyle w:val="Emphasis"/>
          <w:rFonts w:asciiTheme="majorHAnsi" w:hAnsiTheme="majorHAnsi" w:cstheme="majorHAnsi"/>
        </w:rPr>
        <w:t>They should be grateful that at least one billionaire is interested in space science</w:t>
      </w:r>
      <w:r w:rsidRPr="00BC19EC">
        <w:rPr>
          <w:rFonts w:asciiTheme="majorHAnsi" w:hAnsiTheme="majorHAnsi" w:cstheme="majorHAnsi"/>
          <w:sz w:val="16"/>
        </w:rPr>
        <w:t xml:space="preserve">. </w:t>
      </w:r>
      <w:proofErr w:type="gramStart"/>
      <w:r w:rsidRPr="00BC19EC">
        <w:rPr>
          <w:rFonts w:asciiTheme="majorHAnsi" w:hAnsiTheme="majorHAnsi" w:cstheme="majorHAnsi"/>
          <w:sz w:val="16"/>
        </w:rPr>
        <w:t>Actually</w:t>
      </w:r>
      <w:proofErr w:type="gramEnd"/>
      <w:r w:rsidRPr="00BC19EC">
        <w:rPr>
          <w:rFonts w:asciiTheme="majorHAnsi" w:hAnsiTheme="majorHAnsi" w:cstheme="majorHAnsi"/>
          <w:sz w:val="16"/>
        </w:rPr>
        <w:t xml:space="preserve"> there’s more than one. </w:t>
      </w:r>
      <w:r w:rsidRPr="00BC19EC">
        <w:rPr>
          <w:rStyle w:val="StyleUnderline"/>
          <w:rFonts w:asciiTheme="majorHAnsi" w:hAnsiTheme="majorHAnsi" w:cstheme="majorHAnsi"/>
        </w:rPr>
        <w:t>But</w:t>
      </w:r>
      <w:r w:rsidRPr="00BC19EC">
        <w:rPr>
          <w:rFonts w:asciiTheme="majorHAnsi" w:hAnsiTheme="majorHAnsi" w:cstheme="majorHAnsi"/>
          <w:sz w:val="16"/>
        </w:rPr>
        <w:t xml:space="preserve"> I think </w:t>
      </w:r>
      <w:r w:rsidRPr="00BC19EC">
        <w:rPr>
          <w:rStyle w:val="StyleUnderline"/>
          <w:rFonts w:asciiTheme="majorHAnsi" w:hAnsiTheme="majorHAnsi" w:cstheme="majorHAnsi"/>
        </w:rPr>
        <w:t>it’s legitimate to go further and ask, ​“</w:t>
      </w:r>
      <w:r w:rsidRPr="00BC19EC">
        <w:rPr>
          <w:rStyle w:val="StyleUnderline"/>
          <w:rFonts w:asciiTheme="majorHAnsi" w:hAnsiTheme="majorHAnsi" w:cstheme="majorHAnsi"/>
          <w:highlight w:val="green"/>
        </w:rPr>
        <w:t>Why</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are</w:t>
      </w:r>
      <w:r w:rsidRPr="00BC19EC">
        <w:rPr>
          <w:rStyle w:val="StyleUnderline"/>
          <w:rFonts w:asciiTheme="majorHAnsi" w:hAnsiTheme="majorHAnsi" w:cstheme="majorHAnsi"/>
        </w:rPr>
        <w:t xml:space="preserve"> there </w:t>
      </w:r>
      <w:r w:rsidRPr="00BC19EC">
        <w:rPr>
          <w:rStyle w:val="StyleUnderline"/>
          <w:rFonts w:asciiTheme="majorHAnsi" w:hAnsiTheme="majorHAnsi" w:cstheme="majorHAnsi"/>
          <w:highlight w:val="green"/>
        </w:rPr>
        <w:t>people as rich as this anyway</w:t>
      </w:r>
      <w:r w:rsidRPr="00BC19EC">
        <w:rPr>
          <w:rFonts w:asciiTheme="majorHAnsi" w:hAnsiTheme="majorHAnsi" w:cstheme="majorHAnsi"/>
          <w:sz w:val="16"/>
        </w:rPr>
        <w:t xml:space="preserve">?” </w:t>
      </w:r>
      <w:r w:rsidRPr="00BC19EC">
        <w:rPr>
          <w:rStyle w:val="StyleUnderline"/>
          <w:rFonts w:asciiTheme="majorHAnsi" w:hAnsiTheme="majorHAnsi" w:cstheme="majorHAnsi"/>
          <w:highlight w:val="green"/>
        </w:rPr>
        <w:t>Why aren’t there</w:t>
      </w:r>
      <w:r w:rsidRPr="00BC19EC">
        <w:rPr>
          <w:rStyle w:val="StyleUnderline"/>
          <w:rFonts w:asciiTheme="majorHAnsi" w:hAnsiTheme="majorHAnsi" w:cstheme="majorHAnsi"/>
        </w:rPr>
        <w:t xml:space="preserve"> progressive </w:t>
      </w:r>
      <w:r w:rsidRPr="00BC19EC">
        <w:rPr>
          <w:rStyle w:val="StyleUnderline"/>
          <w:rFonts w:asciiTheme="majorHAnsi" w:hAnsiTheme="majorHAnsi" w:cstheme="majorHAnsi"/>
          <w:highlight w:val="green"/>
        </w:rPr>
        <w:t>taxes</w:t>
      </w:r>
      <w:r w:rsidRPr="00BC19EC">
        <w:rPr>
          <w:rStyle w:val="StyleUnderline"/>
          <w:rFonts w:asciiTheme="majorHAnsi" w:hAnsiTheme="majorHAnsi" w:cstheme="majorHAnsi"/>
        </w:rPr>
        <w:t xml:space="preserve"> on both income and capital assets,</w:t>
      </w:r>
      <w:r w:rsidRPr="00BC19EC">
        <w:rPr>
          <w:rFonts w:asciiTheme="majorHAnsi" w:hAnsiTheme="majorHAnsi" w:cstheme="majorHAnsi"/>
          <w:sz w:val="16"/>
        </w:rPr>
        <w:t xml:space="preserve"> as economist Thomas Piketty suggested, </w:t>
      </w:r>
      <w:r w:rsidRPr="00BC19EC">
        <w:rPr>
          <w:rStyle w:val="StyleUnderline"/>
          <w:rFonts w:asciiTheme="majorHAnsi" w:hAnsiTheme="majorHAnsi" w:cstheme="majorHAnsi"/>
        </w:rPr>
        <w:t xml:space="preserve">such that the richest people max out at a certain nicely high number, beyond which wealth is passed through to the collective that made it? People and corporations could be taxed at the high </w:t>
      </w:r>
      <w:r w:rsidRPr="00BC19EC">
        <w:rPr>
          <w:rStyle w:val="StyleUnderline"/>
          <w:rFonts w:asciiTheme="majorHAnsi" w:hAnsiTheme="majorHAnsi" w:cstheme="majorHAnsi"/>
          <w:highlight w:val="green"/>
        </w:rPr>
        <w:t>rates we had under</w:t>
      </w:r>
      <w:r w:rsidRPr="00BC19EC">
        <w:rPr>
          <w:rFonts w:asciiTheme="majorHAnsi" w:hAnsiTheme="majorHAnsi" w:cstheme="majorHAnsi"/>
          <w:sz w:val="16"/>
        </w:rPr>
        <w:t xml:space="preserve"> the </w:t>
      </w:r>
      <w:r w:rsidRPr="00BC19EC">
        <w:rPr>
          <w:rStyle w:val="StyleUnderline"/>
          <w:rFonts w:asciiTheme="majorHAnsi" w:hAnsiTheme="majorHAnsi" w:cstheme="majorHAnsi"/>
          <w:highlight w:val="green"/>
        </w:rPr>
        <w:t>Eisenhower</w:t>
      </w:r>
      <w:r w:rsidRPr="00BC19EC">
        <w:rPr>
          <w:rStyle w:val="StyleUnderline"/>
          <w:rFonts w:asciiTheme="majorHAnsi" w:hAnsiTheme="majorHAnsi" w:cstheme="majorHAnsi"/>
        </w:rPr>
        <w:t xml:space="preserve"> </w:t>
      </w:r>
      <w:r w:rsidRPr="00BC19EC">
        <w:rPr>
          <w:rFonts w:asciiTheme="majorHAnsi" w:hAnsiTheme="majorHAnsi" w:cstheme="majorHAnsi"/>
          <w:sz w:val="16"/>
        </w:rPr>
        <w:t xml:space="preserve">Administration, for instance, </w:t>
      </w:r>
      <w:r w:rsidRPr="00BC19EC">
        <w:rPr>
          <w:rStyle w:val="StyleUnderline"/>
          <w:rFonts w:asciiTheme="majorHAnsi" w:hAnsiTheme="majorHAnsi" w:cstheme="majorHAnsi"/>
        </w:rPr>
        <w:t>with perhaps the additional perk that individuals could choose which government programs some portion of their taxes would go to — a kind of direct democracy support for the different functions of government.</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If the various agencies’ funding was partly a matter of popular ​“vote by taxes,” rather than entirely the result of Congress’ corrupted appropriation process, then it would be </w:t>
      </w:r>
      <w:r w:rsidRPr="00BC19EC">
        <w:rPr>
          <w:rStyle w:val="StyleUnderline"/>
          <w:rFonts w:asciiTheme="majorHAnsi" w:hAnsiTheme="majorHAnsi" w:cstheme="majorHAnsi"/>
          <w:highlight w:val="green"/>
        </w:rPr>
        <w:t>interesting to see how much money NASA ended up with</w:t>
      </w:r>
      <w:r w:rsidRPr="00BC19EC">
        <w:rPr>
          <w:rStyle w:val="StyleUnderline"/>
          <w:rFonts w:asciiTheme="majorHAnsi" w:hAnsiTheme="majorHAnsi" w:cstheme="majorHAnsi"/>
        </w:rPr>
        <w:t>, as well as the National Science Foundation</w:t>
      </w:r>
      <w:r w:rsidRPr="00BC19EC">
        <w:rPr>
          <w:rFonts w:asciiTheme="majorHAnsi" w:hAnsiTheme="majorHAnsi" w:cstheme="majorHAnsi"/>
          <w:sz w:val="14"/>
        </w:rPr>
        <w:t xml:space="preserve"> (NSF), </w:t>
      </w:r>
      <w:r w:rsidRPr="00BC19EC">
        <w:rPr>
          <w:rStyle w:val="StyleUnderline"/>
          <w:rFonts w:asciiTheme="majorHAnsi" w:hAnsiTheme="majorHAnsi" w:cstheme="majorHAnsi"/>
        </w:rPr>
        <w:t>National Institutes of Health (</w:t>
      </w:r>
      <w:r w:rsidRPr="00BC19EC">
        <w:rPr>
          <w:rFonts w:asciiTheme="majorHAnsi" w:hAnsiTheme="majorHAnsi" w:cstheme="majorHAnsi"/>
          <w:sz w:val="14"/>
        </w:rPr>
        <w:t xml:space="preserve">NIH) </w:t>
      </w:r>
      <w:r w:rsidRPr="00BC19EC">
        <w:rPr>
          <w:rStyle w:val="StyleUnderline"/>
          <w:rFonts w:asciiTheme="majorHAnsi" w:hAnsiTheme="majorHAnsi" w:cstheme="majorHAnsi"/>
        </w:rPr>
        <w:t>and so on</w:t>
      </w:r>
      <w:r w:rsidRPr="00BC19EC">
        <w:rPr>
          <w:rFonts w:asciiTheme="majorHAnsi" w:hAnsiTheme="majorHAnsi" w:cstheme="majorHAnsi"/>
          <w:sz w:val="14"/>
        </w:rPr>
        <w:t xml:space="preserve">. If you were president, would your budget proposal put money toward these agencies? I would look at the relative worth of each agency and how much of a budget increase it could handle. My proposal would suggest that NASA be funded at about $100 billion a year (currently it’s $20 billion), taken out of the Pentagon budget (currently $770 billion a year), because many of the same industries support and are supported by both agencies. I’d fund NSF at $200 billion a year (currently $7 billion), and the Department of Energy at $100 billion. NIH $200 billion a year. Then I’d let the scientists figure out how best to spend that money. They would have to scramble at first to find enough worthy projects — a good problem to have. Putting humans on Mars would be low on my list. Our robots are doing fine there. I’d like to see robotic explorers sent to the moons of Jupiter and Saturn first. </w:t>
      </w:r>
      <w:r w:rsidRPr="00BC19EC">
        <w:rPr>
          <w:rStyle w:val="StyleUnderline"/>
          <w:rFonts w:asciiTheme="majorHAnsi" w:hAnsiTheme="majorHAnsi" w:cstheme="majorHAnsi"/>
        </w:rPr>
        <w:t xml:space="preserve">What does </w:t>
      </w:r>
      <w:r w:rsidRPr="00BC19EC">
        <w:rPr>
          <w:rStyle w:val="StyleUnderline"/>
          <w:rFonts w:asciiTheme="majorHAnsi" w:hAnsiTheme="majorHAnsi" w:cstheme="majorHAnsi"/>
          <w:highlight w:val="green"/>
        </w:rPr>
        <w:t xml:space="preserve">post-capitalist space exploration </w:t>
      </w:r>
      <w:r w:rsidRPr="00BC19EC">
        <w:rPr>
          <w:rStyle w:val="StyleUnderline"/>
          <w:rFonts w:asciiTheme="majorHAnsi" w:hAnsiTheme="majorHAnsi" w:cstheme="majorHAnsi"/>
        </w:rPr>
        <w:t xml:space="preserve">look like? </w:t>
      </w:r>
      <w:r w:rsidRPr="00BC19EC">
        <w:rPr>
          <w:rStyle w:val="Emphasis"/>
          <w:rFonts w:asciiTheme="majorHAnsi" w:hAnsiTheme="majorHAnsi" w:cstheme="majorHAnsi"/>
        </w:rPr>
        <w:t xml:space="preserve">It </w:t>
      </w:r>
      <w:r w:rsidRPr="00BC19EC">
        <w:rPr>
          <w:rStyle w:val="Emphasis"/>
          <w:rFonts w:asciiTheme="majorHAnsi" w:hAnsiTheme="majorHAnsi" w:cstheme="majorHAnsi"/>
          <w:highlight w:val="green"/>
        </w:rPr>
        <w:t>looks like NASA</w:t>
      </w:r>
      <w:r w:rsidRPr="00BC19EC">
        <w:rPr>
          <w:rFonts w:asciiTheme="majorHAnsi" w:hAnsiTheme="majorHAnsi" w:cstheme="majorHAnsi"/>
          <w:sz w:val="14"/>
        </w:rPr>
        <w:t xml:space="preserve">. </w:t>
      </w:r>
      <w:r w:rsidRPr="00BC19EC">
        <w:rPr>
          <w:rStyle w:val="StyleUnderline"/>
          <w:rFonts w:asciiTheme="majorHAnsi" w:hAnsiTheme="majorHAnsi" w:cstheme="majorHAnsi"/>
          <w:highlight w:val="green"/>
        </w:rPr>
        <w:t xml:space="preserve">It’s government, exploring a </w:t>
      </w:r>
      <w:proofErr w:type="gramStart"/>
      <w:r w:rsidRPr="00BC19EC">
        <w:rPr>
          <w:rStyle w:val="StyleUnderline"/>
          <w:rFonts w:asciiTheme="majorHAnsi" w:hAnsiTheme="majorHAnsi" w:cstheme="majorHAnsi"/>
          <w:highlight w:val="green"/>
        </w:rPr>
        <w:t>commons of sorts</w:t>
      </w:r>
      <w:proofErr w:type="gramEnd"/>
      <w:r w:rsidRPr="00BC19EC">
        <w:rPr>
          <w:rStyle w:val="StyleUnderline"/>
          <w:rFonts w:asciiTheme="majorHAnsi" w:hAnsiTheme="majorHAnsi" w:cstheme="majorHAnsi"/>
          <w:highlight w:val="green"/>
        </w:rPr>
        <w:t xml:space="preserve">, </w:t>
      </w:r>
      <w:r w:rsidRPr="0084211B">
        <w:rPr>
          <w:rStyle w:val="StyleUnderline"/>
          <w:rFonts w:asciiTheme="majorHAnsi" w:hAnsiTheme="majorHAnsi" w:cstheme="majorHAnsi"/>
        </w:rPr>
        <w:t xml:space="preserve">doing it </w:t>
      </w:r>
      <w:r w:rsidRPr="00BC19EC">
        <w:rPr>
          <w:rStyle w:val="StyleUnderline"/>
          <w:rFonts w:asciiTheme="majorHAnsi" w:hAnsiTheme="majorHAnsi" w:cstheme="majorHAnsi"/>
        </w:rPr>
        <w:t xml:space="preserve">in the usual ​“of the people, by the people and </w:t>
      </w:r>
      <w:r w:rsidRPr="00BC19EC">
        <w:rPr>
          <w:rStyle w:val="StyleUnderline"/>
          <w:rFonts w:asciiTheme="majorHAnsi" w:hAnsiTheme="majorHAnsi" w:cstheme="majorHAnsi"/>
          <w:highlight w:val="green"/>
        </w:rPr>
        <w:t xml:space="preserve">for the people” </w:t>
      </w:r>
      <w:r w:rsidRPr="00BC19EC">
        <w:rPr>
          <w:rStyle w:val="StyleUnderline"/>
          <w:rFonts w:asciiTheme="majorHAnsi" w:hAnsiTheme="majorHAnsi" w:cstheme="majorHAnsi"/>
        </w:rPr>
        <w:t>way</w:t>
      </w:r>
      <w:r w:rsidRPr="00BC19EC">
        <w:rPr>
          <w:rFonts w:asciiTheme="majorHAnsi" w:hAnsiTheme="majorHAnsi" w:cstheme="majorHAnsi"/>
          <w:sz w:val="14"/>
          <w:highlight w:val="green"/>
        </w:rPr>
        <w:t>.</w:t>
      </w:r>
    </w:p>
    <w:p w14:paraId="09384828" w14:textId="77777777" w:rsidR="00D471BB" w:rsidRPr="00BC19EC" w:rsidRDefault="00D471BB" w:rsidP="00D471BB">
      <w:pPr>
        <w:rPr>
          <w:rStyle w:val="Emphasis"/>
          <w:rFonts w:asciiTheme="majorHAnsi" w:hAnsiTheme="majorHAnsi" w:cstheme="majorHAnsi"/>
          <w:b w:val="0"/>
          <w:iCs w:val="0"/>
          <w:u w:val="none"/>
        </w:rPr>
      </w:pPr>
    </w:p>
    <w:p w14:paraId="4F34CDB8" w14:textId="77777777" w:rsidR="00D471BB" w:rsidRPr="00BC19EC" w:rsidRDefault="00D471BB" w:rsidP="00D471BB">
      <w:pPr>
        <w:pStyle w:val="Heading4"/>
        <w:rPr>
          <w:rFonts w:asciiTheme="majorHAnsi" w:hAnsiTheme="majorHAnsi" w:cstheme="majorHAnsi"/>
        </w:rPr>
      </w:pPr>
      <w:r w:rsidRPr="00BC19EC">
        <w:rPr>
          <w:rFonts w:asciiTheme="majorHAnsi" w:hAnsiTheme="majorHAnsi" w:cstheme="majorHAnsi"/>
        </w:rPr>
        <w:t>Nationalization of space replaces dystopian, militaristic visions with educational, valiant ones. Space has the possibility to transform national competition but must be vested from private hands</w:t>
      </w:r>
    </w:p>
    <w:p w14:paraId="37C4E59C" w14:textId="77777777" w:rsidR="00D471BB" w:rsidRPr="00BC19EC" w:rsidRDefault="00D471BB" w:rsidP="00D471BB">
      <w:pPr>
        <w:rPr>
          <w:rStyle w:val="Style13ptBold"/>
          <w:rFonts w:asciiTheme="majorHAnsi" w:hAnsiTheme="majorHAnsi" w:cstheme="majorHAnsi"/>
        </w:rPr>
      </w:pPr>
      <w:r w:rsidRPr="00BC19EC">
        <w:rPr>
          <w:rStyle w:val="Style13ptBold"/>
          <w:rFonts w:asciiTheme="majorHAnsi" w:hAnsiTheme="majorHAnsi" w:cstheme="majorHAnsi"/>
        </w:rPr>
        <w:t xml:space="preserve">Roberts 21 </w:t>
      </w:r>
    </w:p>
    <w:p w14:paraId="17A95C61" w14:textId="77777777" w:rsidR="00D471BB" w:rsidRPr="00BC19EC" w:rsidRDefault="00D471BB" w:rsidP="00D471BB">
      <w:pPr>
        <w:rPr>
          <w:rFonts w:asciiTheme="majorHAnsi" w:hAnsiTheme="majorHAnsi" w:cstheme="majorHAnsi"/>
          <w:sz w:val="16"/>
        </w:rPr>
      </w:pPr>
      <w:r w:rsidRPr="00BC19EC">
        <w:rPr>
          <w:rFonts w:asciiTheme="majorHAnsi" w:hAnsiTheme="majorHAnsi" w:cstheme="majorHAnsi"/>
          <w:sz w:val="16"/>
        </w:rPr>
        <w:t xml:space="preserve">(Spencer Roberts is a science writer, musician, ecologist, and rooftop solar engineer from Colorado. </w:t>
      </w:r>
      <w:hyperlink r:id="rId14" w:history="1">
        <w:r w:rsidRPr="00BC19EC">
          <w:rPr>
            <w:rStyle w:val="Hyperlink"/>
            <w:rFonts w:asciiTheme="majorHAnsi" w:hAnsiTheme="majorHAnsi" w:cstheme="majorHAnsi"/>
            <w:sz w:val="16"/>
          </w:rPr>
          <w:t>https://www.jacobinmag.com/2021/09/socialist-space-exploration-publicly-funded-nasa-education-futurism</w:t>
        </w:r>
      </w:hyperlink>
      <w:r w:rsidRPr="00BC19EC">
        <w:rPr>
          <w:rFonts w:asciiTheme="majorHAnsi" w:hAnsiTheme="majorHAnsi" w:cstheme="majorHAnsi"/>
          <w:sz w:val="16"/>
        </w:rPr>
        <w:t xml:space="preserve"> , 9-8)</w:t>
      </w:r>
    </w:p>
    <w:p w14:paraId="5749AC62" w14:textId="77777777" w:rsidR="00D471BB" w:rsidRPr="00BC19EC" w:rsidRDefault="00D471BB" w:rsidP="00D471BB">
      <w:pPr>
        <w:rPr>
          <w:rStyle w:val="Emphasis"/>
          <w:rFonts w:asciiTheme="majorHAnsi" w:hAnsiTheme="majorHAnsi" w:cstheme="majorHAnsi"/>
        </w:rPr>
      </w:pPr>
      <w:r w:rsidRPr="00BC19EC">
        <w:rPr>
          <w:rStyle w:val="StyleUnderline"/>
          <w:rFonts w:asciiTheme="majorHAnsi" w:hAnsiTheme="majorHAnsi" w:cstheme="majorHAnsi"/>
        </w:rPr>
        <w:t xml:space="preserve">In </w:t>
      </w:r>
      <w:r w:rsidRPr="00BC19EC">
        <w:rPr>
          <w:rFonts w:asciiTheme="majorHAnsi" w:hAnsiTheme="majorHAnsi" w:cstheme="majorHAnsi"/>
          <w:sz w:val="16"/>
        </w:rPr>
        <w:t>19</w:t>
      </w:r>
      <w:r w:rsidRPr="00BC19EC">
        <w:rPr>
          <w:rStyle w:val="StyleUnderline"/>
          <w:rFonts w:asciiTheme="majorHAnsi" w:hAnsiTheme="majorHAnsi" w:cstheme="majorHAnsi"/>
        </w:rPr>
        <w:t>61</w:t>
      </w:r>
      <w:r w:rsidRPr="00BC19EC">
        <w:rPr>
          <w:rFonts w:asciiTheme="majorHAnsi" w:hAnsiTheme="majorHAnsi" w:cstheme="majorHAnsi"/>
          <w:sz w:val="16"/>
        </w:rPr>
        <w:t xml:space="preserve">, </w:t>
      </w:r>
      <w:r w:rsidRPr="00BC19EC">
        <w:rPr>
          <w:rStyle w:val="StyleUnderline"/>
          <w:rFonts w:asciiTheme="majorHAnsi" w:hAnsiTheme="majorHAnsi" w:cstheme="majorHAnsi"/>
        </w:rPr>
        <w:t>Soviet cosmonaut</w:t>
      </w:r>
      <w:r w:rsidRPr="00BC19EC">
        <w:rPr>
          <w:rFonts w:asciiTheme="majorHAnsi" w:hAnsiTheme="majorHAnsi" w:cstheme="majorHAnsi"/>
          <w:sz w:val="16"/>
        </w:rPr>
        <w:t xml:space="preserve"> Yuri </w:t>
      </w:r>
      <w:r w:rsidRPr="00BC19EC">
        <w:rPr>
          <w:rStyle w:val="StyleUnderline"/>
          <w:rFonts w:asciiTheme="majorHAnsi" w:hAnsiTheme="majorHAnsi" w:cstheme="majorHAnsi"/>
          <w:highlight w:val="green"/>
        </w:rPr>
        <w:t>Gagarin</w:t>
      </w:r>
      <w:r w:rsidRPr="00BC19EC">
        <w:rPr>
          <w:rStyle w:val="StyleUnderline"/>
          <w:rFonts w:asciiTheme="majorHAnsi" w:hAnsiTheme="majorHAnsi" w:cstheme="majorHAnsi"/>
        </w:rPr>
        <w:t xml:space="preserve"> flew higher and orbited longer than</w:t>
      </w:r>
      <w:r w:rsidRPr="00BC19EC">
        <w:rPr>
          <w:rFonts w:asciiTheme="majorHAnsi" w:hAnsiTheme="majorHAnsi" w:cstheme="majorHAnsi"/>
          <w:sz w:val="16"/>
        </w:rPr>
        <w:t xml:space="preserve"> Richard </w:t>
      </w:r>
      <w:r w:rsidRPr="00BC19EC">
        <w:rPr>
          <w:rStyle w:val="StyleUnderline"/>
          <w:rFonts w:asciiTheme="majorHAnsi" w:hAnsiTheme="majorHAnsi" w:cstheme="majorHAnsi"/>
        </w:rPr>
        <w:t>Branson and</w:t>
      </w:r>
      <w:r w:rsidRPr="00BC19EC">
        <w:rPr>
          <w:rFonts w:asciiTheme="majorHAnsi" w:hAnsiTheme="majorHAnsi" w:cstheme="majorHAnsi"/>
          <w:sz w:val="16"/>
        </w:rPr>
        <w:t xml:space="preserve"> Jeff </w:t>
      </w:r>
      <w:r w:rsidRPr="00BC19EC">
        <w:rPr>
          <w:rStyle w:val="StyleUnderline"/>
          <w:rFonts w:asciiTheme="majorHAnsi" w:hAnsiTheme="majorHAnsi" w:cstheme="majorHAnsi"/>
        </w:rPr>
        <w:t>Bezos combined aboard Vostok 1,</w:t>
      </w:r>
      <w:r w:rsidRPr="00BC19EC">
        <w:rPr>
          <w:rFonts w:asciiTheme="majorHAnsi" w:hAnsiTheme="majorHAnsi" w:cstheme="majorHAnsi"/>
          <w:sz w:val="16"/>
        </w:rPr>
        <w:t xml:space="preserve"> the world’s first piloted space flight. </w:t>
      </w:r>
      <w:r w:rsidRPr="00BC19EC">
        <w:rPr>
          <w:rStyle w:val="StyleUnderline"/>
          <w:rFonts w:asciiTheme="majorHAnsi" w:hAnsiTheme="majorHAnsi" w:cstheme="majorHAnsi"/>
        </w:rPr>
        <w:t>Upon his return</w:t>
      </w:r>
      <w:r w:rsidRPr="00BC19EC">
        <w:rPr>
          <w:rFonts w:asciiTheme="majorHAnsi" w:hAnsiTheme="majorHAnsi" w:cstheme="majorHAnsi"/>
          <w:sz w:val="16"/>
        </w:rPr>
        <w:t xml:space="preserve"> to Earth, </w:t>
      </w:r>
      <w:r w:rsidRPr="00BC19EC">
        <w:rPr>
          <w:rStyle w:val="StyleUnderline"/>
          <w:rFonts w:asciiTheme="majorHAnsi" w:hAnsiTheme="majorHAnsi" w:cstheme="majorHAnsi"/>
        </w:rPr>
        <w:t>Gagarin became a global celebrity</w:t>
      </w:r>
      <w:r w:rsidRPr="00BC19EC">
        <w:rPr>
          <w:rFonts w:asciiTheme="majorHAnsi" w:hAnsiTheme="majorHAnsi" w:cstheme="majorHAnsi"/>
          <w:sz w:val="16"/>
        </w:rPr>
        <w:t xml:space="preserve">, traveling the world and recounting what it felt like to drift weightless and see the planet from above. For </w:t>
      </w:r>
      <w:proofErr w:type="gramStart"/>
      <w:r w:rsidRPr="00BC19EC">
        <w:rPr>
          <w:rFonts w:asciiTheme="majorHAnsi" w:hAnsiTheme="majorHAnsi" w:cstheme="majorHAnsi"/>
          <w:sz w:val="16"/>
        </w:rPr>
        <w:t>a brief moment</w:t>
      </w:r>
      <w:proofErr w:type="gramEnd"/>
      <w:r w:rsidRPr="00BC19EC">
        <w:rPr>
          <w:rFonts w:asciiTheme="majorHAnsi" w:hAnsiTheme="majorHAnsi" w:cstheme="majorHAnsi"/>
          <w:sz w:val="16"/>
        </w:rPr>
        <w:t xml:space="preserve">, </w:t>
      </w:r>
      <w:r w:rsidRPr="00BC19EC">
        <w:rPr>
          <w:rStyle w:val="Emphasis"/>
          <w:rFonts w:asciiTheme="majorHAnsi" w:hAnsiTheme="majorHAnsi" w:cstheme="majorHAnsi"/>
        </w:rPr>
        <w:t xml:space="preserve">he </w:t>
      </w:r>
      <w:r w:rsidRPr="00BC19EC">
        <w:rPr>
          <w:rStyle w:val="Emphasis"/>
          <w:rFonts w:asciiTheme="majorHAnsi" w:hAnsiTheme="majorHAnsi" w:cstheme="majorHAnsi"/>
          <w:highlight w:val="green"/>
        </w:rPr>
        <w:t>transcended the</w:t>
      </w:r>
      <w:r w:rsidRPr="00BC19EC">
        <w:rPr>
          <w:rStyle w:val="Emphasis"/>
          <w:rFonts w:asciiTheme="majorHAnsi" w:hAnsiTheme="majorHAnsi" w:cstheme="majorHAnsi"/>
        </w:rPr>
        <w:t xml:space="preserve"> boundaries of the </w:t>
      </w:r>
      <w:r w:rsidRPr="00BC19EC">
        <w:rPr>
          <w:rStyle w:val="Emphasis"/>
          <w:rFonts w:asciiTheme="majorHAnsi" w:hAnsiTheme="majorHAnsi" w:cstheme="majorHAnsi"/>
          <w:highlight w:val="green"/>
        </w:rPr>
        <w:t>Cold War</w:t>
      </w:r>
      <w:r w:rsidRPr="00BC19EC">
        <w:rPr>
          <w:rFonts w:asciiTheme="majorHAnsi" w:hAnsiTheme="majorHAnsi" w:cstheme="majorHAnsi"/>
          <w:sz w:val="16"/>
        </w:rPr>
        <w:t xml:space="preserve">, greeting cheering crowds in both Soviet and US-allied countries, </w:t>
      </w:r>
      <w:r w:rsidRPr="00BC19EC">
        <w:rPr>
          <w:rStyle w:val="StyleUnderline"/>
          <w:rFonts w:asciiTheme="majorHAnsi" w:hAnsiTheme="majorHAnsi" w:cstheme="majorHAnsi"/>
          <w:highlight w:val="green"/>
        </w:rPr>
        <w:t>capturing</w:t>
      </w:r>
      <w:r w:rsidRPr="00BC19EC">
        <w:rPr>
          <w:rStyle w:val="StyleUnderline"/>
          <w:rFonts w:asciiTheme="majorHAnsi" w:hAnsiTheme="majorHAnsi" w:cstheme="majorHAnsi"/>
        </w:rPr>
        <w:t xml:space="preserve"> our collective </w:t>
      </w:r>
      <w:r w:rsidRPr="00BC19EC">
        <w:rPr>
          <w:rStyle w:val="StyleUnderline"/>
          <w:rFonts w:asciiTheme="majorHAnsi" w:hAnsiTheme="majorHAnsi" w:cstheme="majorHAnsi"/>
          <w:highlight w:val="green"/>
        </w:rPr>
        <w:t>fascination</w:t>
      </w:r>
      <w:r w:rsidRPr="00BC19EC">
        <w:rPr>
          <w:rStyle w:val="StyleUnderline"/>
          <w:rFonts w:asciiTheme="majorHAnsi" w:hAnsiTheme="majorHAnsi" w:cstheme="majorHAnsi"/>
        </w:rPr>
        <w:t xml:space="preserve"> with the cosmos. </w:t>
      </w:r>
      <w:r w:rsidRPr="00BC19EC">
        <w:rPr>
          <w:rFonts w:asciiTheme="majorHAnsi" w:hAnsiTheme="majorHAnsi" w:cstheme="majorHAnsi"/>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BC19EC">
        <w:rPr>
          <w:rStyle w:val="StyleUnderline"/>
          <w:rFonts w:asciiTheme="majorHAnsi" w:hAnsiTheme="majorHAnsi" w:cstheme="majorHAnsi"/>
        </w:rPr>
        <w:t xml:space="preserve">In aeronautics, the margin </w:t>
      </w:r>
      <w:r w:rsidRPr="00BC19EC">
        <w:rPr>
          <w:rStyle w:val="StyleUnderline"/>
          <w:rFonts w:asciiTheme="majorHAnsi" w:hAnsiTheme="majorHAnsi" w:cstheme="majorHAnsi"/>
        </w:rPr>
        <w:lastRenderedPageBreak/>
        <w:t>between triumph and tragedy is narrow</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While hubris may have been Soyuz 1’s </w:t>
      </w:r>
      <w:r w:rsidRPr="00BC19EC">
        <w:rPr>
          <w:rStyle w:val="StyleUnderline"/>
          <w:rFonts w:asciiTheme="majorHAnsi" w:hAnsiTheme="majorHAnsi" w:cstheme="majorHAnsi"/>
          <w:highlight w:val="green"/>
        </w:rPr>
        <w:t>fatal flaw</w:t>
      </w:r>
      <w:r w:rsidRPr="00BC19EC">
        <w:rPr>
          <w:rFonts w:asciiTheme="majorHAnsi" w:hAnsiTheme="majorHAnsi" w:cstheme="majorHAnsi"/>
          <w:sz w:val="16"/>
        </w:rPr>
        <w:t xml:space="preserve">, the </w:t>
      </w:r>
      <w:r w:rsidRPr="00BC19EC">
        <w:rPr>
          <w:rStyle w:val="Emphasis"/>
          <w:rFonts w:asciiTheme="majorHAnsi" w:hAnsiTheme="majorHAnsi" w:cstheme="majorHAnsi"/>
          <w:highlight w:val="green"/>
        </w:rPr>
        <w:t>pursuit of profit</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has similarly </w:t>
      </w:r>
      <w:r w:rsidRPr="00BC19EC">
        <w:rPr>
          <w:rStyle w:val="StyleUnderline"/>
          <w:rFonts w:asciiTheme="majorHAnsi" w:hAnsiTheme="majorHAnsi" w:cstheme="majorHAnsi"/>
          <w:highlight w:val="green"/>
        </w:rPr>
        <w:t>incentivized corner cutting</w:t>
      </w:r>
      <w:r w:rsidRPr="00BC19EC">
        <w:rPr>
          <w:rFonts w:asciiTheme="majorHAnsi" w:hAnsiTheme="majorHAnsi" w:cstheme="majorHAnsi"/>
          <w:sz w:val="16"/>
        </w:rPr>
        <w:t xml:space="preserve"> in the US space program. </w:t>
      </w:r>
      <w:r w:rsidRPr="00BC19EC">
        <w:rPr>
          <w:rStyle w:val="StyleUnderline"/>
          <w:rFonts w:asciiTheme="majorHAnsi" w:hAnsiTheme="majorHAnsi" w:cstheme="majorHAnsi"/>
          <w:highlight w:val="green"/>
        </w:rPr>
        <w:t>NASA</w:t>
      </w:r>
      <w:r w:rsidRPr="00BC19EC">
        <w:rPr>
          <w:rStyle w:val="StyleUnderline"/>
          <w:rFonts w:asciiTheme="majorHAnsi" w:hAnsiTheme="majorHAnsi" w:cstheme="majorHAnsi"/>
        </w:rPr>
        <w:t xml:space="preserve">, once the crown jewel of the public sector, has been </w:t>
      </w:r>
      <w:r w:rsidRPr="00BC19EC">
        <w:rPr>
          <w:rStyle w:val="Emphasis"/>
          <w:rFonts w:asciiTheme="majorHAnsi" w:hAnsiTheme="majorHAnsi" w:cstheme="majorHAnsi"/>
        </w:rPr>
        <w:t xml:space="preserve">slowly </w:t>
      </w:r>
      <w:r w:rsidRPr="00BC19EC">
        <w:rPr>
          <w:rStyle w:val="Emphasis"/>
          <w:rFonts w:asciiTheme="majorHAnsi" w:hAnsiTheme="majorHAnsi" w:cstheme="majorHAnsi"/>
          <w:highlight w:val="green"/>
        </w:rPr>
        <w:t>sold off to</w:t>
      </w:r>
      <w:r w:rsidRPr="00BC19EC">
        <w:rPr>
          <w:rStyle w:val="Emphasis"/>
          <w:rFonts w:asciiTheme="majorHAnsi" w:hAnsiTheme="majorHAnsi" w:cstheme="majorHAnsi"/>
        </w:rPr>
        <w:t xml:space="preserve"> private </w:t>
      </w:r>
      <w:r w:rsidRPr="00BC19EC">
        <w:rPr>
          <w:rStyle w:val="Emphasis"/>
          <w:rFonts w:asciiTheme="majorHAnsi" w:hAnsiTheme="majorHAnsi" w:cstheme="majorHAnsi"/>
          <w:highlight w:val="green"/>
        </w:rPr>
        <w:t>contractors</w:t>
      </w:r>
      <w:r w:rsidRPr="00BC19EC">
        <w:rPr>
          <w:rStyle w:val="Emphasis"/>
          <w:rFonts w:asciiTheme="majorHAnsi" w:hAnsiTheme="majorHAnsi" w:cstheme="majorHAnsi"/>
        </w:rPr>
        <w:t xml:space="preserve"> in the neoliberal era</w:t>
      </w:r>
      <w:r w:rsidRPr="00BC19EC">
        <w:rPr>
          <w:rFonts w:asciiTheme="majorHAnsi" w:hAnsiTheme="majorHAnsi" w:cstheme="majorHAnsi"/>
          <w:sz w:val="16"/>
        </w:rPr>
        <w:t xml:space="preserve">. </w:t>
      </w:r>
      <w:r w:rsidRPr="00BC19EC">
        <w:rPr>
          <w:rStyle w:val="StyleUnderline"/>
          <w:rFonts w:asciiTheme="majorHAnsi" w:hAnsiTheme="majorHAnsi" w:cstheme="majorHAnsi"/>
        </w:rPr>
        <w:t>Since 2020, NASA astronauts have ridden SpaceX Falcon 9 rockets</w:t>
      </w:r>
      <w:r w:rsidRPr="00BC19EC">
        <w:rPr>
          <w:rFonts w:asciiTheme="majorHAnsi" w:hAnsiTheme="majorHAnsi" w:cstheme="majorHAnsi"/>
          <w:sz w:val="16"/>
        </w:rPr>
        <w:t xml:space="preserve"> into orbit, </w:t>
      </w:r>
      <w:r w:rsidRPr="00BC19EC">
        <w:rPr>
          <w:rStyle w:val="StyleUnderline"/>
          <w:rFonts w:asciiTheme="majorHAnsi" w:hAnsiTheme="majorHAnsi" w:cstheme="majorHAnsi"/>
        </w:rPr>
        <w:t xml:space="preserve">a model that has raised </w:t>
      </w:r>
      <w:r w:rsidRPr="00BC19EC">
        <w:rPr>
          <w:rStyle w:val="StyleUnderline"/>
          <w:rFonts w:asciiTheme="majorHAnsi" w:hAnsiTheme="majorHAnsi" w:cstheme="majorHAnsi"/>
          <w:highlight w:val="green"/>
        </w:rPr>
        <w:t>safety concerns</w:t>
      </w:r>
      <w:r w:rsidRPr="00BC19EC">
        <w:rPr>
          <w:rStyle w:val="StyleUnderline"/>
          <w:rFonts w:asciiTheme="majorHAnsi" w:hAnsiTheme="majorHAnsi" w:cstheme="majorHAnsi"/>
        </w:rPr>
        <w:t xml:space="preserve"> among engineers and logged more failures since its debut in 2006 than the space shuttle did in thirty years</w:t>
      </w:r>
      <w:r w:rsidRPr="00BC19EC">
        <w:rPr>
          <w:rFonts w:asciiTheme="majorHAnsi" w:hAnsiTheme="majorHAnsi" w:cstheme="majorHAnsi"/>
          <w:sz w:val="16"/>
        </w:rPr>
        <w:t xml:space="preserve">. Recently, </w:t>
      </w:r>
      <w:r w:rsidRPr="00BC19EC">
        <w:rPr>
          <w:rStyle w:val="StyleUnderline"/>
          <w:rFonts w:asciiTheme="majorHAnsi" w:hAnsiTheme="majorHAnsi" w:cstheme="majorHAnsi"/>
        </w:rPr>
        <w:t>another NASA contractor, Virgin Galactic, was grounded for investigation</w:t>
      </w:r>
      <w:r w:rsidRPr="00BC19EC">
        <w:rPr>
          <w:rFonts w:asciiTheme="majorHAnsi" w:hAnsiTheme="majorHAnsi" w:cstheme="majorHAnsi"/>
          <w:sz w:val="16"/>
        </w:rPr>
        <w:t xml:space="preserve"> by the Federal Aviation Administration after its pilots failed to notify the agency that its celebrated Unity flight was veering into commercial airspace. </w:t>
      </w:r>
      <w:r w:rsidRPr="00BC19EC">
        <w:rPr>
          <w:rStyle w:val="StyleUnderline"/>
          <w:rFonts w:asciiTheme="majorHAnsi" w:hAnsiTheme="majorHAnsi" w:cstheme="majorHAnsi"/>
        </w:rPr>
        <w:t xml:space="preserve">Mission </w:t>
      </w:r>
      <w:r w:rsidRPr="00BC19EC">
        <w:rPr>
          <w:rStyle w:val="StyleUnderline"/>
          <w:rFonts w:asciiTheme="majorHAnsi" w:hAnsiTheme="majorHAnsi" w:cstheme="majorHAnsi"/>
          <w:highlight w:val="green"/>
        </w:rPr>
        <w:t>objectives have changed</w:t>
      </w:r>
      <w:r w:rsidRPr="00BC19EC">
        <w:rPr>
          <w:rStyle w:val="StyleUnderline"/>
          <w:rFonts w:asciiTheme="majorHAnsi" w:hAnsiTheme="majorHAnsi" w:cstheme="majorHAnsi"/>
        </w:rPr>
        <w:t xml:space="preserve"> as well</w:t>
      </w:r>
      <w:r w:rsidRPr="00BC19EC">
        <w:rPr>
          <w:rFonts w:asciiTheme="majorHAnsi" w:hAnsiTheme="majorHAnsi" w:cstheme="majorHAnsi"/>
          <w:sz w:val="16"/>
        </w:rPr>
        <w:t xml:space="preserve">. While perhaps always mythic, </w:t>
      </w:r>
      <w:r w:rsidRPr="00BC19EC">
        <w:rPr>
          <w:rStyle w:val="Emphasis"/>
          <w:rFonts w:asciiTheme="majorHAnsi" w:hAnsiTheme="majorHAnsi" w:cstheme="majorHAnsi"/>
        </w:rPr>
        <w:t xml:space="preserve">the once allegedly </w:t>
      </w:r>
      <w:r w:rsidRPr="00BC19EC">
        <w:rPr>
          <w:rStyle w:val="Emphasis"/>
          <w:rFonts w:asciiTheme="majorHAnsi" w:hAnsiTheme="majorHAnsi" w:cstheme="majorHAnsi"/>
          <w:highlight w:val="green"/>
        </w:rPr>
        <w:t>valiant aspirations</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of the space program have </w:t>
      </w:r>
      <w:r w:rsidRPr="00BC19EC">
        <w:rPr>
          <w:rStyle w:val="StyleUnderline"/>
          <w:rFonts w:asciiTheme="majorHAnsi" w:hAnsiTheme="majorHAnsi" w:cstheme="majorHAnsi"/>
          <w:highlight w:val="green"/>
        </w:rPr>
        <w:t>given way to</w:t>
      </w:r>
      <w:r w:rsidRPr="00BC19EC">
        <w:rPr>
          <w:rStyle w:val="StyleUnderline"/>
          <w:rFonts w:asciiTheme="majorHAnsi" w:hAnsiTheme="majorHAnsi" w:cstheme="majorHAnsi"/>
        </w:rPr>
        <w:t xml:space="preserve"> openly </w:t>
      </w:r>
      <w:r w:rsidRPr="00BC19EC">
        <w:rPr>
          <w:rStyle w:val="Emphasis"/>
          <w:rFonts w:asciiTheme="majorHAnsi" w:hAnsiTheme="majorHAnsi" w:cstheme="majorHAnsi"/>
        </w:rPr>
        <w:t xml:space="preserve">touristic and </w:t>
      </w:r>
      <w:r w:rsidRPr="00BC19EC">
        <w:rPr>
          <w:rStyle w:val="Emphasis"/>
          <w:rFonts w:asciiTheme="majorHAnsi" w:hAnsiTheme="majorHAnsi" w:cstheme="majorHAnsi"/>
          <w:highlight w:val="green"/>
        </w:rPr>
        <w:t>militaristic goals</w:t>
      </w:r>
      <w:r w:rsidRPr="00BC19EC">
        <w:rPr>
          <w:rStyle w:val="StyleUnderline"/>
          <w:rFonts w:asciiTheme="majorHAnsi" w:hAnsiTheme="majorHAnsi" w:cstheme="majorHAnsi"/>
        </w:rPr>
        <w:t>.</w:t>
      </w:r>
      <w:r w:rsidRPr="00BC19EC">
        <w:rPr>
          <w:rFonts w:asciiTheme="majorHAnsi" w:hAnsiTheme="majorHAnsi" w:cstheme="majorHAnsi"/>
          <w:sz w:val="16"/>
        </w:rPr>
        <w:t xml:space="preserve"> Corporations pursuing commercial space flight have received billions in public financing, and the US Space Force alone already has nearly three quarters the total budget of NASA. </w:t>
      </w:r>
      <w:r w:rsidRPr="00BC19EC">
        <w:rPr>
          <w:rStyle w:val="StyleUnderline"/>
          <w:rFonts w:asciiTheme="majorHAnsi" w:hAnsiTheme="majorHAnsi" w:cstheme="majorHAnsi"/>
        </w:rPr>
        <w:t xml:space="preserve">The </w:t>
      </w:r>
      <w:r w:rsidRPr="00BC19EC">
        <w:rPr>
          <w:rStyle w:val="StyleUnderline"/>
          <w:rFonts w:asciiTheme="majorHAnsi" w:hAnsiTheme="majorHAnsi" w:cstheme="majorHAnsi"/>
          <w:highlight w:val="green"/>
        </w:rPr>
        <w:t>true ethos</w:t>
      </w:r>
      <w:r w:rsidRPr="00BC19EC">
        <w:rPr>
          <w:rStyle w:val="StyleUnderline"/>
          <w:rFonts w:asciiTheme="majorHAnsi" w:hAnsiTheme="majorHAnsi" w:cstheme="majorHAnsi"/>
        </w:rPr>
        <w:t xml:space="preserve"> of space exploration</w:t>
      </w:r>
      <w:r w:rsidRPr="00BC19EC">
        <w:rPr>
          <w:rFonts w:asciiTheme="majorHAnsi" w:hAnsiTheme="majorHAnsi" w:cstheme="majorHAnsi"/>
          <w:sz w:val="16"/>
        </w:rPr>
        <w:t xml:space="preserve">, however, </w:t>
      </w:r>
      <w:r w:rsidRPr="00BC19EC">
        <w:rPr>
          <w:rStyle w:val="Emphasis"/>
          <w:rFonts w:asciiTheme="majorHAnsi" w:hAnsiTheme="majorHAnsi" w:cstheme="majorHAnsi"/>
          <w:highlight w:val="green"/>
        </w:rPr>
        <w:t>is one of</w:t>
      </w:r>
      <w:r w:rsidRPr="00BC19EC">
        <w:rPr>
          <w:rStyle w:val="Emphasis"/>
          <w:rFonts w:asciiTheme="majorHAnsi" w:hAnsiTheme="majorHAnsi" w:cstheme="majorHAnsi"/>
        </w:rPr>
        <w:t xml:space="preserve"> public works and </w:t>
      </w:r>
      <w:r w:rsidRPr="00BC19EC">
        <w:rPr>
          <w:rStyle w:val="Emphasis"/>
          <w:rFonts w:asciiTheme="majorHAnsi" w:hAnsiTheme="majorHAnsi" w:cstheme="majorHAnsi"/>
          <w:highlight w:val="green"/>
        </w:rPr>
        <w:t>education</w:t>
      </w:r>
      <w:r w:rsidRPr="00BC19EC">
        <w:rPr>
          <w:rFonts w:asciiTheme="majorHAnsi" w:hAnsiTheme="majorHAnsi" w:cstheme="majorHAnsi"/>
          <w:sz w:val="16"/>
        </w:rPr>
        <w:t xml:space="preserve">. </w:t>
      </w:r>
      <w:r w:rsidRPr="00BC19EC">
        <w:rPr>
          <w:rStyle w:val="StyleUnderline"/>
          <w:rFonts w:asciiTheme="majorHAnsi" w:hAnsiTheme="majorHAnsi" w:cstheme="majorHAnsi"/>
        </w:rPr>
        <w:t>Peering into the void of space inspires the deepest questions facing humanity:</w:t>
      </w:r>
      <w:r w:rsidRPr="00BC19EC">
        <w:rPr>
          <w:rFonts w:asciiTheme="majorHAnsi" w:hAnsiTheme="majorHAnsi" w:cstheme="majorHAnsi"/>
          <w:sz w:val="16"/>
        </w:rPr>
        <w:t xml:space="preserve"> Who are we? Where do we come from? Where are we going? </w:t>
      </w:r>
      <w:r w:rsidRPr="00BC19EC">
        <w:rPr>
          <w:rStyle w:val="StyleUnderline"/>
          <w:rFonts w:asciiTheme="majorHAnsi" w:hAnsiTheme="majorHAnsi" w:cstheme="majorHAnsi"/>
        </w:rPr>
        <w:t xml:space="preserve">While a </w:t>
      </w:r>
      <w:r w:rsidRPr="00BC19EC">
        <w:rPr>
          <w:rStyle w:val="StyleUnderline"/>
          <w:rFonts w:asciiTheme="majorHAnsi" w:hAnsiTheme="majorHAnsi" w:cstheme="majorHAnsi"/>
          <w:highlight w:val="green"/>
        </w:rPr>
        <w:t>space program</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catering to</w:t>
      </w:r>
      <w:r w:rsidRPr="00BC19EC">
        <w:rPr>
          <w:rStyle w:val="StyleUnderline"/>
          <w:rFonts w:asciiTheme="majorHAnsi" w:hAnsiTheme="majorHAnsi" w:cstheme="majorHAnsi"/>
        </w:rPr>
        <w:t xml:space="preserve"> the science fiction fantasies of </w:t>
      </w:r>
      <w:r w:rsidRPr="00BC19EC">
        <w:rPr>
          <w:rStyle w:val="StyleUnderline"/>
          <w:rFonts w:asciiTheme="majorHAnsi" w:hAnsiTheme="majorHAnsi" w:cstheme="majorHAnsi"/>
          <w:highlight w:val="green"/>
        </w:rPr>
        <w:t>billionaires</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is</w:t>
      </w:r>
      <w:r w:rsidRPr="00BC19EC">
        <w:rPr>
          <w:rStyle w:val="StyleUnderline"/>
          <w:rFonts w:asciiTheme="majorHAnsi" w:hAnsiTheme="majorHAnsi" w:cstheme="majorHAnsi"/>
        </w:rPr>
        <w:t xml:space="preserve"> </w:t>
      </w:r>
      <w:r w:rsidRPr="00BC19EC">
        <w:rPr>
          <w:rStyle w:val="Emphasis"/>
          <w:rFonts w:asciiTheme="majorHAnsi" w:hAnsiTheme="majorHAnsi" w:cstheme="majorHAnsi"/>
        </w:rPr>
        <w:t xml:space="preserve">decidedly </w:t>
      </w:r>
      <w:proofErr w:type="spellStart"/>
      <w:proofErr w:type="gramStart"/>
      <w:r w:rsidRPr="00BC19EC">
        <w:rPr>
          <w:rStyle w:val="Emphasis"/>
          <w:rFonts w:asciiTheme="majorHAnsi" w:hAnsiTheme="majorHAnsi" w:cstheme="majorHAnsi"/>
          <w:highlight w:val="green"/>
        </w:rPr>
        <w:t>dystopian</w:t>
      </w:r>
      <w:r w:rsidRPr="00BC19EC">
        <w:rPr>
          <w:rStyle w:val="StyleUnderline"/>
          <w:rFonts w:asciiTheme="majorHAnsi" w:hAnsiTheme="majorHAnsi" w:cstheme="majorHAnsi"/>
        </w:rPr>
        <w:t>,</w:t>
      </w:r>
      <w:r w:rsidRPr="00BC19EC">
        <w:rPr>
          <w:rStyle w:val="StyleUnderline"/>
          <w:rFonts w:asciiTheme="majorHAnsi" w:hAnsiTheme="majorHAnsi" w:cstheme="majorHAnsi"/>
          <w:highlight w:val="green"/>
        </w:rPr>
        <w:t>conceptualizing</w:t>
      </w:r>
      <w:proofErr w:type="spellEnd"/>
      <w:proofErr w:type="gramEnd"/>
      <w:r w:rsidRPr="00BC19EC">
        <w:rPr>
          <w:rStyle w:val="StyleUnderline"/>
          <w:rFonts w:asciiTheme="majorHAnsi" w:hAnsiTheme="majorHAnsi" w:cstheme="majorHAnsi"/>
        </w:rPr>
        <w:t xml:space="preserve"> space </w:t>
      </w:r>
      <w:r w:rsidRPr="00BC19EC">
        <w:rPr>
          <w:rStyle w:val="StyleUnderline"/>
          <w:rFonts w:asciiTheme="majorHAnsi" w:hAnsiTheme="majorHAnsi" w:cstheme="majorHAnsi"/>
          <w:highlight w:val="green"/>
        </w:rPr>
        <w:t xml:space="preserve">exploration as an </w:t>
      </w:r>
      <w:r w:rsidRPr="00BC19EC">
        <w:rPr>
          <w:rStyle w:val="Emphasis"/>
          <w:rFonts w:asciiTheme="majorHAnsi" w:hAnsiTheme="majorHAnsi" w:cstheme="majorHAnsi"/>
          <w:highlight w:val="green"/>
        </w:rPr>
        <w:t>educational mission</w:t>
      </w:r>
      <w:r w:rsidRPr="00BC19EC">
        <w:rPr>
          <w:rStyle w:val="StyleUnderline"/>
          <w:rFonts w:asciiTheme="majorHAnsi" w:hAnsiTheme="majorHAnsi" w:cstheme="majorHAnsi"/>
        </w:rPr>
        <w:t xml:space="preserve"> to remotely probe the depths of the galaxy </w:t>
      </w:r>
      <w:r w:rsidRPr="00BC19EC">
        <w:rPr>
          <w:rStyle w:val="StyleUnderline"/>
          <w:rFonts w:asciiTheme="majorHAnsi" w:hAnsiTheme="majorHAnsi" w:cstheme="majorHAnsi"/>
          <w:highlight w:val="green"/>
        </w:rPr>
        <w:t>can</w:t>
      </w:r>
      <w:r w:rsidRPr="00BC19EC">
        <w:rPr>
          <w:rStyle w:val="StyleUnderline"/>
          <w:rFonts w:asciiTheme="majorHAnsi" w:hAnsiTheme="majorHAnsi" w:cstheme="majorHAnsi"/>
        </w:rPr>
        <w:t xml:space="preserve"> help </w:t>
      </w:r>
      <w:r w:rsidRPr="00BC19EC">
        <w:rPr>
          <w:rStyle w:val="StyleUnderline"/>
          <w:rFonts w:asciiTheme="majorHAnsi" w:hAnsiTheme="majorHAnsi" w:cstheme="majorHAnsi"/>
          <w:highlight w:val="green"/>
        </w:rPr>
        <w:t xml:space="preserve">animate a </w:t>
      </w:r>
      <w:r w:rsidRPr="00BC19EC">
        <w:rPr>
          <w:rStyle w:val="Emphasis"/>
          <w:rFonts w:asciiTheme="majorHAnsi" w:hAnsiTheme="majorHAnsi" w:cstheme="majorHAnsi"/>
          <w:highlight w:val="green"/>
        </w:rPr>
        <w:t>more equitable vision of futurism.</w:t>
      </w:r>
      <w:r w:rsidRPr="00BC19EC">
        <w:rPr>
          <w:rStyle w:val="Emphasis"/>
          <w:rFonts w:asciiTheme="majorHAnsi" w:hAnsiTheme="majorHAnsi" w:cstheme="majorHAnsi"/>
        </w:rPr>
        <w:t xml:space="preserve"> </w:t>
      </w:r>
      <w:r w:rsidRPr="00BC19EC">
        <w:rPr>
          <w:rFonts w:asciiTheme="majorHAnsi" w:hAnsiTheme="majorHAnsi" w:cstheme="majorHAnsi"/>
          <w:sz w:val="16"/>
        </w:rPr>
        <w:t xml:space="preserve">Space Exploration for the People </w:t>
      </w:r>
      <w:r w:rsidRPr="00BC19EC">
        <w:rPr>
          <w:rStyle w:val="StyleUnderline"/>
          <w:rFonts w:asciiTheme="majorHAnsi" w:hAnsiTheme="majorHAnsi" w:cstheme="majorHAnsi"/>
        </w:rPr>
        <w:t>How can space exploration serve society</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Our </w:t>
      </w:r>
      <w:proofErr w:type="gramStart"/>
      <w:r w:rsidRPr="00BC19EC">
        <w:rPr>
          <w:rStyle w:val="StyleUnderline"/>
          <w:rFonts w:asciiTheme="majorHAnsi" w:hAnsiTheme="majorHAnsi" w:cstheme="majorHAnsi"/>
          <w:bCs/>
        </w:rPr>
        <w:t>first priority</w:t>
      </w:r>
      <w:proofErr w:type="gramEnd"/>
      <w:r w:rsidRPr="00BC19EC">
        <w:rPr>
          <w:rStyle w:val="StyleUnderline"/>
          <w:rFonts w:asciiTheme="majorHAnsi" w:hAnsiTheme="majorHAnsi" w:cstheme="majorHAnsi"/>
          <w:bCs/>
        </w:rPr>
        <w:t xml:space="preserve"> must be to </w:t>
      </w:r>
      <w:r w:rsidRPr="00BC19EC">
        <w:rPr>
          <w:rStyle w:val="StyleUnderline"/>
          <w:rFonts w:asciiTheme="majorHAnsi" w:hAnsiTheme="majorHAnsi" w:cstheme="majorHAnsi"/>
          <w:bCs/>
          <w:highlight w:val="green"/>
        </w:rPr>
        <w:t>decarbonize space flight</w:t>
      </w:r>
      <w:r w:rsidRPr="00BC19EC">
        <w:rPr>
          <w:rFonts w:asciiTheme="majorHAnsi" w:hAnsiTheme="majorHAnsi" w:cstheme="majorHAnsi"/>
          <w:sz w:val="16"/>
        </w:rPr>
        <w:t>.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w:t>
      </w:r>
      <w:proofErr w:type="gramStart"/>
      <w:r w:rsidRPr="00BC19EC">
        <w:rPr>
          <w:rFonts w:asciiTheme="majorHAnsi" w:hAnsiTheme="majorHAnsi" w:cstheme="majorHAnsi"/>
          <w:sz w:val="16"/>
        </w:rPr>
        <w:t>intensive</w:t>
      </w:r>
      <w:proofErr w:type="gramEnd"/>
      <w:r w:rsidRPr="00BC19EC">
        <w:rPr>
          <w:rFonts w:asciiTheme="majorHAnsi" w:hAnsiTheme="majorHAnsi" w:cstheme="majorHAnsi"/>
          <w:sz w:val="16"/>
        </w:rPr>
        <w:t xml:space="preserve"> and the technology remains proprietary. </w:t>
      </w:r>
      <w:r w:rsidRPr="0084211B">
        <w:rPr>
          <w:rStyle w:val="StyleUnderline"/>
          <w:rFonts w:asciiTheme="majorHAnsi" w:hAnsiTheme="majorHAnsi" w:cstheme="majorHAnsi"/>
          <w:highlight w:val="green"/>
        </w:rPr>
        <w:t>A publicly directed</w:t>
      </w:r>
      <w:r w:rsidRPr="00BC19EC">
        <w:rPr>
          <w:rStyle w:val="StyleUnderline"/>
          <w:rFonts w:asciiTheme="majorHAnsi" w:hAnsiTheme="majorHAnsi" w:cstheme="majorHAnsi"/>
        </w:rPr>
        <w:t xml:space="preserve"> moonshot research </w:t>
      </w:r>
      <w:r w:rsidRPr="0084211B">
        <w:rPr>
          <w:rStyle w:val="StyleUnderline"/>
          <w:rFonts w:asciiTheme="majorHAnsi" w:hAnsiTheme="majorHAnsi" w:cstheme="majorHAnsi"/>
          <w:highlight w:val="green"/>
        </w:rPr>
        <w:t>program</w:t>
      </w:r>
      <w:r w:rsidRPr="00BC19EC">
        <w:rPr>
          <w:rStyle w:val="StyleUnderline"/>
          <w:rFonts w:asciiTheme="majorHAnsi" w:hAnsiTheme="majorHAnsi" w:cstheme="majorHAnsi"/>
        </w:rPr>
        <w:t xml:space="preserve">, coupled with tight restrictions on fossil-fueled rocket launches, could greatly accelerate the </w:t>
      </w:r>
      <w:r w:rsidRPr="0084211B">
        <w:rPr>
          <w:rStyle w:val="StyleUnderline"/>
          <w:rFonts w:asciiTheme="majorHAnsi" w:hAnsiTheme="majorHAnsi" w:cstheme="majorHAnsi"/>
          <w:highlight w:val="green"/>
        </w:rPr>
        <w:t>implement</w:t>
      </w:r>
      <w:r w:rsidRPr="00BC19EC">
        <w:rPr>
          <w:rStyle w:val="StyleUnderline"/>
          <w:rFonts w:asciiTheme="majorHAnsi" w:hAnsiTheme="majorHAnsi" w:cstheme="majorHAnsi"/>
        </w:rPr>
        <w:t xml:space="preserve">ation of </w:t>
      </w:r>
      <w:r w:rsidRPr="0084211B">
        <w:rPr>
          <w:rStyle w:val="StyleUnderline"/>
          <w:rFonts w:asciiTheme="majorHAnsi" w:hAnsiTheme="majorHAnsi" w:cstheme="majorHAnsi"/>
          <w:highlight w:val="green"/>
        </w:rPr>
        <w:t>green hydrogen fuel cells</w:t>
      </w:r>
      <w:r w:rsidRPr="00BC19EC">
        <w:rPr>
          <w:rStyle w:val="StyleUnderline"/>
          <w:rFonts w:asciiTheme="majorHAnsi" w:hAnsiTheme="majorHAnsi" w:cstheme="majorHAnsi"/>
        </w:rPr>
        <w:t xml:space="preserve"> in aviation and other difficult-to-decarbonize sectors</w:t>
      </w:r>
      <w:r w:rsidRPr="00BC19EC">
        <w:rPr>
          <w:rFonts w:asciiTheme="majorHAnsi" w:hAnsiTheme="majorHAnsi" w:cstheme="majorHAnsi"/>
          <w:sz w:val="14"/>
        </w:rPr>
        <w:t xml:space="preserve">. In addition to our atmosphere, </w:t>
      </w:r>
      <w:r w:rsidRPr="00BC19EC">
        <w:rPr>
          <w:rStyle w:val="StyleUnderline"/>
          <w:rFonts w:asciiTheme="majorHAnsi" w:hAnsiTheme="majorHAnsi" w:cstheme="majorHAnsi"/>
        </w:rPr>
        <w:t xml:space="preserve">we must </w:t>
      </w:r>
      <w:r w:rsidRPr="00BC19EC">
        <w:rPr>
          <w:rStyle w:val="StyleUnderline"/>
          <w:rFonts w:asciiTheme="majorHAnsi" w:hAnsiTheme="majorHAnsi" w:cstheme="majorHAnsi"/>
          <w:highlight w:val="green"/>
        </w:rPr>
        <w:t xml:space="preserve">respect </w:t>
      </w:r>
      <w:r w:rsidRPr="0084211B">
        <w:rPr>
          <w:rStyle w:val="StyleUnderline"/>
          <w:rFonts w:asciiTheme="majorHAnsi" w:hAnsiTheme="majorHAnsi" w:cstheme="majorHAnsi"/>
        </w:rPr>
        <w:t xml:space="preserve">the sanctity of orbital </w:t>
      </w:r>
      <w:r w:rsidRPr="00BC19EC">
        <w:rPr>
          <w:rStyle w:val="StyleUnderline"/>
          <w:rFonts w:asciiTheme="majorHAnsi" w:hAnsiTheme="majorHAnsi" w:cstheme="majorHAnsi"/>
          <w:highlight w:val="green"/>
        </w:rPr>
        <w:t>space</w:t>
      </w:r>
      <w:r w:rsidRPr="00BC19EC">
        <w:rPr>
          <w:rFonts w:asciiTheme="majorHAnsi" w:hAnsiTheme="majorHAnsi" w:cstheme="majorHAnsi"/>
          <w:sz w:val="14"/>
        </w:rPr>
        <w:t xml:space="preserve">, which we have littered with trash. </w:t>
      </w:r>
      <w:r w:rsidRPr="00BC19EC">
        <w:rPr>
          <w:rStyle w:val="StyleUnderline"/>
          <w:rFonts w:asciiTheme="majorHAnsi" w:hAnsiTheme="majorHAnsi" w:cstheme="majorHAnsi"/>
        </w:rPr>
        <w:t xml:space="preserve">The Defense Department’s Space Surveillance Network currently estimates there are more than twenty-seven thousand </w:t>
      </w:r>
      <w:r w:rsidRPr="0084211B">
        <w:rPr>
          <w:rStyle w:val="StyleUnderline"/>
          <w:rFonts w:asciiTheme="majorHAnsi" w:hAnsiTheme="majorHAnsi" w:cstheme="majorHAnsi"/>
        </w:rPr>
        <w:t>pieces of debris</w:t>
      </w:r>
      <w:r w:rsidRPr="00BC19EC">
        <w:rPr>
          <w:rStyle w:val="StyleUnderline"/>
          <w:rFonts w:asciiTheme="majorHAnsi" w:hAnsiTheme="majorHAnsi" w:cstheme="majorHAnsi"/>
        </w:rPr>
        <w:t xml:space="preserve"> orbiting Earth. Yet </w:t>
      </w:r>
      <w:r w:rsidRPr="0084211B">
        <w:rPr>
          <w:rStyle w:val="StyleUnderline"/>
          <w:rFonts w:asciiTheme="majorHAnsi" w:hAnsiTheme="majorHAnsi" w:cstheme="majorHAnsi"/>
        </w:rPr>
        <w:t>even as their own ships run a gauntlet</w:t>
      </w:r>
      <w:r w:rsidRPr="00BC19EC">
        <w:rPr>
          <w:rStyle w:val="StyleUnderline"/>
          <w:rFonts w:asciiTheme="majorHAnsi" w:hAnsiTheme="majorHAnsi" w:cstheme="majorHAnsi"/>
        </w:rPr>
        <w:t xml:space="preserve"> of garbage, </w:t>
      </w:r>
      <w:r w:rsidRPr="00BC19EC">
        <w:rPr>
          <w:rStyle w:val="StyleUnderline"/>
          <w:rFonts w:asciiTheme="majorHAnsi" w:hAnsiTheme="majorHAnsi" w:cstheme="majorHAnsi"/>
          <w:highlight w:val="green"/>
        </w:rPr>
        <w:t xml:space="preserve">billionaires are </w:t>
      </w:r>
      <w:r w:rsidRPr="00BC19EC">
        <w:rPr>
          <w:rStyle w:val="Emphasis"/>
          <w:rFonts w:asciiTheme="majorHAnsi" w:hAnsiTheme="majorHAnsi" w:cstheme="majorHAnsi"/>
          <w:highlight w:val="green"/>
        </w:rPr>
        <w:t xml:space="preserve">trashing space </w:t>
      </w:r>
      <w:r w:rsidRPr="00BC19EC">
        <w:rPr>
          <w:rStyle w:val="Emphasis"/>
          <w:rFonts w:asciiTheme="majorHAnsi" w:hAnsiTheme="majorHAnsi" w:cstheme="majorHAnsi"/>
        </w:rPr>
        <w:t>more than ever</w:t>
      </w:r>
      <w:r w:rsidRPr="00BC19EC">
        <w:rPr>
          <w:rStyle w:val="StyleUnderline"/>
          <w:rFonts w:asciiTheme="majorHAnsi" w:hAnsiTheme="majorHAnsi" w:cstheme="majorHAnsi"/>
        </w:rPr>
        <w:t xml:space="preserve">. </w:t>
      </w:r>
      <w:r w:rsidRPr="00BC19EC">
        <w:rPr>
          <w:rFonts w:asciiTheme="majorHAnsi" w:hAnsiTheme="majorHAnsi" w:cstheme="majorHAnsi"/>
          <w:sz w:val="14"/>
        </w:rPr>
        <w:t xml:space="preserve">While perhaps none match the vanity of the Tesla Roadster, </w:t>
      </w:r>
      <w:r w:rsidRPr="00BC19EC">
        <w:rPr>
          <w:rStyle w:val="StyleUnderline"/>
          <w:rFonts w:asciiTheme="majorHAnsi" w:hAnsiTheme="majorHAnsi" w:cstheme="majorHAnsi"/>
        </w:rPr>
        <w:t xml:space="preserve">competing commercial </w:t>
      </w:r>
      <w:r w:rsidRPr="00BC19EC">
        <w:rPr>
          <w:rStyle w:val="StyleUnderline"/>
          <w:rFonts w:asciiTheme="majorHAnsi" w:hAnsiTheme="majorHAnsi" w:cstheme="majorHAnsi"/>
          <w:highlight w:val="green"/>
        </w:rPr>
        <w:t>sat</w:t>
      </w:r>
      <w:r w:rsidRPr="0084211B">
        <w:rPr>
          <w:rStyle w:val="StyleUnderline"/>
          <w:rFonts w:asciiTheme="majorHAnsi" w:hAnsiTheme="majorHAnsi" w:cstheme="majorHAnsi"/>
        </w:rPr>
        <w:t>ellite</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networks</w:t>
      </w:r>
      <w:r w:rsidRPr="00BC19EC">
        <w:rPr>
          <w:rFonts w:asciiTheme="majorHAnsi" w:hAnsiTheme="majorHAnsi" w:cstheme="majorHAnsi"/>
          <w:sz w:val="14"/>
        </w:rPr>
        <w:t xml:space="preserve"> like Musk’s </w:t>
      </w:r>
      <w:proofErr w:type="spellStart"/>
      <w:r w:rsidRPr="00BC19EC">
        <w:rPr>
          <w:rFonts w:asciiTheme="majorHAnsi" w:hAnsiTheme="majorHAnsi" w:cstheme="majorHAnsi"/>
          <w:sz w:val="14"/>
        </w:rPr>
        <w:t>Starlink</w:t>
      </w:r>
      <w:proofErr w:type="spellEnd"/>
      <w:r w:rsidRPr="00BC19EC">
        <w:rPr>
          <w:rFonts w:asciiTheme="majorHAnsi" w:hAnsiTheme="majorHAnsi" w:cstheme="majorHAnsi"/>
          <w:sz w:val="14"/>
        </w:rPr>
        <w:t xml:space="preserve"> and Bezos’ Project Kuiper </w:t>
      </w:r>
      <w:proofErr w:type="gramStart"/>
      <w:r w:rsidRPr="00BC19EC">
        <w:rPr>
          <w:rFonts w:asciiTheme="majorHAnsi" w:hAnsiTheme="majorHAnsi" w:cstheme="majorHAnsi"/>
          <w:sz w:val="14"/>
        </w:rPr>
        <w:t xml:space="preserve">actually </w:t>
      </w:r>
      <w:r w:rsidRPr="00BC19EC">
        <w:rPr>
          <w:rStyle w:val="Emphasis"/>
          <w:rFonts w:asciiTheme="majorHAnsi" w:hAnsiTheme="majorHAnsi" w:cstheme="majorHAnsi"/>
          <w:highlight w:val="green"/>
        </w:rPr>
        <w:t>pose</w:t>
      </w:r>
      <w:proofErr w:type="gramEnd"/>
      <w:r w:rsidRPr="00BC19EC">
        <w:rPr>
          <w:rStyle w:val="Emphasis"/>
          <w:rFonts w:asciiTheme="majorHAnsi" w:hAnsiTheme="majorHAnsi" w:cstheme="majorHAnsi"/>
          <w:highlight w:val="green"/>
        </w:rPr>
        <w:t xml:space="preserve"> </w:t>
      </w:r>
      <w:r w:rsidRPr="0084211B">
        <w:rPr>
          <w:rStyle w:val="Emphasis"/>
          <w:rFonts w:asciiTheme="majorHAnsi" w:hAnsiTheme="majorHAnsi" w:cstheme="majorHAnsi"/>
        </w:rPr>
        <w:t>a</w:t>
      </w:r>
      <w:r w:rsidRPr="00BC19EC">
        <w:rPr>
          <w:rStyle w:val="Emphasis"/>
          <w:rFonts w:asciiTheme="majorHAnsi" w:hAnsiTheme="majorHAnsi" w:cstheme="majorHAnsi"/>
        </w:rPr>
        <w:t xml:space="preserve"> much greater </w:t>
      </w:r>
      <w:r w:rsidRPr="0084211B">
        <w:rPr>
          <w:rStyle w:val="Emphasis"/>
          <w:rFonts w:asciiTheme="majorHAnsi" w:hAnsiTheme="majorHAnsi" w:cstheme="majorHAnsi"/>
        </w:rPr>
        <w:t xml:space="preserve">collision </w:t>
      </w:r>
      <w:r w:rsidRPr="00BC19EC">
        <w:rPr>
          <w:rStyle w:val="Emphasis"/>
          <w:rFonts w:asciiTheme="majorHAnsi" w:hAnsiTheme="majorHAnsi" w:cstheme="majorHAnsi"/>
          <w:highlight w:val="green"/>
        </w:rPr>
        <w:t>threat</w:t>
      </w:r>
      <w:r w:rsidRPr="00BC19EC">
        <w:rPr>
          <w:rStyle w:val="Emphasis"/>
          <w:rFonts w:asciiTheme="majorHAnsi" w:hAnsiTheme="majorHAnsi" w:cstheme="majorHAnsi"/>
        </w:rPr>
        <w:t xml:space="preserve"> and are also egregious sources of light pollution and </w:t>
      </w:r>
      <w:r w:rsidRPr="00BC19EC">
        <w:rPr>
          <w:rStyle w:val="Emphasis"/>
          <w:rFonts w:asciiTheme="majorHAnsi" w:hAnsiTheme="majorHAnsi" w:cstheme="majorHAnsi"/>
          <w:highlight w:val="green"/>
        </w:rPr>
        <w:t>electromag</w:t>
      </w:r>
      <w:r w:rsidRPr="00BC19EC">
        <w:rPr>
          <w:rStyle w:val="Emphasis"/>
          <w:rFonts w:asciiTheme="majorHAnsi" w:hAnsiTheme="majorHAnsi" w:cstheme="majorHAnsi"/>
        </w:rPr>
        <w:t xml:space="preserve">netic </w:t>
      </w:r>
      <w:r w:rsidRPr="00BC19EC">
        <w:rPr>
          <w:rStyle w:val="Emphasis"/>
          <w:rFonts w:asciiTheme="majorHAnsi" w:hAnsiTheme="majorHAnsi" w:cstheme="majorHAnsi"/>
          <w:highlight w:val="green"/>
        </w:rPr>
        <w:t>interference</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These redundant and dangerous </w:t>
      </w:r>
      <w:r w:rsidRPr="00BC19EC">
        <w:rPr>
          <w:rStyle w:val="Emphasis"/>
          <w:rFonts w:asciiTheme="majorHAnsi" w:hAnsiTheme="majorHAnsi" w:cstheme="majorHAnsi"/>
        </w:rPr>
        <w:t>monuments to the egos of oligarchs ought</w:t>
      </w:r>
      <w:r w:rsidRPr="00BC19EC">
        <w:rPr>
          <w:rStyle w:val="StyleUnderline"/>
          <w:rFonts w:asciiTheme="majorHAnsi" w:hAnsiTheme="majorHAnsi" w:cstheme="majorHAnsi"/>
        </w:rPr>
        <w:t xml:space="preserve"> to be taken down from our skies along with other forms of space trash. Rather than granting billions in subsidies to enable this pollution, governments should instead </w:t>
      </w:r>
      <w:r w:rsidRPr="00BC19EC">
        <w:rPr>
          <w:rStyle w:val="Emphasis"/>
          <w:rFonts w:asciiTheme="majorHAnsi" w:hAnsiTheme="majorHAnsi" w:cstheme="majorHAnsi"/>
        </w:rPr>
        <w:t>collect the taxes</w:t>
      </w:r>
      <w:r w:rsidRPr="00BC19EC">
        <w:rPr>
          <w:rFonts w:asciiTheme="majorHAnsi" w:hAnsiTheme="majorHAnsi" w:cstheme="majorHAnsi"/>
          <w:sz w:val="14"/>
        </w:rPr>
        <w:t xml:space="preserve"> that corporations like SpaceX, Blue Origin, and Virgin Galactic have evaded </w:t>
      </w:r>
      <w:r w:rsidRPr="00BC19EC">
        <w:rPr>
          <w:rStyle w:val="StyleUnderline"/>
          <w:rFonts w:asciiTheme="majorHAnsi" w:hAnsiTheme="majorHAnsi" w:cstheme="majorHAnsi"/>
        </w:rPr>
        <w:t xml:space="preserve">and </w:t>
      </w:r>
      <w:r w:rsidRPr="00BC19EC">
        <w:rPr>
          <w:rStyle w:val="Emphasis"/>
          <w:rFonts w:asciiTheme="majorHAnsi" w:hAnsiTheme="majorHAnsi" w:cstheme="majorHAnsi"/>
        </w:rPr>
        <w:t>use them to create public sector careers</w:t>
      </w:r>
      <w:r w:rsidRPr="00BC19EC">
        <w:rPr>
          <w:rStyle w:val="StyleUnderline"/>
          <w:rFonts w:asciiTheme="majorHAnsi" w:hAnsiTheme="majorHAnsi" w:cstheme="majorHAnsi"/>
        </w:rPr>
        <w:t xml:space="preserve"> cleaning up their mess</w:t>
      </w:r>
      <w:r w:rsidRPr="00BC19EC">
        <w:rPr>
          <w:rFonts w:asciiTheme="majorHAnsi" w:hAnsiTheme="majorHAnsi" w:cstheme="majorHAnsi"/>
          <w:sz w:val="14"/>
        </w:rPr>
        <w:t xml:space="preserve">. To the extent that it is useful, </w:t>
      </w:r>
      <w:r w:rsidRPr="00BC19EC">
        <w:rPr>
          <w:rStyle w:val="Emphasis"/>
          <w:rFonts w:asciiTheme="majorHAnsi" w:hAnsiTheme="majorHAnsi" w:cstheme="majorHAnsi"/>
        </w:rPr>
        <w:t xml:space="preserve">publicly sponsored </w:t>
      </w:r>
      <w:r w:rsidRPr="00BC19EC">
        <w:rPr>
          <w:rStyle w:val="Emphasis"/>
          <w:rFonts w:asciiTheme="majorHAnsi" w:hAnsiTheme="majorHAnsi" w:cstheme="majorHAnsi"/>
          <w:highlight w:val="green"/>
        </w:rPr>
        <w:t>infrastructure</w:t>
      </w:r>
      <w:r w:rsidRPr="00BC19EC">
        <w:rPr>
          <w:rStyle w:val="Emphasis"/>
          <w:rFonts w:asciiTheme="majorHAnsi" w:hAnsiTheme="majorHAnsi" w:cstheme="majorHAnsi"/>
        </w:rPr>
        <w:t xml:space="preserve"> in private hands </w:t>
      </w:r>
      <w:r w:rsidRPr="00BC19EC">
        <w:rPr>
          <w:rStyle w:val="Emphasis"/>
          <w:rFonts w:asciiTheme="majorHAnsi" w:hAnsiTheme="majorHAnsi" w:cstheme="majorHAnsi"/>
          <w:highlight w:val="green"/>
        </w:rPr>
        <w:t>should be nationalized</w:t>
      </w:r>
      <w:r w:rsidRPr="00BC19EC">
        <w:rPr>
          <w:rStyle w:val="Emphasis"/>
          <w:rFonts w:asciiTheme="majorHAnsi" w:hAnsiTheme="majorHAnsi" w:cstheme="majorHAnsi"/>
        </w:rPr>
        <w:t xml:space="preserve"> and made accessible to all. </w:t>
      </w:r>
      <w:r w:rsidRPr="00BC19EC">
        <w:rPr>
          <w:rFonts w:asciiTheme="majorHAnsi" w:hAnsiTheme="majorHAnsi" w:cstheme="majorHAnsi"/>
          <w:sz w:val="14"/>
        </w:rPr>
        <w:t xml:space="preserve">The </w:t>
      </w:r>
      <w:r w:rsidRPr="00BC19EC">
        <w:rPr>
          <w:rStyle w:val="StyleUnderline"/>
          <w:rFonts w:asciiTheme="majorHAnsi" w:hAnsiTheme="majorHAnsi" w:cstheme="majorHAnsi"/>
        </w:rPr>
        <w:t xml:space="preserve">trade-offs between telecommunications infrastructure and preservation of dark skies highlight another core failure of NASA’s past: the </w:t>
      </w:r>
      <w:r w:rsidRPr="00BC19EC">
        <w:rPr>
          <w:rStyle w:val="Emphasis"/>
          <w:rFonts w:asciiTheme="majorHAnsi" w:hAnsiTheme="majorHAnsi" w:cstheme="majorHAnsi"/>
          <w:highlight w:val="green"/>
        </w:rPr>
        <w:t>lack of a planetary internationalism</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In 2013, the Bolivian Space Agency and the China National Space Administration collaboratively launched the </w:t>
      </w:r>
      <w:proofErr w:type="spellStart"/>
      <w:r w:rsidRPr="00BC19EC">
        <w:rPr>
          <w:rStyle w:val="StyleUnderline"/>
          <w:rFonts w:asciiTheme="majorHAnsi" w:hAnsiTheme="majorHAnsi" w:cstheme="majorHAnsi"/>
        </w:rPr>
        <w:t>Túpac</w:t>
      </w:r>
      <w:proofErr w:type="spellEnd"/>
      <w:r w:rsidRPr="00BC19EC">
        <w:rPr>
          <w:rStyle w:val="StyleUnderline"/>
          <w:rFonts w:asciiTheme="majorHAnsi" w:hAnsiTheme="majorHAnsi" w:cstheme="majorHAnsi"/>
        </w:rPr>
        <w:t xml:space="preserve"> </w:t>
      </w:r>
      <w:proofErr w:type="spellStart"/>
      <w:r w:rsidRPr="00BC19EC">
        <w:rPr>
          <w:rStyle w:val="StyleUnderline"/>
          <w:rFonts w:asciiTheme="majorHAnsi" w:hAnsiTheme="majorHAnsi" w:cstheme="majorHAnsi"/>
        </w:rPr>
        <w:t>Katari</w:t>
      </w:r>
      <w:proofErr w:type="spellEnd"/>
      <w:r w:rsidRPr="00BC19EC">
        <w:rPr>
          <w:rStyle w:val="StyleUnderline"/>
          <w:rFonts w:asciiTheme="majorHAnsi" w:hAnsiTheme="majorHAnsi" w:cstheme="majorHAnsi"/>
        </w:rPr>
        <w:t xml:space="preserve"> 1 satellite (</w:t>
      </w:r>
      <w:proofErr w:type="spellStart"/>
      <w:r w:rsidRPr="00BC19EC">
        <w:rPr>
          <w:rStyle w:val="StyleUnderline"/>
          <w:rFonts w:asciiTheme="majorHAnsi" w:hAnsiTheme="majorHAnsi" w:cstheme="majorHAnsi"/>
        </w:rPr>
        <w:t>TKSat</w:t>
      </w:r>
      <w:proofErr w:type="spellEnd"/>
      <w:r w:rsidRPr="00BC19EC">
        <w:rPr>
          <w:rStyle w:val="StyleUnderline"/>
          <w:rFonts w:asciiTheme="majorHAnsi" w:hAnsiTheme="majorHAnsi" w:cstheme="majorHAnsi"/>
        </w:rPr>
        <w:t xml:space="preserve"> 1), demonstrating </w:t>
      </w:r>
      <w:r w:rsidRPr="0084211B">
        <w:rPr>
          <w:rStyle w:val="StyleUnderline"/>
          <w:rFonts w:asciiTheme="majorHAnsi" w:hAnsiTheme="majorHAnsi" w:cstheme="majorHAnsi"/>
        </w:rPr>
        <w:t>how</w:t>
      </w:r>
      <w:r w:rsidRPr="00BC19EC">
        <w:rPr>
          <w:rStyle w:val="StyleUnderline"/>
          <w:rFonts w:asciiTheme="majorHAnsi" w:hAnsiTheme="majorHAnsi" w:cstheme="majorHAnsi"/>
          <w:highlight w:val="green"/>
        </w:rPr>
        <w:t xml:space="preserve"> easy </w:t>
      </w:r>
      <w:r w:rsidRPr="0084211B">
        <w:rPr>
          <w:rStyle w:val="StyleUnderline"/>
          <w:rFonts w:asciiTheme="majorHAnsi" w:hAnsiTheme="majorHAnsi" w:cstheme="majorHAnsi"/>
        </w:rPr>
        <w:t xml:space="preserve">it could be </w:t>
      </w:r>
      <w:r w:rsidRPr="00BC19EC">
        <w:rPr>
          <w:rStyle w:val="StyleUnderline"/>
          <w:rFonts w:asciiTheme="majorHAnsi" w:hAnsiTheme="majorHAnsi" w:cstheme="majorHAnsi"/>
          <w:highlight w:val="green"/>
        </w:rPr>
        <w:t xml:space="preserve">to </w:t>
      </w:r>
      <w:r w:rsidRPr="00BC19EC">
        <w:rPr>
          <w:rStyle w:val="Emphasis"/>
          <w:rFonts w:asciiTheme="majorHAnsi" w:hAnsiTheme="majorHAnsi" w:cstheme="majorHAnsi"/>
          <w:highlight w:val="green"/>
        </w:rPr>
        <w:t>close the space infrastructure gap</w:t>
      </w:r>
    </w:p>
    <w:p w14:paraId="40671FD1" w14:textId="77777777" w:rsidR="00D471BB" w:rsidRPr="00BC19EC" w:rsidRDefault="00D471BB" w:rsidP="00D471BB">
      <w:pPr>
        <w:rPr>
          <w:rStyle w:val="Emphasis"/>
          <w:rFonts w:asciiTheme="majorHAnsi" w:hAnsiTheme="majorHAnsi" w:cstheme="majorHAnsi"/>
        </w:rPr>
      </w:pPr>
    </w:p>
    <w:p w14:paraId="4F3C6433" w14:textId="77777777" w:rsidR="00D471BB" w:rsidRPr="00BC19EC" w:rsidRDefault="00D471BB" w:rsidP="00D471BB">
      <w:pPr>
        <w:rPr>
          <w:rStyle w:val="StyleUnderline"/>
          <w:rFonts w:asciiTheme="majorHAnsi" w:hAnsiTheme="majorHAnsi" w:cstheme="majorHAnsi"/>
        </w:rPr>
      </w:pPr>
      <w:r w:rsidRPr="00BC19EC">
        <w:rPr>
          <w:rStyle w:val="StyleUnderline"/>
          <w:rFonts w:asciiTheme="majorHAnsi" w:hAnsiTheme="majorHAnsi" w:cstheme="majorHAnsi"/>
        </w:rPr>
        <w:t xml:space="preserve"> between the Global North and South</w:t>
      </w:r>
      <w:r w:rsidRPr="00BC19EC">
        <w:rPr>
          <w:rFonts w:asciiTheme="majorHAnsi" w:hAnsiTheme="majorHAnsi" w:cstheme="majorHAnsi"/>
          <w:sz w:val="14"/>
        </w:rPr>
        <w:t xml:space="preserve">. </w:t>
      </w:r>
      <w:r w:rsidRPr="00BC19EC">
        <w:rPr>
          <w:rStyle w:val="StyleUnderline"/>
          <w:rFonts w:asciiTheme="majorHAnsi" w:hAnsiTheme="majorHAnsi" w:cstheme="majorHAnsi"/>
        </w:rPr>
        <w:t>The same year that the U</w:t>
      </w:r>
      <w:r w:rsidRPr="00BC19EC">
        <w:rPr>
          <w:rFonts w:asciiTheme="majorHAnsi" w:hAnsiTheme="majorHAnsi" w:cstheme="majorHAnsi"/>
          <w:sz w:val="14"/>
        </w:rPr>
        <w:t xml:space="preserve">nited </w:t>
      </w:r>
      <w:r w:rsidRPr="00BC19EC">
        <w:rPr>
          <w:rStyle w:val="StyleUnderline"/>
          <w:rFonts w:asciiTheme="majorHAnsi" w:hAnsiTheme="majorHAnsi" w:cstheme="majorHAnsi"/>
        </w:rPr>
        <w:t>S</w:t>
      </w:r>
      <w:r w:rsidRPr="00BC19EC">
        <w:rPr>
          <w:rFonts w:asciiTheme="majorHAnsi" w:hAnsiTheme="majorHAnsi" w:cstheme="majorHAnsi"/>
          <w:sz w:val="14"/>
        </w:rPr>
        <w:t xml:space="preserve">tates </w:t>
      </w:r>
      <w:r w:rsidRPr="00BC19EC">
        <w:rPr>
          <w:rStyle w:val="StyleUnderline"/>
          <w:rFonts w:asciiTheme="majorHAnsi" w:hAnsiTheme="majorHAnsi" w:cstheme="majorHAnsi"/>
        </w:rPr>
        <w:t xml:space="preserve">proposed to desecrate a Hawaiian sacred site for a telescope, Bolivia used space technology to bring internet and cell </w:t>
      </w:r>
      <w:r w:rsidRPr="00BC19EC">
        <w:rPr>
          <w:rStyle w:val="StyleUnderline"/>
          <w:rFonts w:asciiTheme="majorHAnsi" w:hAnsiTheme="majorHAnsi" w:cstheme="majorHAnsi"/>
        </w:rPr>
        <w:lastRenderedPageBreak/>
        <w:t>service for the first time to millions of Andean and Amazonian citizens</w:t>
      </w:r>
      <w:r w:rsidRPr="00BC19EC">
        <w:rPr>
          <w:rFonts w:asciiTheme="majorHAnsi" w:hAnsiTheme="majorHAnsi" w:cstheme="majorHAnsi"/>
          <w:sz w:val="12"/>
        </w:rPr>
        <w:t xml:space="preserve">. </w:t>
      </w:r>
      <w:r w:rsidRPr="00BC19EC">
        <w:rPr>
          <w:rStyle w:val="StyleUnderline"/>
          <w:rFonts w:asciiTheme="majorHAnsi" w:hAnsiTheme="majorHAnsi" w:cstheme="majorHAnsi"/>
        </w:rPr>
        <w:t xml:space="preserve">Since then, </w:t>
      </w:r>
      <w:proofErr w:type="spellStart"/>
      <w:r w:rsidRPr="00BC19EC">
        <w:rPr>
          <w:rStyle w:val="StyleUnderline"/>
          <w:rFonts w:asciiTheme="majorHAnsi" w:hAnsiTheme="majorHAnsi" w:cstheme="majorHAnsi"/>
        </w:rPr>
        <w:t>TKSat</w:t>
      </w:r>
      <w:proofErr w:type="spellEnd"/>
      <w:r w:rsidRPr="00BC19EC">
        <w:rPr>
          <w:rStyle w:val="StyleUnderline"/>
          <w:rFonts w:asciiTheme="majorHAnsi" w:hAnsiTheme="majorHAnsi" w:cstheme="majorHAnsi"/>
        </w:rPr>
        <w:t xml:space="preserve"> 1 has </w:t>
      </w:r>
      <w:r w:rsidRPr="0084211B">
        <w:rPr>
          <w:rStyle w:val="StyleUnderline"/>
          <w:rFonts w:asciiTheme="majorHAnsi" w:hAnsiTheme="majorHAnsi" w:cstheme="majorHAnsi"/>
        </w:rPr>
        <w:t>boosted</w:t>
      </w:r>
      <w:r w:rsidRPr="00BC19EC">
        <w:rPr>
          <w:rStyle w:val="StyleUnderline"/>
          <w:rFonts w:asciiTheme="majorHAnsi" w:hAnsiTheme="majorHAnsi" w:cstheme="majorHAnsi"/>
          <w:highlight w:val="green"/>
        </w:rPr>
        <w:t xml:space="preserve"> education</w:t>
      </w:r>
      <w:r w:rsidRPr="00BC19EC">
        <w:rPr>
          <w:rStyle w:val="StyleUnderline"/>
          <w:rFonts w:asciiTheme="majorHAnsi" w:hAnsiTheme="majorHAnsi" w:cstheme="majorHAnsi"/>
        </w:rPr>
        <w:t xml:space="preserve"> and development initiatives and even </w:t>
      </w:r>
      <w:r w:rsidRPr="00BC19EC">
        <w:rPr>
          <w:rStyle w:val="StyleUnderline"/>
          <w:rFonts w:asciiTheme="majorHAnsi" w:hAnsiTheme="majorHAnsi" w:cstheme="majorHAnsi"/>
          <w:highlight w:val="green"/>
        </w:rPr>
        <w:t>helped defend</w:t>
      </w:r>
      <w:r w:rsidRPr="00BC19EC">
        <w:rPr>
          <w:rStyle w:val="StyleUnderline"/>
          <w:rFonts w:asciiTheme="majorHAnsi" w:hAnsiTheme="majorHAnsi" w:cstheme="majorHAnsi"/>
        </w:rPr>
        <w:t xml:space="preserve"> Bolivian </w:t>
      </w:r>
      <w:r w:rsidRPr="00BC19EC">
        <w:rPr>
          <w:rStyle w:val="StyleUnderline"/>
          <w:rFonts w:asciiTheme="majorHAnsi" w:hAnsiTheme="majorHAnsi" w:cstheme="majorHAnsi"/>
          <w:highlight w:val="green"/>
        </w:rPr>
        <w:t>democracy</w:t>
      </w:r>
      <w:r w:rsidRPr="00BC19EC">
        <w:rPr>
          <w:rStyle w:val="StyleUnderline"/>
          <w:rFonts w:asciiTheme="majorHAnsi" w:hAnsiTheme="majorHAnsi" w:cstheme="majorHAnsi"/>
        </w:rPr>
        <w:t xml:space="preserve"> by relaying the transmissions of campesinos resisting the US-backed coup government in real time</w:t>
      </w:r>
      <w:r w:rsidRPr="00BC19EC">
        <w:rPr>
          <w:rFonts w:asciiTheme="majorHAnsi" w:hAnsiTheme="majorHAnsi" w:cstheme="majorHAnsi"/>
          <w:sz w:val="12"/>
        </w:rPr>
        <w:t xml:space="preserve">. </w:t>
      </w:r>
      <w:r w:rsidRPr="00BC19EC">
        <w:rPr>
          <w:rStyle w:val="StyleUnderline"/>
          <w:rFonts w:asciiTheme="majorHAnsi" w:hAnsiTheme="majorHAnsi" w:cstheme="majorHAnsi"/>
        </w:rPr>
        <w:t>Satellites can serve many other public interests</w:t>
      </w:r>
      <w:r w:rsidRPr="00BC19EC">
        <w:rPr>
          <w:rFonts w:asciiTheme="majorHAnsi" w:hAnsiTheme="majorHAnsi" w:cstheme="majorHAnsi"/>
          <w:sz w:val="12"/>
        </w:rPr>
        <w:t xml:space="preserve">, </w:t>
      </w:r>
      <w:r w:rsidRPr="00BC19EC">
        <w:rPr>
          <w:rStyle w:val="StyleUnderline"/>
          <w:rFonts w:asciiTheme="majorHAnsi" w:hAnsiTheme="majorHAnsi" w:cstheme="majorHAnsi"/>
        </w:rPr>
        <w:t xml:space="preserve">such as facilitating research that </w:t>
      </w:r>
      <w:r w:rsidRPr="00BC19EC">
        <w:rPr>
          <w:rStyle w:val="StyleUnderline"/>
          <w:rFonts w:asciiTheme="majorHAnsi" w:hAnsiTheme="majorHAnsi" w:cstheme="majorHAnsi"/>
          <w:highlight w:val="green"/>
        </w:rPr>
        <w:t xml:space="preserve">helps </w:t>
      </w:r>
      <w:r w:rsidRPr="0084211B">
        <w:rPr>
          <w:rStyle w:val="StyleUnderline"/>
          <w:rFonts w:asciiTheme="majorHAnsi" w:hAnsiTheme="majorHAnsi" w:cstheme="majorHAnsi"/>
        </w:rPr>
        <w:t xml:space="preserve">scientists </w:t>
      </w:r>
      <w:r w:rsidRPr="00BC19EC">
        <w:rPr>
          <w:rStyle w:val="StyleUnderline"/>
          <w:rFonts w:asciiTheme="majorHAnsi" w:hAnsiTheme="majorHAnsi" w:cstheme="majorHAnsi"/>
          <w:highlight w:val="green"/>
        </w:rPr>
        <w:t xml:space="preserve">monitor problems like </w:t>
      </w:r>
      <w:r w:rsidRPr="00BC19EC">
        <w:rPr>
          <w:rStyle w:val="Emphasis"/>
          <w:rFonts w:asciiTheme="majorHAnsi" w:hAnsiTheme="majorHAnsi" w:cstheme="majorHAnsi"/>
          <w:highlight w:val="green"/>
        </w:rPr>
        <w:t>climate change, deforestation, and forced labor</w:t>
      </w:r>
      <w:r w:rsidRPr="00BC19EC">
        <w:rPr>
          <w:rStyle w:val="Emphasis"/>
          <w:rFonts w:asciiTheme="majorHAnsi" w:hAnsiTheme="majorHAnsi" w:cstheme="majorHAnsi"/>
        </w:rPr>
        <w:t>.</w:t>
      </w:r>
      <w:r w:rsidRPr="00BC19EC">
        <w:rPr>
          <w:rFonts w:asciiTheme="majorHAnsi" w:hAnsiTheme="majorHAnsi" w:cstheme="majorHAnsi"/>
          <w:sz w:val="12"/>
        </w:rPr>
        <w:t xml:space="preserve"> </w:t>
      </w:r>
      <w:r w:rsidRPr="00BC19EC">
        <w:rPr>
          <w:rStyle w:val="StyleUnderline"/>
          <w:rFonts w:asciiTheme="majorHAnsi" w:hAnsiTheme="majorHAnsi" w:cstheme="majorHAnsi"/>
        </w:rPr>
        <w:t xml:space="preserve">While today’s satellite infrastructure is used to commercialize communication and fuel mass surveillance, an international consensus to treat telecommunications and information access as public rights could instead provide free global broadband coverage with minimal infrastructure, </w:t>
      </w:r>
      <w:r w:rsidRPr="00BC19EC">
        <w:rPr>
          <w:rStyle w:val="Emphasis"/>
          <w:rFonts w:asciiTheme="majorHAnsi" w:hAnsiTheme="majorHAnsi" w:cstheme="majorHAnsi"/>
        </w:rPr>
        <w:t xml:space="preserve">balancing scientific advancement with our </w:t>
      </w:r>
      <w:r w:rsidRPr="00BC19EC">
        <w:rPr>
          <w:rStyle w:val="Emphasis"/>
          <w:rFonts w:asciiTheme="majorHAnsi" w:hAnsiTheme="majorHAnsi" w:cstheme="majorHAnsi"/>
          <w:highlight w:val="green"/>
        </w:rPr>
        <w:t>collective view of the stars</w:t>
      </w:r>
      <w:r w:rsidRPr="00BC19EC">
        <w:rPr>
          <w:rStyle w:val="Emphasis"/>
          <w:rFonts w:asciiTheme="majorHAnsi" w:hAnsiTheme="majorHAnsi" w:cstheme="majorHAnsi"/>
        </w:rPr>
        <w:t xml:space="preserve">. </w:t>
      </w:r>
      <w:r w:rsidRPr="00BC19EC">
        <w:rPr>
          <w:rFonts w:asciiTheme="majorHAnsi" w:hAnsiTheme="majorHAnsi" w:cstheme="majorHAnsi"/>
          <w:sz w:val="12"/>
        </w:rPr>
        <w:t xml:space="preserve">Finally, </w:t>
      </w:r>
      <w:r w:rsidRPr="00BC19EC">
        <w:rPr>
          <w:rStyle w:val="StyleUnderline"/>
          <w:rFonts w:asciiTheme="majorHAnsi" w:hAnsiTheme="majorHAnsi" w:cstheme="majorHAnsi"/>
        </w:rPr>
        <w:t xml:space="preserve">a </w:t>
      </w:r>
      <w:r w:rsidRPr="00BC19EC">
        <w:rPr>
          <w:rStyle w:val="StyleUnderline"/>
          <w:rFonts w:asciiTheme="majorHAnsi" w:hAnsiTheme="majorHAnsi" w:cstheme="majorHAnsi"/>
          <w:highlight w:val="green"/>
        </w:rPr>
        <w:t>socialist vision</w:t>
      </w:r>
      <w:r w:rsidRPr="00BC19EC">
        <w:rPr>
          <w:rStyle w:val="StyleUnderline"/>
          <w:rFonts w:asciiTheme="majorHAnsi" w:hAnsiTheme="majorHAnsi" w:cstheme="majorHAnsi"/>
        </w:rPr>
        <w:t xml:space="preserve"> for space</w:t>
      </w:r>
      <w:r w:rsidRPr="00BC19EC">
        <w:rPr>
          <w:rFonts w:asciiTheme="majorHAnsi" w:hAnsiTheme="majorHAnsi" w:cstheme="majorHAnsi"/>
          <w:sz w:val="12"/>
        </w:rPr>
        <w:t xml:space="preserve"> exploration </w:t>
      </w:r>
      <w:r w:rsidRPr="00BC19EC">
        <w:rPr>
          <w:rStyle w:val="StyleUnderline"/>
          <w:rFonts w:asciiTheme="majorHAnsi" w:hAnsiTheme="majorHAnsi" w:cstheme="majorHAnsi"/>
        </w:rPr>
        <w:t xml:space="preserve">could enable us to </w:t>
      </w:r>
      <w:r w:rsidRPr="00BC19EC">
        <w:rPr>
          <w:rStyle w:val="Emphasis"/>
          <w:rFonts w:asciiTheme="majorHAnsi" w:hAnsiTheme="majorHAnsi" w:cstheme="majorHAnsi"/>
        </w:rPr>
        <w:t>reach our full potential</w:t>
      </w:r>
      <w:r w:rsidRPr="00BC19EC">
        <w:rPr>
          <w:rStyle w:val="StyleUnderline"/>
          <w:rFonts w:asciiTheme="majorHAnsi" w:hAnsiTheme="majorHAnsi" w:cstheme="majorHAnsi"/>
        </w:rPr>
        <w:t xml:space="preserve"> to venture into the unknown</w:t>
      </w:r>
      <w:r w:rsidRPr="00BC19EC">
        <w:rPr>
          <w:rFonts w:asciiTheme="majorHAnsi" w:hAnsiTheme="majorHAnsi" w:cstheme="majorHAnsi"/>
          <w:sz w:val="12"/>
        </w:rPr>
        <w:t xml:space="preserve">. </w:t>
      </w:r>
      <w:r w:rsidRPr="00BC19EC">
        <w:rPr>
          <w:rStyle w:val="StyleUnderline"/>
          <w:rFonts w:asciiTheme="majorHAnsi" w:hAnsiTheme="majorHAnsi" w:cstheme="majorHAnsi"/>
        </w:rPr>
        <w:t xml:space="preserve">History enshrines the intrepid explorers, but the true heroes of the space age are the </w:t>
      </w:r>
      <w:r w:rsidRPr="00BC19EC">
        <w:rPr>
          <w:rStyle w:val="Emphasis"/>
          <w:rFonts w:asciiTheme="majorHAnsi" w:hAnsiTheme="majorHAnsi" w:cstheme="majorHAnsi"/>
        </w:rPr>
        <w:t>workers at ground control</w:t>
      </w:r>
      <w:r w:rsidRPr="00BC19EC">
        <w:rPr>
          <w:rStyle w:val="StyleUnderline"/>
          <w:rFonts w:asciiTheme="majorHAnsi" w:hAnsiTheme="majorHAnsi" w:cstheme="majorHAnsi"/>
        </w:rPr>
        <w:t>.</w:t>
      </w:r>
      <w:r w:rsidRPr="00BC19EC">
        <w:rPr>
          <w:rFonts w:asciiTheme="majorHAnsi" w:hAnsiTheme="majorHAnsi" w:cstheme="majorHAnsi"/>
          <w:sz w:val="12"/>
        </w:rPr>
        <w:t xml:space="preserve"> Yuri Gagarin made it home safely because of his command crews stationed from Baikonur to Khabarovsk. Apollo 13 famously called on Houston when they had a problem. Today, </w:t>
      </w:r>
      <w:r w:rsidRPr="00BC19EC">
        <w:rPr>
          <w:rStyle w:val="StyleUnderline"/>
          <w:rFonts w:asciiTheme="majorHAnsi" w:hAnsiTheme="majorHAnsi" w:cstheme="majorHAnsi"/>
        </w:rPr>
        <w:t xml:space="preserve">many of our </w:t>
      </w:r>
      <w:r w:rsidRPr="00BC19EC">
        <w:rPr>
          <w:rStyle w:val="StyleUnderline"/>
          <w:rFonts w:asciiTheme="majorHAnsi" w:hAnsiTheme="majorHAnsi" w:cstheme="majorHAnsi"/>
          <w:highlight w:val="green"/>
        </w:rPr>
        <w:t>brightest</w:t>
      </w:r>
      <w:r w:rsidRPr="00BC19EC">
        <w:rPr>
          <w:rStyle w:val="StyleUnderline"/>
          <w:rFonts w:asciiTheme="majorHAnsi" w:hAnsiTheme="majorHAnsi" w:cstheme="majorHAnsi"/>
        </w:rPr>
        <w:t xml:space="preserve"> astrophysicists and aerospace </w:t>
      </w:r>
      <w:r w:rsidRPr="00BC19EC">
        <w:rPr>
          <w:rStyle w:val="StyleUnderline"/>
          <w:rFonts w:asciiTheme="majorHAnsi" w:hAnsiTheme="majorHAnsi" w:cstheme="majorHAnsi"/>
          <w:highlight w:val="green"/>
        </w:rPr>
        <w:t>engineers</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are swept up by military</w:t>
      </w:r>
      <w:r w:rsidRPr="00BC19EC">
        <w:rPr>
          <w:rStyle w:val="StyleUnderline"/>
          <w:rFonts w:asciiTheme="majorHAnsi" w:hAnsiTheme="majorHAnsi" w:cstheme="majorHAnsi"/>
        </w:rPr>
        <w:t xml:space="preserve"> departments and weapons manufacturers. </w:t>
      </w:r>
      <w:r w:rsidRPr="0084211B">
        <w:rPr>
          <w:rStyle w:val="StyleUnderline"/>
          <w:rFonts w:asciiTheme="majorHAnsi" w:hAnsiTheme="majorHAnsi" w:cstheme="majorHAnsi"/>
          <w:highlight w:val="green"/>
        </w:rPr>
        <w:t>We should</w:t>
      </w:r>
      <w:r w:rsidRPr="00BC19EC">
        <w:rPr>
          <w:rStyle w:val="StyleUnderline"/>
          <w:rFonts w:asciiTheme="majorHAnsi" w:hAnsiTheme="majorHAnsi" w:cstheme="majorHAnsi"/>
        </w:rPr>
        <w:t xml:space="preserve"> </w:t>
      </w:r>
      <w:r w:rsidRPr="00BC19EC">
        <w:rPr>
          <w:rStyle w:val="Emphasis"/>
          <w:rFonts w:asciiTheme="majorHAnsi" w:hAnsiTheme="majorHAnsi" w:cstheme="majorHAnsi"/>
          <w:highlight w:val="green"/>
        </w:rPr>
        <w:t>use</w:t>
      </w:r>
      <w:r w:rsidRPr="00BC19EC">
        <w:rPr>
          <w:rStyle w:val="Emphasis"/>
          <w:rFonts w:asciiTheme="majorHAnsi" w:hAnsiTheme="majorHAnsi" w:cstheme="majorHAnsi"/>
        </w:rPr>
        <w:t xml:space="preserve"> their </w:t>
      </w:r>
      <w:r w:rsidRPr="00BC19EC">
        <w:rPr>
          <w:rStyle w:val="Emphasis"/>
          <w:rFonts w:asciiTheme="majorHAnsi" w:hAnsiTheme="majorHAnsi" w:cstheme="majorHAnsi"/>
          <w:highlight w:val="green"/>
        </w:rPr>
        <w:t>talents</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for</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science</w:t>
      </w:r>
      <w:r w:rsidRPr="00BC19EC">
        <w:rPr>
          <w:rStyle w:val="Emphasis"/>
          <w:rFonts w:asciiTheme="majorHAnsi" w:hAnsiTheme="majorHAnsi" w:cstheme="majorHAnsi"/>
        </w:rPr>
        <w:t xml:space="preserve"> and education instead. </w:t>
      </w:r>
      <w:r w:rsidRPr="00BC19EC">
        <w:rPr>
          <w:rStyle w:val="StyleUnderline"/>
          <w:rFonts w:asciiTheme="majorHAnsi" w:hAnsiTheme="majorHAnsi" w:cstheme="majorHAnsi"/>
        </w:rPr>
        <w:t>That doesn’t mean</w:t>
      </w:r>
      <w:r w:rsidRPr="00BC19EC">
        <w:rPr>
          <w:rFonts w:asciiTheme="majorHAnsi" w:hAnsiTheme="majorHAnsi" w:cstheme="majorHAnsi"/>
          <w:sz w:val="12"/>
        </w:rPr>
        <w:t xml:space="preserve">, however, </w:t>
      </w:r>
      <w:r w:rsidRPr="00BC19EC">
        <w:rPr>
          <w:rStyle w:val="StyleUnderline"/>
          <w:rFonts w:asciiTheme="majorHAnsi" w:hAnsiTheme="majorHAnsi" w:cstheme="majorHAnsi"/>
        </w:rPr>
        <w:t>colonizing Mars. The Red Planet is a cosmic wonder, but a dreadful place for Earthlings. It has very little carbon dioxide, and no amount of terraforming will reinstate the magnetic dynamo that once deflected the solar winds now stripping away its depleted atmosphere</w:t>
      </w:r>
      <w:r w:rsidRPr="00BC19EC">
        <w:rPr>
          <w:rFonts w:asciiTheme="majorHAnsi" w:hAnsiTheme="majorHAnsi" w:cstheme="majorHAnsi"/>
          <w:sz w:val="12"/>
        </w:rPr>
        <w:t xml:space="preserve">. In fact, </w:t>
      </w:r>
      <w:r w:rsidRPr="00BC19EC">
        <w:rPr>
          <w:rStyle w:val="StyleUnderline"/>
          <w:rFonts w:asciiTheme="majorHAnsi" w:hAnsiTheme="majorHAnsi" w:cstheme="majorHAnsi"/>
        </w:rPr>
        <w:t>everything we have learned from researching Mars has reinforced the importance of protecting the fragile atmosphere of our home planet</w:t>
      </w:r>
      <w:r w:rsidRPr="00BC19EC">
        <w:rPr>
          <w:rFonts w:asciiTheme="majorHAnsi" w:hAnsiTheme="majorHAnsi" w:cstheme="majorHAnsi"/>
          <w:sz w:val="12"/>
        </w:rPr>
        <w:t xml:space="preserve">. While piloted space flights may be useful in some situations, we should place far more emphasis on collaboratively building robots like the ones that have taught us about our planetary neighbors. </w:t>
      </w:r>
      <w:r w:rsidRPr="00BC19EC">
        <w:rPr>
          <w:rStyle w:val="StyleUnderline"/>
          <w:rFonts w:asciiTheme="majorHAnsi" w:hAnsiTheme="majorHAnsi" w:cstheme="majorHAnsi"/>
        </w:rPr>
        <w:t xml:space="preserve">In today’s space race, these initiatives compete for funding. By </w:t>
      </w:r>
      <w:r w:rsidRPr="00BC19EC">
        <w:rPr>
          <w:rStyle w:val="Emphasis"/>
          <w:rFonts w:asciiTheme="majorHAnsi" w:hAnsiTheme="majorHAnsi" w:cstheme="majorHAnsi"/>
        </w:rPr>
        <w:t>prioritizing cooperation over colonization</w:t>
      </w:r>
      <w:r w:rsidRPr="00BC19EC">
        <w:rPr>
          <w:rFonts w:asciiTheme="majorHAnsi" w:hAnsiTheme="majorHAnsi" w:cstheme="majorHAnsi"/>
          <w:sz w:val="12"/>
        </w:rPr>
        <w:t xml:space="preserve">, however, </w:t>
      </w:r>
      <w:r w:rsidRPr="00BC19EC">
        <w:rPr>
          <w:rStyle w:val="Emphasis"/>
          <w:rFonts w:asciiTheme="majorHAnsi" w:hAnsiTheme="majorHAnsi" w:cstheme="majorHAnsi"/>
        </w:rPr>
        <w:t>we could pursue them all</w:t>
      </w:r>
      <w:r w:rsidRPr="00BC19EC">
        <w:rPr>
          <w:rFonts w:asciiTheme="majorHAnsi" w:hAnsiTheme="majorHAnsi" w:cstheme="majorHAnsi"/>
          <w:sz w:val="12"/>
        </w:rPr>
        <w:t xml:space="preserve">. </w:t>
      </w:r>
      <w:r w:rsidRPr="00BC19EC">
        <w:rPr>
          <w:rStyle w:val="StyleUnderline"/>
          <w:rFonts w:asciiTheme="majorHAnsi" w:hAnsiTheme="majorHAnsi" w:cstheme="majorHAnsi"/>
        </w:rPr>
        <w:t>We could attempt to retrieve raw materials for green energy infrastructure from decommissioned satellites and uninhabited asteroids instead of mines in the Global South</w:t>
      </w:r>
      <w:r w:rsidRPr="00BC19EC">
        <w:rPr>
          <w:rFonts w:asciiTheme="majorHAnsi" w:hAnsiTheme="majorHAnsi" w:cstheme="majorHAnsi"/>
          <w:sz w:val="12"/>
        </w:rPr>
        <w:t xml:space="preserve">. We could </w:t>
      </w:r>
      <w:r w:rsidRPr="00BC19EC">
        <w:rPr>
          <w:rStyle w:val="StyleUnderline"/>
          <w:rFonts w:asciiTheme="majorHAnsi" w:hAnsiTheme="majorHAnsi" w:cstheme="majorHAnsi"/>
        </w:rPr>
        <w:t xml:space="preserve">search the solar system for extraterrestrial life by flying rotorcrafts into the hydrocarbon-rich atmosphere of Titan and boring submarines into the icy subsurface ocean of Europa. We could strive for the first landing on Pluto, Eris, or even beyond — not to plant a flag, but </w:t>
      </w:r>
      <w:r w:rsidRPr="00BC19EC">
        <w:rPr>
          <w:rStyle w:val="Emphasis"/>
          <w:rFonts w:asciiTheme="majorHAnsi" w:hAnsiTheme="majorHAnsi" w:cstheme="majorHAnsi"/>
        </w:rPr>
        <w:t xml:space="preserve">seed a concept of what we can collectively achieve. </w:t>
      </w:r>
      <w:r w:rsidRPr="00BC19EC">
        <w:rPr>
          <w:rFonts w:asciiTheme="majorHAnsi" w:hAnsiTheme="majorHAnsi" w:cstheme="majorHAnsi"/>
          <w:sz w:val="12"/>
        </w:rPr>
        <w:t xml:space="preserve">Visions of Hopeful Futures In his final years of reflection on our Pale Blue Dot, astronomer Carl Sagan pondered, “Where are the cartographers of human purpose? Where are the visions of hopeful futures of technology as a tool for human betterment and not a gun on hair trigger pointed at our heads?” Sagan’s legacy — including the world’s first and only interstellar mission — offers a glimpse of this vision. </w:t>
      </w:r>
      <w:r w:rsidRPr="00BC19EC">
        <w:rPr>
          <w:rStyle w:val="StyleUnderline"/>
          <w:rFonts w:asciiTheme="majorHAnsi" w:hAnsiTheme="majorHAnsi" w:cstheme="majorHAnsi"/>
        </w:rPr>
        <w:t xml:space="preserve">We can choose to collaboratively </w:t>
      </w:r>
      <w:r w:rsidRPr="0084211B">
        <w:rPr>
          <w:rStyle w:val="StyleUnderline"/>
          <w:rFonts w:asciiTheme="majorHAnsi" w:hAnsiTheme="majorHAnsi" w:cstheme="majorHAnsi"/>
        </w:rPr>
        <w:t>probe into the depths</w:t>
      </w:r>
      <w:r w:rsidRPr="00BC19EC">
        <w:rPr>
          <w:rStyle w:val="StyleUnderline"/>
          <w:rFonts w:asciiTheme="majorHAnsi" w:hAnsiTheme="majorHAnsi" w:cstheme="majorHAnsi"/>
        </w:rPr>
        <w:t xml:space="preserve"> of the cosmos, conveying collections of human knowledge, or to taxi billionaires to spend four minutes at the edge of space, indulging their fantasy of escaping the planet they’re poisoning with the very fuel propelling them. In either case, the financial, intellectual, and human costs will be borne by the public. Fortunately, if there’s one thing that space exploration has taught us, it’s that </w:t>
      </w:r>
      <w:r w:rsidRPr="00BC19EC">
        <w:rPr>
          <w:rStyle w:val="Emphasis"/>
          <w:rFonts w:asciiTheme="majorHAnsi" w:hAnsiTheme="majorHAnsi" w:cstheme="majorHAnsi"/>
        </w:rPr>
        <w:t>fate isn’t written in the stars.</w:t>
      </w:r>
      <w:r w:rsidRPr="00BC19EC">
        <w:rPr>
          <w:rStyle w:val="StyleUnderline"/>
          <w:rFonts w:asciiTheme="majorHAnsi" w:hAnsiTheme="majorHAnsi" w:cstheme="majorHAnsi"/>
        </w:rPr>
        <w:t xml:space="preserve"> That happens down here on Earth.</w:t>
      </w:r>
    </w:p>
    <w:p w14:paraId="5ADCD91C" w14:textId="77777777" w:rsidR="00D471BB" w:rsidRPr="00BC19EC" w:rsidRDefault="00D471BB" w:rsidP="00D471BB">
      <w:pPr>
        <w:pStyle w:val="Heading4"/>
        <w:rPr>
          <w:rFonts w:asciiTheme="majorHAnsi" w:hAnsiTheme="majorHAnsi" w:cstheme="majorHAnsi"/>
        </w:rPr>
      </w:pPr>
      <w:r w:rsidRPr="00BC19EC">
        <w:rPr>
          <w:rFonts w:asciiTheme="majorHAnsi" w:hAnsiTheme="majorHAnsi" w:cstheme="majorHAnsi"/>
        </w:rPr>
        <w:t xml:space="preserve">There is no such thing as “space philanthropy”- private actors are interested in </w:t>
      </w:r>
      <w:proofErr w:type="spellStart"/>
      <w:r w:rsidRPr="00BC19EC">
        <w:rPr>
          <w:rFonts w:asciiTheme="majorHAnsi" w:hAnsiTheme="majorHAnsi" w:cstheme="majorHAnsi"/>
        </w:rPr>
        <w:t>self promotion</w:t>
      </w:r>
      <w:proofErr w:type="spellEnd"/>
      <w:r w:rsidRPr="00BC19EC">
        <w:rPr>
          <w:rFonts w:asciiTheme="majorHAnsi" w:hAnsiTheme="majorHAnsi" w:cstheme="majorHAnsi"/>
        </w:rPr>
        <w:t xml:space="preserve">, not saving humanity. Their efforts directly gut government programs to allow market capture </w:t>
      </w:r>
    </w:p>
    <w:p w14:paraId="6581E62E" w14:textId="77777777" w:rsidR="00D471BB" w:rsidRPr="00BC19EC" w:rsidRDefault="00D471BB" w:rsidP="00D471BB">
      <w:pPr>
        <w:rPr>
          <w:rStyle w:val="Style13ptBold"/>
          <w:rFonts w:asciiTheme="majorHAnsi" w:hAnsiTheme="majorHAnsi" w:cstheme="majorHAnsi"/>
        </w:rPr>
      </w:pPr>
      <w:proofErr w:type="spellStart"/>
      <w:r w:rsidRPr="00BC19EC">
        <w:rPr>
          <w:rStyle w:val="Style13ptBold"/>
          <w:rFonts w:asciiTheme="majorHAnsi" w:hAnsiTheme="majorHAnsi" w:cstheme="majorHAnsi"/>
        </w:rPr>
        <w:t>Riederer</w:t>
      </w:r>
      <w:proofErr w:type="spellEnd"/>
      <w:r w:rsidRPr="00BC19EC">
        <w:rPr>
          <w:rStyle w:val="Style13ptBold"/>
          <w:rFonts w:asciiTheme="majorHAnsi" w:hAnsiTheme="majorHAnsi" w:cstheme="majorHAnsi"/>
        </w:rPr>
        <w:t xml:space="preserve"> 18</w:t>
      </w:r>
    </w:p>
    <w:p w14:paraId="436858D7" w14:textId="77777777" w:rsidR="00D471BB" w:rsidRPr="00BC19EC" w:rsidRDefault="00D471BB" w:rsidP="00D471BB">
      <w:pPr>
        <w:rPr>
          <w:rFonts w:asciiTheme="majorHAnsi" w:hAnsiTheme="majorHAnsi" w:cstheme="majorHAnsi"/>
          <w:sz w:val="16"/>
        </w:rPr>
      </w:pPr>
      <w:r w:rsidRPr="00BC19EC">
        <w:rPr>
          <w:rFonts w:asciiTheme="majorHAnsi" w:hAnsiTheme="majorHAnsi" w:cstheme="majorHAnsi"/>
          <w:sz w:val="16"/>
        </w:rPr>
        <w:t xml:space="preserve">(RACHEL </w:t>
      </w:r>
      <w:hyperlink r:id="rId15" w:history="1">
        <w:r w:rsidRPr="00BC19EC">
          <w:rPr>
            <w:rStyle w:val="Hyperlink"/>
            <w:rFonts w:asciiTheme="majorHAnsi" w:hAnsiTheme="majorHAnsi" w:cstheme="majorHAnsi"/>
            <w:sz w:val="16"/>
          </w:rPr>
          <w:t>https://www.jacobinmag.com/2018/07/space-barons-review-elon-musk-bezos-thai-cave</w:t>
        </w:r>
      </w:hyperlink>
      <w:r w:rsidRPr="00BC19EC">
        <w:rPr>
          <w:rFonts w:asciiTheme="majorHAnsi" w:hAnsiTheme="majorHAnsi" w:cstheme="majorHAnsi"/>
          <w:sz w:val="16"/>
        </w:rPr>
        <w:t>, 7-19)</w:t>
      </w:r>
    </w:p>
    <w:p w14:paraId="1524F9B0" w14:textId="77777777" w:rsidR="00D471BB" w:rsidRPr="00BC19EC" w:rsidRDefault="00D471BB" w:rsidP="00D471BB">
      <w:pPr>
        <w:rPr>
          <w:rFonts w:asciiTheme="majorHAnsi" w:hAnsiTheme="majorHAnsi" w:cstheme="majorHAnsi"/>
          <w:sz w:val="16"/>
        </w:rPr>
      </w:pPr>
      <w:r w:rsidRPr="00BC19EC">
        <w:rPr>
          <w:rFonts w:asciiTheme="majorHAnsi" w:hAnsiTheme="majorHAnsi" w:cstheme="majorHAnsi"/>
          <w:sz w:val="16"/>
        </w:rPr>
        <w:t>Bracketed for gendered language</w:t>
      </w:r>
    </w:p>
    <w:p w14:paraId="468B96A6" w14:textId="77777777" w:rsidR="00D471BB" w:rsidRPr="00BC19EC" w:rsidRDefault="00D471BB" w:rsidP="00D471BB">
      <w:pPr>
        <w:rPr>
          <w:rFonts w:asciiTheme="majorHAnsi" w:hAnsiTheme="majorHAnsi" w:cstheme="majorHAnsi"/>
          <w:sz w:val="16"/>
        </w:rPr>
      </w:pPr>
      <w:r w:rsidRPr="00BC19EC">
        <w:rPr>
          <w:rStyle w:val="Emphasis"/>
          <w:rFonts w:asciiTheme="majorHAnsi" w:hAnsiTheme="majorHAnsi" w:cstheme="majorHAnsi"/>
        </w:rPr>
        <w:t>It is impossible for any reader living through the ravages of global warming to scan these sentiments without skepticism</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If someone is going to invest enormous amounts of wealth and time in an engineering project, </w:t>
      </w:r>
      <w:proofErr w:type="gramStart"/>
      <w:r w:rsidRPr="00BC19EC">
        <w:rPr>
          <w:rFonts w:asciiTheme="majorHAnsi" w:hAnsiTheme="majorHAnsi" w:cstheme="majorHAnsi"/>
          <w:sz w:val="16"/>
        </w:rPr>
        <w:t>gathering together</w:t>
      </w:r>
      <w:proofErr w:type="gramEnd"/>
      <w:r w:rsidRPr="00BC19EC">
        <w:rPr>
          <w:rFonts w:asciiTheme="majorHAnsi" w:hAnsiTheme="majorHAnsi" w:cstheme="majorHAnsi"/>
          <w:sz w:val="16"/>
        </w:rPr>
        <w:t xml:space="preserve"> some of the smartest scientists on the planet to develop and test </w:t>
      </w:r>
      <w:r w:rsidRPr="00BC19EC">
        <w:rPr>
          <w:rFonts w:asciiTheme="majorHAnsi" w:hAnsiTheme="majorHAnsi" w:cstheme="majorHAnsi"/>
          <w:sz w:val="16"/>
        </w:rPr>
        <w:lastRenderedPageBreak/>
        <w:t xml:space="preserve">creative solutions to an intractable problem, </w:t>
      </w:r>
      <w:r w:rsidRPr="00BC19EC">
        <w:rPr>
          <w:rStyle w:val="Emphasis"/>
          <w:rFonts w:asciiTheme="majorHAnsi" w:hAnsiTheme="majorHAnsi" w:cstheme="majorHAnsi"/>
        </w:rPr>
        <w:t xml:space="preserve">in the </w:t>
      </w:r>
      <w:r w:rsidRPr="00BC19EC">
        <w:rPr>
          <w:rStyle w:val="Emphasis"/>
          <w:rFonts w:asciiTheme="majorHAnsi" w:hAnsiTheme="majorHAnsi" w:cstheme="majorHAnsi"/>
          <w:highlight w:val="green"/>
        </w:rPr>
        <w:t>interest of saving</w:t>
      </w:r>
      <w:r w:rsidRPr="00BC19EC">
        <w:rPr>
          <w:rStyle w:val="Emphasis"/>
          <w:rFonts w:asciiTheme="majorHAnsi" w:hAnsiTheme="majorHAnsi" w:cstheme="majorHAnsi"/>
        </w:rPr>
        <w:t xml:space="preserve"> the future of </w:t>
      </w:r>
      <w:r w:rsidRPr="00BC19EC">
        <w:rPr>
          <w:rStyle w:val="Emphasis"/>
          <w:rFonts w:asciiTheme="majorHAnsi" w:hAnsiTheme="majorHAnsi" w:cstheme="majorHAnsi"/>
          <w:highlight w:val="green"/>
        </w:rPr>
        <w:t>humanity</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 xml:space="preserve">how </w:t>
      </w:r>
      <w:r w:rsidRPr="00BC19EC">
        <w:rPr>
          <w:rStyle w:val="Emphasis"/>
          <w:rFonts w:asciiTheme="majorHAnsi" w:hAnsiTheme="majorHAnsi" w:cstheme="majorHAnsi"/>
        </w:rPr>
        <w:t xml:space="preserve">could you </w:t>
      </w:r>
      <w:r w:rsidRPr="00BC19EC">
        <w:rPr>
          <w:rStyle w:val="Emphasis"/>
          <w:rFonts w:asciiTheme="majorHAnsi" w:hAnsiTheme="majorHAnsi" w:cstheme="majorHAnsi"/>
          <w:highlight w:val="green"/>
        </w:rPr>
        <w:t>choose any</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focus but</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climate change</w:t>
      </w:r>
      <w:r w:rsidRPr="00BC19EC">
        <w:rPr>
          <w:rFonts w:asciiTheme="majorHAnsi" w:hAnsiTheme="majorHAnsi" w:cstheme="majorHAnsi"/>
          <w:sz w:val="16"/>
        </w:rPr>
        <w:t xml:space="preserve">? Davenport doesn’t ask, taking at face value the space barons’ declarations that they are motivated by planetary rescue. For those interested in the movement to privatize space exploration and space itself, The </w:t>
      </w:r>
      <w:r w:rsidRPr="00BC19EC">
        <w:rPr>
          <w:rStyle w:val="StyleUnderline"/>
          <w:rFonts w:asciiTheme="majorHAnsi" w:hAnsiTheme="majorHAnsi" w:cstheme="majorHAnsi"/>
        </w:rPr>
        <w:t>Space Barons</w:t>
      </w:r>
      <w:r w:rsidRPr="00BC19EC">
        <w:rPr>
          <w:rFonts w:asciiTheme="majorHAnsi" w:hAnsiTheme="majorHAnsi" w:cstheme="majorHAnsi"/>
          <w:sz w:val="16"/>
        </w:rPr>
        <w:t xml:space="preserve"> does serve as a useful primer, laying out the timelines and geneses of these companies. But it </w:t>
      </w:r>
      <w:r w:rsidRPr="00BC19EC">
        <w:rPr>
          <w:rStyle w:val="StyleUnderline"/>
          <w:rFonts w:asciiTheme="majorHAnsi" w:hAnsiTheme="majorHAnsi" w:cstheme="majorHAnsi"/>
        </w:rPr>
        <w:t xml:space="preserve">stops short of posing critical questions about what it means for such enterprises to be </w:t>
      </w:r>
      <w:r w:rsidRPr="00BC19EC">
        <w:rPr>
          <w:rStyle w:val="Emphasis"/>
          <w:rFonts w:asciiTheme="majorHAnsi" w:hAnsiTheme="majorHAnsi" w:cstheme="majorHAnsi"/>
        </w:rPr>
        <w:t>privately held</w:t>
      </w:r>
      <w:r w:rsidRPr="00BC19EC">
        <w:rPr>
          <w:rFonts w:asciiTheme="majorHAnsi" w:hAnsiTheme="majorHAnsi" w:cstheme="majorHAnsi"/>
          <w:sz w:val="16"/>
        </w:rPr>
        <w:t xml:space="preserve"> — a </w:t>
      </w:r>
      <w:r w:rsidRPr="00BC19EC">
        <w:rPr>
          <w:rStyle w:val="StyleUnderline"/>
          <w:rFonts w:asciiTheme="majorHAnsi" w:hAnsiTheme="majorHAnsi" w:cstheme="majorHAnsi"/>
        </w:rPr>
        <w:t xml:space="preserve">line of questioning that, given the history of labor problems and tendencies toward monopolization at the barons’ non-space companies Amazon and Tesla, might be </w:t>
      </w:r>
      <w:r w:rsidRPr="00BC19EC">
        <w:rPr>
          <w:rStyle w:val="Emphasis"/>
          <w:rFonts w:asciiTheme="majorHAnsi" w:hAnsiTheme="majorHAnsi" w:cstheme="majorHAnsi"/>
        </w:rPr>
        <w:t xml:space="preserve">very good questions to ask indeed. </w:t>
      </w:r>
      <w:r w:rsidRPr="00BC19EC">
        <w:rPr>
          <w:rStyle w:val="StyleUnderline"/>
          <w:rFonts w:asciiTheme="majorHAnsi" w:hAnsiTheme="majorHAnsi" w:cstheme="majorHAnsi"/>
        </w:rPr>
        <w:t>It</w:t>
      </w:r>
      <w:r w:rsidRPr="00BC19EC">
        <w:rPr>
          <w:rFonts w:asciiTheme="majorHAnsi" w:hAnsiTheme="majorHAnsi" w:cstheme="majorHAnsi"/>
          <w:sz w:val="16"/>
        </w:rPr>
        <w:t xml:space="preserve"> instead </w:t>
      </w:r>
      <w:r w:rsidRPr="00BC19EC">
        <w:rPr>
          <w:rStyle w:val="StyleUnderline"/>
          <w:rFonts w:asciiTheme="majorHAnsi" w:hAnsiTheme="majorHAnsi" w:cstheme="majorHAnsi"/>
        </w:rPr>
        <w:t>leans</w:t>
      </w:r>
      <w:r w:rsidRPr="00BC19EC">
        <w:rPr>
          <w:rFonts w:asciiTheme="majorHAnsi" w:hAnsiTheme="majorHAnsi" w:cstheme="majorHAnsi"/>
          <w:sz w:val="16"/>
        </w:rPr>
        <w:t xml:space="preserve"> heavily </w:t>
      </w:r>
      <w:r w:rsidRPr="00BC19EC">
        <w:rPr>
          <w:rStyle w:val="StyleUnderline"/>
          <w:rFonts w:asciiTheme="majorHAnsi" w:hAnsiTheme="majorHAnsi" w:cstheme="majorHAnsi"/>
        </w:rPr>
        <w:t>on colorful anecdotes</w:t>
      </w:r>
      <w:r w:rsidRPr="00BC19EC">
        <w:rPr>
          <w:rFonts w:asciiTheme="majorHAnsi" w:hAnsiTheme="majorHAnsi" w:cstheme="majorHAnsi"/>
          <w:sz w:val="16"/>
        </w:rPr>
        <w:t xml:space="preserve"> about the companies’ founders and their philosophies. Bezos, obsessed with the accomplishments of NASA ever since he watched the moon landing at the age of five, commissions an underwater search party to recover the Apollo-era Saturn V rocket engines from the floor of the Atlantic. Branson evangelizes about the “life-changing” effects of experiencing space and trains for spaceflight in a spinning centrifuge, declaring the adventure “rather fun.” A young Musk floats an idea for a Martian greenhouse project straight out of the sci-fi of Kim Stanley Robinson, “a P.T. Barnum-like stunt” in which he would launch a greenhouse full of seeds and growing medium onto the surface of Mars and make the red planet bloom. A more seasoned Musk sues the US Air Force for the right to compete for national-security launches alongside established aerospace contractors like Boeing and Lockheed Martin. Running through </w:t>
      </w:r>
      <w:proofErr w:type="gramStart"/>
      <w:r w:rsidRPr="00BC19EC">
        <w:rPr>
          <w:rFonts w:asciiTheme="majorHAnsi" w:hAnsiTheme="majorHAnsi" w:cstheme="majorHAnsi"/>
          <w:sz w:val="16"/>
        </w:rPr>
        <w:t>all of</w:t>
      </w:r>
      <w:proofErr w:type="gramEnd"/>
      <w:r w:rsidRPr="00BC19EC">
        <w:rPr>
          <w:rFonts w:asciiTheme="majorHAnsi" w:hAnsiTheme="majorHAnsi" w:cstheme="majorHAnsi"/>
          <w:sz w:val="16"/>
        </w:rPr>
        <w:t xml:space="preserve"> these engineering and business adventures is the rivalry between Bezos and Musk. Both are working toward the same goal: developing and producing rockets that can be reused on multiple flights, making regular spaceflight more efficient. When SpaceX successfully launched — and then re-landed — the Falcon 9 for the first time, in December of 2015, Musk was ecstatic. Until he saw a tweet from Bezos offering his congratulations and </w:t>
      </w:r>
      <w:proofErr w:type="gramStart"/>
      <w:r w:rsidRPr="00BC19EC">
        <w:rPr>
          <w:rFonts w:asciiTheme="majorHAnsi" w:hAnsiTheme="majorHAnsi" w:cstheme="majorHAnsi"/>
          <w:sz w:val="16"/>
        </w:rPr>
        <w:t>saying</w:t>
      </w:r>
      <w:proofErr w:type="gramEnd"/>
      <w:r w:rsidRPr="00BC19EC">
        <w:rPr>
          <w:rFonts w:asciiTheme="majorHAnsi" w:hAnsiTheme="majorHAnsi" w:cstheme="majorHAnsi"/>
          <w:sz w:val="16"/>
        </w:rPr>
        <w:t xml:space="preserve"> “Welcome to the club!” Bezos had done the same, with his rocket, the New Shepard, the month before. Musk took the success of the Falcon 9 as validation of his long-term goals. “It really quite dramatically improves my confidence that a city on Mars is possible,” he said. “That’s what this is all about.” Well, it’s part of what this is all about. </w:t>
      </w:r>
      <w:r w:rsidRPr="00BC19EC">
        <w:rPr>
          <w:rStyle w:val="Emphasis"/>
          <w:rFonts w:asciiTheme="majorHAnsi" w:hAnsiTheme="majorHAnsi" w:cstheme="majorHAnsi"/>
        </w:rPr>
        <w:t>The desire to be beloved, to be seen as a great visionary rescuer</w:t>
      </w:r>
      <w:r w:rsidRPr="00BC19EC">
        <w:rPr>
          <w:rFonts w:asciiTheme="majorHAnsi" w:hAnsiTheme="majorHAnsi" w:cstheme="majorHAnsi"/>
          <w:sz w:val="16"/>
        </w:rPr>
        <w:t xml:space="preserve">, </w:t>
      </w:r>
      <w:r w:rsidRPr="00BC19EC">
        <w:rPr>
          <w:rStyle w:val="StyleUnderline"/>
          <w:rFonts w:asciiTheme="majorHAnsi" w:hAnsiTheme="majorHAnsi" w:cstheme="majorHAnsi"/>
        </w:rPr>
        <w:t>is what’s so grating about Musk’s recent public announcements of altruism,</w:t>
      </w:r>
      <w:r w:rsidRPr="00BC19EC">
        <w:rPr>
          <w:rFonts w:asciiTheme="majorHAnsi" w:hAnsiTheme="majorHAnsi" w:cstheme="majorHAnsi"/>
          <w:sz w:val="16"/>
        </w:rPr>
        <w:t xml:space="preserve"> and it’s present throughout the history of </w:t>
      </w:r>
      <w:proofErr w:type="gramStart"/>
      <w:r w:rsidRPr="00BC19EC">
        <w:rPr>
          <w:rFonts w:asciiTheme="majorHAnsi" w:hAnsiTheme="majorHAnsi" w:cstheme="majorHAnsi"/>
          <w:sz w:val="16"/>
        </w:rPr>
        <w:t>all of</w:t>
      </w:r>
      <w:proofErr w:type="gramEnd"/>
      <w:r w:rsidRPr="00BC19EC">
        <w:rPr>
          <w:rFonts w:asciiTheme="majorHAnsi" w:hAnsiTheme="majorHAnsi" w:cstheme="majorHAnsi"/>
          <w:sz w:val="16"/>
        </w:rPr>
        <w:t xml:space="preserve"> the companies profiled in The Space Barons. </w:t>
      </w:r>
      <w:r w:rsidRPr="00BC19EC">
        <w:rPr>
          <w:rStyle w:val="StyleUnderline"/>
          <w:rFonts w:asciiTheme="majorHAnsi" w:hAnsiTheme="majorHAnsi" w:cstheme="majorHAnsi"/>
        </w:rPr>
        <w:t xml:space="preserve">In addition to amassing billions of dollars in personal wealth and living out their rocket-launching boyhood dreams, the </w:t>
      </w:r>
      <w:r w:rsidRPr="00BC19EC">
        <w:rPr>
          <w:rStyle w:val="StyleUnderline"/>
          <w:rFonts w:asciiTheme="majorHAnsi" w:hAnsiTheme="majorHAnsi" w:cstheme="majorHAnsi"/>
          <w:highlight w:val="green"/>
        </w:rPr>
        <w:t xml:space="preserve">space barons insist on framing their pursuits as </w:t>
      </w:r>
      <w:r w:rsidRPr="00BC19EC">
        <w:rPr>
          <w:rStyle w:val="Emphasis"/>
          <w:rFonts w:asciiTheme="majorHAnsi" w:hAnsiTheme="majorHAnsi" w:cstheme="majorHAnsi"/>
          <w:highlight w:val="green"/>
        </w:rPr>
        <w:t>inspirational and civic-minded</w:t>
      </w:r>
      <w:r w:rsidRPr="00BC19EC">
        <w:rPr>
          <w:rStyle w:val="StyleUnderline"/>
          <w:rFonts w:asciiTheme="majorHAnsi" w:hAnsiTheme="majorHAnsi" w:cstheme="majorHAnsi"/>
        </w:rPr>
        <w:t>.</w:t>
      </w:r>
      <w:r w:rsidRPr="00BC19EC">
        <w:rPr>
          <w:rFonts w:asciiTheme="majorHAnsi" w:hAnsiTheme="majorHAnsi" w:cstheme="majorHAnsi"/>
          <w:sz w:val="16"/>
        </w:rPr>
        <w:t xml:space="preserve"> </w:t>
      </w:r>
      <w:r w:rsidRPr="00BC19EC">
        <w:rPr>
          <w:rStyle w:val="StyleUnderline"/>
          <w:rFonts w:asciiTheme="majorHAnsi" w:hAnsiTheme="majorHAnsi" w:cstheme="majorHAnsi"/>
        </w:rPr>
        <w:t>The tension in the recent dust-up over Musk’s unused Thai-cave rescue pods isn’t about whether Musk and his engineers created the rescue pods, but why. Was it a good-faith effort to help a group of desperate kids, or a megalomaniacal attempt to place himself and his companies at the center of a giant news story?</w:t>
      </w:r>
      <w:r w:rsidRPr="00BC19EC">
        <w:rPr>
          <w:rFonts w:asciiTheme="majorHAnsi" w:hAnsiTheme="majorHAnsi" w:cstheme="majorHAnsi"/>
          <w:sz w:val="16"/>
        </w:rPr>
        <w:t xml:space="preserve"> Musk wants the answer to be simple, defending his behavior by insisting that “something’s messed up if this is not a good thing.” </w:t>
      </w:r>
      <w:r w:rsidRPr="00BC19EC">
        <w:rPr>
          <w:rStyle w:val="Emphasis"/>
          <w:rFonts w:asciiTheme="majorHAnsi" w:hAnsiTheme="majorHAnsi" w:cstheme="majorHAnsi"/>
        </w:rPr>
        <w:t xml:space="preserve">The space barons are </w:t>
      </w:r>
      <w:r w:rsidRPr="00BC19EC">
        <w:rPr>
          <w:rStyle w:val="Emphasis"/>
          <w:rFonts w:asciiTheme="majorHAnsi" w:hAnsiTheme="majorHAnsi" w:cstheme="majorHAnsi"/>
          <w:highlight w:val="green"/>
        </w:rPr>
        <w:t>fond of metaphors of exploration</w:t>
      </w:r>
      <w:r w:rsidRPr="00BC19EC">
        <w:rPr>
          <w:rStyle w:val="Emphasis"/>
          <w:rFonts w:asciiTheme="majorHAnsi" w:hAnsiTheme="majorHAnsi" w:cstheme="majorHAnsi"/>
        </w:rPr>
        <w:t xml:space="preserve"> and frontiers</w:t>
      </w:r>
      <w:r w:rsidRPr="00BC19EC">
        <w:rPr>
          <w:rFonts w:asciiTheme="majorHAnsi" w:hAnsiTheme="majorHAnsi" w:cstheme="majorHAnsi"/>
          <w:sz w:val="16"/>
        </w:rPr>
        <w:t xml:space="preserve">. </w:t>
      </w:r>
      <w:r w:rsidRPr="00BC19EC">
        <w:rPr>
          <w:rStyle w:val="StyleUnderline"/>
          <w:rFonts w:asciiTheme="majorHAnsi" w:hAnsiTheme="majorHAnsi" w:cstheme="majorHAnsi"/>
        </w:rPr>
        <w:t>They compare themselves to Shackleton and Magellan</w:t>
      </w:r>
      <w:r w:rsidRPr="00BC19EC">
        <w:rPr>
          <w:rFonts w:asciiTheme="majorHAnsi" w:hAnsiTheme="majorHAnsi" w:cstheme="majorHAnsi"/>
          <w:sz w:val="16"/>
        </w:rPr>
        <w:t xml:space="preserve">. “The thing that actually gets me the most excited about it,” Musk says, “is that I just think it’s the grandest adventure I could possibly imagine. It’s the most exciting thing — I couldn’t think of anything more exciting, more fun, more inspiring than to have a base on Mars.” This </w:t>
      </w:r>
      <w:r w:rsidRPr="00BC19EC">
        <w:rPr>
          <w:rStyle w:val="StyleUnderline"/>
          <w:rFonts w:asciiTheme="majorHAnsi" w:hAnsiTheme="majorHAnsi" w:cstheme="majorHAnsi"/>
        </w:rPr>
        <w:t>enthusiasm is fine,</w:t>
      </w:r>
      <w:r w:rsidRPr="00BC19EC">
        <w:rPr>
          <w:rFonts w:asciiTheme="majorHAnsi" w:hAnsiTheme="majorHAnsi" w:cstheme="majorHAnsi"/>
          <w:sz w:val="16"/>
        </w:rPr>
        <w:t xml:space="preserve"> of course. </w:t>
      </w:r>
      <w:r w:rsidRPr="00BC19EC">
        <w:rPr>
          <w:rStyle w:val="Emphasis"/>
          <w:rFonts w:asciiTheme="majorHAnsi" w:hAnsiTheme="majorHAnsi" w:cstheme="majorHAnsi"/>
        </w:rPr>
        <w:t xml:space="preserve">But it also </w:t>
      </w:r>
      <w:r w:rsidRPr="00BC19EC">
        <w:rPr>
          <w:rStyle w:val="Emphasis"/>
          <w:rFonts w:asciiTheme="majorHAnsi" w:hAnsiTheme="majorHAnsi" w:cstheme="majorHAnsi"/>
          <w:highlight w:val="green"/>
        </w:rPr>
        <w:t>shatters the notion that</w:t>
      </w:r>
      <w:r w:rsidRPr="00BC19EC">
        <w:rPr>
          <w:rStyle w:val="Emphasis"/>
          <w:rFonts w:asciiTheme="majorHAnsi" w:hAnsiTheme="majorHAnsi" w:cstheme="majorHAnsi"/>
        </w:rPr>
        <w:t xml:space="preserve"> Musk and </w:t>
      </w:r>
      <w:r w:rsidRPr="00BC19EC">
        <w:rPr>
          <w:rStyle w:val="Emphasis"/>
          <w:rFonts w:asciiTheme="majorHAnsi" w:hAnsiTheme="majorHAnsi" w:cstheme="majorHAnsi"/>
          <w:highlight w:val="green"/>
        </w:rPr>
        <w:t>company</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are trying to thrust humanity into space to save us all from planetary disaster</w:t>
      </w:r>
      <w:r w:rsidRPr="00BC19EC">
        <w:rPr>
          <w:rFonts w:asciiTheme="majorHAnsi" w:hAnsiTheme="majorHAnsi" w:cstheme="majorHAnsi"/>
          <w:sz w:val="16"/>
        </w:rPr>
        <w:t xml:space="preserve">. </w:t>
      </w:r>
    </w:p>
    <w:p w14:paraId="741F439B" w14:textId="77777777" w:rsidR="00D471BB" w:rsidRPr="00BC19EC" w:rsidRDefault="00D471BB" w:rsidP="00D471BB">
      <w:pPr>
        <w:rPr>
          <w:rFonts w:asciiTheme="majorHAnsi" w:hAnsiTheme="majorHAnsi" w:cstheme="majorHAnsi"/>
          <w:sz w:val="16"/>
        </w:rPr>
      </w:pPr>
    </w:p>
    <w:p w14:paraId="6E718153" w14:textId="77777777" w:rsidR="00D471BB" w:rsidRPr="00BC19EC" w:rsidRDefault="00D471BB" w:rsidP="00D471BB">
      <w:pPr>
        <w:rPr>
          <w:rFonts w:asciiTheme="majorHAnsi" w:hAnsiTheme="majorHAnsi" w:cstheme="majorHAnsi"/>
          <w:sz w:val="16"/>
        </w:rPr>
      </w:pPr>
    </w:p>
    <w:p w14:paraId="137B3C46" w14:textId="77777777" w:rsidR="00D471BB" w:rsidRPr="00BC19EC" w:rsidRDefault="00D471BB" w:rsidP="00D471BB">
      <w:pPr>
        <w:rPr>
          <w:rFonts w:asciiTheme="majorHAnsi" w:hAnsiTheme="majorHAnsi" w:cstheme="majorHAnsi"/>
          <w:sz w:val="16"/>
        </w:rPr>
      </w:pPr>
      <w:r w:rsidRPr="00BC19EC">
        <w:rPr>
          <w:rStyle w:val="StyleUnderline"/>
          <w:rFonts w:asciiTheme="majorHAnsi" w:hAnsiTheme="majorHAnsi" w:cstheme="majorHAnsi"/>
        </w:rPr>
        <w:t xml:space="preserve">Outer space, a flooded network of caves — anywhere dangerous and sparsely visited will draw to it both adventurers and rescuers. But their work proceeds differently, and someone who’s out for a grand adventure shouldn’t </w:t>
      </w:r>
      <w:r w:rsidRPr="00BC19EC">
        <w:rPr>
          <w:rStyle w:val="Emphasis"/>
          <w:rFonts w:asciiTheme="majorHAnsi" w:hAnsiTheme="majorHAnsi" w:cstheme="majorHAnsi"/>
        </w:rPr>
        <w:t>pretend to be a planetary EMT.</w:t>
      </w:r>
      <w:r w:rsidRPr="00BC19EC">
        <w:rPr>
          <w:rFonts w:asciiTheme="majorHAnsi" w:hAnsiTheme="majorHAnsi" w:cstheme="majorHAnsi"/>
          <w:sz w:val="16"/>
        </w:rPr>
        <w:t xml:space="preserve"> Perhaps </w:t>
      </w:r>
      <w:r w:rsidRPr="00BC19EC">
        <w:rPr>
          <w:rStyle w:val="StyleUnderline"/>
          <w:rFonts w:asciiTheme="majorHAnsi" w:hAnsiTheme="majorHAnsi" w:cstheme="majorHAnsi"/>
        </w:rPr>
        <w:t xml:space="preserve">the worst thing about the space barons is that they’re burnishing their reputation by rushing into areas </w:t>
      </w:r>
      <w:r w:rsidRPr="00BC19EC">
        <w:rPr>
          <w:rStyle w:val="Emphasis"/>
          <w:rFonts w:asciiTheme="majorHAnsi" w:hAnsiTheme="majorHAnsi" w:cstheme="majorHAnsi"/>
        </w:rPr>
        <w:t>vacated by state divestment</w:t>
      </w:r>
      <w:r w:rsidRPr="00BC19EC">
        <w:rPr>
          <w:rFonts w:asciiTheme="majorHAnsi" w:hAnsiTheme="majorHAnsi" w:cstheme="majorHAnsi"/>
          <w:sz w:val="16"/>
        </w:rPr>
        <w:t xml:space="preserve"> — </w:t>
      </w:r>
      <w:r w:rsidRPr="00BC19EC">
        <w:rPr>
          <w:rStyle w:val="StyleUnderline"/>
          <w:rFonts w:asciiTheme="majorHAnsi" w:hAnsiTheme="majorHAnsi" w:cstheme="majorHAnsi"/>
        </w:rPr>
        <w:t>divestment that in many cases</w:t>
      </w:r>
      <w:r w:rsidRPr="00BC19EC">
        <w:rPr>
          <w:rFonts w:asciiTheme="majorHAnsi" w:hAnsiTheme="majorHAnsi" w:cstheme="majorHAnsi"/>
          <w:sz w:val="16"/>
        </w:rPr>
        <w:t xml:space="preserve">, </w:t>
      </w:r>
      <w:r w:rsidRPr="00BC19EC">
        <w:rPr>
          <w:rStyle w:val="Emphasis"/>
          <w:rFonts w:asciiTheme="majorHAnsi" w:hAnsiTheme="majorHAnsi" w:cstheme="majorHAnsi"/>
        </w:rPr>
        <w:t>they themselves have helped promote</w:t>
      </w:r>
      <w:r w:rsidRPr="00BC19EC">
        <w:rPr>
          <w:rFonts w:asciiTheme="majorHAnsi" w:hAnsiTheme="majorHAnsi" w:cstheme="majorHAnsi"/>
          <w:sz w:val="16"/>
        </w:rPr>
        <w:t xml:space="preserve">. </w:t>
      </w:r>
      <w:r w:rsidRPr="00BC19EC">
        <w:rPr>
          <w:rStyle w:val="StyleUnderline"/>
          <w:rFonts w:asciiTheme="majorHAnsi" w:hAnsiTheme="majorHAnsi" w:cstheme="majorHAnsi"/>
        </w:rPr>
        <w:t>Witness Musk’s recent pledge to “fund fixing the water in any house in Flint</w:t>
      </w:r>
      <w:r w:rsidRPr="00BC19EC">
        <w:rPr>
          <w:rFonts w:asciiTheme="majorHAnsi" w:hAnsiTheme="majorHAnsi" w:cstheme="majorHAnsi"/>
          <w:sz w:val="16"/>
        </w:rPr>
        <w:t xml:space="preserve"> that has water contamination” </w:t>
      </w:r>
      <w:r w:rsidRPr="00BC19EC">
        <w:rPr>
          <w:rStyle w:val="Emphasis"/>
          <w:rFonts w:asciiTheme="majorHAnsi" w:hAnsiTheme="majorHAnsi" w:cstheme="majorHAnsi"/>
        </w:rPr>
        <w:t>while lavishly contributing to the Republican Party</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Musk and his brethren have hoovered up billions of dollars, funded plutocratic causes — and then balk when anyone raises a peep about their narcissistic antics. </w:t>
      </w:r>
      <w:r w:rsidRPr="00BC19EC">
        <w:rPr>
          <w:rFonts w:asciiTheme="majorHAnsi" w:hAnsiTheme="majorHAnsi" w:cstheme="majorHAnsi"/>
          <w:sz w:val="16"/>
        </w:rPr>
        <w:t>“</w:t>
      </w:r>
      <w:r w:rsidRPr="00BC19EC">
        <w:rPr>
          <w:rStyle w:val="StyleUnderline"/>
          <w:rFonts w:asciiTheme="majorHAnsi" w:hAnsiTheme="majorHAnsi" w:cstheme="majorHAnsi"/>
        </w:rPr>
        <w:t>They were driven by the business opportunities in space</w:t>
      </w:r>
      <w:r w:rsidRPr="00BC19EC">
        <w:rPr>
          <w:rFonts w:asciiTheme="majorHAnsi" w:hAnsiTheme="majorHAnsi" w:cstheme="majorHAnsi"/>
          <w:sz w:val="16"/>
        </w:rPr>
        <w:t>, by adventure, and by ego,” Davenport writes of the group he profiles. “[I]</w:t>
      </w:r>
      <w:proofErr w:type="spellStart"/>
      <w:r w:rsidRPr="00BC19EC">
        <w:rPr>
          <w:rFonts w:asciiTheme="majorHAnsi" w:hAnsiTheme="majorHAnsi" w:cstheme="majorHAnsi"/>
          <w:sz w:val="16"/>
        </w:rPr>
        <w:t>magine</w:t>
      </w:r>
      <w:proofErr w:type="spellEnd"/>
      <w:r w:rsidRPr="00BC19EC">
        <w:rPr>
          <w:rFonts w:asciiTheme="majorHAnsi" w:hAnsiTheme="majorHAnsi" w:cstheme="majorHAnsi"/>
          <w:sz w:val="16"/>
        </w:rPr>
        <w:t xml:space="preserve"> the Promethean legacies they’d leave after opening up the Final Frontier.” Yet </w:t>
      </w:r>
      <w:r w:rsidRPr="00BC19EC">
        <w:rPr>
          <w:rStyle w:val="Emphasis"/>
          <w:rFonts w:asciiTheme="majorHAnsi" w:hAnsiTheme="majorHAnsi" w:cstheme="majorHAnsi"/>
        </w:rPr>
        <w:t>Promethean legacy is a double-edge sword</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the trickster who stole fire from </w:t>
      </w:r>
      <w:r w:rsidRPr="00BC19EC">
        <w:rPr>
          <w:rStyle w:val="StyleUnderline"/>
          <w:rFonts w:asciiTheme="majorHAnsi" w:hAnsiTheme="majorHAnsi" w:cstheme="majorHAnsi"/>
        </w:rPr>
        <w:lastRenderedPageBreak/>
        <w:t>the gods and gave it to [hu]mankind is as much a symbol of tragic consequences as of human progress.</w:t>
      </w:r>
    </w:p>
    <w:p w14:paraId="79C40B4A" w14:textId="77777777" w:rsidR="00D471BB" w:rsidRPr="00BC19EC" w:rsidRDefault="00D471BB" w:rsidP="00D471BB">
      <w:pPr>
        <w:rPr>
          <w:rFonts w:asciiTheme="majorHAnsi" w:hAnsiTheme="majorHAnsi" w:cstheme="majorHAnsi"/>
        </w:rPr>
      </w:pPr>
    </w:p>
    <w:p w14:paraId="79EC0F43" w14:textId="70F2091F" w:rsidR="006425DF" w:rsidRPr="00411906" w:rsidRDefault="006425DF" w:rsidP="006425DF">
      <w:pPr>
        <w:rPr>
          <w:rFonts w:eastAsia="Cambria"/>
          <w:b/>
          <w:iCs/>
          <w:u w:val="single"/>
        </w:rPr>
      </w:pPr>
    </w:p>
    <w:p w14:paraId="10BA6B6C" w14:textId="77777777" w:rsidR="006425DF" w:rsidRPr="00BC19EC" w:rsidRDefault="006425DF" w:rsidP="006425DF">
      <w:pPr>
        <w:pStyle w:val="Heading3"/>
        <w:rPr>
          <w:rFonts w:asciiTheme="majorHAnsi" w:hAnsiTheme="majorHAnsi" w:cstheme="majorHAnsi"/>
        </w:rPr>
      </w:pPr>
      <w:r w:rsidRPr="00BC19EC">
        <w:rPr>
          <w:rFonts w:asciiTheme="majorHAnsi" w:hAnsiTheme="majorHAnsi" w:cstheme="majorHAnsi"/>
        </w:rPr>
        <w:lastRenderedPageBreak/>
        <w:t xml:space="preserve">Contention 3: the </w:t>
      </w:r>
      <w:proofErr w:type="spellStart"/>
      <w:r w:rsidRPr="00BC19EC">
        <w:rPr>
          <w:rFonts w:asciiTheme="majorHAnsi" w:hAnsiTheme="majorHAnsi" w:cstheme="majorHAnsi"/>
        </w:rPr>
        <w:t>Thanos</w:t>
      </w:r>
      <w:proofErr w:type="spellEnd"/>
      <w:r w:rsidRPr="00BC19EC">
        <w:rPr>
          <w:rFonts w:asciiTheme="majorHAnsi" w:hAnsiTheme="majorHAnsi" w:cstheme="majorHAnsi"/>
        </w:rPr>
        <w:t xml:space="preserve"> Paradox</w:t>
      </w:r>
    </w:p>
    <w:p w14:paraId="5AB7BCEA" w14:textId="77777777" w:rsidR="006425DF" w:rsidRPr="00BC19EC" w:rsidRDefault="006425DF" w:rsidP="006425DF">
      <w:pPr>
        <w:pStyle w:val="Heading4"/>
        <w:rPr>
          <w:rFonts w:asciiTheme="majorHAnsi" w:hAnsiTheme="majorHAnsi" w:cstheme="majorHAnsi"/>
          <w:i/>
        </w:rPr>
      </w:pPr>
      <w:r w:rsidRPr="00BC19EC">
        <w:rPr>
          <w:rFonts w:asciiTheme="majorHAnsi" w:hAnsiTheme="majorHAnsi" w:cstheme="majorHAnsi"/>
        </w:rPr>
        <w:t xml:space="preserve">1. Capitalist realism makes it easier to imagine </w:t>
      </w:r>
      <w:r w:rsidRPr="00BC19EC">
        <w:rPr>
          <w:rFonts w:asciiTheme="majorHAnsi" w:hAnsiTheme="majorHAnsi" w:cstheme="majorHAnsi"/>
          <w:i/>
        </w:rPr>
        <w:t>the end of the world</w:t>
      </w:r>
      <w:r w:rsidRPr="00BC19EC">
        <w:rPr>
          <w:rFonts w:asciiTheme="majorHAnsi" w:hAnsiTheme="majorHAnsi" w:cstheme="majorHAnsi"/>
        </w:rPr>
        <w:t xml:space="preserve"> than the </w:t>
      </w:r>
      <w:r w:rsidRPr="00BC19EC">
        <w:rPr>
          <w:rFonts w:asciiTheme="majorHAnsi" w:hAnsiTheme="majorHAnsi" w:cstheme="majorHAnsi"/>
          <w:i/>
        </w:rPr>
        <w:t>end of capitalism</w:t>
      </w:r>
      <w:r w:rsidRPr="00BC19EC">
        <w:rPr>
          <w:rFonts w:asciiTheme="majorHAnsi" w:hAnsiTheme="majorHAnsi" w:cstheme="majorHAnsi"/>
        </w:rPr>
        <w:t xml:space="preserve">. We don’t need a revolutionary </w:t>
      </w:r>
      <w:proofErr w:type="gramStart"/>
      <w:r w:rsidRPr="00BC19EC">
        <w:rPr>
          <w:rFonts w:asciiTheme="majorHAnsi" w:hAnsiTheme="majorHAnsi" w:cstheme="majorHAnsi"/>
        </w:rPr>
        <w:t>break,</w:t>
      </w:r>
      <w:proofErr w:type="gramEnd"/>
      <w:r w:rsidRPr="00BC19EC">
        <w:rPr>
          <w:rFonts w:asciiTheme="majorHAnsi" w:hAnsiTheme="majorHAnsi" w:cstheme="majorHAnsi"/>
        </w:rPr>
        <w:t xml:space="preserve"> we need a progressive series of steps that redefine political economy and space is a crucial starting point. The end of capitalism isn’t </w:t>
      </w:r>
      <w:r w:rsidRPr="00BC19EC">
        <w:rPr>
          <w:rFonts w:asciiTheme="majorHAnsi" w:hAnsiTheme="majorHAnsi" w:cstheme="majorHAnsi"/>
          <w:i/>
        </w:rPr>
        <w:t>possible</w:t>
      </w:r>
      <w:r w:rsidRPr="00BC19EC">
        <w:rPr>
          <w:rFonts w:asciiTheme="majorHAnsi" w:hAnsiTheme="majorHAnsi" w:cstheme="majorHAnsi"/>
        </w:rPr>
        <w:t xml:space="preserve">, it’s </w:t>
      </w:r>
      <w:r w:rsidRPr="00BC19EC">
        <w:rPr>
          <w:rFonts w:asciiTheme="majorHAnsi" w:hAnsiTheme="majorHAnsi" w:cstheme="majorHAnsi"/>
          <w:i/>
        </w:rPr>
        <w:t xml:space="preserve">necessary </w:t>
      </w:r>
    </w:p>
    <w:p w14:paraId="55D73D11" w14:textId="77777777" w:rsidR="006425DF" w:rsidRPr="00BC19EC" w:rsidRDefault="006425DF" w:rsidP="006425DF">
      <w:pPr>
        <w:rPr>
          <w:rStyle w:val="Style13ptBold"/>
          <w:rFonts w:asciiTheme="majorHAnsi" w:hAnsiTheme="majorHAnsi" w:cstheme="majorHAnsi"/>
        </w:rPr>
      </w:pPr>
      <w:r w:rsidRPr="00BC19EC">
        <w:rPr>
          <w:rStyle w:val="Style13ptBold"/>
          <w:rFonts w:asciiTheme="majorHAnsi" w:hAnsiTheme="majorHAnsi" w:cstheme="majorHAnsi"/>
        </w:rPr>
        <w:t xml:space="preserve">Robinson and O’Keefe 20 </w:t>
      </w:r>
    </w:p>
    <w:p w14:paraId="3D4E89C5" w14:textId="77777777" w:rsidR="006425DF" w:rsidRPr="00BC19EC" w:rsidRDefault="006425DF" w:rsidP="006425DF">
      <w:pPr>
        <w:rPr>
          <w:rFonts w:asciiTheme="majorHAnsi" w:hAnsiTheme="majorHAnsi" w:cstheme="majorHAnsi"/>
          <w:sz w:val="16"/>
        </w:rPr>
      </w:pPr>
      <w:r w:rsidRPr="00BC19EC">
        <w:rPr>
          <w:rFonts w:asciiTheme="majorHAnsi" w:hAnsiTheme="majorHAnsi" w:cstheme="majorHAnsi"/>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w:t>
      </w:r>
      <w:proofErr w:type="spellStart"/>
      <w:r w:rsidRPr="00BC19EC">
        <w:rPr>
          <w:rFonts w:asciiTheme="majorHAnsi" w:hAnsiTheme="majorHAnsi" w:cstheme="majorHAnsi"/>
          <w:sz w:val="16"/>
        </w:rPr>
        <w:t>Malalai</w:t>
      </w:r>
      <w:proofErr w:type="spellEnd"/>
      <w:r w:rsidRPr="00BC19EC">
        <w:rPr>
          <w:rFonts w:asciiTheme="majorHAnsi" w:hAnsiTheme="majorHAnsi" w:cstheme="majorHAnsi"/>
          <w:sz w:val="16"/>
        </w:rPr>
        <w:t xml:space="preserve"> Joya. Derrick is a longtime political organizer in Vancouver, BC. </w:t>
      </w:r>
      <w:hyperlink r:id="rId16" w:history="1">
        <w:r w:rsidRPr="00BC19EC">
          <w:rPr>
            <w:rStyle w:val="Hyperlink"/>
            <w:rFonts w:asciiTheme="majorHAnsi" w:hAnsiTheme="majorHAnsi" w:cstheme="majorHAnsi"/>
            <w:sz w:val="16"/>
          </w:rPr>
          <w:t>https://www.jacobinmag.com/2020/10/kim-stanley-robinson-ministry-future-science-fiction</w:t>
        </w:r>
      </w:hyperlink>
      <w:r w:rsidRPr="00BC19EC">
        <w:rPr>
          <w:rFonts w:asciiTheme="majorHAnsi" w:hAnsiTheme="majorHAnsi" w:cstheme="majorHAnsi"/>
          <w:sz w:val="16"/>
        </w:rPr>
        <w:t>, 10-22)</w:t>
      </w:r>
    </w:p>
    <w:p w14:paraId="0908272E" w14:textId="77777777" w:rsidR="006425DF" w:rsidRPr="00BC19EC" w:rsidRDefault="006425DF" w:rsidP="006425DF">
      <w:pPr>
        <w:rPr>
          <w:rStyle w:val="Emphasis"/>
          <w:rFonts w:asciiTheme="majorHAnsi" w:hAnsiTheme="majorHAnsi" w:cstheme="majorHAnsi"/>
        </w:rPr>
      </w:pPr>
      <w:r w:rsidRPr="00BC19EC">
        <w:rPr>
          <w:rFonts w:asciiTheme="majorHAnsi" w:hAnsiTheme="majorHAnsi" w:cstheme="majorHAnsi"/>
          <w:sz w:val="16"/>
        </w:rPr>
        <w:t xml:space="preserve">DOK I wanted to ask you about </w:t>
      </w:r>
      <w:r w:rsidRPr="00BC19EC">
        <w:rPr>
          <w:rStyle w:val="StyleUnderline"/>
          <w:rFonts w:asciiTheme="majorHAnsi" w:hAnsiTheme="majorHAnsi" w:cstheme="majorHAnsi"/>
        </w:rPr>
        <w:t>the now-famous quote</w:t>
      </w:r>
      <w:r w:rsidRPr="00BC19EC">
        <w:rPr>
          <w:rFonts w:asciiTheme="majorHAnsi" w:hAnsiTheme="majorHAnsi" w:cstheme="majorHAnsi"/>
          <w:sz w:val="16"/>
        </w:rPr>
        <w:t xml:space="preserve"> attributed to Jameson, which is </w:t>
      </w:r>
      <w:proofErr w:type="gramStart"/>
      <w:r w:rsidRPr="00BC19EC">
        <w:rPr>
          <w:rFonts w:asciiTheme="majorHAnsi" w:hAnsiTheme="majorHAnsi" w:cstheme="majorHAnsi"/>
          <w:sz w:val="16"/>
        </w:rPr>
        <w:t>actually a</w:t>
      </w:r>
      <w:proofErr w:type="gramEnd"/>
      <w:r w:rsidRPr="00BC19EC">
        <w:rPr>
          <w:rFonts w:asciiTheme="majorHAnsi" w:hAnsiTheme="majorHAnsi" w:cstheme="majorHAnsi"/>
          <w:sz w:val="16"/>
        </w:rPr>
        <w:t xml:space="preserve"> bit of a paraphrase: “</w:t>
      </w:r>
      <w:r w:rsidRPr="00BC19EC">
        <w:rPr>
          <w:rStyle w:val="StyleUnderline"/>
          <w:rFonts w:asciiTheme="majorHAnsi" w:hAnsiTheme="majorHAnsi" w:cstheme="majorHAnsi"/>
        </w:rPr>
        <w:t>It is easier to imagine the end of the world than to imagine the end of capitalism.”</w:t>
      </w:r>
      <w:r w:rsidRPr="00BC19EC">
        <w:rPr>
          <w:rFonts w:asciiTheme="majorHAnsi" w:hAnsiTheme="majorHAnsi" w:cstheme="majorHAnsi"/>
          <w:sz w:val="16"/>
        </w:rPr>
        <w:t xml:space="preserve"> It strikes me </w:t>
      </w:r>
      <w:r w:rsidRPr="00BC19EC">
        <w:rPr>
          <w:rStyle w:val="StyleUnderline"/>
          <w:rFonts w:asciiTheme="majorHAnsi" w:hAnsiTheme="majorHAnsi" w:cstheme="majorHAnsi"/>
        </w:rPr>
        <w:t>this book</w:t>
      </w:r>
      <w:r w:rsidRPr="00BC19EC">
        <w:rPr>
          <w:rFonts w:asciiTheme="majorHAnsi" w:hAnsiTheme="majorHAnsi" w:cstheme="majorHAnsi"/>
          <w:sz w:val="16"/>
        </w:rPr>
        <w:t xml:space="preserve"> is coming out in a year when it’s become </w:t>
      </w:r>
      <w:proofErr w:type="gramStart"/>
      <w:r w:rsidRPr="00BC19EC">
        <w:rPr>
          <w:rFonts w:asciiTheme="majorHAnsi" w:hAnsiTheme="majorHAnsi" w:cstheme="majorHAnsi"/>
          <w:sz w:val="16"/>
        </w:rPr>
        <w:t>pretty easy</w:t>
      </w:r>
      <w:proofErr w:type="gramEnd"/>
      <w:r w:rsidRPr="00BC19EC">
        <w:rPr>
          <w:rFonts w:asciiTheme="majorHAnsi" w:hAnsiTheme="majorHAnsi" w:cstheme="majorHAnsi"/>
          <w:sz w:val="16"/>
        </w:rPr>
        <w:t xml:space="preserve"> to imagine the end of things, and that the real challenge is to imagine the beginnings of some kind of socialist system. As much as The Ministry is about the future, it </w:t>
      </w:r>
      <w:r w:rsidRPr="00BC19EC">
        <w:rPr>
          <w:rStyle w:val="StyleUnderline"/>
          <w:rFonts w:asciiTheme="majorHAnsi" w:hAnsiTheme="majorHAnsi" w:cstheme="majorHAnsi"/>
        </w:rPr>
        <w:t xml:space="preserve">suggests that those </w:t>
      </w:r>
      <w:r w:rsidRPr="00BC19EC">
        <w:rPr>
          <w:rStyle w:val="StyleUnderline"/>
          <w:rFonts w:asciiTheme="majorHAnsi" w:hAnsiTheme="majorHAnsi" w:cstheme="majorHAnsi"/>
          <w:highlight w:val="green"/>
        </w:rPr>
        <w:t>beginnings we need are already here</w:t>
      </w:r>
      <w:r w:rsidRPr="00BC19EC">
        <w:rPr>
          <w:rStyle w:val="StyleUnderline"/>
          <w:rFonts w:asciiTheme="majorHAnsi" w:hAnsiTheme="majorHAnsi" w:cstheme="majorHAnsi"/>
        </w:rPr>
        <w:t xml:space="preserve"> with us now and that it’s really a </w:t>
      </w:r>
      <w:r w:rsidRPr="00BC19EC">
        <w:rPr>
          <w:rStyle w:val="StyleUnderline"/>
          <w:rFonts w:asciiTheme="majorHAnsi" w:hAnsiTheme="majorHAnsi" w:cstheme="majorHAnsi"/>
          <w:highlight w:val="green"/>
        </w:rPr>
        <w:t>matter of scaling up</w:t>
      </w:r>
      <w:r w:rsidRPr="00BC19EC">
        <w:rPr>
          <w:rStyle w:val="StyleUnderline"/>
          <w:rFonts w:asciiTheme="majorHAnsi" w:hAnsiTheme="majorHAnsi" w:cstheme="majorHAnsi"/>
        </w:rPr>
        <w:t xml:space="preserve"> some of those alternatives. </w:t>
      </w:r>
      <w:r w:rsidRPr="00BC19EC">
        <w:rPr>
          <w:rFonts w:asciiTheme="majorHAnsi" w:hAnsiTheme="majorHAnsi" w:cstheme="majorHAnsi"/>
          <w:sz w:val="16"/>
        </w:rPr>
        <w:t xml:space="preserve">KSR I’m a novelist, I’m a literature major. </w:t>
      </w:r>
      <w:r w:rsidRPr="00BC19EC">
        <w:rPr>
          <w:rStyle w:val="StyleUnderline"/>
          <w:rFonts w:asciiTheme="majorHAnsi" w:hAnsiTheme="majorHAnsi" w:cstheme="majorHAnsi"/>
        </w:rPr>
        <w:t xml:space="preserve">I’m not thinking up these ideas, I’m </w:t>
      </w:r>
      <w:r w:rsidRPr="00BC19EC">
        <w:rPr>
          <w:rStyle w:val="Emphasis"/>
          <w:rFonts w:asciiTheme="majorHAnsi" w:hAnsiTheme="majorHAnsi" w:cstheme="majorHAnsi"/>
        </w:rPr>
        <w:t>listening to the world and grasping</w:t>
      </w:r>
      <w:r w:rsidRPr="00BC19EC">
        <w:rPr>
          <w:rFonts w:asciiTheme="majorHAnsi" w:hAnsiTheme="majorHAnsi" w:cstheme="majorHAnsi"/>
          <w:sz w:val="14"/>
        </w:rPr>
        <w:t xml:space="preserve"> — sometimes at straws, sometimes just grasping at new ideas and seeing what everybody is seeing. </w:t>
      </w:r>
      <w:r w:rsidRPr="00BC19EC">
        <w:rPr>
          <w:rStyle w:val="StyleUnderline"/>
          <w:rFonts w:asciiTheme="majorHAnsi" w:hAnsiTheme="majorHAnsi" w:cstheme="majorHAnsi"/>
        </w:rPr>
        <w:t xml:space="preserve">If we could </w:t>
      </w:r>
      <w:r w:rsidRPr="00BC19EC">
        <w:rPr>
          <w:rStyle w:val="StyleUnderline"/>
          <w:rFonts w:asciiTheme="majorHAnsi" w:hAnsiTheme="majorHAnsi" w:cstheme="majorHAnsi"/>
          <w:highlight w:val="green"/>
        </w:rPr>
        <w:t xml:space="preserve">institute </w:t>
      </w:r>
      <w:r w:rsidRPr="00BC19EC">
        <w:rPr>
          <w:rStyle w:val="Emphasis"/>
          <w:rFonts w:asciiTheme="majorHAnsi" w:hAnsiTheme="majorHAnsi" w:cstheme="majorHAnsi"/>
          <w:highlight w:val="green"/>
        </w:rPr>
        <w:t>some</w:t>
      </w:r>
      <w:r w:rsidRPr="00BC19EC">
        <w:rPr>
          <w:rStyle w:val="Emphasis"/>
          <w:rFonts w:asciiTheme="majorHAnsi" w:hAnsiTheme="majorHAnsi" w:cstheme="majorHAnsi"/>
        </w:rPr>
        <w:t xml:space="preserve"> of these good </w:t>
      </w:r>
      <w:r w:rsidRPr="00BC19EC">
        <w:rPr>
          <w:rStyle w:val="Emphasis"/>
          <w:rFonts w:asciiTheme="majorHAnsi" w:hAnsiTheme="majorHAnsi" w:cstheme="majorHAnsi"/>
          <w:highlight w:val="green"/>
        </w:rPr>
        <w:t>ideas</w:t>
      </w:r>
      <w:r w:rsidRPr="00BC19EC">
        <w:rPr>
          <w:rStyle w:val="StyleUnderline"/>
          <w:rFonts w:asciiTheme="majorHAnsi" w:hAnsiTheme="majorHAnsi" w:cstheme="majorHAnsi"/>
        </w:rPr>
        <w:t xml:space="preserve">, we could </w:t>
      </w:r>
      <w:r w:rsidRPr="00BC19EC">
        <w:rPr>
          <w:rStyle w:val="Emphasis"/>
          <w:rFonts w:asciiTheme="majorHAnsi" w:hAnsiTheme="majorHAnsi" w:cstheme="majorHAnsi"/>
          <w:highlight w:val="green"/>
        </w:rPr>
        <w:t>quickly shift</w:t>
      </w:r>
      <w:r w:rsidRPr="00BC19EC">
        <w:rPr>
          <w:rStyle w:val="StyleUnderline"/>
          <w:rFonts w:asciiTheme="majorHAnsi" w:hAnsiTheme="majorHAnsi" w:cstheme="majorHAnsi"/>
        </w:rPr>
        <w:t xml:space="preserve"> from a capitalism </w:t>
      </w:r>
      <w:r w:rsidRPr="00BC19EC">
        <w:rPr>
          <w:rStyle w:val="StyleUnderline"/>
          <w:rFonts w:asciiTheme="majorHAnsi" w:hAnsiTheme="majorHAnsi" w:cstheme="majorHAnsi"/>
          <w:highlight w:val="green"/>
        </w:rPr>
        <w:t>to</w:t>
      </w:r>
      <w:r w:rsidRPr="00BC19EC">
        <w:rPr>
          <w:rStyle w:val="StyleUnderline"/>
          <w:rFonts w:asciiTheme="majorHAnsi" w:hAnsiTheme="majorHAnsi" w:cstheme="majorHAnsi"/>
        </w:rPr>
        <w:t xml:space="preserve"> a </w:t>
      </w:r>
      <w:r w:rsidRPr="00BC19EC">
        <w:rPr>
          <w:rStyle w:val="StyleUnderline"/>
          <w:rFonts w:asciiTheme="majorHAnsi" w:hAnsiTheme="majorHAnsi" w:cstheme="majorHAnsi"/>
          <w:highlight w:val="green"/>
        </w:rPr>
        <w:t>post-capitalism</w:t>
      </w:r>
      <w:r w:rsidRPr="00BC19EC">
        <w:rPr>
          <w:rStyle w:val="StyleUnderline"/>
          <w:rFonts w:asciiTheme="majorHAnsi" w:hAnsiTheme="majorHAnsi" w:cstheme="majorHAnsi"/>
        </w:rPr>
        <w:t xml:space="preserve"> that is </w:t>
      </w:r>
      <w:r w:rsidRPr="00BC19EC">
        <w:rPr>
          <w:rStyle w:val="StyleUnderline"/>
          <w:rFonts w:asciiTheme="majorHAnsi" w:hAnsiTheme="majorHAnsi" w:cstheme="majorHAnsi"/>
          <w:highlight w:val="green"/>
        </w:rPr>
        <w:t>more sustainable</w:t>
      </w:r>
      <w:r w:rsidRPr="00BC19EC">
        <w:rPr>
          <w:rStyle w:val="StyleUnderline"/>
          <w:rFonts w:asciiTheme="majorHAnsi" w:hAnsiTheme="majorHAnsi" w:cstheme="majorHAnsi"/>
        </w:rPr>
        <w:t xml:space="preserve"> and more socialist</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because so many of the </w:t>
      </w:r>
      <w:r w:rsidRPr="00BC19EC">
        <w:rPr>
          <w:rStyle w:val="StyleUnderline"/>
          <w:rFonts w:asciiTheme="majorHAnsi" w:hAnsiTheme="majorHAnsi" w:cstheme="majorHAnsi"/>
          <w:highlight w:val="green"/>
        </w:rPr>
        <w:t>obvious solutions</w:t>
      </w:r>
      <w:r w:rsidRPr="00BC19EC">
        <w:rPr>
          <w:rStyle w:val="StyleUnderline"/>
          <w:rFonts w:asciiTheme="majorHAnsi" w:hAnsiTheme="majorHAnsi" w:cstheme="majorHAnsi"/>
        </w:rPr>
        <w:t xml:space="preserve"> are contained in the socialist program</w:t>
      </w:r>
      <w:r w:rsidRPr="00BC19EC">
        <w:rPr>
          <w:rFonts w:asciiTheme="majorHAnsi" w:hAnsiTheme="majorHAnsi" w:cstheme="majorHAnsi"/>
          <w:sz w:val="14"/>
        </w:rPr>
        <w:t xml:space="preserve">. And if we treated the biosphere as part of our extended body that needs to be attended to and taken care of, then things could get better fast, and there are already precursors that demonstrate this possibility. </w:t>
      </w:r>
      <w:r w:rsidRPr="00BC19EC">
        <w:rPr>
          <w:rStyle w:val="StyleUnderline"/>
          <w:rFonts w:asciiTheme="majorHAnsi" w:hAnsiTheme="majorHAnsi" w:cstheme="majorHAnsi"/>
        </w:rPr>
        <w:t xml:space="preserve">I </w:t>
      </w:r>
      <w:r w:rsidRPr="00BC19EC">
        <w:rPr>
          <w:rStyle w:val="StyleUnderline"/>
          <w:rFonts w:asciiTheme="majorHAnsi" w:hAnsiTheme="majorHAnsi" w:cstheme="majorHAnsi"/>
          <w:highlight w:val="green"/>
        </w:rPr>
        <w:t>don’t think it’s</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possible to</w:t>
      </w:r>
      <w:r w:rsidRPr="00BC19EC">
        <w:rPr>
          <w:rStyle w:val="StyleUnderline"/>
          <w:rFonts w:asciiTheme="majorHAnsi" w:hAnsiTheme="majorHAnsi" w:cstheme="majorHAnsi"/>
        </w:rPr>
        <w:t xml:space="preserve"> postulate a </w:t>
      </w:r>
      <w:r w:rsidRPr="00BC19EC">
        <w:rPr>
          <w:rStyle w:val="Emphasis"/>
          <w:rFonts w:asciiTheme="majorHAnsi" w:hAnsiTheme="majorHAnsi" w:cstheme="majorHAnsi"/>
        </w:rPr>
        <w:t xml:space="preserve">breakdown, or a </w:t>
      </w:r>
      <w:r w:rsidRPr="00BC19EC">
        <w:rPr>
          <w:rStyle w:val="Emphasis"/>
          <w:rFonts w:asciiTheme="majorHAnsi" w:hAnsiTheme="majorHAnsi" w:cstheme="majorHAnsi"/>
          <w:highlight w:val="green"/>
        </w:rPr>
        <w:t>revolution</w:t>
      </w:r>
      <w:r w:rsidRPr="00BC19EC">
        <w:rPr>
          <w:rStyle w:val="Emphasis"/>
          <w:rFonts w:asciiTheme="majorHAnsi" w:hAnsiTheme="majorHAnsi" w:cstheme="majorHAnsi"/>
        </w:rPr>
        <w:t>, to an entirely different system</w:t>
      </w:r>
      <w:r w:rsidRPr="00BC19EC">
        <w:rPr>
          <w:rStyle w:val="StyleUnderline"/>
          <w:rFonts w:asciiTheme="majorHAnsi" w:hAnsiTheme="majorHAnsi" w:cstheme="majorHAnsi"/>
        </w:rPr>
        <w:t xml:space="preserve"> that would work without mass disruption and perhaps blowback failures, so it’s </w:t>
      </w:r>
      <w:r w:rsidRPr="00BC19EC">
        <w:rPr>
          <w:rStyle w:val="StyleUnderline"/>
          <w:rFonts w:asciiTheme="majorHAnsi" w:hAnsiTheme="majorHAnsi" w:cstheme="majorHAnsi"/>
          <w:highlight w:val="green"/>
        </w:rPr>
        <w:t>better to try</w:t>
      </w:r>
      <w:r w:rsidRPr="00BC19EC">
        <w:rPr>
          <w:rStyle w:val="StyleUnderline"/>
          <w:rFonts w:asciiTheme="majorHAnsi" w:hAnsiTheme="majorHAnsi" w:cstheme="majorHAnsi"/>
        </w:rPr>
        <w:t xml:space="preserve"> to </w:t>
      </w:r>
      <w:r w:rsidRPr="00BC19EC">
        <w:rPr>
          <w:rStyle w:val="Emphasis"/>
          <w:rFonts w:asciiTheme="majorHAnsi" w:hAnsiTheme="majorHAnsi" w:cstheme="majorHAnsi"/>
        </w:rPr>
        <w:t xml:space="preserve">imagine </w:t>
      </w:r>
      <w:r w:rsidRPr="00BC19EC">
        <w:rPr>
          <w:rStyle w:val="Emphasis"/>
          <w:rFonts w:asciiTheme="majorHAnsi" w:hAnsiTheme="majorHAnsi" w:cstheme="majorHAnsi"/>
          <w:highlight w:val="green"/>
        </w:rPr>
        <w:t>a stepwise progression</w:t>
      </w:r>
      <w:r w:rsidRPr="00BC19EC">
        <w:rPr>
          <w:rStyle w:val="StyleUnderline"/>
          <w:rFonts w:asciiTheme="majorHAnsi" w:hAnsiTheme="majorHAnsi" w:cstheme="majorHAnsi"/>
        </w:rPr>
        <w:t xml:space="preserve"> from what we’ve got now to a better system</w:t>
      </w:r>
      <w:r w:rsidRPr="00BC19EC">
        <w:rPr>
          <w:rFonts w:asciiTheme="majorHAnsi" w:hAnsiTheme="majorHAnsi" w:cstheme="majorHAnsi"/>
          <w:sz w:val="14"/>
        </w:rPr>
        <w:t xml:space="preserve">. And </w:t>
      </w:r>
      <w:r w:rsidRPr="00BC19EC">
        <w:rPr>
          <w:rStyle w:val="StyleUnderline"/>
          <w:rFonts w:asciiTheme="majorHAnsi" w:hAnsiTheme="majorHAnsi" w:cstheme="majorHAnsi"/>
        </w:rPr>
        <w:t>by the time we’re done</w:t>
      </w:r>
      <w:r w:rsidRPr="00BC19EC">
        <w:rPr>
          <w:rFonts w:asciiTheme="majorHAnsi" w:hAnsiTheme="majorHAnsi" w:cstheme="majorHAnsi"/>
          <w:sz w:val="14"/>
        </w:rPr>
        <w:t xml:space="preserve"> — I mean, “done” is the wrong word — but by the end of the century, </w:t>
      </w:r>
      <w:r w:rsidRPr="00BC19EC">
        <w:rPr>
          <w:rStyle w:val="Emphasis"/>
          <w:rFonts w:asciiTheme="majorHAnsi" w:hAnsiTheme="majorHAnsi" w:cstheme="majorHAnsi"/>
        </w:rPr>
        <w:t xml:space="preserve">we might </w:t>
      </w:r>
      <w:r w:rsidRPr="00BC19EC">
        <w:rPr>
          <w:rStyle w:val="Emphasis"/>
          <w:rFonts w:asciiTheme="majorHAnsi" w:hAnsiTheme="majorHAnsi" w:cstheme="majorHAnsi"/>
          <w:highlight w:val="green"/>
        </w:rPr>
        <w:t>have a radically different system</w:t>
      </w:r>
      <w:r w:rsidRPr="00BC19EC">
        <w:rPr>
          <w:rStyle w:val="Emphasis"/>
          <w:rFonts w:asciiTheme="majorHAnsi" w:hAnsiTheme="majorHAnsi" w:cstheme="majorHAnsi"/>
        </w:rPr>
        <w:t xml:space="preserve"> than the one we’ve got now</w:t>
      </w:r>
      <w:r w:rsidRPr="00BC19EC">
        <w:rPr>
          <w:rFonts w:asciiTheme="majorHAnsi" w:hAnsiTheme="majorHAnsi" w:cstheme="majorHAnsi"/>
          <w:sz w:val="14"/>
        </w:rPr>
        <w:t xml:space="preserve">. And </w:t>
      </w:r>
      <w:r w:rsidRPr="00BC19EC">
        <w:rPr>
          <w:rStyle w:val="StyleUnderline"/>
          <w:rFonts w:asciiTheme="majorHAnsi" w:hAnsiTheme="majorHAnsi" w:cstheme="majorHAnsi"/>
        </w:rPr>
        <w:t xml:space="preserve">this is kind of necessary if we’re going to survive without disaster. </w:t>
      </w:r>
      <w:r w:rsidRPr="00BC19EC">
        <w:rPr>
          <w:rFonts w:asciiTheme="majorHAnsi" w:hAnsiTheme="majorHAnsi" w:cstheme="majorHAnsi"/>
          <w:sz w:val="14"/>
        </w:rPr>
        <w:t xml:space="preserve">So, </w:t>
      </w:r>
      <w:r w:rsidRPr="00BC19EC">
        <w:rPr>
          <w:rStyle w:val="Emphasis"/>
          <w:rFonts w:asciiTheme="majorHAnsi" w:hAnsiTheme="majorHAnsi" w:cstheme="majorHAnsi"/>
        </w:rPr>
        <w:t xml:space="preserve">since </w:t>
      </w:r>
      <w:r w:rsidRPr="00BC19EC">
        <w:rPr>
          <w:rStyle w:val="Emphasis"/>
          <w:rFonts w:asciiTheme="majorHAnsi" w:hAnsiTheme="majorHAnsi" w:cstheme="majorHAnsi"/>
          <w:highlight w:val="green"/>
        </w:rPr>
        <w:t>it’s necessary</w:t>
      </w:r>
      <w:r w:rsidRPr="00BC19EC">
        <w:rPr>
          <w:rStyle w:val="Emphasis"/>
          <w:rFonts w:asciiTheme="majorHAnsi" w:hAnsiTheme="majorHAnsi" w:cstheme="majorHAnsi"/>
        </w:rPr>
        <w:t>, it might happen</w:t>
      </w:r>
      <w:r w:rsidRPr="00BC19EC">
        <w:rPr>
          <w:rFonts w:asciiTheme="majorHAnsi" w:hAnsiTheme="majorHAnsi" w:cstheme="majorHAnsi"/>
          <w:sz w:val="14"/>
        </w:rPr>
        <w:t xml:space="preserve">. And </w:t>
      </w:r>
      <w:r w:rsidRPr="00BC19EC">
        <w:rPr>
          <w:rStyle w:val="StyleUnderline"/>
          <w:rFonts w:asciiTheme="majorHAnsi" w:hAnsiTheme="majorHAnsi" w:cstheme="majorHAnsi"/>
        </w:rPr>
        <w:t xml:space="preserve">I’m always looking for the plausible models that already exist and imagining that they get ramped up. </w:t>
      </w:r>
      <w:r w:rsidRPr="00BC19EC">
        <w:rPr>
          <w:rFonts w:asciiTheme="majorHAnsi" w:hAnsiTheme="majorHAnsi" w:cstheme="majorHAnsi"/>
          <w:sz w:val="14"/>
        </w:rPr>
        <w:t xml:space="preserve">DOK The cooperative economy of Mondragon, in the Basque region, comes up as one such model in </w:t>
      </w:r>
      <w:proofErr w:type="gramStart"/>
      <w:r w:rsidRPr="00BC19EC">
        <w:rPr>
          <w:rFonts w:asciiTheme="majorHAnsi" w:hAnsiTheme="majorHAnsi" w:cstheme="majorHAnsi"/>
          <w:sz w:val="14"/>
        </w:rPr>
        <w:t>a number of</w:t>
      </w:r>
      <w:proofErr w:type="gramEnd"/>
      <w:r w:rsidRPr="00BC19EC">
        <w:rPr>
          <w:rFonts w:asciiTheme="majorHAnsi" w:hAnsiTheme="majorHAnsi" w:cstheme="majorHAnsi"/>
          <w:sz w:val="14"/>
        </w:rPr>
        <w:t xml:space="preserve"> your books. And in The Ministry, there is the example of Kerala, because India is so central to the book’s action as a leader of the transition to dramatic climate action. KSR I’m very interested in both these examples. I’ve </w:t>
      </w:r>
      <w:proofErr w:type="gramStart"/>
      <w:r w:rsidRPr="00BC19EC">
        <w:rPr>
          <w:rFonts w:asciiTheme="majorHAnsi" w:hAnsiTheme="majorHAnsi" w:cstheme="majorHAnsi"/>
          <w:sz w:val="14"/>
        </w:rPr>
        <w:t>actually never</w:t>
      </w:r>
      <w:proofErr w:type="gramEnd"/>
      <w:r w:rsidRPr="00BC19EC">
        <w:rPr>
          <w:rFonts w:asciiTheme="majorHAnsi" w:hAnsiTheme="majorHAnsi" w:cstheme="majorHAnsi"/>
          <w:sz w:val="14"/>
        </w:rPr>
        <w:t xml:space="preserve">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BC19EC">
        <w:rPr>
          <w:rStyle w:val="StyleUnderline"/>
          <w:rFonts w:asciiTheme="majorHAnsi" w:hAnsiTheme="majorHAnsi" w:cstheme="majorHAnsi"/>
        </w:rPr>
        <w:t>there are ideological reasons</w:t>
      </w:r>
      <w:r w:rsidRPr="00BC19EC">
        <w:rPr>
          <w:rFonts w:asciiTheme="majorHAnsi" w:hAnsiTheme="majorHAnsi" w:cstheme="majorHAnsi"/>
          <w:sz w:val="14"/>
        </w:rPr>
        <w:t xml:space="preserve">; </w:t>
      </w:r>
      <w:r w:rsidRPr="00BC19EC">
        <w:rPr>
          <w:rStyle w:val="Emphasis"/>
          <w:rFonts w:asciiTheme="majorHAnsi" w:hAnsiTheme="majorHAnsi" w:cstheme="majorHAnsi"/>
        </w:rPr>
        <w:t>if you’re a defender of capitalism</w:t>
      </w:r>
      <w:r w:rsidRPr="00BC19EC">
        <w:rPr>
          <w:rFonts w:asciiTheme="majorHAnsi" w:hAnsiTheme="majorHAnsi" w:cstheme="majorHAnsi"/>
          <w:sz w:val="14"/>
        </w:rPr>
        <w:t xml:space="preserve"> per se, </w:t>
      </w:r>
      <w:r w:rsidRPr="00BC19EC">
        <w:rPr>
          <w:rStyle w:val="StyleUnderline"/>
          <w:rFonts w:asciiTheme="majorHAnsi" w:hAnsiTheme="majorHAnsi" w:cstheme="majorHAnsi"/>
        </w:rPr>
        <w:t xml:space="preserve">then you would say these are outliers of sorts or </w:t>
      </w:r>
      <w:r w:rsidRPr="00BC19EC">
        <w:rPr>
          <w:rStyle w:val="Emphasis"/>
          <w:rFonts w:asciiTheme="majorHAnsi" w:hAnsiTheme="majorHAnsi" w:cstheme="majorHAnsi"/>
        </w:rPr>
        <w:t>too small to be relevant</w:t>
      </w:r>
      <w:r w:rsidRPr="00BC19EC">
        <w:rPr>
          <w:rStyle w:val="StyleUnderline"/>
          <w:rFonts w:asciiTheme="majorHAnsi" w:hAnsiTheme="majorHAnsi" w:cstheme="majorHAnsi"/>
        </w:rPr>
        <w:t xml:space="preserve"> </w:t>
      </w:r>
      <w:r w:rsidRPr="00BC19EC">
        <w:rPr>
          <w:rFonts w:asciiTheme="majorHAnsi" w:hAnsiTheme="majorHAnsi" w:cstheme="majorHAnsi"/>
          <w:sz w:val="14"/>
        </w:rPr>
        <w:t xml:space="preserve">— </w:t>
      </w:r>
      <w:r w:rsidRPr="00BC19EC">
        <w:rPr>
          <w:rStyle w:val="StyleUnderline"/>
          <w:rFonts w:asciiTheme="majorHAnsi" w:hAnsiTheme="majorHAnsi" w:cstheme="majorHAnsi"/>
        </w:rPr>
        <w:t>but if you’re a leftist</w:t>
      </w:r>
      <w:r w:rsidRPr="00BC19EC">
        <w:rPr>
          <w:rFonts w:asciiTheme="majorHAnsi" w:hAnsiTheme="majorHAnsi" w:cstheme="majorHAnsi"/>
          <w:sz w:val="14"/>
        </w:rPr>
        <w:t xml:space="preserve">, </w:t>
      </w:r>
      <w:r w:rsidRPr="00BC19EC">
        <w:rPr>
          <w:rStyle w:val="StyleUnderline"/>
          <w:rFonts w:asciiTheme="majorHAnsi" w:hAnsiTheme="majorHAnsi" w:cstheme="majorHAnsi"/>
        </w:rPr>
        <w:t>you look at them and see the public support for what they’re doing, and you ask, “Why couldn’t that work at a larger scale?</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Especially if you’re trying to </w:t>
      </w:r>
      <w:r w:rsidRPr="00BC19EC">
        <w:rPr>
          <w:rStyle w:val="StyleUnderline"/>
          <w:rFonts w:asciiTheme="majorHAnsi" w:hAnsiTheme="majorHAnsi" w:cstheme="majorHAnsi"/>
          <w:highlight w:val="green"/>
        </w:rPr>
        <w:t>imagine futures</w:t>
      </w:r>
      <w:r w:rsidRPr="00BC19EC">
        <w:rPr>
          <w:rStyle w:val="StyleUnderline"/>
          <w:rFonts w:asciiTheme="majorHAnsi" w:hAnsiTheme="majorHAnsi" w:cstheme="majorHAnsi"/>
        </w:rPr>
        <w:t xml:space="preserve"> that are working better, which is what a utopian science fiction writer does, then </w:t>
      </w:r>
      <w:proofErr w:type="gramStart"/>
      <w:r w:rsidRPr="00BC19EC">
        <w:rPr>
          <w:rStyle w:val="StyleUnderline"/>
          <w:rFonts w:asciiTheme="majorHAnsi" w:hAnsiTheme="majorHAnsi" w:cstheme="majorHAnsi"/>
        </w:rPr>
        <w:t>you’re</w:t>
      </w:r>
      <w:proofErr w:type="gramEnd"/>
      <w:r w:rsidRPr="00BC19EC">
        <w:rPr>
          <w:rStyle w:val="StyleUnderline"/>
          <w:rFonts w:asciiTheme="majorHAnsi" w:hAnsiTheme="majorHAnsi" w:cstheme="majorHAnsi"/>
        </w:rPr>
        <w:t xml:space="preserve"> kind of desperate for real world-models. </w:t>
      </w:r>
      <w:r w:rsidRPr="00BC19EC">
        <w:rPr>
          <w:rFonts w:asciiTheme="majorHAnsi" w:hAnsiTheme="majorHAnsi" w:cstheme="majorHAnsi"/>
          <w:sz w:val="14"/>
        </w:rPr>
        <w:t xml:space="preserve">DOK When I originally heard the synopsis for this book, it struck me immediately as something like an </w:t>
      </w:r>
      <w:proofErr w:type="spellStart"/>
      <w:r w:rsidRPr="00BC19EC">
        <w:rPr>
          <w:rFonts w:asciiTheme="majorHAnsi" w:hAnsiTheme="majorHAnsi" w:cstheme="majorHAnsi"/>
          <w:sz w:val="14"/>
        </w:rPr>
        <w:t>ecosocialist</w:t>
      </w:r>
      <w:proofErr w:type="spellEnd"/>
      <w:r w:rsidRPr="00BC19EC">
        <w:rPr>
          <w:rFonts w:asciiTheme="majorHAnsi" w:hAnsiTheme="majorHAnsi" w:cstheme="majorHAnsi"/>
          <w:sz w:val="14"/>
        </w:rPr>
        <w:t xml:space="preserve">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w:t>
      </w:r>
      <w:r w:rsidRPr="00BC19EC">
        <w:rPr>
          <w:rFonts w:asciiTheme="majorHAnsi" w:hAnsiTheme="majorHAnsi" w:cstheme="majorHAnsi"/>
          <w:sz w:val="14"/>
        </w:rPr>
        <w:lastRenderedPageBreak/>
        <w:t xml:space="preserve">from Thomas More (Utopia) on, there’s been a gap in the history — the </w:t>
      </w:r>
      <w:r w:rsidRPr="00BC19EC">
        <w:rPr>
          <w:rStyle w:val="StyleUnderline"/>
          <w:rFonts w:asciiTheme="majorHAnsi" w:hAnsiTheme="majorHAnsi" w:cstheme="majorHAnsi"/>
        </w:rPr>
        <w:t>utopia is separated by space</w:t>
      </w:r>
      <w:r w:rsidRPr="00BC19EC">
        <w:rPr>
          <w:rFonts w:asciiTheme="majorHAnsi" w:hAnsiTheme="majorHAnsi" w:cstheme="majorHAnsi"/>
          <w:sz w:val="14"/>
        </w:rPr>
        <w:t xml:space="preserve"> or time, by a disjunction. </w:t>
      </w:r>
      <w:r w:rsidRPr="00BC19EC">
        <w:rPr>
          <w:rStyle w:val="StyleUnderline"/>
          <w:rFonts w:asciiTheme="majorHAnsi" w:hAnsiTheme="majorHAnsi" w:cstheme="majorHAnsi"/>
        </w:rPr>
        <w:t>They call it the Great Trench.</w:t>
      </w:r>
      <w:r w:rsidRPr="00BC19EC">
        <w:rPr>
          <w:rFonts w:asciiTheme="majorHAnsi" w:hAnsiTheme="majorHAnsi" w:cstheme="majorHAnsi"/>
          <w:sz w:val="14"/>
        </w:rPr>
        <w:t xml:space="preserve"> In Utopia, they dug a great trench across the peninsula so that their peninsula became an island. And the Great Trench is endemic in utopian literature. </w:t>
      </w:r>
      <w:r w:rsidRPr="00BC19EC">
        <w:rPr>
          <w:rStyle w:val="StyleUnderline"/>
          <w:rFonts w:asciiTheme="majorHAnsi" w:hAnsiTheme="majorHAnsi" w:cstheme="majorHAnsi"/>
        </w:rPr>
        <w:t xml:space="preserve">There’s almost always a break that allows the utopian society to be implemented and to run successfully. I’ve never liked that because one </w:t>
      </w:r>
      <w:r w:rsidRPr="00BC19EC">
        <w:rPr>
          <w:rStyle w:val="StyleUnderline"/>
          <w:rFonts w:asciiTheme="majorHAnsi" w:hAnsiTheme="majorHAnsi" w:cstheme="majorHAnsi"/>
          <w:highlight w:val="green"/>
        </w:rPr>
        <w:t>connotation</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of</w:t>
      </w:r>
      <w:r w:rsidRPr="00BC19EC">
        <w:rPr>
          <w:rStyle w:val="StyleUnderline"/>
          <w:rFonts w:asciiTheme="majorHAnsi" w:hAnsiTheme="majorHAnsi" w:cstheme="majorHAnsi"/>
        </w:rPr>
        <w:t xml:space="preserve"> the word “</w:t>
      </w:r>
      <w:r w:rsidRPr="00BC19EC">
        <w:rPr>
          <w:rStyle w:val="StyleUnderline"/>
          <w:rFonts w:asciiTheme="majorHAnsi" w:hAnsiTheme="majorHAnsi" w:cstheme="majorHAnsi"/>
          <w:highlight w:val="green"/>
        </w:rPr>
        <w:t>utopian</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is unreality</w:t>
      </w:r>
      <w:r w:rsidRPr="00BC19EC">
        <w:rPr>
          <w:rStyle w:val="StyleUnderline"/>
          <w:rFonts w:asciiTheme="majorHAnsi" w:hAnsiTheme="majorHAnsi" w:cstheme="majorHAnsi"/>
        </w:rPr>
        <w:t>, in the sense that it’s “</w:t>
      </w:r>
      <w:r w:rsidRPr="00BC19EC">
        <w:rPr>
          <w:rStyle w:val="Emphasis"/>
          <w:rFonts w:asciiTheme="majorHAnsi" w:hAnsiTheme="majorHAnsi" w:cstheme="majorHAnsi"/>
        </w:rPr>
        <w:t>never going to happen.”</w:t>
      </w:r>
      <w:r w:rsidRPr="00BC19EC">
        <w:rPr>
          <w:rFonts w:asciiTheme="majorHAnsi" w:hAnsiTheme="majorHAnsi" w:cstheme="majorHAnsi"/>
          <w:sz w:val="14"/>
        </w:rPr>
        <w:t xml:space="preserve"> </w:t>
      </w:r>
      <w:proofErr w:type="gramStart"/>
      <w:r w:rsidRPr="00BC19EC">
        <w:rPr>
          <w:rFonts w:asciiTheme="majorHAnsi" w:hAnsiTheme="majorHAnsi" w:cstheme="majorHAnsi"/>
          <w:sz w:val="14"/>
        </w:rPr>
        <w:t>So</w:t>
      </w:r>
      <w:proofErr w:type="gramEnd"/>
      <w:r w:rsidRPr="00BC19EC">
        <w:rPr>
          <w:rFonts w:asciiTheme="majorHAnsi" w:hAnsiTheme="majorHAnsi" w:cstheme="majorHAnsi"/>
          <w:sz w:val="14"/>
        </w:rPr>
        <w:t xml:space="preserve"> </w:t>
      </w:r>
      <w:r w:rsidRPr="00BC19EC">
        <w:rPr>
          <w:rStyle w:val="Emphasis"/>
          <w:rFonts w:asciiTheme="majorHAnsi" w:hAnsiTheme="majorHAnsi" w:cstheme="majorHAnsi"/>
          <w:highlight w:val="green"/>
        </w:rPr>
        <w:t>we have to fill in this trench</w:t>
      </w:r>
      <w:r w:rsidRPr="00BC19EC">
        <w:rPr>
          <w:rFonts w:asciiTheme="majorHAnsi" w:hAnsiTheme="majorHAnsi" w:cstheme="majorHAnsi"/>
          <w:sz w:val="14"/>
        </w:rPr>
        <w:t xml:space="preserve">. When </w:t>
      </w:r>
      <w:r w:rsidRPr="00BC19EC">
        <w:rPr>
          <w:rStyle w:val="StyleUnderline"/>
          <w:rFonts w:asciiTheme="majorHAnsi" w:hAnsiTheme="majorHAnsi" w:cstheme="majorHAnsi"/>
        </w:rPr>
        <w:t xml:space="preserve">Jameson </w:t>
      </w:r>
      <w:r w:rsidRPr="00BC19EC">
        <w:rPr>
          <w:rFonts w:asciiTheme="majorHAnsi" w:hAnsiTheme="majorHAnsi" w:cstheme="majorHAnsi"/>
          <w:sz w:val="14"/>
        </w:rPr>
        <w:t xml:space="preserve">said it’s easier to imagine the end of the world than the end of capitalism, I think what he </w:t>
      </w:r>
      <w:r w:rsidRPr="00BC19EC">
        <w:rPr>
          <w:rStyle w:val="StyleUnderline"/>
          <w:rFonts w:asciiTheme="majorHAnsi" w:hAnsiTheme="majorHAnsi" w:cstheme="majorHAnsi"/>
        </w:rPr>
        <w:t>was talking about</w:t>
      </w:r>
      <w:r w:rsidRPr="00BC19EC">
        <w:rPr>
          <w:rFonts w:asciiTheme="majorHAnsi" w:hAnsiTheme="majorHAnsi" w:cstheme="majorHAnsi"/>
          <w:sz w:val="14"/>
        </w:rPr>
        <w:t xml:space="preserve"> is </w:t>
      </w:r>
      <w:r w:rsidRPr="00BC19EC">
        <w:rPr>
          <w:rStyle w:val="Emphasis"/>
          <w:rFonts w:asciiTheme="majorHAnsi" w:hAnsiTheme="majorHAnsi" w:cstheme="majorHAnsi"/>
        </w:rPr>
        <w:t>that missing bridge</w:t>
      </w:r>
      <w:r w:rsidRPr="00BC19EC">
        <w:rPr>
          <w:rFonts w:asciiTheme="majorHAnsi" w:hAnsiTheme="majorHAnsi" w:cstheme="majorHAnsi"/>
          <w:sz w:val="14"/>
        </w:rPr>
        <w:t xml:space="preserve"> from here to there. It’s hard to imagine a positive history, but it’s not impossible. And now, yes, it’s easy to imagine the end of the world because we are at the start of a mass extinction event. But </w:t>
      </w:r>
      <w:r w:rsidRPr="00BC19EC">
        <w:rPr>
          <w:rStyle w:val="StyleUnderline"/>
          <w:rFonts w:asciiTheme="majorHAnsi" w:hAnsiTheme="majorHAnsi" w:cstheme="majorHAnsi"/>
        </w:rPr>
        <w:t>he’s talking about hegemony</w:t>
      </w:r>
      <w:r w:rsidRPr="00BC19EC">
        <w:rPr>
          <w:rFonts w:asciiTheme="majorHAnsi" w:hAnsiTheme="majorHAnsi" w:cstheme="majorHAnsi"/>
          <w:sz w:val="14"/>
        </w:rPr>
        <w:t xml:space="preserve">, and a kind of Marxist reading of history, and </w:t>
      </w:r>
      <w:r w:rsidRPr="00BC19EC">
        <w:rPr>
          <w:rStyle w:val="StyleUnderline"/>
          <w:rFonts w:asciiTheme="majorHAnsi" w:hAnsiTheme="majorHAnsi" w:cstheme="majorHAnsi"/>
        </w:rPr>
        <w:t>the kind of Gramscian notion that everybody’s in the mindset that capitalism is reality itself and that there can never be any other way</w:t>
      </w:r>
      <w:r w:rsidRPr="00BC19EC">
        <w:rPr>
          <w:rFonts w:asciiTheme="majorHAnsi" w:hAnsiTheme="majorHAnsi" w:cstheme="majorHAnsi"/>
          <w:sz w:val="14"/>
        </w:rPr>
        <w:t xml:space="preserve"> — so it’s hard to imagine the end of capitalism. But </w:t>
      </w:r>
      <w:r w:rsidRPr="00BC19EC">
        <w:rPr>
          <w:rStyle w:val="StyleUnderline"/>
          <w:rFonts w:asciiTheme="majorHAnsi" w:hAnsiTheme="majorHAnsi" w:cstheme="majorHAnsi"/>
        </w:rPr>
        <w:t>I would just flip it and say, it’s hard to imagine how we get to a better system</w:t>
      </w:r>
      <w:r w:rsidRPr="00BC19EC">
        <w:rPr>
          <w:rFonts w:asciiTheme="majorHAnsi" w:hAnsiTheme="majorHAnsi" w:cstheme="majorHAnsi"/>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w:t>
      </w:r>
      <w:proofErr w:type="gramStart"/>
      <w:r w:rsidRPr="00BC19EC">
        <w:rPr>
          <w:rFonts w:asciiTheme="majorHAnsi" w:hAnsiTheme="majorHAnsi" w:cstheme="majorHAnsi"/>
          <w:sz w:val="14"/>
        </w:rPr>
        <w:t>and also</w:t>
      </w:r>
      <w:proofErr w:type="gramEnd"/>
      <w:r w:rsidRPr="00BC19EC">
        <w:rPr>
          <w:rFonts w:asciiTheme="majorHAnsi" w:hAnsiTheme="majorHAnsi" w:cstheme="majorHAnsi"/>
          <w:sz w:val="14"/>
        </w:rPr>
        <w:t xml:space="preserve"> the new stories to tell if you’re a science fiction novelist, if you’re any kind of novelist — almost every story’s been told a few times — but the story of getting to a new and better social system, that’s almost an empty niche in our mental ecology. </w:t>
      </w:r>
      <w:proofErr w:type="gramStart"/>
      <w:r w:rsidRPr="00BC19EC">
        <w:rPr>
          <w:rFonts w:asciiTheme="majorHAnsi" w:hAnsiTheme="majorHAnsi" w:cstheme="majorHAnsi"/>
          <w:sz w:val="14"/>
        </w:rPr>
        <w:t>So</w:t>
      </w:r>
      <w:proofErr w:type="gramEnd"/>
      <w:r w:rsidRPr="00BC19EC">
        <w:rPr>
          <w:rFonts w:asciiTheme="majorHAnsi" w:hAnsiTheme="majorHAnsi" w:cstheme="majorHAnsi"/>
          <w:sz w:val="14"/>
        </w:rPr>
        <w:t xml:space="preserve">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BC19EC">
        <w:rPr>
          <w:rStyle w:val="StyleUnderline"/>
          <w:rFonts w:asciiTheme="majorHAnsi" w:hAnsiTheme="majorHAnsi" w:cstheme="majorHAnsi"/>
        </w:rPr>
        <w:t>I</w:t>
      </w:r>
      <w:r w:rsidRPr="00BC19EC">
        <w:rPr>
          <w:rFonts w:asciiTheme="majorHAnsi" w:hAnsiTheme="majorHAnsi" w:cstheme="majorHAnsi"/>
          <w:sz w:val="14"/>
        </w:rPr>
        <w:t xml:space="preserve"> would </w:t>
      </w:r>
      <w:r w:rsidRPr="00BC19EC">
        <w:rPr>
          <w:rStyle w:val="StyleUnderline"/>
          <w:rFonts w:asciiTheme="majorHAnsi" w:hAnsiTheme="majorHAnsi" w:cstheme="majorHAnsi"/>
        </w:rPr>
        <w:t xml:space="preserve">want to make a distinction between </w:t>
      </w:r>
      <w:r w:rsidRPr="00BC19EC">
        <w:rPr>
          <w:rStyle w:val="StyleUnderline"/>
          <w:rFonts w:asciiTheme="majorHAnsi" w:hAnsiTheme="majorHAnsi" w:cstheme="majorHAnsi"/>
          <w:highlight w:val="green"/>
        </w:rPr>
        <w:t>economics</w:t>
      </w:r>
      <w:r w:rsidRPr="00BC19EC">
        <w:rPr>
          <w:rStyle w:val="StyleUnderline"/>
          <w:rFonts w:asciiTheme="majorHAnsi" w:hAnsiTheme="majorHAnsi" w:cstheme="majorHAnsi"/>
        </w:rPr>
        <w:t xml:space="preserve"> and political economy</w:t>
      </w:r>
      <w:r w:rsidRPr="00BC19EC">
        <w:rPr>
          <w:rFonts w:asciiTheme="majorHAnsi" w:hAnsiTheme="majorHAnsi" w:cstheme="majorHAnsi"/>
          <w:sz w:val="14"/>
        </w:rPr>
        <w:t xml:space="preserve">, because by and large, </w:t>
      </w:r>
      <w:r w:rsidRPr="00BC19EC">
        <w:rPr>
          <w:rStyle w:val="StyleUnderline"/>
          <w:rFonts w:asciiTheme="majorHAnsi" w:hAnsiTheme="majorHAnsi" w:cstheme="majorHAnsi"/>
        </w:rPr>
        <w:t>economics as it’s practiced</w:t>
      </w:r>
      <w:r w:rsidRPr="00BC19EC">
        <w:rPr>
          <w:rFonts w:asciiTheme="majorHAnsi" w:hAnsiTheme="majorHAnsi" w:cstheme="majorHAnsi"/>
          <w:sz w:val="14"/>
        </w:rPr>
        <w:t xml:space="preserve"> now </w:t>
      </w:r>
      <w:r w:rsidRPr="00BC19EC">
        <w:rPr>
          <w:rStyle w:val="Emphasis"/>
          <w:rFonts w:asciiTheme="majorHAnsi" w:hAnsiTheme="majorHAnsi" w:cstheme="majorHAnsi"/>
        </w:rPr>
        <w:t xml:space="preserve">is the </w:t>
      </w:r>
      <w:r w:rsidRPr="00BC19EC">
        <w:rPr>
          <w:rStyle w:val="Emphasis"/>
          <w:rFonts w:asciiTheme="majorHAnsi" w:hAnsiTheme="majorHAnsi" w:cstheme="majorHAnsi"/>
          <w:highlight w:val="green"/>
        </w:rPr>
        <w:t>study of capitalism</w:t>
      </w:r>
      <w:r w:rsidRPr="00BC19EC">
        <w:rPr>
          <w:rFonts w:asciiTheme="majorHAnsi" w:hAnsiTheme="majorHAnsi" w:cstheme="majorHAnsi"/>
          <w:sz w:val="14"/>
        </w:rPr>
        <w:t xml:space="preserve">. </w:t>
      </w:r>
      <w:r w:rsidRPr="00BC19EC">
        <w:rPr>
          <w:rStyle w:val="Emphasis"/>
          <w:rFonts w:asciiTheme="majorHAnsi" w:hAnsiTheme="majorHAnsi" w:cstheme="majorHAnsi"/>
        </w:rPr>
        <w:t xml:space="preserve">It </w:t>
      </w:r>
      <w:r w:rsidRPr="00BC19EC">
        <w:rPr>
          <w:rStyle w:val="Emphasis"/>
          <w:rFonts w:asciiTheme="majorHAnsi" w:hAnsiTheme="majorHAnsi" w:cstheme="majorHAnsi"/>
          <w:highlight w:val="green"/>
        </w:rPr>
        <w:t>takes</w:t>
      </w:r>
      <w:r w:rsidRPr="00BC19EC">
        <w:rPr>
          <w:rStyle w:val="Emphasis"/>
          <w:rFonts w:asciiTheme="majorHAnsi" w:hAnsiTheme="majorHAnsi" w:cstheme="majorHAnsi"/>
        </w:rPr>
        <w:t xml:space="preserve"> the </w:t>
      </w:r>
      <w:r w:rsidRPr="00BC19EC">
        <w:rPr>
          <w:rStyle w:val="Emphasis"/>
          <w:rFonts w:asciiTheme="majorHAnsi" w:hAnsiTheme="majorHAnsi" w:cstheme="majorHAnsi"/>
          <w:highlight w:val="green"/>
        </w:rPr>
        <w:t>axioms</w:t>
      </w:r>
      <w:r w:rsidRPr="00BC19EC">
        <w:rPr>
          <w:rStyle w:val="Emphasis"/>
          <w:rFonts w:asciiTheme="majorHAnsi" w:hAnsiTheme="majorHAnsi" w:cstheme="majorHAnsi"/>
        </w:rPr>
        <w:t xml:space="preserve"> of capitalism </w:t>
      </w:r>
      <w:r w:rsidRPr="00BC19EC">
        <w:rPr>
          <w:rStyle w:val="Emphasis"/>
          <w:rFonts w:asciiTheme="majorHAnsi" w:hAnsiTheme="majorHAnsi" w:cstheme="majorHAnsi"/>
          <w:highlight w:val="green"/>
        </w:rPr>
        <w:t>as givens</w:t>
      </w:r>
      <w:r w:rsidRPr="00BC19EC">
        <w:rPr>
          <w:rFonts w:asciiTheme="majorHAnsi" w:hAnsiTheme="majorHAnsi" w:cstheme="majorHAnsi"/>
          <w:sz w:val="14"/>
        </w:rPr>
        <w:t xml:space="preserve"> </w:t>
      </w:r>
      <w:r w:rsidRPr="00BC19EC">
        <w:rPr>
          <w:rStyle w:val="StyleUnderline"/>
          <w:rFonts w:asciiTheme="majorHAnsi" w:hAnsiTheme="majorHAnsi" w:cstheme="majorHAnsi"/>
        </w:rPr>
        <w:t>and then tries to work from those to various ameliorations and tweaks to the system</w:t>
      </w:r>
      <w:r w:rsidRPr="00BC19EC">
        <w:rPr>
          <w:rFonts w:asciiTheme="majorHAnsi" w:hAnsiTheme="majorHAnsi" w:cstheme="majorHAnsi"/>
          <w:sz w:val="14"/>
        </w:rPr>
        <w:t xml:space="preserve"> </w:t>
      </w:r>
      <w:r w:rsidRPr="00BC19EC">
        <w:rPr>
          <w:rStyle w:val="StyleUnderline"/>
          <w:rFonts w:asciiTheme="majorHAnsi" w:hAnsiTheme="majorHAnsi" w:cstheme="majorHAnsi"/>
        </w:rPr>
        <w:t>that would make for a better capitalism</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but they </w:t>
      </w:r>
      <w:r w:rsidRPr="00BC19EC">
        <w:rPr>
          <w:rStyle w:val="Emphasis"/>
          <w:rFonts w:asciiTheme="majorHAnsi" w:hAnsiTheme="majorHAnsi" w:cstheme="majorHAnsi"/>
        </w:rPr>
        <w:t>don’t question the fundamental axioms</w:t>
      </w:r>
      <w:r w:rsidRPr="00BC19EC">
        <w:rPr>
          <w:rFonts w:asciiTheme="majorHAnsi" w:hAnsiTheme="majorHAnsi" w:cstheme="majorHAnsi"/>
          <w:sz w:val="14"/>
        </w:rPr>
        <w:t xml:space="preserve">: </w:t>
      </w:r>
      <w:r w:rsidRPr="00BC19EC">
        <w:rPr>
          <w:rStyle w:val="StyleUnderline"/>
          <w:rFonts w:asciiTheme="majorHAnsi" w:hAnsiTheme="majorHAnsi" w:cstheme="majorHAnsi"/>
        </w:rPr>
        <w:t>everybody’s in it for themselves, everybody pursues their own self-interest, which will produce the best possible outcomes</w:t>
      </w:r>
      <w:r w:rsidRPr="00BC19EC">
        <w:rPr>
          <w:rFonts w:asciiTheme="majorHAnsi" w:hAnsiTheme="majorHAnsi" w:cstheme="majorHAnsi"/>
          <w:sz w:val="14"/>
        </w:rPr>
        <w:t xml:space="preserve"> for everybody. </w:t>
      </w:r>
      <w:r w:rsidRPr="00BC19EC">
        <w:rPr>
          <w:rStyle w:val="Emphasis"/>
          <w:rFonts w:asciiTheme="majorHAnsi" w:hAnsiTheme="majorHAnsi" w:cstheme="majorHAnsi"/>
        </w:rPr>
        <w:t xml:space="preserve">These </w:t>
      </w:r>
      <w:r w:rsidRPr="00BC19EC">
        <w:rPr>
          <w:rStyle w:val="Emphasis"/>
          <w:rFonts w:asciiTheme="majorHAnsi" w:hAnsiTheme="majorHAnsi" w:cstheme="majorHAnsi"/>
          <w:highlight w:val="green"/>
        </w:rPr>
        <w:t>axioms are</w:t>
      </w:r>
      <w:r w:rsidRPr="00BC19EC">
        <w:rPr>
          <w:rStyle w:val="Emphasis"/>
          <w:rFonts w:asciiTheme="majorHAnsi" w:hAnsiTheme="majorHAnsi" w:cstheme="majorHAnsi"/>
        </w:rPr>
        <w:t xml:space="preserve"> highly </w:t>
      </w:r>
      <w:r w:rsidRPr="00BC19EC">
        <w:rPr>
          <w:rStyle w:val="Emphasis"/>
          <w:rFonts w:asciiTheme="majorHAnsi" w:hAnsiTheme="majorHAnsi" w:cstheme="majorHAnsi"/>
          <w:highlight w:val="green"/>
        </w:rPr>
        <w:t>questionable</w:t>
      </w:r>
      <w:r w:rsidRPr="00BC19EC">
        <w:rPr>
          <w:rFonts w:asciiTheme="majorHAnsi" w:hAnsiTheme="majorHAnsi" w:cstheme="majorHAnsi"/>
          <w:sz w:val="14"/>
        </w:rPr>
        <w:t xml:space="preserve">, and they come out of the eighteenth century or are even older, and </w:t>
      </w:r>
      <w:r w:rsidRPr="00BC19EC">
        <w:rPr>
          <w:rStyle w:val="StyleUnderline"/>
          <w:rFonts w:asciiTheme="majorHAnsi" w:hAnsiTheme="majorHAnsi" w:cstheme="majorHAnsi"/>
        </w:rPr>
        <w:t xml:space="preserve">they </w:t>
      </w:r>
      <w:r w:rsidRPr="00BC19EC">
        <w:rPr>
          <w:rStyle w:val="StyleUnderline"/>
          <w:rFonts w:asciiTheme="majorHAnsi" w:hAnsiTheme="majorHAnsi" w:cstheme="majorHAnsi"/>
          <w:highlight w:val="green"/>
        </w:rPr>
        <w:t>don’t match with</w:t>
      </w:r>
      <w:r w:rsidRPr="00BC19EC">
        <w:rPr>
          <w:rStyle w:val="StyleUnderline"/>
          <w:rFonts w:asciiTheme="majorHAnsi" w:hAnsiTheme="majorHAnsi" w:cstheme="majorHAnsi"/>
        </w:rPr>
        <w:t xml:space="preserve"> modern </w:t>
      </w:r>
      <w:r w:rsidRPr="00BC19EC">
        <w:rPr>
          <w:rStyle w:val="StyleUnderline"/>
          <w:rFonts w:asciiTheme="majorHAnsi" w:hAnsiTheme="majorHAnsi" w:cstheme="majorHAnsi"/>
          <w:highlight w:val="green"/>
        </w:rPr>
        <w:t>social science or history</w:t>
      </w:r>
      <w:r w:rsidRPr="00BC19EC">
        <w:rPr>
          <w:rStyle w:val="StyleUnderline"/>
          <w:rFonts w:asciiTheme="majorHAnsi" w:hAnsiTheme="majorHAnsi" w:cstheme="majorHAnsi"/>
        </w:rPr>
        <w:t xml:space="preserve"> itself in terms of how we behave, and they </w:t>
      </w:r>
      <w:r w:rsidRPr="00BC19EC">
        <w:rPr>
          <w:rStyle w:val="StyleUnderline"/>
          <w:rFonts w:asciiTheme="majorHAnsi" w:hAnsiTheme="majorHAnsi" w:cstheme="majorHAnsi"/>
          <w:highlight w:val="green"/>
        </w:rPr>
        <w:t>don’t value the</w:t>
      </w:r>
      <w:r w:rsidRPr="00BC19EC">
        <w:rPr>
          <w:rStyle w:val="StyleUnderline"/>
          <w:rFonts w:asciiTheme="majorHAnsi" w:hAnsiTheme="majorHAnsi" w:cstheme="majorHAnsi"/>
        </w:rPr>
        <w:t xml:space="preserve"> natural </w:t>
      </w:r>
      <w:r w:rsidRPr="00BC19EC">
        <w:rPr>
          <w:rStyle w:val="StyleUnderline"/>
          <w:rFonts w:asciiTheme="majorHAnsi" w:hAnsiTheme="majorHAnsi" w:cstheme="majorHAnsi"/>
          <w:highlight w:val="green"/>
        </w:rPr>
        <w:t>biosphere</w:t>
      </w:r>
      <w:r w:rsidRPr="00BC19EC">
        <w:rPr>
          <w:rStyle w:val="StyleUnderline"/>
          <w:rFonts w:asciiTheme="majorHAnsi" w:hAnsiTheme="majorHAnsi" w:cstheme="majorHAnsi"/>
        </w:rPr>
        <w:t xml:space="preserve"> properly, and they tend to </w:t>
      </w:r>
      <w:r w:rsidRPr="00BC19EC">
        <w:rPr>
          <w:rStyle w:val="StyleUnderline"/>
          <w:rFonts w:asciiTheme="majorHAnsi" w:hAnsiTheme="majorHAnsi" w:cstheme="majorHAnsi"/>
          <w:highlight w:val="green"/>
        </w:rPr>
        <w:t>encourage</w:t>
      </w:r>
      <w:r w:rsidRPr="00BC19EC">
        <w:rPr>
          <w:rStyle w:val="StyleUnderline"/>
          <w:rFonts w:asciiTheme="majorHAnsi" w:hAnsiTheme="majorHAnsi" w:cstheme="majorHAnsi"/>
        </w:rPr>
        <w:t xml:space="preserve"> </w:t>
      </w:r>
      <w:r w:rsidRPr="00BC19EC">
        <w:rPr>
          <w:rStyle w:val="Emphasis"/>
          <w:rFonts w:asciiTheme="majorHAnsi" w:hAnsiTheme="majorHAnsi" w:cstheme="majorHAnsi"/>
        </w:rPr>
        <w:t xml:space="preserve">short-term </w:t>
      </w:r>
      <w:r w:rsidRPr="00BC19EC">
        <w:rPr>
          <w:rStyle w:val="Emphasis"/>
          <w:rFonts w:asciiTheme="majorHAnsi" w:hAnsiTheme="majorHAnsi" w:cstheme="majorHAnsi"/>
          <w:highlight w:val="green"/>
        </w:rPr>
        <w:t>extractive gain</w:t>
      </w:r>
      <w:r w:rsidRPr="00BC19EC">
        <w:rPr>
          <w:rStyle w:val="Emphasis"/>
          <w:rFonts w:asciiTheme="majorHAnsi" w:hAnsiTheme="majorHAnsi" w:cstheme="majorHAnsi"/>
        </w:rPr>
        <w:t xml:space="preserve"> and short-term interests</w:t>
      </w:r>
      <w:r w:rsidRPr="00BC19EC">
        <w:rPr>
          <w:rStyle w:val="StyleUnderline"/>
          <w:rFonts w:asciiTheme="majorHAnsi" w:hAnsiTheme="majorHAnsi" w:cstheme="majorHAnsi"/>
        </w:rPr>
        <w:t>.</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These are philosophical positions that are expressed as though they are </w:t>
      </w:r>
      <w:r w:rsidRPr="00BC19EC">
        <w:rPr>
          <w:rStyle w:val="Emphasis"/>
          <w:rFonts w:asciiTheme="majorHAnsi" w:hAnsiTheme="majorHAnsi" w:cstheme="majorHAnsi"/>
        </w:rPr>
        <w:t>fixed or are nature itself</w:t>
      </w:r>
      <w:r w:rsidRPr="00BC19EC">
        <w:rPr>
          <w:rStyle w:val="StyleUnderline"/>
          <w:rFonts w:asciiTheme="majorHAnsi" w:hAnsiTheme="majorHAnsi" w:cstheme="majorHAnsi"/>
        </w:rPr>
        <w:t xml:space="preserve">, when </w:t>
      </w:r>
      <w:proofErr w:type="gramStart"/>
      <w:r w:rsidRPr="00BC19EC">
        <w:rPr>
          <w:rStyle w:val="StyleUnderline"/>
          <w:rFonts w:asciiTheme="majorHAnsi" w:hAnsiTheme="majorHAnsi" w:cstheme="majorHAnsi"/>
        </w:rPr>
        <w:t xml:space="preserve">in reality </w:t>
      </w:r>
      <w:r w:rsidRPr="00BC19EC">
        <w:rPr>
          <w:rStyle w:val="Emphasis"/>
          <w:rFonts w:asciiTheme="majorHAnsi" w:hAnsiTheme="majorHAnsi" w:cstheme="majorHAnsi"/>
        </w:rPr>
        <w:t>they</w:t>
      </w:r>
      <w:proofErr w:type="gramEnd"/>
      <w:r w:rsidRPr="00BC19EC">
        <w:rPr>
          <w:rStyle w:val="Emphasis"/>
          <w:rFonts w:asciiTheme="majorHAnsi" w:hAnsiTheme="majorHAnsi" w:cstheme="majorHAnsi"/>
        </w:rPr>
        <w:t xml:space="preserve"> are </w:t>
      </w:r>
      <w:r w:rsidRPr="00BC19EC">
        <w:rPr>
          <w:rStyle w:val="Emphasis"/>
          <w:rFonts w:asciiTheme="majorHAnsi" w:hAnsiTheme="majorHAnsi" w:cstheme="majorHAnsi"/>
          <w:highlight w:val="green"/>
        </w:rPr>
        <w:t>made by culture</w:t>
      </w:r>
      <w:r w:rsidRPr="00BC19EC">
        <w:rPr>
          <w:rStyle w:val="Emphasis"/>
          <w:rFonts w:asciiTheme="majorHAnsi" w:hAnsiTheme="majorHAnsi" w:cstheme="majorHAnsi"/>
        </w:rPr>
        <w:t>.</w:t>
      </w:r>
      <w:r w:rsidRPr="00BC19EC">
        <w:rPr>
          <w:rStyle w:val="StyleUnderline"/>
          <w:rFonts w:asciiTheme="majorHAnsi" w:hAnsiTheme="majorHAnsi" w:cstheme="majorHAnsi"/>
        </w:rPr>
        <w:t xml:space="preserve"> Political economy is</w:t>
      </w:r>
      <w:r w:rsidRPr="00BC19EC">
        <w:rPr>
          <w:rFonts w:asciiTheme="majorHAnsi" w:hAnsiTheme="majorHAnsi" w:cstheme="majorHAnsi"/>
          <w:sz w:val="14"/>
        </w:rPr>
        <w:t xml:space="preserve"> a kind of nineteenth-century thing, </w:t>
      </w:r>
      <w:r w:rsidRPr="00BC19EC">
        <w:rPr>
          <w:rStyle w:val="StyleUnderline"/>
          <w:rFonts w:asciiTheme="majorHAnsi" w:hAnsiTheme="majorHAnsi" w:cstheme="majorHAnsi"/>
        </w:rPr>
        <w:t>a more open-ended idea where we could have different systems</w:t>
      </w:r>
      <w:r w:rsidRPr="00BC19EC">
        <w:rPr>
          <w:rFonts w:asciiTheme="majorHAnsi" w:hAnsiTheme="majorHAnsi" w:cstheme="majorHAnsi"/>
          <w:sz w:val="14"/>
        </w:rPr>
        <w:t xml:space="preserve">. And that accounts for a lot of the struggles of the twentieth century. </w:t>
      </w:r>
      <w:r w:rsidRPr="00BC19EC">
        <w:rPr>
          <w:rStyle w:val="Emphasis"/>
          <w:rFonts w:asciiTheme="majorHAnsi" w:hAnsiTheme="majorHAnsi" w:cstheme="majorHAnsi"/>
        </w:rPr>
        <w:t xml:space="preserve">But </w:t>
      </w:r>
      <w:r w:rsidRPr="00BC19EC">
        <w:rPr>
          <w:rStyle w:val="Emphasis"/>
          <w:rFonts w:asciiTheme="majorHAnsi" w:hAnsiTheme="majorHAnsi" w:cstheme="majorHAnsi"/>
          <w:highlight w:val="green"/>
        </w:rPr>
        <w:t>capitalism</w:t>
      </w:r>
      <w:r w:rsidRPr="00BC19EC">
        <w:rPr>
          <w:rStyle w:val="Emphasis"/>
          <w:rFonts w:asciiTheme="majorHAnsi" w:hAnsiTheme="majorHAnsi" w:cstheme="majorHAnsi"/>
        </w:rPr>
        <w:t xml:space="preserve"> likes to </w:t>
      </w:r>
      <w:r w:rsidRPr="00BC19EC">
        <w:rPr>
          <w:rStyle w:val="Emphasis"/>
          <w:rFonts w:asciiTheme="majorHAnsi" w:hAnsiTheme="majorHAnsi" w:cstheme="majorHAnsi"/>
          <w:highlight w:val="green"/>
        </w:rPr>
        <w:t>pretend that it’s nature</w:t>
      </w:r>
      <w:r w:rsidRPr="00BC19EC">
        <w:rPr>
          <w:rStyle w:val="Emphasis"/>
          <w:rFonts w:asciiTheme="majorHAnsi" w:hAnsiTheme="majorHAnsi" w:cstheme="majorHAnsi"/>
        </w:rPr>
        <w:t xml:space="preserve"> itself</w:t>
      </w:r>
      <w:r w:rsidRPr="00BC19EC">
        <w:rPr>
          <w:rFonts w:asciiTheme="majorHAnsi" w:hAnsiTheme="majorHAnsi" w:cstheme="majorHAnsi"/>
          <w:sz w:val="14"/>
        </w:rPr>
        <w:t xml:space="preserve">, </w:t>
      </w:r>
      <w:r w:rsidRPr="00BC19EC">
        <w:rPr>
          <w:rStyle w:val="StyleUnderline"/>
          <w:rFonts w:asciiTheme="majorHAnsi" w:hAnsiTheme="majorHAnsi" w:cstheme="majorHAnsi"/>
        </w:rPr>
        <w:t>and that’s what economics is today, largely</w:t>
      </w:r>
      <w:r w:rsidRPr="00BC19EC">
        <w:rPr>
          <w:rFonts w:asciiTheme="majorHAnsi" w:hAnsiTheme="majorHAnsi" w:cstheme="majorHAnsi"/>
          <w:sz w:val="14"/>
        </w:rPr>
        <w:t xml:space="preserve">. </w:t>
      </w:r>
      <w:r w:rsidRPr="00BC19EC">
        <w:rPr>
          <w:rStyle w:val="StyleUnderline"/>
          <w:rFonts w:asciiTheme="majorHAnsi" w:hAnsiTheme="majorHAnsi" w:cstheme="majorHAnsi"/>
        </w:rPr>
        <w:t>Take</w:t>
      </w:r>
      <w:r w:rsidRPr="00BC19EC">
        <w:rPr>
          <w:rFonts w:asciiTheme="majorHAnsi" w:hAnsiTheme="majorHAnsi" w:cstheme="majorHAnsi"/>
          <w:sz w:val="14"/>
        </w:rPr>
        <w:t xml:space="preserve"> the term </w:t>
      </w:r>
      <w:r w:rsidRPr="00BC19EC">
        <w:rPr>
          <w:rStyle w:val="Emphasis"/>
          <w:rFonts w:asciiTheme="majorHAnsi" w:hAnsiTheme="majorHAnsi" w:cstheme="majorHAnsi"/>
        </w:rPr>
        <w:t>“</w:t>
      </w:r>
      <w:r w:rsidRPr="00BC19EC">
        <w:rPr>
          <w:rStyle w:val="Emphasis"/>
          <w:rFonts w:asciiTheme="majorHAnsi" w:hAnsiTheme="majorHAnsi" w:cstheme="majorHAnsi"/>
          <w:highlight w:val="green"/>
        </w:rPr>
        <w:t>efficiency</w:t>
      </w:r>
      <w:r w:rsidRPr="00BC19EC">
        <w:rPr>
          <w:rStyle w:val="Emphasis"/>
          <w:rFonts w:asciiTheme="majorHAnsi" w:hAnsiTheme="majorHAnsi" w:cstheme="majorHAnsi"/>
        </w:rPr>
        <w:t>.”</w:t>
      </w:r>
      <w:r w:rsidRPr="00BC19EC">
        <w:rPr>
          <w:rFonts w:asciiTheme="majorHAnsi" w:hAnsiTheme="majorHAnsi" w:cstheme="majorHAnsi"/>
          <w:sz w:val="14"/>
        </w:rPr>
        <w:t xml:space="preserve"> </w:t>
      </w:r>
      <w:r w:rsidRPr="00BC19EC">
        <w:rPr>
          <w:rStyle w:val="Emphasis"/>
          <w:rFonts w:asciiTheme="majorHAnsi" w:hAnsiTheme="majorHAnsi" w:cstheme="majorHAnsi"/>
        </w:rPr>
        <w:t xml:space="preserve">In capitalist economics, that’s just regarded as almost a </w:t>
      </w:r>
      <w:r w:rsidRPr="00BC19EC">
        <w:rPr>
          <w:rStyle w:val="Emphasis"/>
          <w:rFonts w:asciiTheme="majorHAnsi" w:hAnsiTheme="majorHAnsi" w:cstheme="majorHAnsi"/>
          <w:highlight w:val="green"/>
        </w:rPr>
        <w:t>synonym for “good</w:t>
      </w:r>
      <w:r w:rsidRPr="00BC19EC">
        <w:rPr>
          <w:rFonts w:asciiTheme="majorHAnsi" w:hAnsiTheme="majorHAnsi" w:cstheme="majorHAnsi"/>
          <w:sz w:val="14"/>
        </w:rPr>
        <w:t xml:space="preserve">,” </w:t>
      </w:r>
      <w:r w:rsidRPr="00BC19EC">
        <w:rPr>
          <w:rStyle w:val="StyleUnderline"/>
          <w:rFonts w:asciiTheme="majorHAnsi" w:hAnsiTheme="majorHAnsi" w:cstheme="majorHAnsi"/>
        </w:rPr>
        <w:t>but it completely depends on what the efficiency is being aimed at.</w:t>
      </w:r>
      <w:r w:rsidRPr="00BC19EC">
        <w:rPr>
          <w:rFonts w:asciiTheme="majorHAnsi" w:hAnsiTheme="majorHAnsi" w:cstheme="majorHAnsi"/>
          <w:sz w:val="14"/>
        </w:rPr>
        <w:t xml:space="preserve"> You know, </w:t>
      </w:r>
      <w:r w:rsidRPr="00BC19EC">
        <w:rPr>
          <w:rStyle w:val="Emphasis"/>
          <w:rFonts w:asciiTheme="majorHAnsi" w:hAnsiTheme="majorHAnsi" w:cstheme="majorHAnsi"/>
        </w:rPr>
        <w:t xml:space="preserve">machine guns are efficient, </w:t>
      </w:r>
      <w:r w:rsidRPr="00BC19EC">
        <w:rPr>
          <w:rStyle w:val="Emphasis"/>
          <w:rFonts w:asciiTheme="majorHAnsi" w:hAnsiTheme="majorHAnsi" w:cstheme="majorHAnsi"/>
          <w:highlight w:val="green"/>
        </w:rPr>
        <w:t>gas chambers are efficient</w:t>
      </w:r>
    </w:p>
    <w:p w14:paraId="18D3D6AC" w14:textId="77777777" w:rsidR="006425DF" w:rsidRPr="00BC19EC" w:rsidRDefault="006425DF" w:rsidP="006425DF">
      <w:pPr>
        <w:rPr>
          <w:rStyle w:val="Emphasis"/>
          <w:rFonts w:asciiTheme="majorHAnsi" w:hAnsiTheme="majorHAnsi" w:cstheme="majorHAnsi"/>
        </w:rPr>
      </w:pPr>
    </w:p>
    <w:p w14:paraId="11DF387D" w14:textId="77777777" w:rsidR="006425DF" w:rsidRPr="00BC19EC" w:rsidRDefault="006425DF" w:rsidP="006425DF">
      <w:pPr>
        <w:rPr>
          <w:rStyle w:val="Emphasis"/>
          <w:rFonts w:asciiTheme="majorHAnsi" w:hAnsiTheme="majorHAnsi" w:cstheme="majorHAnsi"/>
        </w:rPr>
      </w:pPr>
    </w:p>
    <w:p w14:paraId="3B86C922" w14:textId="77777777" w:rsidR="006425DF" w:rsidRPr="00BC19EC" w:rsidRDefault="006425DF" w:rsidP="006425DF">
      <w:pPr>
        <w:rPr>
          <w:rStyle w:val="Emphasis"/>
          <w:rFonts w:asciiTheme="majorHAnsi" w:hAnsiTheme="majorHAnsi" w:cstheme="majorHAnsi"/>
        </w:rPr>
      </w:pPr>
    </w:p>
    <w:p w14:paraId="3CDF0042" w14:textId="77777777" w:rsidR="006425DF" w:rsidRPr="00BC19EC" w:rsidRDefault="006425DF" w:rsidP="006425DF">
      <w:pPr>
        <w:rPr>
          <w:rFonts w:asciiTheme="majorHAnsi" w:hAnsiTheme="majorHAnsi" w:cstheme="majorHAnsi"/>
          <w:u w:val="single"/>
        </w:rPr>
      </w:pPr>
      <w:r w:rsidRPr="00BC19EC">
        <w:rPr>
          <w:rStyle w:val="Emphasis"/>
          <w:rFonts w:asciiTheme="majorHAnsi" w:hAnsiTheme="majorHAnsi" w:cstheme="majorHAnsi"/>
        </w:rPr>
        <w:t>.</w:t>
      </w:r>
      <w:r w:rsidRPr="00BC19EC">
        <w:rPr>
          <w:rFonts w:asciiTheme="majorHAnsi" w:hAnsiTheme="majorHAnsi" w:cstheme="majorHAnsi"/>
          <w:sz w:val="14"/>
        </w:rPr>
        <w:t xml:space="preserve"> So, “efficiency” as such does not mean “good.” It is a measure of the least amount of effort put in for the most amount gotten out. One of the things you’re seeing during the pandemic is that </w:t>
      </w:r>
      <w:r w:rsidRPr="00BC19EC">
        <w:rPr>
          <w:rStyle w:val="StyleUnderline"/>
          <w:rFonts w:asciiTheme="majorHAnsi" w:hAnsiTheme="majorHAnsi" w:cstheme="majorHAnsi"/>
        </w:rPr>
        <w:t>the global system of creating masks is efficient, but it is also fragile, brittle, and unreliable because redundancy, robustness, and resilience are all relatively inefficient, if the only rubric of efficiency is profit</w:t>
      </w:r>
      <w:r w:rsidRPr="00BC19EC">
        <w:rPr>
          <w:rFonts w:asciiTheme="majorHAnsi" w:hAnsiTheme="majorHAnsi" w:cstheme="majorHAnsi"/>
          <w:sz w:val="14"/>
        </w:rPr>
        <w:t xml:space="preserve">. </w:t>
      </w:r>
      <w:r w:rsidRPr="00BC19EC">
        <w:rPr>
          <w:rStyle w:val="Emphasis"/>
          <w:rFonts w:asciiTheme="majorHAnsi" w:hAnsiTheme="majorHAnsi" w:cstheme="majorHAnsi"/>
        </w:rPr>
        <w:t xml:space="preserve">Capitalist </w:t>
      </w:r>
      <w:r w:rsidRPr="00BC19EC">
        <w:rPr>
          <w:rStyle w:val="Emphasis"/>
          <w:rFonts w:asciiTheme="majorHAnsi" w:hAnsiTheme="majorHAnsi" w:cstheme="majorHAnsi"/>
          <w:highlight w:val="green"/>
        </w:rPr>
        <w:t>economics misunderstands</w:t>
      </w:r>
      <w:r w:rsidRPr="00BC19EC">
        <w:rPr>
          <w:rStyle w:val="Emphasis"/>
          <w:rFonts w:asciiTheme="majorHAnsi" w:hAnsiTheme="majorHAnsi" w:cstheme="majorHAnsi"/>
        </w:rPr>
        <w:t xml:space="preserve"> and misjudges </w:t>
      </w:r>
      <w:r w:rsidRPr="00BC19EC">
        <w:rPr>
          <w:rStyle w:val="Emphasis"/>
          <w:rFonts w:asciiTheme="majorHAnsi" w:hAnsiTheme="majorHAnsi" w:cstheme="majorHAnsi"/>
          <w:highlight w:val="green"/>
        </w:rPr>
        <w:t>the world</w:t>
      </w:r>
      <w:r w:rsidRPr="00BC19EC">
        <w:rPr>
          <w:rStyle w:val="Emphasis"/>
          <w:rFonts w:asciiTheme="majorHAnsi" w:hAnsiTheme="majorHAnsi" w:cstheme="majorHAnsi"/>
        </w:rPr>
        <w:t xml:space="preserve"> badly</w:t>
      </w:r>
      <w:r w:rsidRPr="00BC19EC">
        <w:rPr>
          <w:rFonts w:asciiTheme="majorHAnsi" w:hAnsiTheme="majorHAnsi" w:cstheme="majorHAnsi"/>
          <w:sz w:val="14"/>
        </w:rPr>
        <w:t xml:space="preserve">, and </w:t>
      </w:r>
      <w:r w:rsidRPr="00BC19EC">
        <w:rPr>
          <w:rStyle w:val="StyleUnderline"/>
          <w:rFonts w:asciiTheme="majorHAnsi" w:hAnsiTheme="majorHAnsi" w:cstheme="majorHAnsi"/>
        </w:rPr>
        <w:t>that’s why we’re in the mess we’re in</w:t>
      </w:r>
      <w:r w:rsidRPr="00BC19EC">
        <w:rPr>
          <w:rFonts w:asciiTheme="majorHAnsi" w:hAnsiTheme="majorHAnsi" w:cstheme="majorHAnsi"/>
          <w:sz w:val="14"/>
        </w:rPr>
        <w:t xml:space="preserve"> — </w:t>
      </w:r>
      <w:r w:rsidRPr="00BC19EC">
        <w:rPr>
          <w:rStyle w:val="StyleUnderline"/>
          <w:rFonts w:asciiTheme="majorHAnsi" w:hAnsiTheme="majorHAnsi" w:cstheme="majorHAnsi"/>
        </w:rPr>
        <w:t xml:space="preserve">caught between </w:t>
      </w:r>
      <w:r w:rsidRPr="00BC19EC">
        <w:rPr>
          <w:rStyle w:val="StyleUnderline"/>
          <w:rFonts w:asciiTheme="majorHAnsi" w:hAnsiTheme="majorHAnsi" w:cstheme="majorHAnsi"/>
          <w:highlight w:val="green"/>
        </w:rPr>
        <w:t>biosphere degradation</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and</w:t>
      </w:r>
      <w:r w:rsidRPr="00BC19EC">
        <w:rPr>
          <w:rStyle w:val="StyleUnderline"/>
          <w:rFonts w:asciiTheme="majorHAnsi" w:hAnsiTheme="majorHAnsi" w:cstheme="majorHAnsi"/>
        </w:rPr>
        <w:t xml:space="preserve"> radical social </w:t>
      </w:r>
      <w:r w:rsidRPr="00BC19EC">
        <w:rPr>
          <w:rStyle w:val="StyleUnderline"/>
          <w:rFonts w:asciiTheme="majorHAnsi" w:hAnsiTheme="majorHAnsi" w:cstheme="majorHAnsi"/>
          <w:highlight w:val="green"/>
        </w:rPr>
        <w:t>inequality</w:t>
      </w:r>
      <w:r w:rsidRPr="00BC19EC">
        <w:rPr>
          <w:rStyle w:val="StyleUnderline"/>
          <w:rFonts w:asciiTheme="majorHAnsi" w:hAnsiTheme="majorHAnsi" w:cstheme="majorHAnsi"/>
        </w:rPr>
        <w:t xml:space="preserve">. These are both natural results of capitalism as such, a </w:t>
      </w:r>
      <w:r w:rsidRPr="00BC19EC">
        <w:rPr>
          <w:rStyle w:val="StyleUnderline"/>
          <w:rFonts w:asciiTheme="majorHAnsi" w:hAnsiTheme="majorHAnsi" w:cstheme="majorHAnsi"/>
          <w:highlight w:val="green"/>
        </w:rPr>
        <w:t xml:space="preserve">result of the </w:t>
      </w:r>
      <w:r w:rsidRPr="00BC19EC">
        <w:rPr>
          <w:rStyle w:val="Emphasis"/>
          <w:rFonts w:asciiTheme="majorHAnsi" w:hAnsiTheme="majorHAnsi" w:cstheme="majorHAnsi"/>
          <w:highlight w:val="green"/>
        </w:rPr>
        <w:t>economic calculations</w:t>
      </w:r>
      <w:r w:rsidRPr="00BC19EC">
        <w:rPr>
          <w:rStyle w:val="Emphasis"/>
          <w:rFonts w:asciiTheme="majorHAnsi" w:hAnsiTheme="majorHAnsi" w:cstheme="majorHAnsi"/>
        </w:rPr>
        <w:t xml:space="preserve"> we make under capitalist axioms</w:t>
      </w:r>
      <w:r w:rsidRPr="00BC19EC">
        <w:rPr>
          <w:rStyle w:val="StyleUnderline"/>
          <w:rFonts w:asciiTheme="majorHAnsi" w:hAnsiTheme="majorHAnsi" w:cstheme="majorHAnsi"/>
        </w:rPr>
        <w:t xml:space="preserve">. Distinctions </w:t>
      </w:r>
      <w:proofErr w:type="gramStart"/>
      <w:r w:rsidRPr="00BC19EC">
        <w:rPr>
          <w:rStyle w:val="StyleUnderline"/>
          <w:rFonts w:asciiTheme="majorHAnsi" w:hAnsiTheme="majorHAnsi" w:cstheme="majorHAnsi"/>
        </w:rPr>
        <w:t>have to</w:t>
      </w:r>
      <w:proofErr w:type="gramEnd"/>
      <w:r w:rsidRPr="00BC19EC">
        <w:rPr>
          <w:rStyle w:val="StyleUnderline"/>
          <w:rFonts w:asciiTheme="majorHAnsi" w:hAnsiTheme="majorHAnsi" w:cstheme="majorHAnsi"/>
        </w:rPr>
        <w:t xml:space="preserve"> be made here. Quantification is really part of science. Social science has some tools for </w:t>
      </w:r>
      <w:r w:rsidRPr="00BC19EC">
        <w:rPr>
          <w:rStyle w:val="StyleUnderline"/>
          <w:rFonts w:asciiTheme="majorHAnsi" w:hAnsiTheme="majorHAnsi" w:cstheme="majorHAnsi"/>
        </w:rPr>
        <w:lastRenderedPageBreak/>
        <w:t>understanding and generalizing from the particulars of individuals to what the group might want</w:t>
      </w:r>
      <w:r w:rsidRPr="00BC19EC">
        <w:rPr>
          <w:rFonts w:asciiTheme="majorHAnsi" w:hAnsiTheme="majorHAnsi" w:cstheme="majorHAnsi"/>
          <w:sz w:val="14"/>
        </w:rPr>
        <w:t xml:space="preserve">. </w:t>
      </w:r>
      <w:r w:rsidRPr="00BC19EC">
        <w:rPr>
          <w:rStyle w:val="StyleUnderline"/>
          <w:rFonts w:asciiTheme="majorHAnsi" w:hAnsiTheme="majorHAnsi" w:cstheme="majorHAnsi"/>
        </w:rPr>
        <w:t>Twenty-five years ago, I might have said, “Economics, we have to throw it out.”</w:t>
      </w:r>
      <w:r w:rsidRPr="00BC19EC">
        <w:rPr>
          <w:rFonts w:asciiTheme="majorHAnsi" w:hAnsiTheme="majorHAnsi" w:cstheme="majorHAnsi"/>
          <w:sz w:val="14"/>
        </w:rPr>
        <w:t xml:space="preserve"> </w:t>
      </w:r>
      <w:r w:rsidRPr="00BC19EC">
        <w:rPr>
          <w:rStyle w:val="StyleUnderline"/>
          <w:rFonts w:asciiTheme="majorHAnsi" w:hAnsiTheme="majorHAnsi" w:cstheme="majorHAnsi"/>
        </w:rPr>
        <w:t>That doesn’t hold for me anymore</w:t>
      </w:r>
      <w:r w:rsidRPr="00BC19EC">
        <w:rPr>
          <w:rStyle w:val="Emphasis"/>
          <w:rFonts w:asciiTheme="majorHAnsi" w:hAnsiTheme="majorHAnsi" w:cstheme="majorHAnsi"/>
        </w:rPr>
        <w:t>. Economics has a set of tools</w:t>
      </w:r>
      <w:r w:rsidRPr="00BC19EC">
        <w:rPr>
          <w:rFonts w:asciiTheme="majorHAnsi" w:hAnsiTheme="majorHAnsi" w:cstheme="majorHAnsi"/>
          <w:sz w:val="14"/>
        </w:rPr>
        <w:t xml:space="preserve">. And </w:t>
      </w:r>
      <w:r w:rsidRPr="00BC19EC">
        <w:rPr>
          <w:rStyle w:val="StyleUnderline"/>
          <w:rFonts w:asciiTheme="majorHAnsi" w:hAnsiTheme="majorHAnsi" w:cstheme="majorHAnsi"/>
        </w:rPr>
        <w:t xml:space="preserve">social science tools, working with the right axioms, could make for a </w:t>
      </w:r>
      <w:r w:rsidRPr="00BC19EC">
        <w:rPr>
          <w:rStyle w:val="Emphasis"/>
          <w:rFonts w:asciiTheme="majorHAnsi" w:hAnsiTheme="majorHAnsi" w:cstheme="majorHAnsi"/>
          <w:highlight w:val="green"/>
        </w:rPr>
        <w:t>socialist economics</w:t>
      </w:r>
      <w:r w:rsidRPr="00BC19EC">
        <w:rPr>
          <w:rStyle w:val="Emphasis"/>
          <w:rFonts w:asciiTheme="majorHAnsi" w:hAnsiTheme="majorHAnsi" w:cstheme="majorHAnsi"/>
        </w:rPr>
        <w:t>.</w:t>
      </w:r>
      <w:r w:rsidRPr="00BC19EC">
        <w:rPr>
          <w:rStyle w:val="StyleUnderline"/>
          <w:rFonts w:asciiTheme="majorHAnsi" w:hAnsiTheme="majorHAnsi" w:cstheme="majorHAnsi"/>
        </w:rPr>
        <w:t xml:space="preserve"> There could be a </w:t>
      </w:r>
      <w:r w:rsidRPr="00BC19EC">
        <w:rPr>
          <w:rStyle w:val="StyleUnderline"/>
          <w:rFonts w:asciiTheme="majorHAnsi" w:hAnsiTheme="majorHAnsi" w:cstheme="majorHAnsi"/>
          <w:highlight w:val="green"/>
        </w:rPr>
        <w:t>post-capitalist economic system</w:t>
      </w:r>
      <w:r w:rsidRPr="00BC19EC">
        <w:rPr>
          <w:rFonts w:asciiTheme="majorHAnsi" w:hAnsiTheme="majorHAnsi" w:cstheme="majorHAnsi"/>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w:t>
      </w:r>
      <w:proofErr w:type="gramStart"/>
      <w:r w:rsidRPr="00BC19EC">
        <w:rPr>
          <w:rFonts w:asciiTheme="majorHAnsi" w:hAnsiTheme="majorHAnsi" w:cstheme="majorHAnsi"/>
          <w:sz w:val="14"/>
        </w:rPr>
        <w:t>new invention</w:t>
      </w:r>
      <w:proofErr w:type="gramEnd"/>
      <w:r w:rsidRPr="00BC19EC">
        <w:rPr>
          <w:rFonts w:asciiTheme="majorHAnsi" w:hAnsiTheme="majorHAnsi" w:cstheme="majorHAnsi"/>
          <w:sz w:val="14"/>
        </w:rPr>
        <w:t xml:space="preserve"> that we don’t have a name for? Right-wing thinking is supremely hypocritical and convoluted and self-contradictory, and that needs to be pushed on and pointed out at every chance. </w:t>
      </w:r>
      <w:proofErr w:type="gramStart"/>
      <w:r w:rsidRPr="00BC19EC">
        <w:rPr>
          <w:rStyle w:val="StyleUnderline"/>
          <w:rFonts w:asciiTheme="majorHAnsi" w:hAnsiTheme="majorHAnsi" w:cstheme="majorHAnsi"/>
        </w:rPr>
        <w:t>This is why</w:t>
      </w:r>
      <w:proofErr w:type="gramEnd"/>
      <w:r w:rsidRPr="00BC19EC">
        <w:rPr>
          <w:rStyle w:val="StyleUnderline"/>
          <w:rFonts w:asciiTheme="majorHAnsi" w:hAnsiTheme="majorHAnsi" w:cstheme="majorHAnsi"/>
        </w:rPr>
        <w:t xml:space="preserve"> I hold myself to calling it “</w:t>
      </w:r>
      <w:r w:rsidRPr="00BC19EC">
        <w:rPr>
          <w:rStyle w:val="StyleUnderline"/>
          <w:rFonts w:asciiTheme="majorHAnsi" w:hAnsiTheme="majorHAnsi" w:cstheme="majorHAnsi"/>
          <w:highlight w:val="green"/>
        </w:rPr>
        <w:t>post-capitalism</w:t>
      </w:r>
      <w:r w:rsidRPr="00BC19EC">
        <w:rPr>
          <w:rStyle w:val="StyleUnderline"/>
          <w:rFonts w:asciiTheme="majorHAnsi" w:hAnsiTheme="majorHAnsi" w:cstheme="majorHAnsi"/>
        </w:rPr>
        <w:t xml:space="preserve">,” so as </w:t>
      </w:r>
      <w:r w:rsidRPr="00BC19EC">
        <w:rPr>
          <w:rStyle w:val="StyleUnderline"/>
          <w:rFonts w:asciiTheme="majorHAnsi" w:hAnsiTheme="majorHAnsi" w:cstheme="majorHAnsi"/>
          <w:highlight w:val="green"/>
        </w:rPr>
        <w:t>not to</w:t>
      </w:r>
      <w:r w:rsidRPr="00BC19EC">
        <w:rPr>
          <w:rStyle w:val="StyleUnderline"/>
          <w:rFonts w:asciiTheme="majorHAnsi" w:hAnsiTheme="majorHAnsi" w:cstheme="majorHAnsi"/>
        </w:rPr>
        <w:t xml:space="preserve"> try and </w:t>
      </w:r>
      <w:r w:rsidRPr="00BC19EC">
        <w:rPr>
          <w:rStyle w:val="StyleUnderline"/>
          <w:rFonts w:asciiTheme="majorHAnsi" w:hAnsiTheme="majorHAnsi" w:cstheme="majorHAnsi"/>
          <w:highlight w:val="green"/>
        </w:rPr>
        <w:t>define it by</w:t>
      </w:r>
      <w:r w:rsidRPr="00BC19EC">
        <w:rPr>
          <w:rStyle w:val="StyleUnderline"/>
          <w:rFonts w:asciiTheme="majorHAnsi" w:hAnsiTheme="majorHAnsi" w:cstheme="majorHAnsi"/>
        </w:rPr>
        <w:t xml:space="preserve"> any of the </w:t>
      </w:r>
      <w:r w:rsidRPr="00BC19EC">
        <w:rPr>
          <w:rStyle w:val="StyleUnderline"/>
          <w:rFonts w:asciiTheme="majorHAnsi" w:hAnsiTheme="majorHAnsi" w:cstheme="majorHAnsi"/>
          <w:highlight w:val="green"/>
        </w:rPr>
        <w:t>nineteenth-century political economies</w:t>
      </w:r>
      <w:r w:rsidRPr="00BC19EC">
        <w:rPr>
          <w:rFonts w:asciiTheme="majorHAnsi" w:hAnsiTheme="majorHAnsi" w:cstheme="majorHAnsi"/>
          <w:sz w:val="14"/>
        </w:rPr>
        <w:t xml:space="preserve">. I think many of the solutions can be found in socialism, but I don’t call myself a socialist. I would want to keep it a little more open to the idea that </w:t>
      </w:r>
      <w:r w:rsidRPr="00BC19EC">
        <w:rPr>
          <w:rStyle w:val="Emphasis"/>
          <w:rFonts w:asciiTheme="majorHAnsi" w:hAnsiTheme="majorHAnsi" w:cstheme="majorHAnsi"/>
        </w:rPr>
        <w:t xml:space="preserve">we </w:t>
      </w:r>
      <w:proofErr w:type="gramStart"/>
      <w:r w:rsidRPr="00BC19EC">
        <w:rPr>
          <w:rStyle w:val="Emphasis"/>
          <w:rFonts w:asciiTheme="majorHAnsi" w:hAnsiTheme="majorHAnsi" w:cstheme="majorHAnsi"/>
        </w:rPr>
        <w:t>have to</w:t>
      </w:r>
      <w:proofErr w:type="gramEnd"/>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morph capitalism</w:t>
      </w:r>
      <w:r w:rsidRPr="00BC19EC">
        <w:rPr>
          <w:rStyle w:val="Emphasis"/>
          <w:rFonts w:asciiTheme="majorHAnsi" w:hAnsiTheme="majorHAnsi" w:cstheme="majorHAnsi"/>
        </w:rPr>
        <w:t xml:space="preserve"> as such</w:t>
      </w:r>
      <w:r w:rsidRPr="00BC19EC">
        <w:rPr>
          <w:rFonts w:asciiTheme="majorHAnsi" w:hAnsiTheme="majorHAnsi" w:cstheme="majorHAnsi"/>
          <w:sz w:val="14"/>
        </w:rPr>
        <w:t xml:space="preserve">, </w:t>
      </w:r>
      <w:r w:rsidRPr="00BC19EC">
        <w:rPr>
          <w:rStyle w:val="StyleUnderline"/>
          <w:rFonts w:asciiTheme="majorHAnsi" w:hAnsiTheme="majorHAnsi" w:cstheme="majorHAnsi"/>
        </w:rPr>
        <w:t>and that we might shove it to the margins,</w:t>
      </w:r>
      <w:r w:rsidRPr="00BC19EC">
        <w:rPr>
          <w:rFonts w:asciiTheme="majorHAnsi" w:hAnsiTheme="majorHAnsi" w:cstheme="majorHAnsi"/>
          <w:sz w:val="14"/>
        </w:rPr>
        <w:t xml:space="preserve"> where we might have a market for the non-necessities. I think </w:t>
      </w:r>
      <w:r w:rsidRPr="00BC19EC">
        <w:rPr>
          <w:rStyle w:val="StyleUnderline"/>
          <w:rFonts w:asciiTheme="majorHAnsi" w:hAnsiTheme="majorHAnsi" w:cstheme="majorHAnsi"/>
        </w:rPr>
        <w:t xml:space="preserve">the market itself </w:t>
      </w:r>
      <w:proofErr w:type="gramStart"/>
      <w:r w:rsidRPr="00BC19EC">
        <w:rPr>
          <w:rStyle w:val="StyleUnderline"/>
          <w:rFonts w:asciiTheme="majorHAnsi" w:hAnsiTheme="majorHAnsi" w:cstheme="majorHAnsi"/>
        </w:rPr>
        <w:t>has to</w:t>
      </w:r>
      <w:proofErr w:type="gramEnd"/>
      <w:r w:rsidRPr="00BC19EC">
        <w:rPr>
          <w:rStyle w:val="StyleUnderline"/>
          <w:rFonts w:asciiTheme="majorHAnsi" w:hAnsiTheme="majorHAnsi" w:cstheme="majorHAnsi"/>
        </w:rPr>
        <w:t xml:space="preserve"> be reexamined</w:t>
      </w:r>
      <w:r w:rsidRPr="00BC19EC">
        <w:rPr>
          <w:rFonts w:asciiTheme="majorHAnsi" w:hAnsiTheme="majorHAnsi" w:cstheme="majorHAnsi"/>
          <w:sz w:val="14"/>
        </w:rPr>
        <w:t xml:space="preserve">, and </w:t>
      </w:r>
      <w:r w:rsidRPr="00BC19EC">
        <w:rPr>
          <w:rStyle w:val="StyleUnderline"/>
          <w:rFonts w:asciiTheme="majorHAnsi" w:hAnsiTheme="majorHAnsi" w:cstheme="majorHAnsi"/>
        </w:rPr>
        <w:t>this is so fundamental to the way that modern society works that it’s frightening</w:t>
      </w:r>
      <w:r w:rsidRPr="00BC19EC">
        <w:rPr>
          <w:rFonts w:asciiTheme="majorHAnsi" w:hAnsiTheme="majorHAnsi" w:cstheme="majorHAnsi"/>
          <w:sz w:val="14"/>
        </w:rPr>
        <w:t xml:space="preserve">, and, for me, </w:t>
      </w:r>
      <w:r w:rsidRPr="00BC19EC">
        <w:rPr>
          <w:rStyle w:val="Emphasis"/>
          <w:rFonts w:asciiTheme="majorHAnsi" w:hAnsiTheme="majorHAnsi" w:cstheme="majorHAnsi"/>
        </w:rPr>
        <w:t xml:space="preserve">it’s better to </w:t>
      </w:r>
      <w:r w:rsidRPr="00BC19EC">
        <w:rPr>
          <w:rStyle w:val="Emphasis"/>
          <w:rFonts w:asciiTheme="majorHAnsi" w:hAnsiTheme="majorHAnsi" w:cstheme="majorHAnsi"/>
          <w:highlight w:val="green"/>
        </w:rPr>
        <w:t>think in a stepwise fashion</w:t>
      </w:r>
      <w:r w:rsidRPr="00BC19EC">
        <w:rPr>
          <w:rStyle w:val="Emphasis"/>
          <w:rFonts w:asciiTheme="majorHAnsi" w:hAnsiTheme="majorHAnsi" w:cstheme="majorHAnsi"/>
        </w:rPr>
        <w:t xml:space="preserve"> and to imagine society from where we are now transforming to an undefined better political economy. </w:t>
      </w:r>
      <w:r w:rsidRPr="00BC19EC">
        <w:rPr>
          <w:rFonts w:asciiTheme="majorHAnsi" w:hAnsiTheme="majorHAnsi" w:cstheme="majorHAnsi"/>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w:t>
      </w:r>
      <w:proofErr w:type="gramStart"/>
      <w:r w:rsidRPr="00BC19EC">
        <w:rPr>
          <w:rFonts w:asciiTheme="majorHAnsi" w:hAnsiTheme="majorHAnsi" w:cstheme="majorHAnsi"/>
          <w:sz w:val="14"/>
        </w:rPr>
        <w:t>really almost</w:t>
      </w:r>
      <w:proofErr w:type="gramEnd"/>
      <w:r w:rsidRPr="00BC19EC">
        <w:rPr>
          <w:rFonts w:asciiTheme="majorHAnsi" w:hAnsiTheme="majorHAnsi" w:cstheme="majorHAnsi"/>
          <w:sz w:val="14"/>
        </w:rPr>
        <w:t xml:space="preserve">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w:t>
      </w:r>
      <w:proofErr w:type="gramStart"/>
      <w:r w:rsidRPr="00BC19EC">
        <w:rPr>
          <w:rFonts w:asciiTheme="majorHAnsi" w:hAnsiTheme="majorHAnsi" w:cstheme="majorHAnsi"/>
          <w:sz w:val="14"/>
        </w:rPr>
        <w:t>some kind of CQE</w:t>
      </w:r>
      <w:proofErr w:type="gramEnd"/>
      <w:r w:rsidRPr="00BC19EC">
        <w:rPr>
          <w:rFonts w:asciiTheme="majorHAnsi" w:hAnsiTheme="majorHAnsi" w:cstheme="majorHAnsi"/>
          <w:sz w:val="14"/>
        </w:rPr>
        <w:t xml:space="preserve">. </w:t>
      </w:r>
      <w:proofErr w:type="gramStart"/>
      <w:r w:rsidRPr="00BC19EC">
        <w:rPr>
          <w:rFonts w:asciiTheme="majorHAnsi" w:hAnsiTheme="majorHAnsi" w:cstheme="majorHAnsi"/>
          <w:sz w:val="14"/>
        </w:rPr>
        <w:t>So</w:t>
      </w:r>
      <w:proofErr w:type="gramEnd"/>
      <w:r w:rsidRPr="00BC19EC">
        <w:rPr>
          <w:rFonts w:asciiTheme="majorHAnsi" w:hAnsiTheme="majorHAnsi" w:cstheme="majorHAnsi"/>
          <w:sz w:val="14"/>
        </w:rPr>
        <w:t xml:space="preserve">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BC19EC">
        <w:rPr>
          <w:rStyle w:val="StyleUnderline"/>
          <w:rFonts w:asciiTheme="majorHAnsi" w:hAnsiTheme="majorHAnsi" w:cstheme="majorHAnsi"/>
        </w:rPr>
        <w:t xml:space="preserve">Because </w:t>
      </w:r>
      <w:r w:rsidRPr="00BC19EC">
        <w:rPr>
          <w:rStyle w:val="StyleUnderline"/>
          <w:rFonts w:asciiTheme="majorHAnsi" w:hAnsiTheme="majorHAnsi" w:cstheme="majorHAnsi"/>
          <w:highlight w:val="green"/>
        </w:rPr>
        <w:t>saving the biosphere</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doesn’t</w:t>
      </w:r>
      <w:r w:rsidRPr="00BC19EC">
        <w:rPr>
          <w:rStyle w:val="StyleUnderline"/>
          <w:rFonts w:asciiTheme="majorHAnsi" w:hAnsiTheme="majorHAnsi" w:cstheme="majorHAnsi"/>
        </w:rPr>
        <w:t xml:space="preserve"> make a </w:t>
      </w:r>
      <w:r w:rsidRPr="00BC19EC">
        <w:rPr>
          <w:rStyle w:val="StyleUnderline"/>
          <w:rFonts w:asciiTheme="majorHAnsi" w:hAnsiTheme="majorHAnsi" w:cstheme="majorHAnsi"/>
          <w:highlight w:val="green"/>
        </w:rPr>
        <w:t>profit</w:t>
      </w:r>
      <w:r w:rsidRPr="00BC19EC">
        <w:rPr>
          <w:rStyle w:val="StyleUnderline"/>
          <w:rFonts w:asciiTheme="majorHAnsi" w:hAnsiTheme="majorHAnsi" w:cstheme="majorHAnsi"/>
        </w:rPr>
        <w:t xml:space="preserve"> in the capitalist order, </w:t>
      </w:r>
      <w:r w:rsidRPr="00BC19EC">
        <w:rPr>
          <w:rStyle w:val="StyleUnderline"/>
          <w:rFonts w:asciiTheme="majorHAnsi" w:hAnsiTheme="majorHAnsi" w:cstheme="majorHAnsi"/>
          <w:highlight w:val="green"/>
        </w:rPr>
        <w:t>we will never do it</w:t>
      </w:r>
      <w:r w:rsidRPr="00BC19EC">
        <w:rPr>
          <w:rStyle w:val="StyleUnderline"/>
          <w:rFonts w:asciiTheme="majorHAnsi" w:hAnsiTheme="majorHAnsi" w:cstheme="majorHAnsi"/>
        </w:rPr>
        <w:t>, and we are therefore doomed</w:t>
      </w:r>
      <w:r w:rsidRPr="00BC19EC">
        <w:rPr>
          <w:rFonts w:asciiTheme="majorHAnsi" w:hAnsiTheme="majorHAnsi" w:cstheme="majorHAnsi"/>
          <w:sz w:val="14"/>
        </w:rPr>
        <w:t xml:space="preserve">. </w:t>
      </w:r>
      <w:proofErr w:type="gramStart"/>
      <w:r w:rsidRPr="00BC19EC">
        <w:rPr>
          <w:rFonts w:asciiTheme="majorHAnsi" w:hAnsiTheme="majorHAnsi" w:cstheme="majorHAnsi"/>
          <w:sz w:val="14"/>
        </w:rPr>
        <w:t>So</w:t>
      </w:r>
      <w:proofErr w:type="gramEnd"/>
      <w:r w:rsidRPr="00BC19EC">
        <w:rPr>
          <w:rFonts w:asciiTheme="majorHAnsi" w:hAnsiTheme="majorHAnsi" w:cstheme="majorHAnsi"/>
          <w:sz w:val="14"/>
        </w:rPr>
        <w:t xml:space="preserve"> </w:t>
      </w:r>
      <w:r w:rsidRPr="00BC19EC">
        <w:rPr>
          <w:rStyle w:val="StyleUnderline"/>
          <w:rFonts w:asciiTheme="majorHAnsi" w:hAnsiTheme="majorHAnsi" w:cstheme="majorHAnsi"/>
        </w:rPr>
        <w:t>a very fundamental reform of how we regard money itself is absolutely necessary</w:t>
      </w:r>
      <w:r w:rsidRPr="00BC19EC">
        <w:rPr>
          <w:rFonts w:asciiTheme="majorHAnsi" w:hAnsiTheme="majorHAnsi" w:cstheme="majorHAnsi"/>
          <w:sz w:val="14"/>
        </w:rPr>
        <w:t xml:space="preserve">. I’m saying that </w:t>
      </w:r>
      <w:r w:rsidRPr="00BC19EC">
        <w:rPr>
          <w:rStyle w:val="StyleUnderline"/>
          <w:rFonts w:asciiTheme="majorHAnsi" w:hAnsiTheme="majorHAnsi" w:cstheme="majorHAnsi"/>
        </w:rPr>
        <w:t xml:space="preserve">a post-capitalist political economy that </w:t>
      </w:r>
      <w:r w:rsidRPr="00BC19EC">
        <w:rPr>
          <w:rStyle w:val="Emphasis"/>
          <w:rFonts w:asciiTheme="majorHAnsi" w:hAnsiTheme="majorHAnsi" w:cstheme="majorHAnsi"/>
        </w:rPr>
        <w:t xml:space="preserve">regards </w:t>
      </w:r>
      <w:r w:rsidRPr="00BC19EC">
        <w:rPr>
          <w:rStyle w:val="Emphasis"/>
          <w:rFonts w:asciiTheme="majorHAnsi" w:hAnsiTheme="majorHAnsi" w:cstheme="majorHAnsi"/>
          <w:highlight w:val="green"/>
        </w:rPr>
        <w:t>money as created for the public good</w:t>
      </w:r>
      <w:r w:rsidRPr="00BC19EC">
        <w:rPr>
          <w:rStyle w:val="StyleUnderline"/>
          <w:rFonts w:asciiTheme="majorHAnsi" w:hAnsiTheme="majorHAnsi" w:cstheme="majorHAnsi"/>
        </w:rPr>
        <w:t xml:space="preserve"> and is spent on that first — and then trickles into the general economy — is a fundamental shift, and without it, we’re in terrible trouble. </w:t>
      </w:r>
      <w:r w:rsidRPr="00BC19EC">
        <w:rPr>
          <w:rFonts w:asciiTheme="majorHAnsi" w:hAnsiTheme="majorHAnsi" w:cstheme="majorHAnsi"/>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BC19EC">
        <w:rPr>
          <w:rStyle w:val="Emphasis"/>
          <w:rFonts w:asciiTheme="majorHAnsi" w:hAnsiTheme="majorHAnsi" w:cstheme="majorHAnsi"/>
        </w:rPr>
        <w:t>the Left has to fight fire with fire</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Right-wing ideas are also conceptions of globalization, in terribly poor disguises as being nationalist. But </w:t>
      </w:r>
      <w:r w:rsidRPr="00BC19EC">
        <w:rPr>
          <w:rStyle w:val="Emphasis"/>
          <w:rFonts w:asciiTheme="majorHAnsi" w:hAnsiTheme="majorHAnsi" w:cstheme="majorHAnsi"/>
        </w:rPr>
        <w:t xml:space="preserve">the </w:t>
      </w:r>
      <w:r w:rsidRPr="00BC19EC">
        <w:rPr>
          <w:rStyle w:val="Emphasis"/>
          <w:rFonts w:asciiTheme="majorHAnsi" w:hAnsiTheme="majorHAnsi" w:cstheme="majorHAnsi"/>
          <w:highlight w:val="green"/>
        </w:rPr>
        <w:t>nationalist system is embedded in capitalism</w:t>
      </w:r>
      <w:r w:rsidRPr="00BC19EC">
        <w:rPr>
          <w:rFonts w:asciiTheme="majorHAnsi" w:hAnsiTheme="majorHAnsi" w:cstheme="majorHAnsi"/>
          <w:sz w:val="14"/>
        </w:rPr>
        <w:t xml:space="preserve">; it’s just completely international and global. These right-wingers, if they could make an extra dime an hour by selling out national citizens by sending their industries to China or India — they’d do it in a second, and they already have. </w:t>
      </w:r>
      <w:proofErr w:type="gramStart"/>
      <w:r w:rsidRPr="00BC19EC">
        <w:rPr>
          <w:rFonts w:asciiTheme="majorHAnsi" w:hAnsiTheme="majorHAnsi" w:cstheme="majorHAnsi"/>
          <w:sz w:val="14"/>
        </w:rPr>
        <w:t>So</w:t>
      </w:r>
      <w:proofErr w:type="gramEnd"/>
      <w:r w:rsidRPr="00BC19EC">
        <w:rPr>
          <w:rFonts w:asciiTheme="majorHAnsi" w:hAnsiTheme="majorHAnsi" w:cstheme="majorHAnsi"/>
          <w:sz w:val="14"/>
        </w:rPr>
        <w:t xml:space="preserve"> they need to be called out for being completely inconsistent and hypocritical. And </w:t>
      </w:r>
      <w:r w:rsidRPr="00BC19EC">
        <w:rPr>
          <w:rStyle w:val="StyleUnderline"/>
          <w:rFonts w:asciiTheme="majorHAnsi" w:hAnsiTheme="majorHAnsi" w:cstheme="majorHAnsi"/>
        </w:rPr>
        <w:t>the Left needs to be much more aggressive</w:t>
      </w:r>
      <w:r w:rsidRPr="00BC19EC">
        <w:rPr>
          <w:rFonts w:asciiTheme="majorHAnsi" w:hAnsiTheme="majorHAnsi" w:cstheme="majorHAnsi"/>
          <w:sz w:val="14"/>
        </w:rPr>
        <w:t xml:space="preserve"> on that, </w:t>
      </w:r>
      <w:r w:rsidRPr="00BC19EC">
        <w:rPr>
          <w:rStyle w:val="Emphasis"/>
          <w:rFonts w:asciiTheme="majorHAnsi" w:hAnsiTheme="majorHAnsi" w:cstheme="majorHAnsi"/>
        </w:rPr>
        <w:t>and say the problem is not globalization per se</w:t>
      </w:r>
      <w:r w:rsidRPr="00BC19EC">
        <w:rPr>
          <w:rFonts w:asciiTheme="majorHAnsi" w:hAnsiTheme="majorHAnsi" w:cstheme="majorHAnsi"/>
          <w:sz w:val="14"/>
        </w:rPr>
        <w:t xml:space="preserve">; </w:t>
      </w:r>
      <w:r w:rsidRPr="00BC19EC">
        <w:rPr>
          <w:rStyle w:val="StyleUnderline"/>
          <w:rFonts w:asciiTheme="majorHAnsi" w:hAnsiTheme="majorHAnsi" w:cstheme="majorHAnsi"/>
        </w:rPr>
        <w:t>the problem is bad globalization, which is capitalism</w:t>
      </w:r>
      <w:r w:rsidRPr="00BC19EC">
        <w:rPr>
          <w:rFonts w:asciiTheme="majorHAnsi" w:hAnsiTheme="majorHAnsi" w:cstheme="majorHAnsi"/>
          <w:sz w:val="14"/>
        </w:rPr>
        <w:t xml:space="preserve">, </w:t>
      </w:r>
      <w:r w:rsidRPr="00BC19EC">
        <w:rPr>
          <w:rStyle w:val="StyleUnderline"/>
          <w:rFonts w:asciiTheme="majorHAnsi" w:hAnsiTheme="majorHAnsi" w:cstheme="majorHAnsi"/>
        </w:rPr>
        <w:t>as opposed to good globalization, which is mutual aid</w:t>
      </w:r>
      <w:r w:rsidRPr="00BC19EC">
        <w:rPr>
          <w:rFonts w:asciiTheme="majorHAnsi" w:hAnsiTheme="majorHAnsi" w:cstheme="majorHAnsi"/>
          <w:sz w:val="14"/>
        </w:rPr>
        <w:t xml:space="preserve"> and cooperation among the nation states by way of international treaties and things like the UN. The Paris Agreement is crucial. It’s a major event in world history. It could turn into the League of </w:t>
      </w:r>
      <w:proofErr w:type="gramStart"/>
      <w:r w:rsidRPr="00BC19EC">
        <w:rPr>
          <w:rFonts w:asciiTheme="majorHAnsi" w:hAnsiTheme="majorHAnsi" w:cstheme="majorHAnsi"/>
          <w:sz w:val="14"/>
        </w:rPr>
        <w:t>Nations,</w:t>
      </w:r>
      <w:proofErr w:type="gramEnd"/>
      <w:r w:rsidRPr="00BC19EC">
        <w:rPr>
          <w:rFonts w:asciiTheme="majorHAnsi" w:hAnsiTheme="majorHAnsi" w:cstheme="majorHAnsi"/>
          <w:sz w:val="14"/>
        </w:rPr>
        <w:t xml:space="preserve"> in which case we’re screwed. Or it could turn into something new in history, a way to decarbonize without playing the zero-sum game of nation against nation. </w:t>
      </w:r>
      <w:proofErr w:type="gramStart"/>
      <w:r w:rsidRPr="00BC19EC">
        <w:rPr>
          <w:rFonts w:asciiTheme="majorHAnsi" w:hAnsiTheme="majorHAnsi" w:cstheme="majorHAnsi"/>
          <w:sz w:val="14"/>
        </w:rPr>
        <w:t>So</w:t>
      </w:r>
      <w:proofErr w:type="gramEnd"/>
      <w:r w:rsidRPr="00BC19EC">
        <w:rPr>
          <w:rFonts w:asciiTheme="majorHAnsi" w:hAnsiTheme="majorHAnsi" w:cstheme="majorHAnsi"/>
          <w:sz w:val="14"/>
        </w:rPr>
        <w:t xml:space="preserve"> all </w:t>
      </w:r>
      <w:r w:rsidRPr="00BC19EC">
        <w:rPr>
          <w:rStyle w:val="StyleUnderline"/>
          <w:rFonts w:asciiTheme="majorHAnsi" w:hAnsiTheme="majorHAnsi" w:cstheme="majorHAnsi"/>
        </w:rPr>
        <w:t xml:space="preserve">this needs to be fought at the </w:t>
      </w:r>
      <w:r w:rsidRPr="00BC19EC">
        <w:rPr>
          <w:rStyle w:val="Emphasis"/>
          <w:rFonts w:asciiTheme="majorHAnsi" w:hAnsiTheme="majorHAnsi" w:cstheme="majorHAnsi"/>
        </w:rPr>
        <w:t>level of the discursive battle</w:t>
      </w:r>
      <w:r w:rsidRPr="00BC19EC">
        <w:rPr>
          <w:rFonts w:asciiTheme="majorHAnsi" w:hAnsiTheme="majorHAnsi" w:cstheme="majorHAnsi"/>
          <w:sz w:val="14"/>
        </w:rPr>
        <w:t xml:space="preserve">, </w:t>
      </w:r>
      <w:r w:rsidRPr="00BC19EC">
        <w:rPr>
          <w:rStyle w:val="Emphasis"/>
          <w:rFonts w:asciiTheme="majorHAnsi" w:hAnsiTheme="majorHAnsi" w:cstheme="majorHAnsi"/>
        </w:rPr>
        <w:t>and no concessions can be made on that point</w:t>
      </w:r>
      <w:r w:rsidRPr="00BC19EC">
        <w:rPr>
          <w:rFonts w:asciiTheme="majorHAnsi" w:hAnsiTheme="majorHAnsi" w:cstheme="majorHAnsi"/>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w:t>
      </w:r>
      <w:proofErr w:type="gramStart"/>
      <w:r w:rsidRPr="00BC19EC">
        <w:rPr>
          <w:rFonts w:asciiTheme="majorHAnsi" w:hAnsiTheme="majorHAnsi" w:cstheme="majorHAnsi"/>
          <w:sz w:val="14"/>
        </w:rPr>
        <w:t>DOK</w:t>
      </w:r>
      <w:proofErr w:type="gramEnd"/>
      <w:r w:rsidRPr="00BC19EC">
        <w:rPr>
          <w:rFonts w:asciiTheme="majorHAnsi" w:hAnsiTheme="majorHAnsi" w:cstheme="majorHAnsi"/>
          <w:sz w:val="14"/>
        </w:rPr>
        <w:t xml:space="preserve"> You talked about the Great Trench, of how we get from here to there, and it strikes me that this book is very grounded. </w:t>
      </w:r>
      <w:r w:rsidRPr="00BC19EC">
        <w:rPr>
          <w:rStyle w:val="StyleUnderline"/>
          <w:rFonts w:asciiTheme="majorHAnsi" w:hAnsiTheme="majorHAnsi" w:cstheme="majorHAnsi"/>
        </w:rPr>
        <w:t>There’s no reference to</w:t>
      </w:r>
      <w:r w:rsidRPr="00BC19EC">
        <w:rPr>
          <w:rFonts w:asciiTheme="majorHAnsi" w:hAnsiTheme="majorHAnsi" w:cstheme="majorHAnsi"/>
          <w:sz w:val="14"/>
        </w:rPr>
        <w:t xml:space="preserve"> a lunar colony, let alone to any Elon </w:t>
      </w:r>
      <w:r w:rsidRPr="00BC19EC">
        <w:rPr>
          <w:rStyle w:val="StyleUnderline"/>
          <w:rFonts w:asciiTheme="majorHAnsi" w:hAnsiTheme="majorHAnsi" w:cstheme="majorHAnsi"/>
        </w:rPr>
        <w:t>Musk Inc</w:t>
      </w:r>
      <w:r w:rsidRPr="00BC19EC">
        <w:rPr>
          <w:rFonts w:asciiTheme="majorHAnsi" w:hAnsiTheme="majorHAnsi" w:cstheme="majorHAnsi"/>
          <w:sz w:val="14"/>
        </w:rPr>
        <w:t xml:space="preserve">. version of Mars, and there’s no mention of off-planet gated communities like in the film Elysium. </w:t>
      </w:r>
      <w:r w:rsidRPr="00BC19EC">
        <w:rPr>
          <w:rStyle w:val="Emphasis"/>
          <w:rFonts w:asciiTheme="majorHAnsi" w:hAnsiTheme="majorHAnsi" w:cstheme="majorHAnsi"/>
        </w:rPr>
        <w:t xml:space="preserve">Does this absence imply that </w:t>
      </w:r>
      <w:r w:rsidRPr="00BC19EC">
        <w:rPr>
          <w:rStyle w:val="Emphasis"/>
          <w:rFonts w:asciiTheme="majorHAnsi" w:hAnsiTheme="majorHAnsi" w:cstheme="majorHAnsi"/>
          <w:highlight w:val="green"/>
        </w:rPr>
        <w:t>saving the earth</w:t>
      </w:r>
      <w:r w:rsidRPr="00BC19EC">
        <w:rPr>
          <w:rStyle w:val="Emphasis"/>
          <w:rFonts w:asciiTheme="majorHAnsi" w:hAnsiTheme="majorHAnsi" w:cstheme="majorHAnsi"/>
        </w:rPr>
        <w:t>,</w:t>
      </w:r>
      <w:r w:rsidRPr="00BC19EC">
        <w:rPr>
          <w:rFonts w:asciiTheme="majorHAnsi" w:hAnsiTheme="majorHAnsi" w:cstheme="majorHAnsi"/>
          <w:sz w:val="14"/>
        </w:rPr>
        <w:t xml:space="preserve"> or transitioning to a livable </w:t>
      </w:r>
      <w:r w:rsidRPr="00BC19EC">
        <w:rPr>
          <w:rFonts w:asciiTheme="majorHAnsi" w:hAnsiTheme="majorHAnsi" w:cstheme="majorHAnsi"/>
          <w:sz w:val="14"/>
        </w:rPr>
        <w:lastRenderedPageBreak/>
        <w:t xml:space="preserve">system, </w:t>
      </w:r>
      <w:r w:rsidRPr="00BC19EC">
        <w:rPr>
          <w:rStyle w:val="Emphasis"/>
          <w:rFonts w:asciiTheme="majorHAnsi" w:hAnsiTheme="majorHAnsi" w:cstheme="majorHAnsi"/>
          <w:highlight w:val="green"/>
        </w:rPr>
        <w:t xml:space="preserve">requires stopping </w:t>
      </w:r>
      <w:r w:rsidRPr="00BC19EC">
        <w:rPr>
          <w:rStyle w:val="Emphasis"/>
          <w:rFonts w:asciiTheme="majorHAnsi" w:hAnsiTheme="majorHAnsi" w:cstheme="majorHAnsi"/>
        </w:rPr>
        <w:t xml:space="preserve">the </w:t>
      </w:r>
      <w:r w:rsidRPr="00BC19EC">
        <w:rPr>
          <w:rStyle w:val="Emphasis"/>
          <w:rFonts w:asciiTheme="majorHAnsi" w:hAnsiTheme="majorHAnsi" w:cstheme="majorHAnsi"/>
          <w:highlight w:val="green"/>
        </w:rPr>
        <w:t xml:space="preserve">capitalist </w:t>
      </w:r>
      <w:r w:rsidRPr="00BC19EC">
        <w:rPr>
          <w:rStyle w:val="Emphasis"/>
          <w:rFonts w:asciiTheme="majorHAnsi" w:hAnsiTheme="majorHAnsi" w:cstheme="majorHAnsi"/>
        </w:rPr>
        <w:t xml:space="preserve">colonization of </w:t>
      </w:r>
      <w:r w:rsidRPr="00BC19EC">
        <w:rPr>
          <w:rStyle w:val="Emphasis"/>
          <w:rFonts w:asciiTheme="majorHAnsi" w:hAnsiTheme="majorHAnsi" w:cstheme="majorHAnsi"/>
          <w:highlight w:val="green"/>
        </w:rPr>
        <w:t>space</w:t>
      </w:r>
      <w:r w:rsidRPr="00BC19EC">
        <w:rPr>
          <w:rFonts w:asciiTheme="majorHAnsi" w:hAnsiTheme="majorHAnsi" w:cstheme="majorHAnsi"/>
          <w:sz w:val="14"/>
        </w:rPr>
        <w:t xml:space="preserve">? I kept waiting for an Elon Musk character. KSR Well, since there are 106 chapters — I guess that I could have made it 107, and I could have talked about that. But maybe the absence does speak louder than words. </w:t>
      </w:r>
      <w:proofErr w:type="gramStart"/>
      <w:r w:rsidRPr="00BC19EC">
        <w:rPr>
          <w:rFonts w:asciiTheme="majorHAnsi" w:hAnsiTheme="majorHAnsi" w:cstheme="majorHAnsi"/>
          <w:sz w:val="14"/>
        </w:rPr>
        <w:t>All of</w:t>
      </w:r>
      <w:proofErr w:type="gramEnd"/>
      <w:r w:rsidRPr="00BC19EC">
        <w:rPr>
          <w:rFonts w:asciiTheme="majorHAnsi" w:hAnsiTheme="majorHAnsi" w:cstheme="majorHAnsi"/>
          <w:sz w:val="14"/>
        </w:rPr>
        <w:t xml:space="preserve"> </w:t>
      </w:r>
      <w:r w:rsidRPr="00BC19EC">
        <w:rPr>
          <w:rStyle w:val="StyleUnderline"/>
          <w:rFonts w:asciiTheme="majorHAnsi" w:hAnsiTheme="majorHAnsi" w:cstheme="majorHAnsi"/>
        </w:rPr>
        <w:t>those things are fantasies, and billionaire fantasy trips are not going anywhere.</w:t>
      </w:r>
      <w:r w:rsidRPr="00BC19EC">
        <w:rPr>
          <w:rFonts w:asciiTheme="majorHAnsi" w:hAnsiTheme="majorHAnsi" w:cstheme="majorHAnsi"/>
          <w:sz w:val="14"/>
        </w:rPr>
        <w:t xml:space="preserve"> In Red Moon and Aurora, I’ve made my statement about what’s possible and what isn’t. Because </w:t>
      </w:r>
      <w:r w:rsidRPr="00BC19EC">
        <w:rPr>
          <w:rStyle w:val="StyleUnderline"/>
          <w:rFonts w:asciiTheme="majorHAnsi" w:hAnsiTheme="majorHAnsi" w:cstheme="majorHAnsi"/>
        </w:rPr>
        <w:t xml:space="preserve">in the capitalist world, you </w:t>
      </w:r>
      <w:proofErr w:type="gramStart"/>
      <w:r w:rsidRPr="00BC19EC">
        <w:rPr>
          <w:rStyle w:val="StyleUnderline"/>
          <w:rFonts w:asciiTheme="majorHAnsi" w:hAnsiTheme="majorHAnsi" w:cstheme="majorHAnsi"/>
        </w:rPr>
        <w:t>have to</w:t>
      </w:r>
      <w:proofErr w:type="gramEnd"/>
      <w:r w:rsidRPr="00BC19EC">
        <w:rPr>
          <w:rStyle w:val="StyleUnderline"/>
          <w:rFonts w:asciiTheme="majorHAnsi" w:hAnsiTheme="majorHAnsi" w:cstheme="majorHAnsi"/>
        </w:rPr>
        <w:t xml:space="preserve"> make a profit</w:t>
      </w:r>
      <w:r w:rsidRPr="00BC19EC">
        <w:rPr>
          <w:rFonts w:asciiTheme="majorHAnsi" w:hAnsiTheme="majorHAnsi" w:cstheme="majorHAnsi"/>
          <w:sz w:val="14"/>
        </w:rPr>
        <w:t xml:space="preserve">, and </w:t>
      </w:r>
      <w:r w:rsidRPr="00BC19EC">
        <w:rPr>
          <w:rStyle w:val="Emphasis"/>
          <w:rFonts w:asciiTheme="majorHAnsi" w:hAnsiTheme="majorHAnsi" w:cstheme="majorHAnsi"/>
        </w:rPr>
        <w:t>even the billionaires don’t have enough money to properly fund these ventures on their own</w:t>
      </w:r>
      <w:r w:rsidRPr="00BC19EC">
        <w:rPr>
          <w:rFonts w:asciiTheme="majorHAnsi" w:hAnsiTheme="majorHAnsi" w:cstheme="majorHAnsi"/>
          <w:sz w:val="14"/>
        </w:rPr>
        <w:t xml:space="preserve">. </w:t>
      </w:r>
      <w:proofErr w:type="gramStart"/>
      <w:r w:rsidRPr="00BC19EC">
        <w:rPr>
          <w:rFonts w:asciiTheme="majorHAnsi" w:hAnsiTheme="majorHAnsi" w:cstheme="majorHAnsi"/>
          <w:sz w:val="14"/>
        </w:rPr>
        <w:t>So</w:t>
      </w:r>
      <w:proofErr w:type="gramEnd"/>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they talk about </w:t>
      </w:r>
      <w:r w:rsidRPr="00BC19EC">
        <w:rPr>
          <w:rStyle w:val="StyleUnderline"/>
          <w:rFonts w:asciiTheme="majorHAnsi" w:hAnsiTheme="majorHAnsi" w:cstheme="majorHAnsi"/>
          <w:highlight w:val="green"/>
        </w:rPr>
        <w:t>asteroid mining</w:t>
      </w:r>
      <w:r w:rsidRPr="00BC19EC">
        <w:rPr>
          <w:rFonts w:asciiTheme="majorHAnsi" w:hAnsiTheme="majorHAnsi" w:cstheme="majorHAnsi"/>
          <w:sz w:val="14"/>
        </w:rPr>
        <w:t xml:space="preserve"> </w:t>
      </w:r>
      <w:r w:rsidRPr="00BC19EC">
        <w:rPr>
          <w:rStyle w:val="Emphasis"/>
          <w:rFonts w:asciiTheme="majorHAnsi" w:hAnsiTheme="majorHAnsi" w:cstheme="majorHAnsi"/>
        </w:rPr>
        <w:t xml:space="preserve">— that’s </w:t>
      </w:r>
      <w:r w:rsidRPr="00BC19EC">
        <w:rPr>
          <w:rStyle w:val="Emphasis"/>
          <w:rFonts w:asciiTheme="majorHAnsi" w:hAnsiTheme="majorHAnsi" w:cstheme="majorHAnsi"/>
          <w:highlight w:val="green"/>
        </w:rPr>
        <w:t>bullshit</w:t>
      </w:r>
      <w:r w:rsidRPr="00BC19EC">
        <w:rPr>
          <w:rFonts w:asciiTheme="majorHAnsi" w:hAnsiTheme="majorHAnsi" w:cstheme="majorHAnsi"/>
          <w:sz w:val="14"/>
        </w:rPr>
        <w:t xml:space="preserve">. They talk about </w:t>
      </w:r>
      <w:r w:rsidRPr="00BC19EC">
        <w:rPr>
          <w:rStyle w:val="Emphasis"/>
          <w:rFonts w:asciiTheme="majorHAnsi" w:hAnsiTheme="majorHAnsi" w:cstheme="majorHAnsi"/>
          <w:highlight w:val="green"/>
        </w:rPr>
        <w:t>Helium</w:t>
      </w:r>
      <w:r w:rsidRPr="00BC19EC">
        <w:rPr>
          <w:rStyle w:val="Emphasis"/>
          <w:rFonts w:asciiTheme="majorHAnsi" w:hAnsiTheme="majorHAnsi" w:cstheme="majorHAnsi"/>
        </w:rPr>
        <w:t xml:space="preserve">-3 </w:t>
      </w:r>
      <w:r w:rsidRPr="00BC19EC">
        <w:rPr>
          <w:rStyle w:val="Emphasis"/>
          <w:rFonts w:asciiTheme="majorHAnsi" w:hAnsiTheme="majorHAnsi" w:cstheme="majorHAnsi"/>
          <w:highlight w:val="green"/>
        </w:rPr>
        <w:t>mining</w:t>
      </w:r>
      <w:r w:rsidRPr="00BC19EC">
        <w:rPr>
          <w:rStyle w:val="Emphasis"/>
          <w:rFonts w:asciiTheme="majorHAnsi" w:hAnsiTheme="majorHAnsi" w:cstheme="majorHAnsi"/>
        </w:rPr>
        <w:t xml:space="preserve"> on the moon — </w:t>
      </w:r>
      <w:proofErr w:type="gramStart"/>
      <w:r w:rsidRPr="00BC19EC">
        <w:rPr>
          <w:rStyle w:val="Emphasis"/>
          <w:rFonts w:asciiTheme="majorHAnsi" w:hAnsiTheme="majorHAnsi" w:cstheme="majorHAnsi"/>
        </w:rPr>
        <w:t xml:space="preserve">that’s </w:t>
      </w:r>
      <w:r w:rsidRPr="00BC19EC">
        <w:rPr>
          <w:rStyle w:val="Emphasis"/>
          <w:rFonts w:asciiTheme="majorHAnsi" w:hAnsiTheme="majorHAnsi" w:cstheme="majorHAnsi"/>
          <w:highlight w:val="green"/>
        </w:rPr>
        <w:t>bullshit</w:t>
      </w:r>
      <w:proofErr w:type="gramEnd"/>
      <w:r w:rsidRPr="00BC19EC">
        <w:rPr>
          <w:rFonts w:asciiTheme="majorHAnsi" w:hAnsiTheme="majorHAnsi" w:cstheme="majorHAnsi"/>
          <w:sz w:val="14"/>
        </w:rPr>
        <w:t xml:space="preserve">. </w:t>
      </w:r>
      <w:r w:rsidRPr="00BC19EC">
        <w:rPr>
          <w:rStyle w:val="Emphasis"/>
          <w:rFonts w:asciiTheme="majorHAnsi" w:hAnsiTheme="majorHAnsi" w:cstheme="majorHAnsi"/>
        </w:rPr>
        <w:t>There is no profit in space</w:t>
      </w:r>
      <w:r w:rsidRPr="00BC19EC">
        <w:rPr>
          <w:rFonts w:asciiTheme="majorHAnsi" w:hAnsiTheme="majorHAnsi" w:cstheme="majorHAnsi"/>
          <w:sz w:val="14"/>
        </w:rPr>
        <w:t xml:space="preserve">. </w:t>
      </w:r>
      <w:r w:rsidRPr="00BC19EC">
        <w:rPr>
          <w:rStyle w:val="Emphasis"/>
          <w:rFonts w:asciiTheme="majorHAnsi" w:hAnsiTheme="majorHAnsi" w:cstheme="majorHAnsi"/>
        </w:rPr>
        <w:t xml:space="preserve">It’s </w:t>
      </w:r>
      <w:r w:rsidRPr="00BC19EC">
        <w:rPr>
          <w:rStyle w:val="Emphasis"/>
          <w:rFonts w:asciiTheme="majorHAnsi" w:hAnsiTheme="majorHAnsi" w:cstheme="majorHAnsi"/>
          <w:highlight w:val="green"/>
        </w:rPr>
        <w:t>just a fantasy</w:t>
      </w:r>
      <w:r w:rsidRPr="00BC19EC">
        <w:rPr>
          <w:rFonts w:asciiTheme="majorHAnsi" w:hAnsiTheme="majorHAnsi" w:cstheme="majorHAnsi"/>
          <w:sz w:val="14"/>
        </w:rPr>
        <w:t xml:space="preserve"> of our culture right now, </w:t>
      </w:r>
      <w:r w:rsidRPr="00BC19EC">
        <w:rPr>
          <w:rStyle w:val="StyleUnderline"/>
          <w:rFonts w:asciiTheme="majorHAnsi" w:hAnsiTheme="majorHAnsi" w:cstheme="majorHAnsi"/>
        </w:rPr>
        <w:t xml:space="preserve">because everybody’s been convinced by science fiction writers [laughs], and they’re not paying attention </w:t>
      </w:r>
      <w:r w:rsidRPr="00BC19EC">
        <w:rPr>
          <w:rStyle w:val="Emphasis"/>
          <w:rFonts w:asciiTheme="majorHAnsi" w:hAnsiTheme="majorHAnsi" w:cstheme="majorHAnsi"/>
        </w:rPr>
        <w:t>to the numbers game</w:t>
      </w:r>
      <w:r w:rsidRPr="00BC19EC">
        <w:rPr>
          <w:rStyle w:val="StyleUnderline"/>
          <w:rFonts w:asciiTheme="majorHAnsi" w:hAnsiTheme="majorHAnsi" w:cstheme="majorHAnsi"/>
        </w:rPr>
        <w:t xml:space="preserve">, I guess. I believe in space science. I’m totally in love with NASA, and with </w:t>
      </w:r>
      <w:r w:rsidRPr="00BC19EC">
        <w:rPr>
          <w:rStyle w:val="Emphasis"/>
          <w:rFonts w:asciiTheme="majorHAnsi" w:hAnsiTheme="majorHAnsi" w:cstheme="majorHAnsi"/>
        </w:rPr>
        <w:t>public space science</w:t>
      </w:r>
      <w:r w:rsidRPr="00BC19EC">
        <w:rPr>
          <w:rFonts w:asciiTheme="majorHAnsi" w:hAnsiTheme="majorHAnsi" w:cstheme="majorHAnsi"/>
          <w:sz w:val="14"/>
        </w:rPr>
        <w:t>, as part of government. There’s this saying of NASA’s, “space science is Earth science,” and I totally believe that.</w:t>
      </w:r>
    </w:p>
    <w:p w14:paraId="5219B4D3" w14:textId="77777777" w:rsidR="006425DF" w:rsidRPr="00BC19EC" w:rsidRDefault="006425DF" w:rsidP="006425DF">
      <w:pPr>
        <w:rPr>
          <w:rFonts w:asciiTheme="majorHAnsi" w:hAnsiTheme="majorHAnsi" w:cstheme="majorHAnsi"/>
        </w:rPr>
      </w:pPr>
    </w:p>
    <w:p w14:paraId="3F3ADC1E" w14:textId="77777777" w:rsidR="006425DF" w:rsidRPr="00BC19EC" w:rsidRDefault="006425DF" w:rsidP="006425DF">
      <w:pPr>
        <w:pStyle w:val="Heading4"/>
        <w:rPr>
          <w:rFonts w:asciiTheme="majorHAnsi" w:hAnsiTheme="majorHAnsi" w:cstheme="majorHAnsi"/>
        </w:rPr>
      </w:pPr>
      <w:r w:rsidRPr="00BC19EC">
        <w:rPr>
          <w:rFonts w:asciiTheme="majorHAnsi" w:hAnsiTheme="majorHAnsi" w:cstheme="majorHAnsi"/>
        </w:rPr>
        <w:t xml:space="preserve">2. Beware the space industrial complex- </w:t>
      </w:r>
      <w:proofErr w:type="gramStart"/>
      <w:r w:rsidRPr="00BC19EC">
        <w:rPr>
          <w:rFonts w:asciiTheme="majorHAnsi" w:hAnsiTheme="majorHAnsi" w:cstheme="majorHAnsi"/>
        </w:rPr>
        <w:t>it’s</w:t>
      </w:r>
      <w:proofErr w:type="gramEnd"/>
      <w:r w:rsidRPr="00BC19EC">
        <w:rPr>
          <w:rFonts w:asciiTheme="majorHAnsi" w:hAnsiTheme="majorHAnsi" w:cstheme="majorHAnsi"/>
        </w:rPr>
        <w:t xml:space="preserve"> only purpose is to bring unequal relations to the stars – futurism should be viewed with “extreme skepticism” </w:t>
      </w:r>
    </w:p>
    <w:p w14:paraId="501B4017" w14:textId="77777777" w:rsidR="006425DF" w:rsidRPr="00BC19EC" w:rsidRDefault="006425DF" w:rsidP="006425DF">
      <w:pPr>
        <w:rPr>
          <w:rStyle w:val="Style13ptBold"/>
          <w:rFonts w:asciiTheme="majorHAnsi" w:hAnsiTheme="majorHAnsi" w:cstheme="majorHAnsi"/>
        </w:rPr>
      </w:pPr>
      <w:r w:rsidRPr="00BC19EC">
        <w:rPr>
          <w:rStyle w:val="Style13ptBold"/>
          <w:rFonts w:asciiTheme="majorHAnsi" w:hAnsiTheme="majorHAnsi" w:cstheme="majorHAnsi"/>
        </w:rPr>
        <w:t>Savage 21</w:t>
      </w:r>
    </w:p>
    <w:p w14:paraId="4076A05A" w14:textId="77777777" w:rsidR="006425DF" w:rsidRPr="00BC19EC" w:rsidRDefault="006425DF" w:rsidP="006425DF">
      <w:pPr>
        <w:rPr>
          <w:rFonts w:asciiTheme="majorHAnsi" w:hAnsiTheme="majorHAnsi" w:cstheme="majorHAnsi"/>
          <w:sz w:val="16"/>
        </w:rPr>
      </w:pPr>
      <w:r w:rsidRPr="00BC19EC">
        <w:rPr>
          <w:rFonts w:asciiTheme="majorHAnsi" w:hAnsiTheme="majorHAnsi" w:cstheme="majorHAnsi"/>
          <w:sz w:val="16"/>
        </w:rPr>
        <w:t>(Luke, Editor, https://www.jacobinmag.com/2021/05/spacex-blue-origin-musk-bezos-space-race-endless-frontier-act)</w:t>
      </w:r>
    </w:p>
    <w:p w14:paraId="21F2690D" w14:textId="77777777" w:rsidR="006425DF" w:rsidRPr="00BC19EC" w:rsidRDefault="006425DF" w:rsidP="006425DF">
      <w:pPr>
        <w:rPr>
          <w:rStyle w:val="Emphasis"/>
          <w:rFonts w:asciiTheme="majorHAnsi" w:hAnsiTheme="majorHAnsi" w:cstheme="majorHAnsi"/>
        </w:rPr>
      </w:pPr>
      <w:r w:rsidRPr="00BC19EC">
        <w:rPr>
          <w:rStyle w:val="StyleUnderline"/>
          <w:rFonts w:asciiTheme="majorHAnsi" w:hAnsiTheme="majorHAnsi" w:cstheme="majorHAnsi"/>
        </w:rPr>
        <w:t>In its promethean quest to conquer the heavens</w:t>
      </w:r>
      <w:r w:rsidRPr="00BC19EC">
        <w:rPr>
          <w:rFonts w:asciiTheme="majorHAnsi" w:hAnsiTheme="majorHAnsi" w:cstheme="majorHAnsi"/>
          <w:sz w:val="16"/>
        </w:rPr>
        <w:t xml:space="preserve"> and transcend the limitations of earthly existence, </w:t>
      </w:r>
      <w:proofErr w:type="gramStart"/>
      <w:r w:rsidRPr="00BC19EC">
        <w:rPr>
          <w:rStyle w:val="StyleUnderline"/>
          <w:rFonts w:asciiTheme="majorHAnsi" w:hAnsiTheme="majorHAnsi" w:cstheme="majorHAnsi"/>
        </w:rPr>
        <w:t>the human race</w:t>
      </w:r>
      <w:proofErr w:type="gramEnd"/>
      <w:r w:rsidRPr="00BC19EC">
        <w:rPr>
          <w:rStyle w:val="StyleUnderline"/>
          <w:rFonts w:asciiTheme="majorHAnsi" w:hAnsiTheme="majorHAnsi" w:cstheme="majorHAnsi"/>
        </w:rPr>
        <w:t xml:space="preserve"> may be on the cusp of reaching an historic milestone:</w:t>
      </w:r>
      <w:r w:rsidRPr="00BC19EC">
        <w:rPr>
          <w:rFonts w:asciiTheme="majorHAnsi" w:hAnsiTheme="majorHAnsi" w:cstheme="majorHAnsi"/>
          <w:sz w:val="16"/>
        </w:rPr>
        <w:t xml:space="preserve"> in this case, </w:t>
      </w:r>
      <w:r w:rsidRPr="00BC19EC">
        <w:rPr>
          <w:rStyle w:val="StyleUnderline"/>
          <w:rFonts w:asciiTheme="majorHAnsi" w:hAnsiTheme="majorHAnsi" w:cstheme="majorHAnsi"/>
        </w:rPr>
        <w:t>the successful launch of a giant barrel filled with pork into outer space</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Thanks in large part to the </w:t>
      </w:r>
      <w:r w:rsidRPr="00BC19EC">
        <w:rPr>
          <w:rStyle w:val="Emphasis"/>
          <w:rFonts w:asciiTheme="majorHAnsi" w:hAnsiTheme="majorHAnsi" w:cstheme="majorHAnsi"/>
        </w:rPr>
        <w:t xml:space="preserve">giant </w:t>
      </w:r>
      <w:r w:rsidRPr="00BC19EC">
        <w:rPr>
          <w:rStyle w:val="Emphasis"/>
          <w:rFonts w:asciiTheme="majorHAnsi" w:hAnsiTheme="majorHAnsi" w:cstheme="majorHAnsi"/>
          <w:highlight w:val="green"/>
        </w:rPr>
        <w:t>corporate PR machines</w:t>
      </w:r>
      <w:r w:rsidRPr="00BC19EC">
        <w:rPr>
          <w:rFonts w:asciiTheme="majorHAnsi" w:hAnsiTheme="majorHAnsi" w:cstheme="majorHAnsi"/>
          <w:sz w:val="16"/>
        </w:rPr>
        <w:t xml:space="preserve"> now in the fray, </w:t>
      </w:r>
      <w:r w:rsidRPr="00BC19EC">
        <w:rPr>
          <w:rStyle w:val="StyleUnderline"/>
          <w:rFonts w:asciiTheme="majorHAnsi" w:hAnsiTheme="majorHAnsi" w:cstheme="majorHAnsi"/>
        </w:rPr>
        <w:t xml:space="preserve">the burgeoning contest for dominance of the twenty-first century space travel market tends to be perceived in the </w:t>
      </w:r>
      <w:r w:rsidRPr="00BC19EC">
        <w:rPr>
          <w:rStyle w:val="Emphasis"/>
          <w:rFonts w:asciiTheme="majorHAnsi" w:hAnsiTheme="majorHAnsi" w:cstheme="majorHAnsi"/>
        </w:rPr>
        <w:t>loftiest of terms</w:t>
      </w:r>
      <w:r w:rsidRPr="00BC19EC">
        <w:rPr>
          <w:rFonts w:asciiTheme="majorHAnsi" w:hAnsiTheme="majorHAnsi" w:cstheme="majorHAnsi"/>
          <w:sz w:val="16"/>
        </w:rPr>
        <w:t xml:space="preserve">: </w:t>
      </w:r>
      <w:r w:rsidRPr="00BC19EC">
        <w:rPr>
          <w:rStyle w:val="Emphasis"/>
          <w:rFonts w:asciiTheme="majorHAnsi" w:hAnsiTheme="majorHAnsi" w:cstheme="majorHAnsi"/>
        </w:rPr>
        <w:t xml:space="preserve">saturated with </w:t>
      </w:r>
      <w:r w:rsidRPr="00BC19EC">
        <w:rPr>
          <w:rStyle w:val="Emphasis"/>
          <w:rFonts w:asciiTheme="majorHAnsi" w:hAnsiTheme="majorHAnsi" w:cstheme="majorHAnsi"/>
          <w:highlight w:val="green"/>
        </w:rPr>
        <w:t>futurist mythology</w:t>
      </w:r>
      <w:r w:rsidRPr="00BC19EC">
        <w:rPr>
          <w:rStyle w:val="Emphasis"/>
          <w:rFonts w:asciiTheme="majorHAnsi" w:hAnsiTheme="majorHAnsi" w:cstheme="majorHAnsi"/>
        </w:rPr>
        <w:t xml:space="preserve"> and defined by grandiose pronouncements</w:t>
      </w:r>
      <w:r w:rsidRPr="00BC19EC">
        <w:rPr>
          <w:rFonts w:asciiTheme="majorHAnsi" w:hAnsiTheme="majorHAnsi" w:cstheme="majorHAnsi"/>
          <w:sz w:val="16"/>
        </w:rPr>
        <w:t xml:space="preserve"> </w:t>
      </w:r>
      <w:r w:rsidRPr="00BC19EC">
        <w:rPr>
          <w:rStyle w:val="StyleUnderline"/>
          <w:rFonts w:asciiTheme="majorHAnsi" w:hAnsiTheme="majorHAnsi" w:cstheme="majorHAnsi"/>
        </w:rPr>
        <w:t>about asteroid mining, multiyear voyages to Mars, and interstellar colonization</w:t>
      </w:r>
      <w:r w:rsidRPr="00BC19EC">
        <w:rPr>
          <w:rFonts w:asciiTheme="majorHAnsi" w:hAnsiTheme="majorHAnsi" w:cstheme="majorHAnsi"/>
          <w:sz w:val="16"/>
        </w:rPr>
        <w:t xml:space="preserve">. </w:t>
      </w:r>
      <w:r w:rsidRPr="00BC19EC">
        <w:rPr>
          <w:rStyle w:val="StyleUnderline"/>
          <w:rFonts w:asciiTheme="majorHAnsi" w:hAnsiTheme="majorHAnsi" w:cstheme="majorHAnsi"/>
        </w:rPr>
        <w:t>But, as this week’s wrangling</w:t>
      </w:r>
      <w:r w:rsidRPr="00BC19EC">
        <w:rPr>
          <w:rFonts w:asciiTheme="majorHAnsi" w:hAnsiTheme="majorHAnsi" w:cstheme="majorHAnsi"/>
          <w:sz w:val="16"/>
        </w:rPr>
        <w:t xml:space="preserve"> in Congress </w:t>
      </w:r>
      <w:r w:rsidRPr="00BC19EC">
        <w:rPr>
          <w:rStyle w:val="StyleUnderline"/>
          <w:rFonts w:asciiTheme="majorHAnsi" w:hAnsiTheme="majorHAnsi" w:cstheme="majorHAnsi"/>
        </w:rPr>
        <w:t>suggests, the accelerating rivalry between</w:t>
      </w:r>
      <w:r w:rsidRPr="00BC19EC">
        <w:rPr>
          <w:rFonts w:asciiTheme="majorHAnsi" w:hAnsiTheme="majorHAnsi" w:cstheme="majorHAnsi"/>
          <w:sz w:val="16"/>
        </w:rPr>
        <w:t xml:space="preserve"> Elon Musk’s </w:t>
      </w:r>
      <w:r w:rsidRPr="00BC19EC">
        <w:rPr>
          <w:rStyle w:val="StyleUnderline"/>
          <w:rFonts w:asciiTheme="majorHAnsi" w:hAnsiTheme="majorHAnsi" w:cstheme="majorHAnsi"/>
        </w:rPr>
        <w:t>SpaceX and</w:t>
      </w:r>
      <w:r w:rsidRPr="00BC19EC">
        <w:rPr>
          <w:rFonts w:asciiTheme="majorHAnsi" w:hAnsiTheme="majorHAnsi" w:cstheme="majorHAnsi"/>
          <w:sz w:val="16"/>
        </w:rPr>
        <w:t xml:space="preserve"> Jeff Bezos’ </w:t>
      </w:r>
      <w:r w:rsidRPr="00BC19EC">
        <w:rPr>
          <w:rStyle w:val="StyleUnderline"/>
          <w:rFonts w:asciiTheme="majorHAnsi" w:hAnsiTheme="majorHAnsi" w:cstheme="majorHAnsi"/>
        </w:rPr>
        <w:t xml:space="preserve">Blue Origin is destined to play out in a decidedly </w:t>
      </w:r>
      <w:r w:rsidRPr="00BC19EC">
        <w:rPr>
          <w:rStyle w:val="Emphasis"/>
          <w:rFonts w:asciiTheme="majorHAnsi" w:hAnsiTheme="majorHAnsi" w:cstheme="majorHAnsi"/>
        </w:rPr>
        <w:t>less than utopian fashion</w:t>
      </w:r>
      <w:r w:rsidRPr="00BC19EC">
        <w:rPr>
          <w:rFonts w:asciiTheme="majorHAnsi" w:hAnsiTheme="majorHAnsi" w:cstheme="majorHAnsi"/>
          <w:sz w:val="16"/>
        </w:rPr>
        <w:t xml:space="preserve">. </w:t>
      </w:r>
      <w:r w:rsidRPr="00BC19EC">
        <w:rPr>
          <w:rStyle w:val="StyleUnderline"/>
          <w:rFonts w:asciiTheme="majorHAnsi" w:hAnsiTheme="majorHAnsi" w:cstheme="majorHAnsi"/>
        </w:rPr>
        <w:t>The tell,</w:t>
      </w:r>
      <w:r w:rsidRPr="00BC19EC">
        <w:rPr>
          <w:rFonts w:asciiTheme="majorHAnsi" w:hAnsiTheme="majorHAnsi" w:cstheme="majorHAnsi"/>
          <w:sz w:val="16"/>
        </w:rPr>
        <w:t xml:space="preserve"> as documented in a recent report from the Intercept, </w:t>
      </w:r>
      <w:r w:rsidRPr="00BC19EC">
        <w:rPr>
          <w:rStyle w:val="StyleUnderline"/>
          <w:rFonts w:asciiTheme="majorHAnsi" w:hAnsiTheme="majorHAnsi" w:cstheme="majorHAnsi"/>
        </w:rPr>
        <w:t>is an absurd $</w:t>
      </w:r>
      <w:r w:rsidRPr="00BC19EC">
        <w:rPr>
          <w:rStyle w:val="StyleUnderline"/>
          <w:rFonts w:asciiTheme="majorHAnsi" w:hAnsiTheme="majorHAnsi" w:cstheme="majorHAnsi"/>
          <w:highlight w:val="green"/>
        </w:rPr>
        <w:t>10 billion</w:t>
      </w:r>
      <w:r w:rsidRPr="00BC19EC">
        <w:rPr>
          <w:rStyle w:val="StyleUnderline"/>
          <w:rFonts w:asciiTheme="majorHAnsi" w:hAnsiTheme="majorHAnsi" w:cstheme="majorHAnsi"/>
        </w:rPr>
        <w:t xml:space="preserve"> amendment </w:t>
      </w:r>
      <w:r w:rsidRPr="00BC19EC">
        <w:rPr>
          <w:rStyle w:val="StyleUnderline"/>
          <w:rFonts w:asciiTheme="majorHAnsi" w:hAnsiTheme="majorHAnsi" w:cstheme="majorHAnsi"/>
          <w:highlight w:val="green"/>
        </w:rPr>
        <w:t>to</w:t>
      </w:r>
      <w:r w:rsidRPr="00BC19EC">
        <w:rPr>
          <w:rStyle w:val="StyleUnderline"/>
          <w:rFonts w:asciiTheme="majorHAnsi" w:hAnsiTheme="majorHAnsi" w:cstheme="majorHAnsi"/>
        </w:rPr>
        <w:t xml:space="preserve"> the sinisterly titled </w:t>
      </w:r>
      <w:r w:rsidRPr="00BC19EC">
        <w:rPr>
          <w:rStyle w:val="StyleUnderline"/>
          <w:rFonts w:asciiTheme="majorHAnsi" w:hAnsiTheme="majorHAnsi" w:cstheme="majorHAnsi"/>
          <w:highlight w:val="green"/>
        </w:rPr>
        <w:t>Endless Frontier Act</w:t>
      </w:r>
      <w:r w:rsidRPr="00BC19EC">
        <w:rPr>
          <w:rFonts w:asciiTheme="majorHAnsi" w:hAnsiTheme="majorHAnsi" w:cstheme="majorHAnsi"/>
          <w:sz w:val="16"/>
        </w:rPr>
        <w:t xml:space="preserve"> introduced by Washington senator Maria Cantwell. Under the highly dubious auspices of funding scientific and technological research, </w:t>
      </w:r>
      <w:r w:rsidRPr="00BC19EC">
        <w:rPr>
          <w:rStyle w:val="StyleUnderline"/>
          <w:rFonts w:asciiTheme="majorHAnsi" w:hAnsiTheme="majorHAnsi" w:cstheme="majorHAnsi"/>
        </w:rPr>
        <w:t xml:space="preserve">the cash would almost certainly go </w:t>
      </w:r>
      <w:r w:rsidRPr="00BC19EC">
        <w:rPr>
          <w:rStyle w:val="StyleUnderline"/>
          <w:rFonts w:asciiTheme="majorHAnsi" w:hAnsiTheme="majorHAnsi" w:cstheme="majorHAnsi"/>
          <w:highlight w:val="green"/>
        </w:rPr>
        <w:t>straight to Blue Origin</w:t>
      </w:r>
      <w:r w:rsidRPr="00BC19EC">
        <w:rPr>
          <w:rFonts w:asciiTheme="majorHAnsi" w:hAnsiTheme="majorHAnsi" w:cstheme="majorHAnsi"/>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BC19EC">
        <w:rPr>
          <w:rStyle w:val="Emphasis"/>
          <w:rFonts w:asciiTheme="majorHAnsi" w:hAnsiTheme="majorHAnsi" w:cstheme="majorHAnsi"/>
        </w:rPr>
        <w:t xml:space="preserve">the whole episode looks like a textbook case of </w:t>
      </w:r>
      <w:r w:rsidRPr="00BC19EC">
        <w:rPr>
          <w:rStyle w:val="Emphasis"/>
          <w:rFonts w:asciiTheme="majorHAnsi" w:hAnsiTheme="majorHAnsi" w:cstheme="majorHAnsi"/>
          <w:highlight w:val="green"/>
        </w:rPr>
        <w:t>pork barrel politics</w:t>
      </w:r>
      <w:r w:rsidRPr="00BC19EC">
        <w:rPr>
          <w:rStyle w:val="Emphasis"/>
          <w:rFonts w:asciiTheme="majorHAnsi" w:hAnsiTheme="majorHAnsi" w:cstheme="majorHAnsi"/>
        </w:rPr>
        <w:t xml:space="preserve"> run amok</w:t>
      </w:r>
      <w:r w:rsidRPr="00BC19EC">
        <w:rPr>
          <w:rFonts w:asciiTheme="majorHAnsi" w:hAnsiTheme="majorHAnsi" w:cstheme="majorHAnsi"/>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BC19EC">
        <w:rPr>
          <w:rStyle w:val="StyleUnderline"/>
          <w:rFonts w:asciiTheme="majorHAnsi" w:hAnsiTheme="majorHAnsi" w:cstheme="majorHAnsi"/>
        </w:rPr>
        <w:t xml:space="preserve">Bezos’s wealth is by this point less an actual number than a matter for philosophical debate, and there is no tenable justification for handing him public money. He was equally right in using the occasion to </w:t>
      </w:r>
      <w:r w:rsidRPr="00BC19EC">
        <w:rPr>
          <w:rStyle w:val="Emphasis"/>
          <w:rFonts w:asciiTheme="majorHAnsi" w:hAnsiTheme="majorHAnsi" w:cstheme="majorHAnsi"/>
        </w:rPr>
        <w:t>question the whole idea</w:t>
      </w:r>
      <w:r w:rsidRPr="00BC19EC">
        <w:rPr>
          <w:rStyle w:val="StyleUnderline"/>
          <w:rFonts w:asciiTheme="majorHAnsi" w:hAnsiTheme="majorHAnsi" w:cstheme="majorHAnsi"/>
        </w:rPr>
        <w:t xml:space="preserve"> of privately led space exploration</w:t>
      </w:r>
      <w:r w:rsidRPr="00BC19EC">
        <w:rPr>
          <w:rFonts w:asciiTheme="majorHAnsi" w:hAnsiTheme="majorHAnsi" w:cstheme="majorHAnsi"/>
          <w:sz w:val="16"/>
        </w:rPr>
        <w:t xml:space="preserve">: When we were younger, and Neil Armstrong made it to the Moon, there was incredible joy and pride in this country that the United States of America did something people had forever thought was impossible: </w:t>
      </w:r>
      <w:r w:rsidRPr="00BC19EC">
        <w:rPr>
          <w:rStyle w:val="StyleUnderline"/>
          <w:rFonts w:asciiTheme="majorHAnsi" w:hAnsiTheme="majorHAnsi" w:cstheme="majorHAnsi"/>
        </w:rPr>
        <w:t>we sent a man to the Moon … an extraordinary accomplishment for all of humanity, not just the United States</w:t>
      </w:r>
      <w:r w:rsidRPr="00BC19EC">
        <w:rPr>
          <w:rFonts w:asciiTheme="majorHAnsi" w:hAnsiTheme="majorHAnsi" w:cstheme="majorHAnsi"/>
          <w:sz w:val="16"/>
        </w:rPr>
        <w:t xml:space="preserve">…. I worry very much that </w:t>
      </w:r>
      <w:r w:rsidRPr="00BC19EC">
        <w:rPr>
          <w:rStyle w:val="StyleUnderline"/>
          <w:rFonts w:asciiTheme="majorHAnsi" w:hAnsiTheme="majorHAnsi" w:cstheme="majorHAnsi"/>
        </w:rPr>
        <w:t>what we are seeing now is two of the wealthiest people in this country</w:t>
      </w:r>
      <w:r w:rsidRPr="00BC19EC">
        <w:rPr>
          <w:rFonts w:asciiTheme="majorHAnsi" w:hAnsiTheme="majorHAnsi" w:cstheme="majorHAnsi"/>
          <w:sz w:val="16"/>
        </w:rPr>
        <w:t xml:space="preserve"> — Elon Musk and Mr. Bezos — d</w:t>
      </w:r>
      <w:r w:rsidRPr="00BC19EC">
        <w:rPr>
          <w:rStyle w:val="StyleUnderline"/>
          <w:rFonts w:asciiTheme="majorHAnsi" w:hAnsiTheme="majorHAnsi" w:cstheme="majorHAnsi"/>
        </w:rPr>
        <w:t xml:space="preserve">eciding that they are going to take control over our [efforts] to get to the Moon and, maybe, even the extraordinary accomplishment of </w:t>
      </w:r>
      <w:r w:rsidRPr="00BC19EC">
        <w:rPr>
          <w:rStyle w:val="StyleUnderline"/>
          <w:rFonts w:asciiTheme="majorHAnsi" w:hAnsiTheme="majorHAnsi" w:cstheme="majorHAnsi"/>
          <w:highlight w:val="green"/>
        </w:rPr>
        <w:t>getting to Mars</w:t>
      </w:r>
      <w:r w:rsidRPr="00BC19EC">
        <w:rPr>
          <w:rFonts w:asciiTheme="majorHAnsi" w:hAnsiTheme="majorHAnsi" w:cstheme="majorHAnsi"/>
          <w:sz w:val="16"/>
        </w:rPr>
        <w:t xml:space="preserve">…. I have a real problem that, to a significant degree, </w:t>
      </w:r>
      <w:r w:rsidRPr="00BC19EC">
        <w:rPr>
          <w:rStyle w:val="Emphasis"/>
          <w:rFonts w:asciiTheme="majorHAnsi" w:hAnsiTheme="majorHAnsi" w:cstheme="majorHAnsi"/>
        </w:rPr>
        <w:t>we are privatizing that effort</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This is something that … </w:t>
      </w:r>
      <w:r w:rsidRPr="00BC19EC">
        <w:rPr>
          <w:rStyle w:val="Emphasis"/>
          <w:rFonts w:asciiTheme="majorHAnsi" w:hAnsiTheme="majorHAnsi" w:cstheme="majorHAnsi"/>
          <w:highlight w:val="green"/>
        </w:rPr>
        <w:t>all of us should be part of</w:t>
      </w:r>
      <w:r w:rsidRPr="00BC19EC">
        <w:rPr>
          <w:rStyle w:val="Emphasis"/>
          <w:rFonts w:asciiTheme="majorHAnsi" w:hAnsiTheme="majorHAnsi" w:cstheme="majorHAnsi"/>
        </w:rPr>
        <w:t>, and not simply a private corporate undertaking</w:t>
      </w:r>
      <w:r w:rsidRPr="00BC19EC">
        <w:rPr>
          <w:rStyle w:val="StyleUnderline"/>
          <w:rFonts w:asciiTheme="majorHAnsi" w:hAnsiTheme="majorHAnsi" w:cstheme="majorHAnsi"/>
        </w:rPr>
        <w:t xml:space="preserve">. As the </w:t>
      </w:r>
      <w:r w:rsidRPr="00BC19EC">
        <w:rPr>
          <w:rStyle w:val="StyleUnderline"/>
          <w:rFonts w:asciiTheme="majorHAnsi" w:hAnsiTheme="majorHAnsi" w:cstheme="majorHAnsi"/>
          <w:highlight w:val="green"/>
        </w:rPr>
        <w:t xml:space="preserve">free market </w:t>
      </w:r>
      <w:r w:rsidRPr="00BC19EC">
        <w:rPr>
          <w:rStyle w:val="Emphasis"/>
          <w:rFonts w:asciiTheme="majorHAnsi" w:hAnsiTheme="majorHAnsi" w:cstheme="majorHAnsi"/>
          <w:highlight w:val="green"/>
        </w:rPr>
        <w:t>innovates its way to monopolistic control</w:t>
      </w:r>
      <w:r w:rsidRPr="00BC19EC">
        <w:rPr>
          <w:rStyle w:val="Emphasis"/>
          <w:rFonts w:asciiTheme="majorHAnsi" w:hAnsiTheme="majorHAnsi" w:cstheme="majorHAnsi"/>
        </w:rPr>
        <w:t xml:space="preserve"> of </w:t>
      </w:r>
      <w:r w:rsidRPr="00BC19EC">
        <w:rPr>
          <w:rStyle w:val="Emphasis"/>
          <w:rFonts w:asciiTheme="majorHAnsi" w:hAnsiTheme="majorHAnsi" w:cstheme="majorHAnsi"/>
        </w:rPr>
        <w:lastRenderedPageBreak/>
        <w:t>the solar system</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by the Earth’s two richest men, it remains </w:t>
      </w:r>
      <w:proofErr w:type="gramStart"/>
      <w:r w:rsidRPr="00BC19EC">
        <w:rPr>
          <w:rStyle w:val="StyleUnderline"/>
          <w:rFonts w:asciiTheme="majorHAnsi" w:hAnsiTheme="majorHAnsi" w:cstheme="majorHAnsi"/>
        </w:rPr>
        <w:t>as yet</w:t>
      </w:r>
      <w:proofErr w:type="gramEnd"/>
      <w:r w:rsidRPr="00BC19EC">
        <w:rPr>
          <w:rStyle w:val="StyleUnderline"/>
          <w:rFonts w:asciiTheme="majorHAnsi" w:hAnsiTheme="majorHAnsi" w:cstheme="majorHAnsi"/>
        </w:rPr>
        <w:t xml:space="preserve"> unclear how far both technology and capitalism will actually allow the billionaire-dominated venture to go. </w:t>
      </w:r>
      <w:r w:rsidRPr="00BC19EC">
        <w:rPr>
          <w:rStyle w:val="StyleUnderline"/>
          <w:rFonts w:asciiTheme="majorHAnsi" w:hAnsiTheme="majorHAnsi" w:cstheme="majorHAnsi"/>
          <w:highlight w:val="green"/>
        </w:rPr>
        <w:t>Bezos</w:t>
      </w:r>
      <w:r w:rsidRPr="00BC19EC">
        <w:rPr>
          <w:rStyle w:val="StyleUnderline"/>
          <w:rFonts w:asciiTheme="majorHAnsi" w:hAnsiTheme="majorHAnsi" w:cstheme="majorHAnsi"/>
        </w:rPr>
        <w:t xml:space="preserve"> and Musk</w:t>
      </w:r>
      <w:r w:rsidRPr="00BC19EC">
        <w:rPr>
          <w:rFonts w:asciiTheme="majorHAnsi" w:hAnsiTheme="majorHAnsi" w:cstheme="majorHAnsi"/>
          <w:sz w:val="16"/>
        </w:rPr>
        <w:t xml:space="preserve">, as you might expect, </w:t>
      </w:r>
      <w:r w:rsidRPr="00BC19EC">
        <w:rPr>
          <w:rStyle w:val="Emphasis"/>
          <w:rFonts w:asciiTheme="majorHAnsi" w:hAnsiTheme="majorHAnsi" w:cstheme="majorHAnsi"/>
          <w:highlight w:val="green"/>
        </w:rPr>
        <w:t>paint a</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utopian portrait</w:t>
      </w:r>
      <w:r w:rsidRPr="00BC19EC">
        <w:rPr>
          <w:rStyle w:val="Emphasis"/>
          <w:rFonts w:asciiTheme="majorHAnsi" w:hAnsiTheme="majorHAnsi" w:cstheme="majorHAnsi"/>
        </w:rPr>
        <w:t xml:space="preserve"> of interplanetary</w:t>
      </w:r>
      <w:r w:rsidRPr="00BC19EC">
        <w:rPr>
          <w:rFonts w:asciiTheme="majorHAnsi" w:hAnsiTheme="majorHAnsi" w:cstheme="majorHAnsi"/>
          <w:sz w:val="16"/>
        </w:rPr>
        <w:t xml:space="preserve"> </w:t>
      </w:r>
      <w:r w:rsidRPr="00BC19EC">
        <w:rPr>
          <w:rStyle w:val="StyleUnderline"/>
          <w:rFonts w:asciiTheme="majorHAnsi" w:hAnsiTheme="majorHAnsi" w:cstheme="majorHAnsi"/>
        </w:rPr>
        <w:t>colonies and abundant life flourishing off-world.</w:t>
      </w:r>
      <w:r w:rsidRPr="00BC19EC">
        <w:rPr>
          <w:rFonts w:asciiTheme="majorHAnsi" w:hAnsiTheme="majorHAnsi" w:cstheme="majorHAnsi"/>
          <w:sz w:val="16"/>
        </w:rPr>
        <w:t xml:space="preserve"> </w:t>
      </w:r>
      <w:r w:rsidRPr="00BC19EC">
        <w:rPr>
          <w:rStyle w:val="StyleUnderline"/>
          <w:rFonts w:asciiTheme="majorHAnsi" w:hAnsiTheme="majorHAnsi" w:cstheme="majorHAnsi"/>
        </w:rPr>
        <w:t>Investors in speculative companies</w:t>
      </w:r>
      <w:r w:rsidRPr="00BC19EC">
        <w:rPr>
          <w:rFonts w:asciiTheme="majorHAnsi" w:hAnsiTheme="majorHAnsi" w:cstheme="majorHAnsi"/>
          <w:sz w:val="16"/>
        </w:rPr>
        <w:t xml:space="preserve"> like Planetary Resources and Deep Space Industries, meanwhile, </w:t>
      </w:r>
      <w:r w:rsidRPr="00BC19EC">
        <w:rPr>
          <w:rStyle w:val="StyleUnderline"/>
          <w:rFonts w:asciiTheme="majorHAnsi" w:hAnsiTheme="majorHAnsi" w:cstheme="majorHAnsi"/>
        </w:rPr>
        <w:t>hope that the mining of precious metals</w:t>
      </w:r>
      <w:r w:rsidRPr="00BC19EC">
        <w:rPr>
          <w:rFonts w:asciiTheme="majorHAnsi" w:hAnsiTheme="majorHAnsi" w:cstheme="majorHAnsi"/>
          <w:sz w:val="16"/>
        </w:rPr>
        <w:t xml:space="preserve"> from asteroids </w:t>
      </w:r>
      <w:r w:rsidRPr="00BC19EC">
        <w:rPr>
          <w:rStyle w:val="StyleUnderline"/>
          <w:rFonts w:asciiTheme="majorHAnsi" w:hAnsiTheme="majorHAnsi" w:cstheme="majorHAnsi"/>
        </w:rPr>
        <w:t>will unlock untold wealth</w:t>
      </w:r>
      <w:r w:rsidRPr="00BC19EC">
        <w:rPr>
          <w:rFonts w:asciiTheme="majorHAnsi" w:hAnsiTheme="majorHAnsi" w:cstheme="majorHAnsi"/>
          <w:sz w:val="16"/>
        </w:rPr>
        <w:t xml:space="preserve"> and bring about a new industrial revolution. </w:t>
      </w:r>
      <w:r w:rsidRPr="00BC19EC">
        <w:rPr>
          <w:rStyle w:val="StyleUnderline"/>
          <w:rFonts w:asciiTheme="majorHAnsi" w:hAnsiTheme="majorHAnsi" w:cstheme="majorHAnsi"/>
        </w:rPr>
        <w:t xml:space="preserve">The </w:t>
      </w:r>
      <w:r w:rsidRPr="00BC19EC">
        <w:rPr>
          <w:rStyle w:val="StyleUnderline"/>
          <w:rFonts w:asciiTheme="majorHAnsi" w:hAnsiTheme="majorHAnsi" w:cstheme="majorHAnsi"/>
          <w:highlight w:val="green"/>
        </w:rPr>
        <w:t>most probable scenario</w:t>
      </w:r>
      <w:r w:rsidRPr="00BC19EC">
        <w:rPr>
          <w:rStyle w:val="StyleUnderline"/>
          <w:rFonts w:asciiTheme="majorHAnsi" w:hAnsiTheme="majorHAnsi" w:cstheme="majorHAnsi"/>
        </w:rPr>
        <w:t xml:space="preserve"> </w:t>
      </w:r>
      <w:r w:rsidRPr="00BC19EC">
        <w:rPr>
          <w:rFonts w:asciiTheme="majorHAnsi" w:hAnsiTheme="majorHAnsi" w:cstheme="majorHAnsi"/>
          <w:sz w:val="16"/>
        </w:rPr>
        <w:t xml:space="preserve">for such efforts, of course, </w:t>
      </w:r>
      <w:r w:rsidRPr="00BC19EC">
        <w:rPr>
          <w:rStyle w:val="StyleUnderline"/>
          <w:rFonts w:asciiTheme="majorHAnsi" w:hAnsiTheme="majorHAnsi" w:cstheme="majorHAnsi"/>
        </w:rPr>
        <w:t>is</w:t>
      </w:r>
      <w:r w:rsidRPr="00BC19EC">
        <w:rPr>
          <w:rFonts w:asciiTheme="majorHAnsi" w:hAnsiTheme="majorHAnsi" w:cstheme="majorHAnsi"/>
          <w:sz w:val="16"/>
        </w:rPr>
        <w:t xml:space="preserve"> also </w:t>
      </w:r>
      <w:r w:rsidRPr="00BC19EC">
        <w:rPr>
          <w:rStyle w:val="StyleUnderline"/>
          <w:rFonts w:asciiTheme="majorHAnsi" w:hAnsiTheme="majorHAnsi" w:cstheme="majorHAnsi"/>
        </w:rPr>
        <w:t xml:space="preserve">far more banal: </w:t>
      </w:r>
      <w:r w:rsidRPr="00BC19EC">
        <w:rPr>
          <w:rStyle w:val="Emphasis"/>
          <w:rFonts w:asciiTheme="majorHAnsi" w:hAnsiTheme="majorHAnsi" w:cstheme="majorHAnsi"/>
        </w:rPr>
        <w:t xml:space="preserve">a primary </w:t>
      </w:r>
      <w:r w:rsidRPr="00BC19EC">
        <w:rPr>
          <w:rStyle w:val="Emphasis"/>
          <w:rFonts w:asciiTheme="majorHAnsi" w:hAnsiTheme="majorHAnsi" w:cstheme="majorHAnsi"/>
          <w:highlight w:val="green"/>
        </w:rPr>
        <w:t>focus on control</w:t>
      </w:r>
      <w:r w:rsidRPr="00BC19EC">
        <w:rPr>
          <w:rStyle w:val="Emphasis"/>
          <w:rFonts w:asciiTheme="majorHAnsi" w:hAnsiTheme="majorHAnsi" w:cstheme="majorHAnsi"/>
        </w:rPr>
        <w:t xml:space="preserve"> of vital infrastructure like satellites by large corporations and their billionaire owners. </w:t>
      </w:r>
      <w:r w:rsidRPr="00BC19EC">
        <w:rPr>
          <w:rStyle w:val="StyleUnderline"/>
          <w:rFonts w:asciiTheme="majorHAnsi" w:hAnsiTheme="majorHAnsi" w:cstheme="majorHAnsi"/>
        </w:rPr>
        <w:t>In the unlikely event that technology ever does allow interstellar colonization to be both possible and profitable</w:t>
      </w:r>
      <w:r w:rsidRPr="00BC19EC">
        <w:rPr>
          <w:rFonts w:asciiTheme="majorHAnsi" w:hAnsiTheme="majorHAnsi" w:cstheme="majorHAnsi"/>
          <w:sz w:val="16"/>
        </w:rPr>
        <w:t xml:space="preserve">, however, </w:t>
      </w:r>
      <w:r w:rsidRPr="00BC19EC">
        <w:rPr>
          <w:rStyle w:val="StyleUnderline"/>
          <w:rFonts w:asciiTheme="majorHAnsi" w:hAnsiTheme="majorHAnsi" w:cstheme="majorHAnsi"/>
        </w:rPr>
        <w:t xml:space="preserve">it’s safe to assume the result will look </w:t>
      </w:r>
      <w:r w:rsidRPr="00BC19EC">
        <w:rPr>
          <w:rStyle w:val="StyleUnderline"/>
          <w:rFonts w:asciiTheme="majorHAnsi" w:hAnsiTheme="majorHAnsi" w:cstheme="majorHAnsi"/>
          <w:highlight w:val="green"/>
        </w:rPr>
        <w:t xml:space="preserve">more </w:t>
      </w:r>
      <w:r w:rsidRPr="00BC19EC">
        <w:rPr>
          <w:rStyle w:val="Emphasis"/>
          <w:rFonts w:asciiTheme="majorHAnsi" w:hAnsiTheme="majorHAnsi" w:cstheme="majorHAnsi"/>
          <w:highlight w:val="green"/>
        </w:rPr>
        <w:t>like Blade Runner than Star Trek</w:t>
      </w:r>
      <w:r w:rsidRPr="00BC19EC">
        <w:rPr>
          <w:rFonts w:asciiTheme="majorHAnsi" w:hAnsiTheme="majorHAnsi" w:cstheme="majorHAnsi"/>
          <w:sz w:val="16"/>
        </w:rPr>
        <w:t xml:space="preserve"> </w:t>
      </w:r>
      <w:r w:rsidRPr="00BC19EC">
        <w:rPr>
          <w:rStyle w:val="StyleUnderline"/>
          <w:rFonts w:asciiTheme="majorHAnsi" w:hAnsiTheme="majorHAnsi" w:cstheme="majorHAnsi"/>
        </w:rPr>
        <w:t>if people like Musk and Bezos are involved</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There’s </w:t>
      </w:r>
      <w:r w:rsidRPr="00BC19EC">
        <w:rPr>
          <w:rStyle w:val="StyleUnderline"/>
          <w:rFonts w:asciiTheme="majorHAnsi" w:hAnsiTheme="majorHAnsi" w:cstheme="majorHAnsi"/>
          <w:highlight w:val="green"/>
        </w:rPr>
        <w:t>no reason to believe</w:t>
      </w:r>
      <w:r w:rsidRPr="00BC19EC">
        <w:rPr>
          <w:rFonts w:asciiTheme="majorHAnsi" w:hAnsiTheme="majorHAnsi" w:cstheme="majorHAnsi"/>
          <w:sz w:val="16"/>
        </w:rPr>
        <w:t xml:space="preserve">, after all, </w:t>
      </w:r>
      <w:r w:rsidRPr="00BC19EC">
        <w:rPr>
          <w:rStyle w:val="StyleUnderline"/>
          <w:rFonts w:asciiTheme="majorHAnsi" w:hAnsiTheme="majorHAnsi" w:cstheme="majorHAnsi"/>
        </w:rPr>
        <w:t xml:space="preserve">that </w:t>
      </w:r>
      <w:r w:rsidRPr="00BC19EC">
        <w:rPr>
          <w:rStyle w:val="StyleUnderline"/>
          <w:rFonts w:asciiTheme="majorHAnsi" w:hAnsiTheme="majorHAnsi" w:cstheme="majorHAnsi"/>
          <w:highlight w:val="green"/>
        </w:rPr>
        <w:t xml:space="preserve">extending the profit motive </w:t>
      </w:r>
      <w:r w:rsidRPr="00BC19EC">
        <w:rPr>
          <w:rStyle w:val="StyleUnderline"/>
          <w:rFonts w:asciiTheme="majorHAnsi" w:hAnsiTheme="majorHAnsi" w:cstheme="majorHAnsi"/>
        </w:rPr>
        <w:t xml:space="preserve">into outer space would </w:t>
      </w:r>
      <w:r w:rsidRPr="00BC19EC">
        <w:rPr>
          <w:rStyle w:val="StyleUnderline"/>
          <w:rFonts w:asciiTheme="majorHAnsi" w:hAnsiTheme="majorHAnsi" w:cstheme="majorHAnsi"/>
          <w:highlight w:val="green"/>
        </w:rPr>
        <w:t>yield</w:t>
      </w:r>
      <w:r w:rsidRPr="00BC19EC">
        <w:rPr>
          <w:rStyle w:val="StyleUnderline"/>
          <w:rFonts w:asciiTheme="majorHAnsi" w:hAnsiTheme="majorHAnsi" w:cstheme="majorHAnsi"/>
        </w:rPr>
        <w:t xml:space="preserve"> a </w:t>
      </w:r>
      <w:r w:rsidRPr="00BC19EC">
        <w:rPr>
          <w:rStyle w:val="Emphasis"/>
          <w:rFonts w:asciiTheme="majorHAnsi" w:hAnsiTheme="majorHAnsi" w:cstheme="majorHAnsi"/>
          <w:highlight w:val="green"/>
        </w:rPr>
        <w:t>different</w:t>
      </w:r>
      <w:r w:rsidRPr="00BC19EC">
        <w:rPr>
          <w:rStyle w:val="Emphasis"/>
          <w:rFonts w:asciiTheme="majorHAnsi" w:hAnsiTheme="majorHAnsi" w:cstheme="majorHAnsi"/>
        </w:rPr>
        <w:t xml:space="preserve"> set of social </w:t>
      </w:r>
      <w:r w:rsidRPr="00BC19EC">
        <w:rPr>
          <w:rStyle w:val="Emphasis"/>
          <w:rFonts w:asciiTheme="majorHAnsi" w:hAnsiTheme="majorHAnsi" w:cstheme="majorHAnsi"/>
          <w:highlight w:val="green"/>
        </w:rPr>
        <w:t>relations</w:t>
      </w:r>
      <w:r w:rsidRPr="00BC19EC">
        <w:rPr>
          <w:rStyle w:val="StyleUnderline"/>
          <w:rFonts w:asciiTheme="majorHAnsi" w:hAnsiTheme="majorHAnsi" w:cstheme="majorHAnsi"/>
        </w:rPr>
        <w:t xml:space="preserve"> than the ones it already produces here on Earth </w:t>
      </w:r>
      <w:r w:rsidRPr="00BC19EC">
        <w:rPr>
          <w:rFonts w:asciiTheme="majorHAnsi" w:hAnsiTheme="majorHAnsi" w:cstheme="majorHAnsi"/>
          <w:sz w:val="16"/>
        </w:rPr>
        <w:t xml:space="preserve">(think orbital Tesla workhouses and overworked Amazon employees trying to relieve themselves in zero-g). Either way, this week’s absurd congressional </w:t>
      </w:r>
      <w:proofErr w:type="spellStart"/>
      <w:r w:rsidRPr="00BC19EC">
        <w:rPr>
          <w:rFonts w:asciiTheme="majorHAnsi" w:hAnsiTheme="majorHAnsi" w:cstheme="majorHAnsi"/>
          <w:sz w:val="16"/>
        </w:rPr>
        <w:t>wranglings</w:t>
      </w:r>
      <w:proofErr w:type="spellEnd"/>
      <w:r w:rsidRPr="00BC19EC">
        <w:rPr>
          <w:rFonts w:asciiTheme="majorHAnsi" w:hAnsiTheme="majorHAnsi" w:cstheme="majorHAnsi"/>
          <w:sz w:val="16"/>
        </w:rPr>
        <w:t xml:space="preserve"> over glorified handouts to the world’s two wealthiest men are as good a reminder </w:t>
      </w:r>
      <w:r w:rsidRPr="00BC19EC">
        <w:rPr>
          <w:rStyle w:val="StyleUnderline"/>
          <w:rFonts w:asciiTheme="majorHAnsi" w:hAnsiTheme="majorHAnsi" w:cstheme="majorHAnsi"/>
        </w:rPr>
        <w:t xml:space="preserve">as any that a privatized space race has far more to do with earthly vice than off-world utopia. Billionaires have already been allowed to devour much of the global economy. </w:t>
      </w:r>
      <w:r w:rsidRPr="00BC19EC">
        <w:rPr>
          <w:rStyle w:val="Emphasis"/>
          <w:rFonts w:asciiTheme="majorHAnsi" w:hAnsiTheme="majorHAnsi" w:cstheme="majorHAnsi"/>
        </w:rPr>
        <w:t xml:space="preserve">Must we let them own the solar system too? </w:t>
      </w:r>
    </w:p>
    <w:p w14:paraId="6BB4CEB8" w14:textId="77777777" w:rsidR="006425DF" w:rsidRPr="00BC19EC" w:rsidRDefault="006425DF" w:rsidP="006425DF">
      <w:pPr>
        <w:rPr>
          <w:rFonts w:asciiTheme="majorHAnsi" w:hAnsiTheme="majorHAnsi" w:cstheme="majorHAnsi"/>
        </w:rPr>
      </w:pPr>
    </w:p>
    <w:p w14:paraId="126B4F20" w14:textId="77777777" w:rsidR="006425DF" w:rsidRPr="00F601E6" w:rsidRDefault="006425DF" w:rsidP="006425DF"/>
    <w:p w14:paraId="39C72FDB" w14:textId="77777777" w:rsidR="006425DF" w:rsidRPr="00F601E6" w:rsidRDefault="006425DF" w:rsidP="006425DF"/>
    <w:p w14:paraId="2983A500" w14:textId="77777777" w:rsidR="006425DF" w:rsidRPr="00F601E6" w:rsidRDefault="006425DF" w:rsidP="006425DF"/>
    <w:p w14:paraId="327D2EC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377967"/>
    <w:multiLevelType w:val="multilevel"/>
    <w:tmpl w:val="891A2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2A33BCB"/>
    <w:multiLevelType w:val="hybridMultilevel"/>
    <w:tmpl w:val="196CB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8A2E21"/>
    <w:multiLevelType w:val="hybridMultilevel"/>
    <w:tmpl w:val="8566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670B22"/>
    <w:multiLevelType w:val="hybridMultilevel"/>
    <w:tmpl w:val="EE4C7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4D7A82"/>
    <w:multiLevelType w:val="hybridMultilevel"/>
    <w:tmpl w:val="15CC86B6"/>
    <w:lvl w:ilvl="0" w:tplc="85E880BC">
      <w:start w:val="30"/>
      <w:numFmt w:val="bullet"/>
      <w:lvlText w:val="-"/>
      <w:lvlJc w:val="left"/>
      <w:pPr>
        <w:ind w:left="720" w:hanging="360"/>
      </w:pPr>
      <w:rPr>
        <w:rFonts w:ascii="Calibri" w:eastAsiaTheme="minorHAnsi" w:hAnsi="Calibri" w:cs="Calibr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C769AB"/>
    <w:multiLevelType w:val="multilevel"/>
    <w:tmpl w:val="0AFE1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CCE2050"/>
    <w:multiLevelType w:val="hybridMultilevel"/>
    <w:tmpl w:val="953CC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82461A"/>
    <w:multiLevelType w:val="hybridMultilevel"/>
    <w:tmpl w:val="D3227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DD14EF"/>
    <w:multiLevelType w:val="hybridMultilevel"/>
    <w:tmpl w:val="0EDC8A3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41DB41A7"/>
    <w:multiLevelType w:val="hybridMultilevel"/>
    <w:tmpl w:val="F45AA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3662BB"/>
    <w:multiLevelType w:val="hybridMultilevel"/>
    <w:tmpl w:val="63C85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0020A3C"/>
    <w:multiLevelType w:val="hybridMultilevel"/>
    <w:tmpl w:val="F4949CEA"/>
    <w:lvl w:ilvl="0" w:tplc="DF44DE6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7128EF"/>
    <w:multiLevelType w:val="hybridMultilevel"/>
    <w:tmpl w:val="F4502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16"/>
  </w:num>
  <w:num w:numId="14">
    <w:abstractNumId w:val="13"/>
  </w:num>
  <w:num w:numId="15">
    <w:abstractNumId w:val="11"/>
  </w:num>
  <w:num w:numId="16">
    <w:abstractNumId w:val="22"/>
  </w:num>
  <w:num w:numId="17">
    <w:abstractNumId w:val="19"/>
  </w:num>
  <w:num w:numId="18">
    <w:abstractNumId w:val="17"/>
  </w:num>
  <w:num w:numId="19">
    <w:abstractNumId w:val="12"/>
  </w:num>
  <w:num w:numId="20">
    <w:abstractNumId w:val="24"/>
  </w:num>
  <w:num w:numId="21">
    <w:abstractNumId w:val="15"/>
  </w:num>
  <w:num w:numId="22">
    <w:abstractNumId w:val="18"/>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74A8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36B2"/>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5D56"/>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0CD4"/>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25DF"/>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211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2E7B"/>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4A89"/>
    <w:rsid w:val="00C80652"/>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1BB"/>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33D9"/>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9D57F4"/>
  <w14:defaultImageDpi w14:val="300"/>
  <w15:docId w15:val="{119F5A67-C119-3144-84F8-D769BC027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425D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F12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12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Heading 3 Char1 Char Char,Citation Char Char Char Char,Citation Char1 Char Char,Text 7,Block Writing,Read Char Char Char Char,Heading 3 Char1 Char Char Char Char,CD Underline,Char"/>
    <w:basedOn w:val="Normal"/>
    <w:next w:val="Normal"/>
    <w:link w:val="Heading3Char"/>
    <w:uiPriority w:val="9"/>
    <w:unhideWhenUsed/>
    <w:qFormat/>
    <w:rsid w:val="006F12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No Spacing1,No Spacing11111,Heading 21"/>
    <w:basedOn w:val="Normal"/>
    <w:next w:val="Normal"/>
    <w:link w:val="Heading4Char"/>
    <w:uiPriority w:val="9"/>
    <w:unhideWhenUsed/>
    <w:qFormat/>
    <w:rsid w:val="006F12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6F12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126E"/>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9"/>
    <w:rsid w:val="006F126E"/>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6F126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D5EA8"/>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HHeading 3 + 12 pt,Intense Emphasis1111,Cards + Font: 12 pt Char,ci,c,B,Bo,cite"/>
    <w:basedOn w:val="DefaultParagraphFont"/>
    <w:uiPriority w:val="1"/>
    <w:qFormat/>
    <w:rsid w:val="003D5EA8"/>
    <w:rPr>
      <w:b w:val="0"/>
      <w:sz w:val="22"/>
      <w:u w:val="single"/>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20"/>
    <w:qFormat/>
    <w:rsid w:val="003D5EA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D5EA8"/>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3D5EA8"/>
    <w:rPr>
      <w:color w:val="auto"/>
      <w:u w:val="none"/>
    </w:rPr>
  </w:style>
  <w:style w:type="paragraph" w:styleId="DocumentMap">
    <w:name w:val="Document Map"/>
    <w:basedOn w:val="Normal"/>
    <w:link w:val="DocumentMapChar"/>
    <w:uiPriority w:val="99"/>
    <w:semiHidden/>
    <w:unhideWhenUsed/>
    <w:rsid w:val="003D5E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5EA8"/>
    <w:rPr>
      <w:rFonts w:ascii="Lucida Grande" w:hAnsi="Lucida Grande" w:cs="Lucida Grande"/>
    </w:rPr>
  </w:style>
  <w:style w:type="paragraph" w:customStyle="1" w:styleId="textbold">
    <w:name w:val="text bold"/>
    <w:basedOn w:val="Normal"/>
    <w:link w:val="Emphasis"/>
    <w:uiPriority w:val="20"/>
    <w:qFormat/>
    <w:rsid w:val="006425DF"/>
    <w:pPr>
      <w:pBdr>
        <w:top w:val="single" w:sz="4" w:space="0" w:color="auto"/>
        <w:left w:val="single" w:sz="4" w:space="0" w:color="auto"/>
        <w:bottom w:val="single" w:sz="4" w:space="0" w:color="auto"/>
        <w:right w:val="single" w:sz="4" w:space="0" w:color="auto"/>
      </w:pBdr>
      <w:spacing w:line="254" w:lineRule="auto"/>
      <w:ind w:left="720"/>
      <w:jc w:val="both"/>
    </w:pPr>
    <w:rPr>
      <w:rFonts w:cs="Calibri"/>
      <w:b/>
      <w:iCs/>
      <w:u w:val="single"/>
    </w:rPr>
  </w:style>
  <w:style w:type="paragraph" w:styleId="NoSpacing">
    <w:name w:val="No Spacing"/>
    <w:aliases w:val="Card Format,DDI Tag,Tag Title,No Spacing6,No Spacing tnr,ClearFormatting,Hidden Block Title,No Spacing311,No Spacing51,No Spacing8,Dont u,No Spacing1111111,No Spacing2,Read stuff,No Spacing11,No Spacing3,No Spacing111,Debate Text,No Spacing31"/>
    <w:basedOn w:val="Heading1"/>
    <w:link w:val="Hyperlink"/>
    <w:autoRedefine/>
    <w:uiPriority w:val="99"/>
    <w:qFormat/>
    <w:rsid w:val="006425DF"/>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basedOn w:val="DefaultParagraphFont"/>
    <w:link w:val="Title"/>
    <w:uiPriority w:val="6"/>
    <w:qFormat/>
    <w:rsid w:val="006425DF"/>
    <w:rPr>
      <w:sz w:val="22"/>
      <w:u w:val="single"/>
    </w:rPr>
  </w:style>
  <w:style w:type="paragraph" w:styleId="Title">
    <w:name w:val="Title"/>
    <w:basedOn w:val="Normal"/>
    <w:next w:val="Normal"/>
    <w:link w:val="TitleChar"/>
    <w:uiPriority w:val="6"/>
    <w:qFormat/>
    <w:rsid w:val="006425DF"/>
    <w:pPr>
      <w:pBdr>
        <w:bottom w:val="single" w:sz="8" w:space="4" w:color="4F81BD"/>
      </w:pBdr>
      <w:spacing w:after="300" w:line="240" w:lineRule="auto"/>
      <w:contextualSpacing/>
    </w:pPr>
    <w:rPr>
      <w:rFonts w:asciiTheme="minorHAnsi" w:hAnsiTheme="minorHAnsi"/>
      <w:u w:val="single"/>
    </w:rPr>
  </w:style>
  <w:style w:type="character" w:customStyle="1" w:styleId="TitleChar1">
    <w:name w:val="Title Char1"/>
    <w:basedOn w:val="DefaultParagraphFont"/>
    <w:uiPriority w:val="10"/>
    <w:rsid w:val="006425DF"/>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6425DF"/>
    <w:pPr>
      <w:ind w:left="720"/>
      <w:contextualSpacing/>
    </w:pPr>
  </w:style>
  <w:style w:type="character" w:customStyle="1" w:styleId="c-timestamplabel">
    <w:name w:val="c-timestamp__label"/>
    <w:basedOn w:val="DefaultParagraphFont"/>
    <w:rsid w:val="006425DF"/>
  </w:style>
  <w:style w:type="paragraph" w:styleId="Revision">
    <w:name w:val="Revision"/>
    <w:hidden/>
    <w:uiPriority w:val="99"/>
    <w:semiHidden/>
    <w:rsid w:val="006425DF"/>
    <w:rPr>
      <w:rFonts w:ascii="Calibri" w:hAnsi="Calibri" w:cs="Calibri"/>
      <w:sz w:val="22"/>
    </w:rPr>
  </w:style>
  <w:style w:type="paragraph" w:customStyle="1" w:styleId="dcr-o5gy41">
    <w:name w:val="dcr-o5gy41"/>
    <w:basedOn w:val="Normal"/>
    <w:rsid w:val="006425DF"/>
    <w:pPr>
      <w:spacing w:before="100" w:beforeAutospacing="1" w:after="100" w:afterAutospacing="1" w:line="240" w:lineRule="auto"/>
    </w:pPr>
    <w:rPr>
      <w:rFonts w:ascii="Times New Roman" w:eastAsia="Times New Roman" w:hAnsi="Times New Roman" w:cs="Times New Roman"/>
      <w:sz w:val="24"/>
    </w:rPr>
  </w:style>
  <w:style w:type="character" w:customStyle="1" w:styleId="dcr-19x4pdv">
    <w:name w:val="dcr-19x4pdv"/>
    <w:basedOn w:val="DefaultParagraphFont"/>
    <w:rsid w:val="006425DF"/>
  </w:style>
  <w:style w:type="paragraph" w:styleId="NormalWeb">
    <w:name w:val="Normal (Web)"/>
    <w:basedOn w:val="Normal"/>
    <w:uiPriority w:val="99"/>
    <w:semiHidden/>
    <w:unhideWhenUsed/>
    <w:rsid w:val="006425DF"/>
    <w:pPr>
      <w:spacing w:before="100" w:beforeAutospacing="1" w:after="100" w:afterAutospacing="1" w:line="240" w:lineRule="auto"/>
    </w:pPr>
    <w:rPr>
      <w:rFonts w:ascii="Times New Roman" w:eastAsia="Times New Roman" w:hAnsi="Times New Roman" w:cs="Times New Roman"/>
      <w:sz w:val="24"/>
    </w:rPr>
  </w:style>
  <w:style w:type="paragraph" w:customStyle="1" w:styleId="c-article-author-affiliationaddress">
    <w:name w:val="c-article-author-affiliation__address"/>
    <w:basedOn w:val="Normal"/>
    <w:rsid w:val="006425DF"/>
    <w:pPr>
      <w:spacing w:before="100" w:beforeAutospacing="1" w:after="100" w:afterAutospacing="1" w:line="240" w:lineRule="auto"/>
    </w:pPr>
    <w:rPr>
      <w:rFonts w:ascii="Times New Roman" w:eastAsia="Times New Roman" w:hAnsi="Times New Roman" w:cs="Times New Roman"/>
      <w:sz w:val="24"/>
    </w:rPr>
  </w:style>
  <w:style w:type="paragraph" w:customStyle="1" w:styleId="c-article-author-affiliationauthors-list">
    <w:name w:val="c-article-author-affiliation__authors-list"/>
    <w:basedOn w:val="Normal"/>
    <w:rsid w:val="006425DF"/>
    <w:pPr>
      <w:spacing w:before="100" w:beforeAutospacing="1" w:after="100" w:afterAutospacing="1" w:line="240" w:lineRule="auto"/>
    </w:pPr>
    <w:rPr>
      <w:rFonts w:ascii="Times New Roman" w:eastAsia="Times New Roman" w:hAnsi="Times New Roman" w:cs="Times New Roman"/>
      <w:sz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6425DF"/>
    <w:rPr>
      <w:sz w:val="22"/>
      <w:u w:val="single"/>
    </w:rPr>
  </w:style>
  <w:style w:type="paragraph" w:customStyle="1" w:styleId="Emphasize">
    <w:name w:val="Emphasize"/>
    <w:basedOn w:val="Normal"/>
    <w:uiPriority w:val="7"/>
    <w:qFormat/>
    <w:rsid w:val="006425D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7"/>
    <w:qFormat/>
    <w:rsid w:val="006425DF"/>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Style1Char">
    <w:name w:val="Style1 Char"/>
    <w:basedOn w:val="DefaultParagraphFont"/>
    <w:rsid w:val="006425DF"/>
    <w:rPr>
      <w:rFonts w:ascii="Times New Roman" w:eastAsia="SimSun" w:hAnsi="Times New Roman" w:cs="Times New Roman"/>
      <w:sz w:val="20"/>
      <w:szCs w:val="24"/>
      <w:u w:val="single"/>
      <w:lang w:eastAsia="zh-CN"/>
    </w:rPr>
  </w:style>
  <w:style w:type="character" w:styleId="UnresolvedMention">
    <w:name w:val="Unresolved Mention"/>
    <w:basedOn w:val="DefaultParagraphFont"/>
    <w:uiPriority w:val="99"/>
    <w:semiHidden/>
    <w:unhideWhenUsed/>
    <w:rsid w:val="006425DF"/>
    <w:rPr>
      <w:color w:val="605E5C"/>
      <w:shd w:val="clear" w:color="auto" w:fill="E1DFDD"/>
    </w:rPr>
  </w:style>
  <w:style w:type="numbering" w:customStyle="1" w:styleId="NoList1">
    <w:name w:val="No List1"/>
    <w:next w:val="NoList"/>
    <w:uiPriority w:val="99"/>
    <w:semiHidden/>
    <w:unhideWhenUsed/>
    <w:rsid w:val="006425DF"/>
  </w:style>
  <w:style w:type="numbering" w:customStyle="1" w:styleId="NoList11">
    <w:name w:val="No List11"/>
    <w:next w:val="NoList"/>
    <w:uiPriority w:val="99"/>
    <w:semiHidden/>
    <w:unhideWhenUsed/>
    <w:rsid w:val="006425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thesetimes.com/article/kim-stanley-robinson-space-exploration-socialism-mar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acobinmag.com/2021/07/billionaires-space-richard-branson-jeff-bezos-elon-mus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jacobinmag.com/2020/10/kim-stanley-robinson-ministry-future-science-fic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t.com/content/02aac296-a920-11e3-bf0c-00144feab7de" TargetMode="External"/><Relationship Id="rId5" Type="http://schemas.openxmlformats.org/officeDocument/2006/relationships/numbering" Target="numbering.xml"/><Relationship Id="rId15" Type="http://schemas.openxmlformats.org/officeDocument/2006/relationships/hyperlink" Target="https://www.jacobinmag.com/2018/07/space-barons-review-elon-musk-bezos-thai-cave" TargetMode="External"/><Relationship Id="rId10" Type="http://schemas.openxmlformats.org/officeDocument/2006/relationships/hyperlink" Target="https://inthesetimes.com/article/space-privatization-future-technology-silicon-valley-elon-musk-jeff-bezos" TargetMode="External"/><Relationship Id="rId4" Type="http://schemas.openxmlformats.org/officeDocument/2006/relationships/customXml" Target="../customXml/item4.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hyperlink" Target="https://www.jacobinmag.com/2021/09/socialist-space-exploration-publicly-funded-nasa-education-futur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adaoud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22</Pages>
  <Words>14235</Words>
  <Characters>81143</Characters>
  <Application>Microsoft Office Word</Application>
  <DocSecurity>0</DocSecurity>
  <Lines>676</Lines>
  <Paragraphs>190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95188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Lila Daoudi</cp:lastModifiedBy>
  <cp:revision>4</cp:revision>
  <dcterms:created xsi:type="dcterms:W3CDTF">2022-02-13T18:38:00Z</dcterms:created>
  <dcterms:modified xsi:type="dcterms:W3CDTF">2022-02-13T19:15:00Z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