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B9015" w14:textId="77777777" w:rsidR="002233F3" w:rsidRPr="001468AA" w:rsidRDefault="002233F3" w:rsidP="002233F3">
      <w:pPr>
        <w:keepNext/>
        <w:keepLines/>
        <w:pageBreakBefore/>
        <w:spacing w:before="40" w:after="0"/>
        <w:jc w:val="center"/>
        <w:outlineLvl w:val="1"/>
        <w:rPr>
          <w:rFonts w:eastAsiaTheme="majorEastAsia" w:cstheme="majorBidi"/>
          <w:b/>
          <w:sz w:val="44"/>
          <w:szCs w:val="26"/>
          <w:u w:val="double"/>
        </w:rPr>
      </w:pPr>
      <w:r w:rsidRPr="001468AA">
        <w:rPr>
          <w:rFonts w:eastAsiaTheme="majorEastAsia" w:cstheme="majorBidi"/>
          <w:b/>
          <w:sz w:val="44"/>
          <w:szCs w:val="26"/>
          <w:u w:val="double"/>
        </w:rPr>
        <w:t>1AC – Capitalism</w:t>
      </w:r>
    </w:p>
    <w:p w14:paraId="2A335F6E" w14:textId="77777777" w:rsidR="002233F3" w:rsidRPr="001468AA" w:rsidRDefault="002233F3" w:rsidP="002233F3">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t xml:space="preserve">Contention 1: The Space Industrial Complex </w:t>
      </w:r>
    </w:p>
    <w:p w14:paraId="0FE0C4B9" w14:textId="77777777" w:rsidR="002233F3" w:rsidRPr="001468AA" w:rsidRDefault="002233F3" w:rsidP="002233F3"/>
    <w:p w14:paraId="3CE7A4CE" w14:textId="77777777" w:rsidR="002233F3" w:rsidRPr="001468AA" w:rsidRDefault="002233F3" w:rsidP="002233F3"/>
    <w:p w14:paraId="1DAA4423" w14:textId="77777777" w:rsidR="002233F3" w:rsidRDefault="002233F3" w:rsidP="002233F3">
      <w:pPr>
        <w:pStyle w:val="Heading4"/>
      </w:pPr>
      <w:r>
        <w:t>Private space activity is expanding, 2022 is the crucial year to demonstrate profitability</w:t>
      </w:r>
    </w:p>
    <w:p w14:paraId="2804A944" w14:textId="77777777" w:rsidR="002233F3" w:rsidRPr="00CB6CFC" w:rsidRDefault="002233F3" w:rsidP="002233F3">
      <w:pPr>
        <w:rPr>
          <w:rStyle w:val="Style13ptBold"/>
        </w:rPr>
      </w:pPr>
      <w:r w:rsidRPr="00CB6CFC">
        <w:rPr>
          <w:rStyle w:val="Style13ptBold"/>
        </w:rPr>
        <w:t>Kramer 1-4-22</w:t>
      </w:r>
    </w:p>
    <w:p w14:paraId="55DE522B" w14:textId="77777777" w:rsidR="002233F3" w:rsidRPr="00CB6CFC" w:rsidRDefault="002233F3" w:rsidP="002233F3">
      <w:pPr>
        <w:rPr>
          <w:sz w:val="16"/>
          <w:lang w:val="es-ES"/>
        </w:rPr>
      </w:pPr>
      <w:r w:rsidRPr="00CB6CFC">
        <w:rPr>
          <w:sz w:val="16"/>
          <w:lang w:val="es-ES"/>
        </w:rPr>
        <w:t>(Miriam, https://www.axios.com/private-human-spaceflight-2022-8ec6082a-e3ae-4d6b-8073-3f8af3e7e2a5.html)</w:t>
      </w:r>
    </w:p>
    <w:p w14:paraId="4D032BDD" w14:textId="77777777" w:rsidR="002233F3" w:rsidRPr="00CB6CFC" w:rsidRDefault="002233F3" w:rsidP="002233F3">
      <w:r w:rsidRPr="00CB6CFC">
        <w:rPr>
          <w:sz w:val="16"/>
        </w:rPr>
        <w:t xml:space="preserve">The </w:t>
      </w:r>
      <w:r w:rsidRPr="006220F5">
        <w:rPr>
          <w:rStyle w:val="StyleUnderline"/>
          <w:highlight w:val="green"/>
        </w:rPr>
        <w:t>private</w:t>
      </w:r>
      <w:r w:rsidRPr="00CB6CFC">
        <w:rPr>
          <w:rStyle w:val="StyleUnderline"/>
        </w:rPr>
        <w:t xml:space="preserve"> </w:t>
      </w:r>
      <w:r w:rsidRPr="00CB6CFC">
        <w:rPr>
          <w:sz w:val="16"/>
        </w:rPr>
        <w:t xml:space="preserve">human </w:t>
      </w:r>
      <w:r w:rsidRPr="006220F5">
        <w:rPr>
          <w:rStyle w:val="StyleUnderline"/>
          <w:highlight w:val="green"/>
        </w:rPr>
        <w:t>space</w:t>
      </w:r>
      <w:r w:rsidRPr="00CB6CFC">
        <w:rPr>
          <w:rStyle w:val="StyleUnderline"/>
        </w:rPr>
        <w:t xml:space="preserve">flight </w:t>
      </w:r>
      <w:r w:rsidRPr="00CB6CFC">
        <w:rPr>
          <w:sz w:val="16"/>
        </w:rPr>
        <w:t xml:space="preserve">industry </w:t>
      </w:r>
      <w:r w:rsidRPr="00CB6CFC">
        <w:rPr>
          <w:rStyle w:val="StyleUnderline"/>
        </w:rPr>
        <w:t xml:space="preserve">delivered on long-held </w:t>
      </w:r>
      <w:r w:rsidRPr="006220F5">
        <w:rPr>
          <w:rStyle w:val="StyleUnderline"/>
          <w:highlight w:val="green"/>
        </w:rPr>
        <w:t>promises in</w:t>
      </w:r>
      <w:r w:rsidRPr="00CB6CFC">
        <w:rPr>
          <w:rStyle w:val="StyleUnderline"/>
        </w:rPr>
        <w:t xml:space="preserve"> 2021</w:t>
      </w:r>
      <w:r w:rsidRPr="00CB6CFC">
        <w:rPr>
          <w:sz w:val="16"/>
        </w:rPr>
        <w:t xml:space="preserve">, </w:t>
      </w:r>
      <w:r w:rsidRPr="00CB6CFC">
        <w:rPr>
          <w:rStyle w:val="Emphasis"/>
        </w:rPr>
        <w:t xml:space="preserve">but </w:t>
      </w:r>
      <w:r w:rsidRPr="006220F5">
        <w:rPr>
          <w:rStyle w:val="Emphasis"/>
          <w:highlight w:val="green"/>
        </w:rPr>
        <w:t>2022</w:t>
      </w:r>
      <w:r w:rsidRPr="00CB6CFC">
        <w:rPr>
          <w:rStyle w:val="Emphasis"/>
        </w:rPr>
        <w:t xml:space="preserve"> is the year where it will need to prove itself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t>
      </w:r>
      <w:r w:rsidRPr="006220F5">
        <w:rPr>
          <w:rStyle w:val="StyleUnderline"/>
          <w:highlight w:val="green"/>
        </w:rPr>
        <w:t>will</w:t>
      </w:r>
      <w:r w:rsidRPr="00CB6CFC">
        <w:rPr>
          <w:rStyle w:val="StyleUnderline"/>
        </w:rPr>
        <w:t xml:space="preserve"> need to </w:t>
      </w:r>
      <w:r w:rsidRPr="006220F5">
        <w:rPr>
          <w:rStyle w:val="StyleUnderline"/>
          <w:highlight w:val="green"/>
        </w:rPr>
        <w:t>turn</w:t>
      </w:r>
      <w:r w:rsidRPr="00CB6CFC">
        <w:rPr>
          <w:rStyle w:val="StyleUnderline"/>
        </w:rPr>
        <w:t xml:space="preserve"> the extraordinary </w:t>
      </w:r>
      <w:r w:rsidRPr="006220F5">
        <w:rPr>
          <w:rStyle w:val="StyleUnderline"/>
          <w:highlight w:val="green"/>
        </w:rPr>
        <w:t>feats</w:t>
      </w:r>
      <w:r w:rsidRPr="00CB6CFC">
        <w:rPr>
          <w:rStyle w:val="StyleUnderline"/>
        </w:rPr>
        <w:t xml:space="preserve"> of the last year </w:t>
      </w:r>
      <w:r w:rsidRPr="006220F5">
        <w:rPr>
          <w:rStyle w:val="StyleUnderline"/>
          <w:highlight w:val="green"/>
        </w:rPr>
        <w:t xml:space="preserve">into </w:t>
      </w:r>
      <w:r w:rsidRPr="006220F5">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6220F5">
        <w:rPr>
          <w:rStyle w:val="StyleUnderline"/>
          <w:highlight w:val="green"/>
        </w:rPr>
        <w:t>companies are trying to demonstrate they can</w:t>
      </w:r>
      <w:r w:rsidRPr="00CB6CFC">
        <w:rPr>
          <w:rStyle w:val="StyleUnderline"/>
        </w:rPr>
        <w:t xml:space="preserve"> consistently </w:t>
      </w:r>
      <w:r w:rsidRPr="006220F5">
        <w:rPr>
          <w:rStyle w:val="StyleUnderline"/>
          <w:highlight w:val="green"/>
        </w:rPr>
        <w:t>deliver</w:t>
      </w:r>
      <w:r w:rsidRPr="00CB6CFC">
        <w:rPr>
          <w:sz w:val="16"/>
        </w:rPr>
        <w:t xml:space="preserve"> these </w:t>
      </w:r>
      <w:r w:rsidRPr="00CB6CFC">
        <w:rPr>
          <w:rStyle w:val="StyleUnderline"/>
        </w:rPr>
        <w:t>services — and turn a profit</w:t>
      </w:r>
      <w:r w:rsidRPr="00CB6CFC">
        <w:rPr>
          <w:sz w:val="16"/>
        </w:rPr>
        <w:t xml:space="preserve"> from them. </w:t>
      </w:r>
      <w:r w:rsidRPr="00CB6CFC">
        <w:rPr>
          <w:rStyle w:val="StyleUnderline"/>
        </w:rPr>
        <w:t xml:space="preserve">That means </w:t>
      </w:r>
      <w:r w:rsidRPr="006220F5">
        <w:rPr>
          <w:rStyle w:val="StyleUnderline"/>
          <w:highlight w:val="green"/>
        </w:rPr>
        <w:t>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w:t>
      </w:r>
      <w:r w:rsidRPr="006220F5">
        <w:rPr>
          <w:rStyle w:val="StyleUnderline"/>
          <w:highlight w:val="green"/>
        </w:rPr>
        <w:t>they can get into</w:t>
      </w:r>
      <w:r w:rsidRPr="00CB6CFC">
        <w:rPr>
          <w:rStyle w:val="StyleUnderline"/>
        </w:rPr>
        <w:t xml:space="preserve"> "some sort of </w:t>
      </w:r>
      <w:r w:rsidRPr="006220F5">
        <w:rPr>
          <w:rStyle w:val="StyleUnderline"/>
          <w:highlight w:val="green"/>
        </w:rPr>
        <w:t>rhythm and make</w:t>
      </w:r>
      <w:r w:rsidRPr="00CB6CFC">
        <w:rPr>
          <w:rStyle w:val="StyleUnderline"/>
        </w:rPr>
        <w:t xml:space="preserve"> some </w:t>
      </w:r>
      <w:r w:rsidRPr="006220F5">
        <w:rPr>
          <w:rStyle w:val="StyleUnderline"/>
          <w:highlight w:val="green"/>
        </w:rPr>
        <w:t>money</w:t>
      </w:r>
      <w:r w:rsidRPr="00CB6CFC">
        <w:rPr>
          <w:sz w:val="16"/>
        </w:rPr>
        <w:t xml:space="preserve">," Carissa Christensen, </w:t>
      </w:r>
      <w:proofErr w:type="gramStart"/>
      <w:r w:rsidRPr="00CB6CFC">
        <w:rPr>
          <w:sz w:val="16"/>
        </w:rPr>
        <w:t>founder</w:t>
      </w:r>
      <w:proofErr w:type="gramEnd"/>
      <w:r w:rsidRPr="00CB6CFC">
        <w:rPr>
          <w:sz w:val="16"/>
        </w:rPr>
        <w:t xml:space="preserve">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w:t>
      </w:r>
      <w:r w:rsidRPr="006220F5">
        <w:rPr>
          <w:rStyle w:val="StyleUnderline"/>
          <w:highlight w:val="green"/>
        </w:rPr>
        <w:t>Last year</w:t>
      </w:r>
      <w:r w:rsidRPr="00CB6CFC">
        <w:rPr>
          <w:rStyle w:val="StyleUnderline"/>
        </w:rPr>
        <w:t xml:space="preserve">, </w:t>
      </w:r>
      <w:r w:rsidRPr="006220F5">
        <w:rPr>
          <w:rStyle w:val="StyleUnderline"/>
          <w:highlight w:val="green"/>
        </w:rPr>
        <w:t>the</w:t>
      </w:r>
      <w:r w:rsidRPr="00CB6CFC">
        <w:rPr>
          <w:rStyle w:val="StyleUnderline"/>
        </w:rPr>
        <w:t xml:space="preserve"> private spaceflight </w:t>
      </w:r>
      <w:r w:rsidRPr="006220F5">
        <w:rPr>
          <w:rStyle w:val="StyleUnderline"/>
          <w:highlight w:val="green"/>
        </w:rPr>
        <w:t>industry showed what it can do</w:t>
      </w:r>
      <w:r w:rsidRPr="00CB6CFC">
        <w:rPr>
          <w:rStyle w:val="StyleUnderline"/>
        </w:rPr>
        <w:t xml:space="preserve">, but </w:t>
      </w:r>
      <w:r w:rsidRPr="006220F5">
        <w:rPr>
          <w:rStyle w:val="StyleUnderline"/>
          <w:highlight w:val="green"/>
        </w:rPr>
        <w:t>this year, these</w:t>
      </w:r>
      <w:r w:rsidRPr="00CB6CFC">
        <w:rPr>
          <w:rStyle w:val="StyleUnderline"/>
        </w:rPr>
        <w:t xml:space="preserve"> companies </w:t>
      </w:r>
      <w:r w:rsidRPr="006220F5">
        <w:rPr>
          <w:rStyle w:val="StyleUnderline"/>
          <w:highlight w:val="green"/>
        </w:rPr>
        <w:t>will</w:t>
      </w:r>
      <w:r w:rsidRPr="00CB6CFC">
        <w:rPr>
          <w:rStyle w:val="StyleUnderline"/>
        </w:rPr>
        <w:t xml:space="preserve"> need to </w:t>
      </w:r>
      <w:r w:rsidRPr="006220F5">
        <w:rPr>
          <w:rStyle w:val="StyleUnderline"/>
          <w:highlight w:val="green"/>
        </w:rPr>
        <w:t>capitalize on it</w:t>
      </w:r>
      <w:r w:rsidRPr="006220F5">
        <w:rPr>
          <w:sz w:val="16"/>
          <w:highlight w:val="green"/>
        </w:rPr>
        <w:t>.</w:t>
      </w:r>
    </w:p>
    <w:p w14:paraId="0DB69AE0" w14:textId="77777777" w:rsidR="002233F3" w:rsidRPr="003257BF" w:rsidRDefault="002233F3" w:rsidP="002233F3"/>
    <w:p w14:paraId="316031D5" w14:textId="77777777" w:rsidR="002233F3" w:rsidRDefault="002233F3" w:rsidP="002233F3">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52648388" w14:textId="77777777" w:rsidR="002233F3" w:rsidRPr="00894FCE" w:rsidRDefault="002233F3" w:rsidP="002233F3">
      <w:pPr>
        <w:rPr>
          <w:rStyle w:val="Style13ptBold"/>
        </w:rPr>
      </w:pPr>
      <w:r w:rsidRPr="00894FCE">
        <w:rPr>
          <w:rStyle w:val="Style13ptBold"/>
        </w:rPr>
        <w:t>Penny 20</w:t>
      </w:r>
    </w:p>
    <w:p w14:paraId="7516D95C" w14:textId="77777777" w:rsidR="002233F3" w:rsidRPr="00ED54B0" w:rsidRDefault="002233F3" w:rsidP="002233F3">
      <w:pPr>
        <w:rPr>
          <w:sz w:val="16"/>
        </w:rPr>
      </w:pPr>
      <w:r w:rsidRPr="00894FCE">
        <w:rPr>
          <w:sz w:val="16"/>
        </w:rPr>
        <w:t xml:space="preserve">(ELEANOR PENNY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089DA047" w14:textId="77777777" w:rsidR="002233F3" w:rsidRPr="00945055" w:rsidRDefault="002233F3" w:rsidP="002233F3">
      <w:pPr>
        <w:rPr>
          <w:rStyle w:val="Emphasis"/>
          <w:b w:val="0"/>
          <w:iCs w:val="0"/>
        </w:rPr>
      </w:pPr>
      <w:r w:rsidRPr="00ED54B0">
        <w:rPr>
          <w:rStyle w:val="StyleUnderline"/>
        </w:rPr>
        <w:t>The eye</w:t>
      </w:r>
      <w:r w:rsidRPr="00ED5156">
        <w:rPr>
          <w:rStyle w:val="StyleUnderline"/>
        </w:rPr>
        <w:t xml:space="preserve">-watering upfront </w:t>
      </w:r>
      <w:r w:rsidRPr="006220F5">
        <w:rPr>
          <w:rStyle w:val="StyleUnderline"/>
          <w:highlight w:val="green"/>
        </w:rPr>
        <w:t>costs</w:t>
      </w:r>
      <w:r w:rsidRPr="00ED5156">
        <w:rPr>
          <w:rStyle w:val="StyleUnderline"/>
        </w:rPr>
        <w:t xml:space="preserve"> of these exploratory, high-risk, high-reward endeavors can be </w:t>
      </w:r>
      <w:r w:rsidRPr="006220F5">
        <w:rPr>
          <w:rStyle w:val="StyleUnderline"/>
          <w:highlight w:val="green"/>
        </w:rPr>
        <w:t>absorbed</w:t>
      </w:r>
      <w:r w:rsidRPr="00ED5156">
        <w:rPr>
          <w:rStyle w:val="StyleUnderline"/>
        </w:rPr>
        <w:t xml:space="preserve"> </w:t>
      </w:r>
      <w:r w:rsidRPr="006220F5">
        <w:rPr>
          <w:rStyle w:val="StyleUnderline"/>
          <w:highlight w:val="green"/>
        </w:rPr>
        <w:t>by</w:t>
      </w:r>
      <w:r w:rsidRPr="00ED5156">
        <w:rPr>
          <w:rStyle w:val="StyleUnderline"/>
        </w:rPr>
        <w:t xml:space="preserve"> Silicon Valley venture capitalists and the personal fortunes of its </w:t>
      </w:r>
      <w:r w:rsidRPr="006220F5">
        <w:rPr>
          <w:rStyle w:val="StyleUnderline"/>
          <w:highlight w:val="green"/>
        </w:rPr>
        <w:t>aristocracy</w:t>
      </w:r>
      <w:r w:rsidRPr="00ED5156">
        <w:rPr>
          <w:rStyle w:val="Emphasis"/>
        </w:rPr>
        <w:t xml:space="preserve">. A </w:t>
      </w:r>
      <w:r w:rsidRPr="006220F5">
        <w:rPr>
          <w:rStyle w:val="Emphasis"/>
          <w:highlight w:val="green"/>
        </w:rPr>
        <w:t>concentration</w:t>
      </w:r>
      <w:r w:rsidRPr="00ED5156">
        <w:rPr>
          <w:rStyle w:val="Emphasis"/>
        </w:rPr>
        <w:t xml:space="preserve"> of capital stands </w:t>
      </w:r>
      <w:r w:rsidRPr="006220F5">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 xml:space="preserve">This form of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Emphasis"/>
        </w:rPr>
        <w:t xml:space="preserve">is often packaged in the </w:t>
      </w:r>
      <w:r w:rsidRPr="006220F5">
        <w:rPr>
          <w:rStyle w:val="Emphasis"/>
          <w:highlight w:val="green"/>
        </w:rPr>
        <w:t xml:space="preserve">mythology of </w:t>
      </w:r>
      <w:r w:rsidRPr="00ED5156">
        <w:rPr>
          <w:rStyle w:val="Emphasis"/>
        </w:rPr>
        <w:t xml:space="preserve">moonshot </w:t>
      </w:r>
      <w:r w:rsidRPr="006220F5">
        <w:rPr>
          <w:rStyle w:val="Emphasis"/>
          <w:highlight w:val="green"/>
        </w:rPr>
        <w:t>genius</w:t>
      </w:r>
      <w:r w:rsidRPr="00ED5156">
        <w:rPr>
          <w:rStyle w:val="Emphasis"/>
        </w:rPr>
        <w:t xml:space="preserve"> </w:t>
      </w:r>
      <w:r w:rsidRPr="006220F5">
        <w:rPr>
          <w:rStyle w:val="Emphasis"/>
          <w:highlight w:val="green"/>
        </w:rPr>
        <w:t>that drives</w:t>
      </w:r>
      <w:r w:rsidRPr="00ED5156">
        <w:rPr>
          <w:rStyle w:val="Emphasis"/>
        </w:rPr>
        <w:t xml:space="preserve"> human </w:t>
      </w:r>
      <w:r w:rsidRPr="006220F5">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6220F5">
        <w:rPr>
          <w:rStyle w:val="StyleUnderline"/>
          <w:highlight w:val="green"/>
        </w:rPr>
        <w:t xml:space="preserve">twinned with </w:t>
      </w:r>
      <w:r w:rsidRPr="006220F5">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proofErr w:type="gramStart"/>
      <w:r w:rsidRPr="00ED5156">
        <w:rPr>
          <w:rStyle w:val="Emphasis"/>
        </w:rPr>
        <w:t>oligarchies</w:t>
      </w:r>
      <w:proofErr w:type="gramEnd"/>
      <w:r w:rsidRPr="00ED5156">
        <w:rPr>
          <w:rStyle w:val="Emphasis"/>
        </w:rPr>
        <w:t xml:space="preserve"> and </w:t>
      </w:r>
      <w:r w:rsidRPr="006220F5">
        <w:rPr>
          <w:rStyle w:val="Emphasis"/>
          <w:highlight w:val="green"/>
        </w:rPr>
        <w:t>monopolies flourish</w:t>
      </w:r>
      <w:r w:rsidRPr="00ED5156">
        <w:rPr>
          <w:rStyle w:val="StyleUnderline"/>
        </w:rPr>
        <w:t xml:space="preserve">. The </w:t>
      </w:r>
      <w:r w:rsidRPr="006220F5">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 xml:space="preserve">satellite-delivered digital information has the potential to replace our earthbound Internet networks with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space-based global Internet</w:t>
      </w:r>
      <w:r w:rsidRPr="00ED5156">
        <w:rPr>
          <w:rFonts w:cs="Georgia"/>
          <w:sz w:val="16"/>
        </w:rPr>
        <w:t>”</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the way music streaming has replaced CDs and CDs replaced cassettes and vinyl</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 xml:space="preserve">or to at least render them much cheaper (through, for example, open-access 3D printing). SpaceX and Blue Origin surely share a goal to make space transport cheaper. </w:t>
      </w:r>
      <w:r w:rsidRPr="00ED5156">
        <w:rPr>
          <w:rStyle w:val="StyleUnderline"/>
        </w:rPr>
        <w:t xml:space="preserve">The question is, </w:t>
      </w:r>
      <w:r w:rsidRPr="006220F5">
        <w:rPr>
          <w:rStyle w:val="StyleUnderline"/>
          <w:highlight w:val="green"/>
        </w:rPr>
        <w:t>for whom</w:t>
      </w:r>
      <w:r w:rsidRPr="00ED5156">
        <w:rPr>
          <w:rStyle w:val="StyleUnderline"/>
        </w:rPr>
        <w:t xml:space="preserve">? </w:t>
      </w:r>
      <w:r w:rsidRPr="00ED5156">
        <w:rPr>
          <w:rStyle w:val="Emphasis"/>
        </w:rPr>
        <w:t xml:space="preserve">These </w:t>
      </w:r>
      <w:r w:rsidRPr="006220F5">
        <w:rPr>
          <w:rStyle w:val="Emphasis"/>
          <w:highlight w:val="green"/>
        </w:rPr>
        <w:t>ventures</w:t>
      </w:r>
      <w:r w:rsidRPr="00ED5156">
        <w:rPr>
          <w:rStyle w:val="Emphasis"/>
        </w:rPr>
        <w:t xml:space="preserve"> </w:t>
      </w:r>
      <w:r w:rsidRPr="006220F5">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6220F5">
        <w:rPr>
          <w:rStyle w:val="StyleUnderline"/>
          <w:highlight w:val="green"/>
        </w:rPr>
        <w:t>expanding industry</w:t>
      </w:r>
      <w:r w:rsidRPr="00ED5156">
        <w:rPr>
          <w:rStyle w:val="StyleUnderline"/>
        </w:rPr>
        <w:t xml:space="preserve"> beyond Earth </w:t>
      </w:r>
      <w:r w:rsidRPr="006220F5">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6220F5">
        <w:rPr>
          <w:rStyle w:val="StyleUnderline"/>
          <w:highlight w:val="green"/>
        </w:rPr>
        <w:t>But</w:t>
      </w:r>
      <w:r w:rsidRPr="006220F5">
        <w:rPr>
          <w:sz w:val="16"/>
          <w:highlight w:val="green"/>
        </w:rPr>
        <w:t xml:space="preserve"> </w:t>
      </w:r>
      <w:r w:rsidRPr="006220F5">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6220F5">
        <w:rPr>
          <w:rStyle w:val="Emphasis"/>
          <w:highlight w:val="green"/>
        </w:rPr>
        <w:t>legal and political fixes</w:t>
      </w:r>
      <w:r w:rsidRPr="006220F5">
        <w:rPr>
          <w:sz w:val="16"/>
          <w:highlight w:val="green"/>
        </w:rPr>
        <w:t xml:space="preserve"> </w:t>
      </w:r>
      <w:r w:rsidRPr="006220F5">
        <w:rPr>
          <w:rStyle w:val="StyleUnderline"/>
          <w:highlight w:val="green"/>
        </w:rPr>
        <w:t>are required.</w:t>
      </w:r>
      <w:r w:rsidRPr="00ED5156">
        <w:rPr>
          <w:rStyle w:val="StyleUnderline"/>
        </w:rPr>
        <w:t xml:space="preserve"> If you exclusively </w:t>
      </w:r>
      <w:r w:rsidRPr="006220F5">
        <w:rPr>
          <w:rStyle w:val="StyleUnderline"/>
          <w:highlight w:val="green"/>
        </w:rPr>
        <w:t>own mining rights</w:t>
      </w:r>
      <w:r w:rsidRPr="00ED5156">
        <w:rPr>
          <w:rStyle w:val="StyleUnderline"/>
        </w:rPr>
        <w:t xml:space="preserve"> to asteroids rich in platinum</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and precious little platinum is left on Earth</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 xml:space="preserve">you can </w:t>
      </w:r>
      <w:r w:rsidRPr="006220F5">
        <w:rPr>
          <w:rStyle w:val="StyleUnderline"/>
          <w:highlight w:val="green"/>
        </w:rPr>
        <w:t>charge whatever you like</w:t>
      </w:r>
      <w:r w:rsidRPr="00ED5156">
        <w:rPr>
          <w:rStyle w:val="StyleUnderline"/>
        </w:rPr>
        <w:t xml:space="preserve"> for platinum. The </w:t>
      </w:r>
      <w:r w:rsidRPr="006220F5">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6220F5">
        <w:rPr>
          <w:rStyle w:val="StyleUnderline"/>
          <w:highlight w:val="green"/>
        </w:rPr>
        <w:t>latest phase of capitalism</w:t>
      </w:r>
      <w:r w:rsidRPr="00ED5156">
        <w:rPr>
          <w:rStyle w:val="StyleUnderline"/>
        </w:rPr>
        <w:t xml:space="preserve">, as national growth slows, productive industries dwindle and </w:t>
      </w:r>
      <w:r w:rsidRPr="006220F5">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6220F5">
        <w:rPr>
          <w:rStyle w:val="StyleUnderline"/>
          <w:highlight w:val="green"/>
        </w:rPr>
        <w:t>scramble for space</w:t>
      </w:r>
      <w:r w:rsidRPr="00ED5156">
        <w:rPr>
          <w:rStyle w:val="StyleUnderline"/>
        </w:rPr>
        <w:t xml:space="preserve"> is the scramble to own satellites and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6220F5">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proofErr w:type="gramStart"/>
      <w:r w:rsidRPr="00ED5156">
        <w:rPr>
          <w:rStyle w:val="Emphasis"/>
        </w:rPr>
        <w:t>In reality, the</w:t>
      </w:r>
      <w:proofErr w:type="gramEnd"/>
      <w:r w:rsidRPr="00ED5156">
        <w:rPr>
          <w:rStyle w:val="Emphasis"/>
        </w:rPr>
        <w:t xml:space="preserve"> two visions go hand in hand. </w:t>
      </w:r>
      <w:r w:rsidRPr="006220F5">
        <w:rPr>
          <w:rStyle w:val="Emphasis"/>
          <w:highlight w:val="green"/>
        </w:rPr>
        <w:t xml:space="preserve">Military might physically </w:t>
      </w:r>
      <w:proofErr w:type="gramStart"/>
      <w:r w:rsidRPr="006220F5">
        <w:rPr>
          <w:rStyle w:val="Emphasis"/>
          <w:highlight w:val="green"/>
        </w:rPr>
        <w:t>captures</w:t>
      </w:r>
      <w:proofErr w:type="gramEnd"/>
      <w:r w:rsidRPr="00ED5156">
        <w:rPr>
          <w:rStyle w:val="Emphasis"/>
        </w:rPr>
        <w:t xml:space="preserve"> and secures </w:t>
      </w:r>
      <w:r w:rsidRPr="006220F5">
        <w:rPr>
          <w:rStyle w:val="Emphasis"/>
          <w:highlight w:val="green"/>
        </w:rPr>
        <w:t>territory</w:t>
      </w:r>
      <w:r w:rsidRPr="00ED5156">
        <w:rPr>
          <w:rStyle w:val="Emphasis"/>
        </w:rPr>
        <w:t xml:space="preserve">, </w:t>
      </w:r>
      <w:r w:rsidRPr="006220F5">
        <w:rPr>
          <w:rStyle w:val="Emphasis"/>
          <w:highlight w:val="green"/>
        </w:rPr>
        <w:t>enforces</w:t>
      </w:r>
      <w:r w:rsidRPr="00ED5156">
        <w:rPr>
          <w:rStyle w:val="Emphasis"/>
        </w:rPr>
        <w:t xml:space="preserve"> the </w:t>
      </w:r>
      <w:r w:rsidRPr="006220F5">
        <w:rPr>
          <w:rStyle w:val="Emphasis"/>
          <w:highlight w:val="green"/>
        </w:rPr>
        <w:t>American</w:t>
      </w:r>
      <w:r w:rsidRPr="00ED5156">
        <w:rPr>
          <w:rStyle w:val="Emphasis"/>
        </w:rPr>
        <w:t xml:space="preserve"> political and legal </w:t>
      </w:r>
      <w:r w:rsidRPr="006220F5">
        <w:rPr>
          <w:rStyle w:val="Emphasis"/>
          <w:highlight w:val="green"/>
        </w:rPr>
        <w:t>apparatus</w:t>
      </w:r>
      <w:r w:rsidRPr="00ED5156">
        <w:rPr>
          <w:rStyle w:val="Emphasis"/>
        </w:rPr>
        <w:t xml:space="preserve"> </w:t>
      </w:r>
      <w:r w:rsidRPr="006220F5">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6220F5">
        <w:rPr>
          <w:rStyle w:val="Emphasis"/>
          <w:highlight w:val="green"/>
        </w:rPr>
        <w:t>history repeats</w:t>
      </w:r>
      <w:r w:rsidRPr="00ED5156">
        <w:rPr>
          <w:rStyle w:val="Emphasis"/>
        </w:rPr>
        <w:t xml:space="preserve"> and the story </w:t>
      </w:r>
      <w:proofErr w:type="gramStart"/>
      <w:r w:rsidRPr="00ED5156">
        <w:rPr>
          <w:rStyle w:val="Emphasis"/>
        </w:rPr>
        <w:t>is</w:t>
      </w:r>
      <w:proofErr w:type="gramEnd"/>
      <w:r w:rsidRPr="00ED5156">
        <w:rPr>
          <w:rStyle w:val="Emphasis"/>
        </w:rPr>
        <w:t xml:space="preserve"> old. </w:t>
      </w:r>
      <w:r w:rsidRPr="00ED5156">
        <w:rPr>
          <w:rStyle w:val="StyleUnderline"/>
        </w:rPr>
        <w:t>Like Bezos and Musk</w:t>
      </w:r>
      <w:r w:rsidRPr="00ED5156">
        <w:rPr>
          <w:sz w:val="16"/>
        </w:rPr>
        <w:t xml:space="preserve">, Cecil </w:t>
      </w:r>
      <w:r w:rsidRPr="00ED5156">
        <w:rPr>
          <w:rStyle w:val="StyleUnderline"/>
        </w:rPr>
        <w:t>Rhodes</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mining magnate and premier villain of the British Empire</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also succumbed to dreams of wealth in the night sky</w:t>
      </w:r>
      <w:r w:rsidRPr="00ED5156">
        <w:rPr>
          <w:sz w:val="16"/>
        </w:rPr>
        <w:t xml:space="preserve">. </w:t>
      </w:r>
      <w:r w:rsidRPr="00ED5156">
        <w:rPr>
          <w:rFonts w:ascii="Times New Roman" w:hAnsi="Times New Roman" w:cs="Times New Roman"/>
          <w:sz w:val="16"/>
        </w:rPr>
        <w:t>​</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ascii="Times New Roman" w:hAnsi="Times New Roman" w:cs="Times New Roman"/>
          <w:sz w:val="16"/>
        </w:rPr>
        <w:t>​</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 xml:space="preserve">Where technology </w:t>
      </w:r>
      <w:proofErr w:type="gramStart"/>
      <w:r w:rsidRPr="00ED5156">
        <w:rPr>
          <w:rStyle w:val="StyleUnderline"/>
        </w:rPr>
        <w:t>opens up</w:t>
      </w:r>
      <w:proofErr w:type="gramEnd"/>
      <w:r w:rsidRPr="00ED5156">
        <w:rPr>
          <w:rStyle w:val="StyleUnderline"/>
        </w:rPr>
        <w:t xml:space="preserve"> the yawning unknown of new territory glittering with potential profit, private enterprises hustle for dominance</w:t>
      </w:r>
      <w:r w:rsidRPr="00ED5156">
        <w:rPr>
          <w:rStyle w:val="StyleUnderline"/>
          <w:rFonts w:ascii="Times New Roman" w:hAnsi="Times New Roman" w:cs="Times New Roman"/>
        </w:rPr>
        <w:t> </w:t>
      </w:r>
      <w:r w:rsidRPr="00ED5156">
        <w:rPr>
          <w:rStyle w:val="StyleUnderline"/>
          <w:rFonts w:cs="Georgia"/>
        </w:rPr>
        <w:t>—</w:t>
      </w:r>
      <w:r w:rsidRPr="00ED5156">
        <w:rPr>
          <w:rStyle w:val="StyleUnderline"/>
          <w:rFonts w:ascii="Times New Roman" w:hAnsi="Times New Roman" w:cs="Times New Roman"/>
        </w:rPr>
        <w:t> </w:t>
      </w:r>
      <w:r w:rsidRPr="00ED5156">
        <w:rPr>
          <w:rStyle w:val="StyleUnderline"/>
        </w:rPr>
        <w:t>backed by the military and legal capacities of earthbound nations.</w:t>
      </w:r>
      <w:r w:rsidRPr="00ED5156">
        <w:rPr>
          <w:sz w:val="16"/>
        </w:rPr>
        <w:t xml:space="preserve"> </w:t>
      </w:r>
      <w:r w:rsidRPr="006220F5">
        <w:rPr>
          <w:rStyle w:val="Emphasis"/>
          <w:highlight w:val="green"/>
        </w:rPr>
        <w:t>Colonialism</w:t>
      </w:r>
      <w:r w:rsidRPr="00ED5156">
        <w:rPr>
          <w:rStyle w:val="Emphasis"/>
        </w:rPr>
        <w:t xml:space="preserve"> in </w:t>
      </w:r>
      <w:r w:rsidRPr="006220F5">
        <w:rPr>
          <w:rStyle w:val="Emphasis"/>
          <w:highlight w:val="green"/>
        </w:rPr>
        <w:t>space</w:t>
      </w:r>
      <w:r w:rsidRPr="00ED5156">
        <w:rPr>
          <w:rStyle w:val="Emphasis"/>
        </w:rPr>
        <w:t xml:space="preserve"> is </w:t>
      </w:r>
      <w:r w:rsidRPr="006220F5">
        <w:rPr>
          <w:rStyle w:val="Emphasis"/>
          <w:highlight w:val="green"/>
        </w:rPr>
        <w:t>not some post-humanist utopia</w:t>
      </w:r>
      <w:r w:rsidRPr="00ED5156">
        <w:rPr>
          <w:sz w:val="16"/>
        </w:rPr>
        <w:t xml:space="preserve">, </w:t>
      </w:r>
      <w:r w:rsidRPr="006220F5">
        <w:rPr>
          <w:rStyle w:val="StyleUnderline"/>
          <w:highlight w:val="green"/>
        </w:rPr>
        <w:t>but the age-old dominion of</w:t>
      </w:r>
      <w:r w:rsidRPr="00ED5156">
        <w:rPr>
          <w:rStyle w:val="StyleUnderline"/>
        </w:rPr>
        <w:t xml:space="preserve"> land </w:t>
      </w:r>
      <w:r w:rsidRPr="006220F5">
        <w:rPr>
          <w:rStyle w:val="StyleUnderline"/>
          <w:highlight w:val="green"/>
        </w:rPr>
        <w:t>barons</w:t>
      </w:r>
      <w:r w:rsidRPr="00ED5156">
        <w:rPr>
          <w:rStyle w:val="StyleUnderline"/>
        </w:rPr>
        <w:t xml:space="preserve"> </w:t>
      </w:r>
      <w:r w:rsidRPr="006220F5">
        <w:rPr>
          <w:rStyle w:val="StyleUnderline"/>
          <w:highlight w:val="green"/>
        </w:rPr>
        <w:t>and</w:t>
      </w:r>
      <w:r w:rsidRPr="00ED5156">
        <w:rPr>
          <w:rStyle w:val="StyleUnderline"/>
        </w:rPr>
        <w:t xml:space="preserve"> mining </w:t>
      </w:r>
      <w:r w:rsidRPr="006220F5">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221A6F07" w14:textId="77777777" w:rsidR="002233F3" w:rsidRDefault="002233F3" w:rsidP="002233F3"/>
    <w:p w14:paraId="6B2231F6" w14:textId="77777777" w:rsidR="002233F3" w:rsidRPr="001468AA" w:rsidRDefault="002233F3" w:rsidP="002233F3">
      <w:pPr>
        <w:keepNext/>
        <w:keepLines/>
        <w:spacing w:before="40" w:after="0"/>
        <w:outlineLvl w:val="3"/>
        <w:rPr>
          <w:rFonts w:eastAsiaTheme="majorEastAsia" w:cstheme="majorBidi"/>
          <w:b/>
          <w:iCs/>
          <w:sz w:val="26"/>
        </w:rPr>
      </w:pPr>
      <w:r w:rsidRPr="001468AA">
        <w:rPr>
          <w:rFonts w:eastAsiaTheme="majorEastAsia" w:cstheme="majorBidi"/>
          <w:b/>
          <w:iCs/>
          <w:sz w:val="26"/>
        </w:rPr>
        <w:t>Capitalism is not natural or inevitable, extending it to space is a political choice. Empirics prove it will be disastrous</w:t>
      </w:r>
    </w:p>
    <w:p w14:paraId="19E3A314" w14:textId="77777777" w:rsidR="002233F3" w:rsidRPr="001468AA" w:rsidRDefault="002233F3" w:rsidP="002233F3">
      <w:pPr>
        <w:rPr>
          <w:b/>
          <w:bCs/>
          <w:sz w:val="26"/>
        </w:rPr>
      </w:pPr>
      <w:r w:rsidRPr="001468AA">
        <w:rPr>
          <w:b/>
          <w:bCs/>
          <w:sz w:val="26"/>
        </w:rPr>
        <w:t>Penny 20</w:t>
      </w:r>
    </w:p>
    <w:p w14:paraId="4CF401B8" w14:textId="77777777" w:rsidR="002233F3" w:rsidRPr="001468AA" w:rsidRDefault="002233F3" w:rsidP="002233F3">
      <w:pPr>
        <w:rPr>
          <w:sz w:val="16"/>
        </w:rPr>
      </w:pPr>
      <w:r w:rsidRPr="001468AA">
        <w:rPr>
          <w:sz w:val="16"/>
        </w:rPr>
        <w:t xml:space="preserve">(ELEANOR PENNY is a writer, poet and essayist based in London. She is a senior editor at Novara Media, </w:t>
      </w:r>
      <w:hyperlink r:id="rId10" w:history="1">
        <w:r w:rsidRPr="001468AA">
          <w:rPr>
            <w:sz w:val="16"/>
          </w:rPr>
          <w:t>https://inthesetimes.com/article/space-privatization-future-technology-silicon-valley-elon-musk-jeff-bezos</w:t>
        </w:r>
      </w:hyperlink>
      <w:r w:rsidRPr="001468AA">
        <w:rPr>
          <w:sz w:val="16"/>
        </w:rPr>
        <w:t>, 12-17)</w:t>
      </w:r>
    </w:p>
    <w:p w14:paraId="47F2C650" w14:textId="77777777" w:rsidR="002233F3" w:rsidRPr="001468AA" w:rsidRDefault="002233F3" w:rsidP="002233F3">
      <w:pPr>
        <w:rPr>
          <w:b/>
          <w:iCs/>
          <w:u w:val="single"/>
        </w:rPr>
      </w:pPr>
      <w:r w:rsidRPr="006220F5">
        <w:rPr>
          <w:b/>
          <w:iCs/>
          <w:highlight w:val="green"/>
          <w:u w:val="single"/>
        </w:rPr>
        <w:t>Space is our birthright</w:t>
      </w:r>
      <w:r w:rsidRPr="001468AA">
        <w:rPr>
          <w:sz w:val="16"/>
        </w:rPr>
        <w:t xml:space="preserve">. </w:t>
      </w:r>
      <w:r w:rsidRPr="001468AA">
        <w:rPr>
          <w:rFonts w:ascii="Times New Roman" w:hAnsi="Times New Roman" w:cs="Times New Roman"/>
          <w:sz w:val="16"/>
        </w:rPr>
        <w:t>​</w:t>
      </w:r>
      <w:r w:rsidRPr="001468AA">
        <w:rPr>
          <w:rFonts w:cs="Georgia"/>
          <w:sz w:val="16"/>
        </w:rPr>
        <w:t>“</w:t>
      </w:r>
      <w:r w:rsidRPr="001468AA">
        <w:rPr>
          <w:u w:val="single"/>
        </w:rPr>
        <w:t>Americans should have the right to engage in commercial exploration, recovery and use of resources in outer space</w:t>
      </w:r>
      <w:r w:rsidRPr="001468AA">
        <w:rPr>
          <w:sz w:val="16"/>
        </w:rPr>
        <w:t>,</w:t>
      </w:r>
      <w:r w:rsidRPr="001468AA">
        <w:rPr>
          <w:rFonts w:cs="Georgia"/>
          <w:sz w:val="16"/>
        </w:rPr>
        <w:t>”</w:t>
      </w:r>
      <w:r w:rsidRPr="001468AA">
        <w:rPr>
          <w:sz w:val="16"/>
        </w:rPr>
        <w:t xml:space="preserve"> President Donald </w:t>
      </w:r>
      <w:r w:rsidRPr="006220F5">
        <w:rPr>
          <w:highlight w:val="green"/>
          <w:u w:val="single"/>
        </w:rPr>
        <w:t>Trump wrote</w:t>
      </w:r>
      <w:r w:rsidRPr="001468AA">
        <w:rPr>
          <w:sz w:val="16"/>
        </w:rPr>
        <w:t xml:space="preserve"> April 6, 2020, issuing the </w:t>
      </w:r>
      <w:r w:rsidRPr="001468AA">
        <w:rPr>
          <w:rFonts w:ascii="Times New Roman" w:hAnsi="Times New Roman" w:cs="Times New Roman"/>
          <w:sz w:val="16"/>
        </w:rPr>
        <w:t>​</w:t>
      </w:r>
      <w:r w:rsidRPr="001468AA">
        <w:rPr>
          <w:rFonts w:cs="Georgia"/>
          <w:sz w:val="16"/>
        </w:rPr>
        <w:t>“</w:t>
      </w:r>
      <w:r w:rsidRPr="001468AA">
        <w:rPr>
          <w:sz w:val="16"/>
        </w:rPr>
        <w:t>Executive Order on Encouraging International Support for the Recovery and Use of Space Resources.</w:t>
      </w:r>
      <w:r w:rsidRPr="001468AA">
        <w:rPr>
          <w:rFonts w:cs="Georgia"/>
          <w:sz w:val="16"/>
        </w:rPr>
        <w:t>”</w:t>
      </w:r>
      <w:r w:rsidRPr="001468AA">
        <w:rPr>
          <w:sz w:val="16"/>
        </w:rPr>
        <w:t xml:space="preserve"> In the stroke of a pen, Trump planted the U.S. flag on </w:t>
      </w:r>
      <w:r w:rsidRPr="001468AA">
        <w:rPr>
          <w:rFonts w:ascii="Times New Roman" w:hAnsi="Times New Roman" w:cs="Times New Roman"/>
          <w:sz w:val="16"/>
        </w:rPr>
        <w:t>​</w:t>
      </w:r>
      <w:r w:rsidRPr="001468AA">
        <w:rPr>
          <w:rFonts w:cs="Georgia"/>
          <w:sz w:val="16"/>
        </w:rPr>
        <w:t>“</w:t>
      </w:r>
      <w:r w:rsidRPr="001468AA">
        <w:rPr>
          <w:sz w:val="16"/>
        </w:rPr>
        <w:t>the Moon, Mars and other celestial bodies.</w:t>
      </w:r>
      <w:r w:rsidRPr="001468AA">
        <w:rPr>
          <w:rFonts w:cs="Georgia"/>
          <w:sz w:val="16"/>
        </w:rPr>
        <w:t>”</w:t>
      </w:r>
      <w:r w:rsidRPr="001468AA">
        <w:rPr>
          <w:sz w:val="16"/>
        </w:rPr>
        <w:t xml:space="preserve"> </w:t>
      </w:r>
      <w:r w:rsidRPr="001468AA">
        <w:rPr>
          <w:u w:val="single"/>
        </w:rPr>
        <w:t>As Trump declared these space lands and resources open for business, you could hear the cheers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mostly from </w:t>
      </w:r>
      <w:r w:rsidRPr="001468AA">
        <w:rPr>
          <w:rFonts w:ascii="Times New Roman" w:hAnsi="Times New Roman" w:cs="Times New Roman"/>
          <w:sz w:val="16"/>
        </w:rPr>
        <w:t>​</w:t>
      </w:r>
      <w:r w:rsidRPr="001468AA">
        <w:rPr>
          <w:rFonts w:cs="Georgia"/>
          <w:sz w:val="16"/>
        </w:rPr>
        <w:t>“</w:t>
      </w:r>
      <w:r w:rsidRPr="001468AA">
        <w:rPr>
          <w:sz w:val="16"/>
        </w:rPr>
        <w:t>moonshot</w:t>
      </w:r>
      <w:r w:rsidRPr="001468AA">
        <w:rPr>
          <w:rFonts w:cs="Georgia"/>
          <w:sz w:val="16"/>
        </w:rPr>
        <w:t>”</w:t>
      </w:r>
      <w:r w:rsidRPr="001468AA">
        <w:rPr>
          <w:sz w:val="16"/>
        </w:rPr>
        <w:t xml:space="preserve"> corporations that have clamored to sweep away the patchy, unregularized Cold War-era space law in favor of new, unregulated corporate plunder of the solar system. </w:t>
      </w:r>
      <w:r w:rsidRPr="001468AA">
        <w:rPr>
          <w:u w:val="single"/>
        </w:rPr>
        <w:t xml:space="preserve">While the institution of </w:t>
      </w:r>
      <w:r w:rsidRPr="006220F5">
        <w:rPr>
          <w:highlight w:val="green"/>
          <w:u w:val="single"/>
        </w:rPr>
        <w:t>private land ownership</w:t>
      </w:r>
      <w:r w:rsidRPr="001468AA">
        <w:rPr>
          <w:u w:val="single"/>
        </w:rPr>
        <w:t xml:space="preserve"> is now widely taken for granted, it </w:t>
      </w:r>
      <w:r w:rsidRPr="006220F5">
        <w:rPr>
          <w:highlight w:val="green"/>
          <w:u w:val="single"/>
        </w:rPr>
        <w:t>was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b/>
          <w:iCs/>
          <w:u w:val="single"/>
        </w:rPr>
        <w:t>like many so-called natural things</w:t>
      </w:r>
      <w:r w:rsidRPr="001468AA">
        <w:rPr>
          <w:rFonts w:ascii="Times New Roman" w:hAnsi="Times New Roman" w:cs="Times New Roman"/>
          <w:b/>
          <w:iCs/>
          <w:u w:val="single"/>
        </w:rPr>
        <w:t> </w:t>
      </w:r>
      <w:r w:rsidRPr="001468AA">
        <w:rPr>
          <w:rFonts w:cs="Georgia"/>
          <w:b/>
          <w:iCs/>
          <w:u w:val="single"/>
        </w:rPr>
        <w:t>—</w:t>
      </w:r>
      <w:r w:rsidRPr="001468AA">
        <w:rPr>
          <w:rFonts w:ascii="Times New Roman" w:hAnsi="Times New Roman" w:cs="Times New Roman"/>
          <w:b/>
          <w:iCs/>
          <w:u w:val="single"/>
        </w:rPr>
        <w:t> </w:t>
      </w:r>
      <w:r w:rsidRPr="006220F5">
        <w:rPr>
          <w:b/>
          <w:iCs/>
          <w:highlight w:val="green"/>
          <w:u w:val="single"/>
        </w:rPr>
        <w:t>invented</w:t>
      </w:r>
      <w:r w:rsidRPr="001468AA">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1468AA">
        <w:rPr>
          <w:u w:val="single"/>
        </w:rPr>
        <w:t xml:space="preserve">Eventually, common lands were </w:t>
      </w:r>
      <w:r w:rsidRPr="001468AA">
        <w:rPr>
          <w:rFonts w:ascii="Times New Roman" w:hAnsi="Times New Roman" w:cs="Times New Roman"/>
          <w:u w:val="single"/>
        </w:rPr>
        <w:t>​</w:t>
      </w:r>
      <w:r w:rsidRPr="001468AA">
        <w:rPr>
          <w:rFonts w:cs="Georgia"/>
          <w:u w:val="single"/>
        </w:rPr>
        <w:t>“</w:t>
      </w:r>
      <w:r w:rsidRPr="001468AA">
        <w:rPr>
          <w:u w:val="single"/>
        </w:rPr>
        <w:t>enclosed</w:t>
      </w:r>
      <w:r w:rsidRPr="001468AA">
        <w:rPr>
          <w:rFonts w:cs="Georgia"/>
          <w:u w:val="single"/>
        </w:rPr>
        <w:t>”</w:t>
      </w:r>
      <w:r w:rsidRPr="001468AA">
        <w:rPr>
          <w:u w:val="single"/>
        </w:rPr>
        <w:t xml:space="preserve"> and became the private property of aristocrats.</w:t>
      </w:r>
      <w:r w:rsidRPr="001468AA">
        <w:rPr>
          <w:sz w:val="16"/>
        </w:rPr>
        <w:t xml:space="preserve"> </w:t>
      </w:r>
      <w:r w:rsidRPr="001468AA">
        <w:rPr>
          <w:u w:val="single"/>
        </w:rPr>
        <w:t xml:space="preserve">This </w:t>
      </w:r>
      <w:r w:rsidRPr="006220F5">
        <w:rPr>
          <w:highlight w:val="green"/>
          <w:u w:val="single"/>
        </w:rPr>
        <w:t>exclusive right to land use</w:t>
      </w:r>
      <w:r w:rsidRPr="001468AA">
        <w:rPr>
          <w:sz w:val="16"/>
        </w:rPr>
        <w:t xml:space="preserve"> (to own and profit from land) </w:t>
      </w:r>
      <w:r w:rsidRPr="001468AA">
        <w:rPr>
          <w:u w:val="single"/>
        </w:rPr>
        <w:t xml:space="preserve">was the contrivance that </w:t>
      </w:r>
      <w:r w:rsidRPr="006220F5">
        <w:rPr>
          <w:highlight w:val="green"/>
          <w:u w:val="single"/>
        </w:rPr>
        <w:t>established the new economic order</w:t>
      </w:r>
      <w:r w:rsidRPr="001468AA">
        <w:rPr>
          <w:sz w:val="16"/>
        </w:rPr>
        <w:t xml:space="preserve">. No longer held in common, the planet’s resources were parceled off to strictly private hands. No longer could peasants scrape by, subsisting on the commons. Instead, they depended on the grace and favor of a wage. </w:t>
      </w:r>
      <w:r w:rsidRPr="001468AA">
        <w:rPr>
          <w:u w:val="single"/>
        </w:rPr>
        <w:t xml:space="preserve">Life in feudal times was no bucolic idyll, but </w:t>
      </w:r>
      <w:r w:rsidRPr="006220F5">
        <w:rPr>
          <w:highlight w:val="green"/>
          <w:u w:val="single"/>
        </w:rPr>
        <w:t xml:space="preserve">enclosure was </w:t>
      </w:r>
      <w:r w:rsidRPr="001468AA">
        <w:rPr>
          <w:u w:val="single"/>
        </w:rPr>
        <w:t xml:space="preserve">synonymous with </w:t>
      </w:r>
      <w:r w:rsidRPr="006220F5">
        <w:rPr>
          <w:b/>
          <w:iCs/>
          <w:highlight w:val="green"/>
          <w:u w:val="single"/>
        </w:rPr>
        <w:t>disaster</w:t>
      </w:r>
      <w:r w:rsidRPr="001468AA">
        <w:rPr>
          <w:b/>
          <w:iCs/>
          <w:u w:val="single"/>
        </w:rPr>
        <w:t xml:space="preserve">, </w:t>
      </w:r>
      <w:proofErr w:type="gramStart"/>
      <w:r w:rsidRPr="001468AA">
        <w:rPr>
          <w:b/>
          <w:iCs/>
          <w:u w:val="single"/>
        </w:rPr>
        <w:t>destitution</w:t>
      </w:r>
      <w:proofErr w:type="gramEnd"/>
      <w:r w:rsidRPr="001468AA">
        <w:rPr>
          <w:b/>
          <w:iCs/>
          <w:u w:val="single"/>
        </w:rPr>
        <w:t xml:space="preserve"> </w:t>
      </w:r>
      <w:r w:rsidRPr="006220F5">
        <w:rPr>
          <w:b/>
          <w:iCs/>
          <w:highlight w:val="green"/>
          <w:u w:val="single"/>
        </w:rPr>
        <w:t>and death for many people</w:t>
      </w:r>
      <w:r w:rsidRPr="001468AA">
        <w:rPr>
          <w:sz w:val="16"/>
        </w:rPr>
        <w:t xml:space="preserve">. </w:t>
      </w:r>
      <w:r w:rsidRPr="001468AA">
        <w:rPr>
          <w:u w:val="single"/>
        </w:rPr>
        <w:t>This model was mirrored in the capture, theft and enclosure of colony lands, the people</w:t>
      </w:r>
      <w:r w:rsidRPr="001468AA">
        <w:rPr>
          <w:sz w:val="16"/>
        </w:rPr>
        <w:t xml:space="preserve"> (and resources) </w:t>
      </w:r>
      <w:r w:rsidRPr="001468AA">
        <w:rPr>
          <w:u w:val="single"/>
        </w:rPr>
        <w:t>of which fueled the early capitalist transition and later the industrial revolution</w:t>
      </w:r>
      <w:r w:rsidRPr="001468AA">
        <w:rPr>
          <w:sz w:val="16"/>
        </w:rPr>
        <w:t xml:space="preserve">. </w:t>
      </w:r>
      <w:r w:rsidRPr="006220F5">
        <w:rPr>
          <w:b/>
          <w:iCs/>
          <w:highlight w:val="green"/>
          <w:u w:val="single"/>
        </w:rPr>
        <w:t>Capitalism must grow to persist,</w:t>
      </w:r>
      <w:r w:rsidRPr="006220F5">
        <w:rPr>
          <w:sz w:val="16"/>
          <w:highlight w:val="green"/>
        </w:rPr>
        <w:t xml:space="preserve"> </w:t>
      </w:r>
      <w:r w:rsidRPr="006220F5">
        <w:rPr>
          <w:highlight w:val="green"/>
          <w:u w:val="single"/>
        </w:rPr>
        <w:t>and</w:t>
      </w:r>
      <w:r w:rsidRPr="001468AA">
        <w:rPr>
          <w:u w:val="single"/>
        </w:rPr>
        <w:t xml:space="preserve"> as it grows it must </w:t>
      </w:r>
      <w:r w:rsidRPr="006220F5">
        <w:rPr>
          <w:highlight w:val="green"/>
          <w:u w:val="single"/>
        </w:rPr>
        <w:t>transform</w:t>
      </w:r>
      <w:r w:rsidRPr="001468AA">
        <w:rPr>
          <w:u w:val="single"/>
        </w:rPr>
        <w:t xml:space="preserve"> ripe, unregularized </w:t>
      </w:r>
      <w:r w:rsidRPr="006220F5">
        <w:rPr>
          <w:highlight w:val="green"/>
          <w:u w:val="single"/>
        </w:rPr>
        <w:t>commons into private fiefdoms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at home and afar. </w:t>
      </w:r>
      <w:proofErr w:type="gramStart"/>
      <w:r w:rsidRPr="001468AA">
        <w:rPr>
          <w:sz w:val="16"/>
        </w:rPr>
        <w:t>So</w:t>
      </w:r>
      <w:proofErr w:type="gramEnd"/>
      <w:r w:rsidRPr="001468AA">
        <w:rPr>
          <w:sz w:val="16"/>
        </w:rPr>
        <w:t xml:space="preserve"> </w:t>
      </w:r>
      <w:r w:rsidRPr="001468AA">
        <w:rPr>
          <w:b/>
          <w:iCs/>
          <w:u w:val="single"/>
        </w:rPr>
        <w:t xml:space="preserve">it seems only </w:t>
      </w:r>
      <w:r w:rsidRPr="001468AA">
        <w:rPr>
          <w:rFonts w:ascii="Times New Roman" w:hAnsi="Times New Roman" w:cs="Times New Roman"/>
          <w:b/>
          <w:iCs/>
          <w:u w:val="single"/>
        </w:rPr>
        <w:t>​</w:t>
      </w:r>
      <w:r w:rsidRPr="001468AA">
        <w:rPr>
          <w:rFonts w:cs="Georgia"/>
          <w:b/>
          <w:iCs/>
          <w:u w:val="single"/>
        </w:rPr>
        <w:t>“</w:t>
      </w:r>
      <w:r w:rsidRPr="001468AA">
        <w:rPr>
          <w:b/>
          <w:iCs/>
          <w:u w:val="single"/>
        </w:rPr>
        <w:t>natural</w:t>
      </w:r>
      <w:r w:rsidRPr="001468AA">
        <w:rPr>
          <w:rFonts w:cs="Georgia"/>
          <w:b/>
          <w:iCs/>
          <w:u w:val="single"/>
        </w:rPr>
        <w:t>”</w:t>
      </w:r>
      <w:r w:rsidRPr="001468AA">
        <w:rPr>
          <w:b/>
          <w:iCs/>
          <w:u w:val="single"/>
        </w:rPr>
        <w:t xml:space="preserve"> to carve up the moon into stretches of valuable real estate</w:t>
      </w:r>
      <w:r w:rsidRPr="001468AA">
        <w:rPr>
          <w:sz w:val="16"/>
        </w:rPr>
        <w:t xml:space="preserve">, just like Manhattan and the metal mines in the Democratic Republic of Congo. </w:t>
      </w:r>
      <w:r w:rsidRPr="001468AA">
        <w:rPr>
          <w:u w:val="single"/>
        </w:rPr>
        <w:t>After all, Earth’s resources dwindle by the day, and boundless resources beyond the stratosphere could be a backstop for planetary scarcity</w:t>
      </w:r>
      <w:r w:rsidRPr="001468AA">
        <w:rPr>
          <w:sz w:val="16"/>
        </w:rPr>
        <w:t xml:space="preserve">. </w:t>
      </w:r>
      <w:r w:rsidRPr="001468AA">
        <w:rPr>
          <w:u w:val="single"/>
        </w:rPr>
        <w:t xml:space="preserve">Never mind that </w:t>
      </w:r>
      <w:r w:rsidRPr="006220F5">
        <w:rPr>
          <w:highlight w:val="green"/>
          <w:u w:val="single"/>
        </w:rPr>
        <w:t>our crisis of resources is</w:t>
      </w:r>
      <w:r w:rsidRPr="001468AA">
        <w:rPr>
          <w:u w:val="single"/>
        </w:rPr>
        <w:t>,</w:t>
      </w:r>
      <w:r w:rsidRPr="001468AA">
        <w:rPr>
          <w:sz w:val="16"/>
        </w:rPr>
        <w:t xml:space="preserve"> in part, </w:t>
      </w:r>
      <w:r w:rsidRPr="006220F5">
        <w:rPr>
          <w:b/>
          <w:iCs/>
          <w:highlight w:val="green"/>
          <w:u w:val="single"/>
        </w:rPr>
        <w:t>the result of this system</w:t>
      </w:r>
      <w:r w:rsidRPr="001468AA">
        <w:rPr>
          <w:b/>
          <w:iCs/>
          <w:u w:val="single"/>
        </w:rPr>
        <w:t xml:space="preserve"> of private ownership </w:t>
      </w:r>
      <w:r w:rsidRPr="006220F5">
        <w:rPr>
          <w:b/>
          <w:iCs/>
          <w:highlight w:val="green"/>
          <w:u w:val="single"/>
        </w:rPr>
        <w:t>that rewards</w:t>
      </w:r>
      <w:r w:rsidRPr="001468AA">
        <w:rPr>
          <w:b/>
          <w:iCs/>
          <w:u w:val="single"/>
        </w:rPr>
        <w:t xml:space="preserve"> ruthless, </w:t>
      </w:r>
      <w:r w:rsidRPr="006220F5">
        <w:rPr>
          <w:b/>
          <w:iCs/>
          <w:highlight w:val="green"/>
          <w:u w:val="single"/>
        </w:rPr>
        <w:t>short-term profiteering</w:t>
      </w:r>
      <w:r w:rsidRPr="001468AA">
        <w:rPr>
          <w:b/>
          <w:iCs/>
          <w:u w:val="single"/>
        </w:rPr>
        <w:t xml:space="preserve"> at the expense of the long-term survival of the natural commons. </w:t>
      </w:r>
      <w:r w:rsidRPr="001468AA">
        <w:rPr>
          <w:sz w:val="16"/>
        </w:rPr>
        <w:t xml:space="preserve">This future access to a </w:t>
      </w:r>
      <w:proofErr w:type="gramStart"/>
      <w:r w:rsidRPr="001468AA">
        <w:rPr>
          <w:sz w:val="16"/>
        </w:rPr>
        <w:t>new natural commons</w:t>
      </w:r>
      <w:proofErr w:type="gramEnd"/>
      <w:r w:rsidRPr="001468AA">
        <w:rPr>
          <w:sz w:val="16"/>
        </w:rPr>
        <w:t xml:space="preserve"> is now a stress test on governmental priorities. As Trump proclaimed, </w:t>
      </w:r>
      <w:r w:rsidRPr="001468AA">
        <w:rPr>
          <w:rFonts w:ascii="Times New Roman" w:hAnsi="Times New Roman" w:cs="Times New Roman"/>
          <w:sz w:val="16"/>
        </w:rPr>
        <w:t>​</w:t>
      </w:r>
      <w:r w:rsidRPr="001468AA">
        <w:rPr>
          <w:rFonts w:cs="Georgia"/>
          <w:sz w:val="16"/>
        </w:rPr>
        <w:t>“</w:t>
      </w:r>
      <w:r w:rsidRPr="001468AA">
        <w:rPr>
          <w:sz w:val="16"/>
        </w:rPr>
        <w:t xml:space="preserve">Outer space is a legally and physically unique domain of human activity, and the United States does not view it as a </w:t>
      </w:r>
      <w:proofErr w:type="gramStart"/>
      <w:r w:rsidRPr="001468AA">
        <w:rPr>
          <w:sz w:val="16"/>
        </w:rPr>
        <w:t>global commons</w:t>
      </w:r>
      <w:proofErr w:type="gramEnd"/>
      <w:r w:rsidRPr="001468AA">
        <w:rPr>
          <w:sz w:val="16"/>
        </w:rPr>
        <w:t>.</w:t>
      </w:r>
      <w:r w:rsidRPr="001468AA">
        <w:rPr>
          <w:rFonts w:cs="Georgia"/>
          <w:sz w:val="16"/>
        </w:rPr>
        <w:t>”</w:t>
      </w:r>
      <w:r w:rsidRPr="001468AA">
        <w:rPr>
          <w:sz w:val="16"/>
        </w:rPr>
        <w:t xml:space="preserve"> </w:t>
      </w:r>
      <w:r w:rsidRPr="006220F5">
        <w:rPr>
          <w:highlight w:val="green"/>
          <w:u w:val="single"/>
        </w:rPr>
        <w:t>Trump’s executive order</w:t>
      </w:r>
      <w:r w:rsidRPr="001468AA">
        <w:rPr>
          <w:u w:val="single"/>
        </w:rPr>
        <w:t xml:space="preserve"> to </w:t>
      </w:r>
      <w:r w:rsidRPr="001468AA">
        <w:rPr>
          <w:rFonts w:ascii="Times New Roman" w:hAnsi="Times New Roman" w:cs="Times New Roman"/>
          <w:u w:val="single"/>
        </w:rPr>
        <w:t>​</w:t>
      </w:r>
      <w:r w:rsidRPr="001468AA">
        <w:rPr>
          <w:rFonts w:cs="Georgia"/>
          <w:u w:val="single"/>
        </w:rPr>
        <w:t>“</w:t>
      </w:r>
      <w:r w:rsidRPr="001468AA">
        <w:rPr>
          <w:u w:val="single"/>
        </w:rPr>
        <w:t xml:space="preserve">encourage international support for the public and private recovery and use of resources in outer space” </w:t>
      </w:r>
      <w:r w:rsidRPr="006220F5">
        <w:rPr>
          <w:highlight w:val="green"/>
          <w:u w:val="single"/>
        </w:rPr>
        <w:t>heralds</w:t>
      </w:r>
      <w:r w:rsidRPr="001468AA">
        <w:rPr>
          <w:u w:val="single"/>
        </w:rPr>
        <w:t xml:space="preserve"> yet another </w:t>
      </w:r>
      <w:r w:rsidRPr="001468AA">
        <w:rPr>
          <w:b/>
          <w:iCs/>
          <w:u w:val="single"/>
        </w:rPr>
        <w:t xml:space="preserve">public-private boondoggle, where </w:t>
      </w:r>
      <w:r w:rsidRPr="006220F5">
        <w:rPr>
          <w:b/>
          <w:iCs/>
          <w:highlight w:val="green"/>
          <w:u w:val="single"/>
        </w:rPr>
        <w:t xml:space="preserve">nominally public institutions thrash out </w:t>
      </w:r>
      <w:r w:rsidRPr="001468AA">
        <w:rPr>
          <w:b/>
          <w:iCs/>
          <w:u w:val="single"/>
        </w:rPr>
        <w:t xml:space="preserve">fresh </w:t>
      </w:r>
      <w:r w:rsidRPr="006220F5">
        <w:rPr>
          <w:b/>
          <w:iCs/>
          <w:highlight w:val="green"/>
          <w:u w:val="single"/>
        </w:rPr>
        <w:t>boundaries of corporate activity</w:t>
      </w:r>
      <w:r w:rsidRPr="001468AA">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1468AA">
        <w:rPr>
          <w:u w:val="single"/>
        </w:rPr>
        <w:t>The next small steps for mankind will be giant leaps for corporate America</w:t>
      </w:r>
      <w:r w:rsidRPr="001468AA">
        <w:rPr>
          <w:sz w:val="16"/>
        </w:rPr>
        <w:t xml:space="preserve">. Elon </w:t>
      </w:r>
      <w:r w:rsidRPr="001468AA">
        <w:rPr>
          <w:u w:val="single"/>
        </w:rPr>
        <w:t>Musk,</w:t>
      </w:r>
      <w:r w:rsidRPr="001468AA">
        <w:rPr>
          <w:sz w:val="16"/>
        </w:rPr>
        <w:t xml:space="preserve"> who founded SpaceX in 2002, </w:t>
      </w:r>
      <w:r w:rsidRPr="001468AA">
        <w:rPr>
          <w:u w:val="single"/>
        </w:rPr>
        <w:t>talks misty-eyed about a relatively near future when humanity will have risen out of the mud</w:t>
      </w:r>
      <w:r w:rsidRPr="001468AA">
        <w:rPr>
          <w:sz w:val="16"/>
        </w:rPr>
        <w:t>, setting its sights on colonizing Mars</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with SpaceX transportation rocketing there. In 2020, </w:t>
      </w:r>
      <w:r w:rsidRPr="001468AA">
        <w:rPr>
          <w:u w:val="single"/>
        </w:rPr>
        <w:t>Musk began launching a cavalcade of thousands of satellites into low-Earth orbit</w:t>
      </w:r>
      <w:r w:rsidRPr="001468AA">
        <w:rPr>
          <w:sz w:val="16"/>
        </w:rPr>
        <w:t xml:space="preserve"> to form the Starlink satellite system. As of November 2020, nearly 900 satellites had been launched (42,000 are planned in total). </w:t>
      </w:r>
      <w:r w:rsidRPr="006220F5">
        <w:rPr>
          <w:highlight w:val="green"/>
          <w:u w:val="single"/>
        </w:rPr>
        <w:t>This network will</w:t>
      </w:r>
      <w:r w:rsidRPr="001468AA">
        <w:rPr>
          <w:u w:val="single"/>
        </w:rPr>
        <w:t xml:space="preserve"> potentially </w:t>
      </w:r>
      <w:r w:rsidRPr="006220F5">
        <w:rPr>
          <w:highlight w:val="green"/>
          <w:u w:val="single"/>
        </w:rPr>
        <w:t xml:space="preserve">seed an </w:t>
      </w:r>
      <w:r w:rsidRPr="006220F5">
        <w:rPr>
          <w:b/>
          <w:iCs/>
          <w:highlight w:val="green"/>
          <w:u w:val="single"/>
        </w:rPr>
        <w:t>extraplanetary monopoly</w:t>
      </w:r>
      <w:r w:rsidRPr="006220F5">
        <w:rPr>
          <w:highlight w:val="green"/>
          <w:u w:val="single"/>
        </w:rPr>
        <w:t xml:space="preserve"> for key economic infrastructure</w:t>
      </w:r>
      <w:r w:rsidRPr="001468AA">
        <w:rPr>
          <w:u w:val="single"/>
        </w:rPr>
        <w:t xml:space="preserve">, such as domestic internet access. </w:t>
      </w:r>
      <w:r w:rsidRPr="001468AA">
        <w:rPr>
          <w:sz w:val="16"/>
        </w:rPr>
        <w:t xml:space="preserve">Fellow billionaire escapist Jeff </w:t>
      </w:r>
      <w:r w:rsidRPr="001468AA">
        <w:rPr>
          <w:u w:val="single"/>
        </w:rPr>
        <w:t>Bezos,</w:t>
      </w:r>
      <w:r w:rsidRPr="001468AA">
        <w:rPr>
          <w:sz w:val="16"/>
        </w:rPr>
        <w:t xml:space="preserve"> Amazon CEO, </w:t>
      </w:r>
      <w:r w:rsidRPr="001468AA">
        <w:rPr>
          <w:u w:val="single"/>
        </w:rPr>
        <w:t>has been romanced by the wealth among the stars</w:t>
      </w:r>
      <w:r w:rsidRPr="001468AA">
        <w:rPr>
          <w:sz w:val="16"/>
        </w:rPr>
        <w:t xml:space="preserve"> as well, founding his own aerospace company, Blue Origin, back in 2000. </w:t>
      </w:r>
      <w:r w:rsidRPr="001468AA">
        <w:rPr>
          <w:rFonts w:ascii="Times New Roman" w:hAnsi="Times New Roman" w:cs="Times New Roman"/>
          <w:sz w:val="16"/>
        </w:rPr>
        <w:t>​</w:t>
      </w:r>
      <w:r w:rsidRPr="001468AA">
        <w:rPr>
          <w:rFonts w:cs="Georgia"/>
          <w:sz w:val="16"/>
        </w:rPr>
        <w:t>“</w:t>
      </w:r>
      <w:r w:rsidRPr="001468AA">
        <w:rPr>
          <w:sz w:val="16"/>
        </w:rPr>
        <w:t>We are going to build a road to space,</w:t>
      </w:r>
      <w:r w:rsidRPr="001468AA">
        <w:rPr>
          <w:rFonts w:cs="Georgia"/>
          <w:sz w:val="16"/>
        </w:rPr>
        <w:t>”</w:t>
      </w:r>
      <w:r w:rsidRPr="001468AA">
        <w:rPr>
          <w:sz w:val="16"/>
        </w:rPr>
        <w:t xml:space="preserve"> Bezos said in 2019. </w:t>
      </w:r>
      <w:r w:rsidRPr="001468AA">
        <w:rPr>
          <w:rFonts w:ascii="Times New Roman" w:hAnsi="Times New Roman" w:cs="Times New Roman"/>
          <w:sz w:val="16"/>
        </w:rPr>
        <w:t>​</w:t>
      </w:r>
      <w:r w:rsidRPr="001468AA">
        <w:rPr>
          <w:rFonts w:cs="Georgia"/>
          <w:sz w:val="16"/>
        </w:rPr>
        <w:t>“</w:t>
      </w:r>
      <w:r w:rsidRPr="001468AA">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1468AA">
        <w:rPr>
          <w:u w:val="single"/>
        </w:rPr>
        <w:t>Microsoft, too, has its fingers in the intergalactic pie</w:t>
      </w:r>
      <w:r w:rsidRPr="001468AA">
        <w:rPr>
          <w:sz w:val="16"/>
        </w:rPr>
        <w:t xml:space="preserve">, launching Azure Orbital in September 2020 to enable satellite operators on its cloud computing platform, along with a SpaceX partnership the following month. According to Forbes, </w:t>
      </w:r>
      <w:r w:rsidRPr="001468AA">
        <w:rPr>
          <w:b/>
          <w:iCs/>
          <w:u w:val="single"/>
        </w:rPr>
        <w:t>2019 was a record year for private space investments</w:t>
      </w:r>
      <w:r w:rsidRPr="001468AA">
        <w:rPr>
          <w:sz w:val="16"/>
        </w:rPr>
        <w:t xml:space="preserve">, with </w:t>
      </w:r>
      <w:r w:rsidRPr="001468AA">
        <w:rPr>
          <w:rFonts w:ascii="Times New Roman" w:hAnsi="Times New Roman" w:cs="Times New Roman"/>
          <w:sz w:val="16"/>
        </w:rPr>
        <w:t>​</w:t>
      </w:r>
      <w:r w:rsidRPr="001468AA">
        <w:rPr>
          <w:rFonts w:cs="Georgia"/>
          <w:sz w:val="16"/>
        </w:rPr>
        <w:t>“</w:t>
      </w:r>
      <w:r w:rsidRPr="001468AA">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1468AA">
        <w:rPr>
          <w:rFonts w:ascii="Times New Roman" w:hAnsi="Times New Roman" w:cs="Times New Roman"/>
          <w:sz w:val="16"/>
        </w:rPr>
        <w:t>​</w:t>
      </w:r>
      <w:r w:rsidRPr="001468AA">
        <w:rPr>
          <w:rFonts w:cs="Georgia"/>
          <w:sz w:val="16"/>
        </w:rPr>
        <w:t>“</w:t>
      </w:r>
      <w:r w:rsidRPr="001468AA">
        <w:rPr>
          <w:sz w:val="16"/>
        </w:rPr>
        <w:t>Space is the world</w:t>
      </w:r>
      <w:r w:rsidRPr="001468AA">
        <w:rPr>
          <w:rFonts w:cs="Georgia"/>
          <w:sz w:val="16"/>
        </w:rPr>
        <w:t>’</w:t>
      </w:r>
      <w:r w:rsidRPr="001468AA">
        <w:rPr>
          <w:sz w:val="16"/>
        </w:rPr>
        <w:t>s newest war-fighting domain,</w:t>
      </w:r>
      <w:r w:rsidRPr="001468AA">
        <w:rPr>
          <w:rFonts w:cs="Georgia"/>
          <w:sz w:val="16"/>
        </w:rPr>
        <w:t>”</w:t>
      </w:r>
      <w:r w:rsidRPr="001468AA">
        <w:rPr>
          <w:sz w:val="16"/>
        </w:rPr>
        <w:t xml:space="preserve"> Trump said. </w:t>
      </w:r>
      <w:r w:rsidRPr="001468AA">
        <w:rPr>
          <w:rFonts w:ascii="Times New Roman" w:hAnsi="Times New Roman" w:cs="Times New Roman"/>
          <w:sz w:val="16"/>
        </w:rPr>
        <w:t>​</w:t>
      </w:r>
      <w:r w:rsidRPr="001468AA">
        <w:rPr>
          <w:rFonts w:cs="Georgia"/>
          <w:sz w:val="16"/>
        </w:rPr>
        <w:t>“</w:t>
      </w:r>
      <w:r w:rsidRPr="001468AA">
        <w:rPr>
          <w:sz w:val="16"/>
        </w:rPr>
        <w:t xml:space="preserve">Amid grave threats to our national security, American superiority in space is absolutely vital.” </w:t>
      </w:r>
      <w:r w:rsidRPr="001468AA">
        <w:rPr>
          <w:u w:val="single"/>
        </w:rPr>
        <w:t>Space exploration has long been tied to military ambition</w:t>
      </w:r>
      <w:r w:rsidRPr="001468AA">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1468AA">
        <w:rPr>
          <w:u w:val="single"/>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RPr="006220F5">
        <w:rPr>
          <w:highlight w:val="green"/>
          <w:u w:val="single"/>
        </w:rPr>
        <w:t>The</w:t>
      </w:r>
      <w:r w:rsidRPr="001468AA">
        <w:rPr>
          <w:u w:val="single"/>
        </w:rPr>
        <w:t xml:space="preserve"> 1967 </w:t>
      </w:r>
      <w:r w:rsidRPr="006220F5">
        <w:rPr>
          <w:highlight w:val="green"/>
          <w:u w:val="single"/>
        </w:rPr>
        <w:t>Outer Space Treaty</w:t>
      </w:r>
      <w:r w:rsidRPr="001468AA">
        <w:rPr>
          <w:sz w:val="16"/>
        </w:rPr>
        <w:t xml:space="preserve">, signed by the United States, the United </w:t>
      </w:r>
      <w:proofErr w:type="gramStart"/>
      <w:r w:rsidRPr="001468AA">
        <w:rPr>
          <w:sz w:val="16"/>
        </w:rPr>
        <w:t>Kingdom</w:t>
      </w:r>
      <w:proofErr w:type="gramEnd"/>
      <w:r w:rsidRPr="001468AA">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1468AA">
        <w:rPr>
          <w:rFonts w:ascii="Times New Roman" w:hAnsi="Times New Roman" w:cs="Times New Roman"/>
          <w:sz w:val="16"/>
        </w:rPr>
        <w:t>​</w:t>
      </w:r>
      <w:r w:rsidRPr="001468AA">
        <w:rPr>
          <w:rFonts w:cs="Georgia"/>
          <w:sz w:val="16"/>
        </w:rPr>
        <w:t>“</w:t>
      </w:r>
      <w:r w:rsidRPr="001468AA">
        <w:rPr>
          <w:sz w:val="16"/>
        </w:rPr>
        <w:t>appropriation</w:t>
      </w:r>
      <w:r w:rsidRPr="001468AA">
        <w:rPr>
          <w:rFonts w:cs="Georgia"/>
          <w:sz w:val="16"/>
        </w:rPr>
        <w:t>”</w:t>
      </w:r>
      <w:r w:rsidRPr="001468AA">
        <w:rPr>
          <w:sz w:val="16"/>
        </w:rPr>
        <w:t xml:space="preserve"> of astral territory. It was, at heart, a disarmament treaty</w:t>
      </w:r>
      <w:r w:rsidRPr="001468AA">
        <w:rPr>
          <w:rFonts w:ascii="Times New Roman" w:hAnsi="Times New Roman" w:cs="Times New Roman"/>
          <w:sz w:val="16"/>
        </w:rPr>
        <w:t> </w:t>
      </w:r>
      <w:r w:rsidRPr="001468AA">
        <w:rPr>
          <w:rFonts w:cs="Georgia"/>
          <w:sz w:val="16"/>
        </w:rPr>
        <w:t>—</w:t>
      </w:r>
      <w:r w:rsidRPr="001468AA">
        <w:rPr>
          <w:rFonts w:ascii="Times New Roman" w:hAnsi="Times New Roman" w:cs="Times New Roman"/>
          <w:sz w:val="16"/>
        </w:rPr>
        <w:t> </w:t>
      </w:r>
      <w:r w:rsidRPr="001468AA">
        <w:rPr>
          <w:sz w:val="16"/>
        </w:rPr>
        <w:t xml:space="preserve">one whose ropey legalities were enforced by the now-defunct Cold War brinkmanship between its main two signatories. The treaty </w:t>
      </w:r>
      <w:r w:rsidRPr="006220F5">
        <w:rPr>
          <w:highlight w:val="green"/>
          <w:u w:val="single"/>
        </w:rPr>
        <w:t>never foresaw</w:t>
      </w:r>
      <w:r w:rsidRPr="001468AA">
        <w:rPr>
          <w:u w:val="single"/>
        </w:rPr>
        <w:t xml:space="preserve"> the dizzying rise of </w:t>
      </w:r>
      <w:r w:rsidRPr="006220F5">
        <w:rPr>
          <w:b/>
          <w:iCs/>
          <w:highlight w:val="green"/>
          <w:u w:val="single"/>
        </w:rPr>
        <w:t>private enterprise</w:t>
      </w:r>
      <w:r w:rsidRPr="001468AA">
        <w:rPr>
          <w:b/>
          <w:iCs/>
          <w:u w:val="single"/>
        </w:rPr>
        <w:t xml:space="preserve"> clamoring for a slice of the sky</w:t>
      </w:r>
      <w:r w:rsidRPr="001468AA">
        <w:rPr>
          <w:sz w:val="16"/>
        </w:rPr>
        <w:t xml:space="preserve">. </w:t>
      </w:r>
      <w:r w:rsidRPr="006220F5">
        <w:rPr>
          <w:highlight w:val="green"/>
          <w:u w:val="single"/>
        </w:rPr>
        <w:t>Nor</w:t>
      </w:r>
      <w:r w:rsidRPr="001468AA">
        <w:rPr>
          <w:u w:val="single"/>
        </w:rPr>
        <w:t xml:space="preserve"> did it foresee </w:t>
      </w:r>
      <w:r w:rsidRPr="006220F5">
        <w:rPr>
          <w:highlight w:val="green"/>
          <w:u w:val="single"/>
        </w:rPr>
        <w:t>the slow shelving of publicly funded U.S. space exploration</w:t>
      </w:r>
      <w:r w:rsidRPr="001468AA">
        <w:rPr>
          <w:sz w:val="16"/>
        </w:rPr>
        <w:t xml:space="preserve"> (especially the manned variety) </w:t>
      </w:r>
      <w:r w:rsidRPr="006220F5">
        <w:rPr>
          <w:b/>
          <w:iCs/>
          <w:highlight w:val="green"/>
          <w:u w:val="single"/>
        </w:rPr>
        <w:t>that would allow venture capitalists to stake their claim</w:t>
      </w:r>
      <w:r w:rsidRPr="001468AA">
        <w:rPr>
          <w:b/>
          <w:iCs/>
          <w:u w:val="single"/>
        </w:rPr>
        <w:t xml:space="preserve"> in a new space scramble.</w:t>
      </w:r>
    </w:p>
    <w:p w14:paraId="47AEB611" w14:textId="77777777" w:rsidR="002233F3" w:rsidRPr="001468AA" w:rsidRDefault="002233F3" w:rsidP="002233F3"/>
    <w:p w14:paraId="148B7D33" w14:textId="77777777" w:rsidR="002233F3" w:rsidRPr="001468AA" w:rsidRDefault="002233F3" w:rsidP="002233F3">
      <w:pPr>
        <w:keepNext/>
        <w:keepLines/>
        <w:spacing w:before="40" w:after="0"/>
        <w:outlineLvl w:val="3"/>
        <w:rPr>
          <w:rFonts w:eastAsia="MS Gothic" w:cs="Times New Roman"/>
          <w:b/>
          <w:iCs/>
          <w:sz w:val="26"/>
        </w:rPr>
      </w:pPr>
      <w:r w:rsidRPr="001468AA">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464ECAE5" w14:textId="77777777" w:rsidR="002233F3" w:rsidRPr="001468AA" w:rsidRDefault="002233F3" w:rsidP="002233F3">
      <w:pPr>
        <w:rPr>
          <w:rFonts w:eastAsia="Cambria"/>
          <w:b/>
          <w:bCs/>
          <w:sz w:val="26"/>
        </w:rPr>
      </w:pPr>
      <w:r w:rsidRPr="001468AA">
        <w:rPr>
          <w:rFonts w:eastAsia="Cambria"/>
          <w:b/>
          <w:bCs/>
          <w:sz w:val="26"/>
        </w:rPr>
        <w:t>Kaminska 14</w:t>
      </w:r>
    </w:p>
    <w:p w14:paraId="57CA83F7" w14:textId="77777777" w:rsidR="002233F3" w:rsidRPr="001468AA" w:rsidRDefault="002233F3" w:rsidP="002233F3">
      <w:pPr>
        <w:rPr>
          <w:rFonts w:eastAsia="Cambria"/>
          <w:sz w:val="16"/>
        </w:rPr>
      </w:pPr>
      <w:r w:rsidRPr="001468AA">
        <w:rPr>
          <w:rFonts w:eastAsia="Cambria"/>
          <w:sz w:val="16"/>
        </w:rPr>
        <w:t xml:space="preserve">(Izabella is an FT Alphaville reporter. </w:t>
      </w:r>
      <w:hyperlink r:id="rId11" w:history="1">
        <w:r w:rsidRPr="001468AA">
          <w:rPr>
            <w:rFonts w:eastAsia="Cambria"/>
            <w:sz w:val="16"/>
          </w:rPr>
          <w:t>https://www.ft.com/content/02aac296-a920-11e3-bf0c-00144feab7de</w:t>
        </w:r>
      </w:hyperlink>
      <w:r w:rsidRPr="001468AA">
        <w:rPr>
          <w:rFonts w:eastAsia="Cambria"/>
          <w:sz w:val="16"/>
        </w:rPr>
        <w:t xml:space="preserve"> 3-14)</w:t>
      </w:r>
    </w:p>
    <w:p w14:paraId="0F356D3B" w14:textId="77777777" w:rsidR="002233F3" w:rsidRPr="001468AA" w:rsidRDefault="002233F3" w:rsidP="002233F3">
      <w:pPr>
        <w:rPr>
          <w:rFonts w:eastAsia="Cambria"/>
          <w:u w:val="single"/>
        </w:rPr>
      </w:pPr>
      <w:r w:rsidRPr="001468AA">
        <w:rPr>
          <w:rFonts w:eastAsia="Cambria"/>
          <w:sz w:val="16"/>
        </w:rPr>
        <w:t xml:space="preserve">For a long </w:t>
      </w:r>
      <w:proofErr w:type="gramStart"/>
      <w:r w:rsidRPr="001468AA">
        <w:rPr>
          <w:rFonts w:eastAsia="Cambria"/>
          <w:sz w:val="16"/>
        </w:rPr>
        <w:t>time</w:t>
      </w:r>
      <w:proofErr w:type="gramEnd"/>
      <w:r w:rsidRPr="001468AA">
        <w:rPr>
          <w:rFonts w:eastAsia="Cambria"/>
          <w:sz w:val="16"/>
        </w:rPr>
        <w:t xml:space="preserve"> </w:t>
      </w:r>
      <w:r w:rsidRPr="001468AA">
        <w:rPr>
          <w:rFonts w:eastAsia="Cambria"/>
          <w:u w:val="single"/>
        </w:rPr>
        <w:t>the idea of commercial space was an eccentric billionaire’s pipe dream</w:t>
      </w:r>
      <w:r w:rsidRPr="001468AA">
        <w:rPr>
          <w:rFonts w:eastAsia="Cambria"/>
          <w:sz w:val="16"/>
        </w:rPr>
        <w:t xml:space="preserve">. A fanciful desire of those with a penchant for Isaac Asimov novels. </w:t>
      </w:r>
      <w:r w:rsidRPr="001468AA">
        <w:rPr>
          <w:rFonts w:eastAsia="Cambria"/>
          <w:b/>
          <w:iCs/>
          <w:u w:val="single"/>
        </w:rPr>
        <w:t xml:space="preserve">Not so </w:t>
      </w:r>
      <w:proofErr w:type="gramStart"/>
      <w:r w:rsidRPr="001468AA">
        <w:rPr>
          <w:rFonts w:eastAsia="Cambria"/>
          <w:b/>
          <w:iCs/>
          <w:u w:val="single"/>
        </w:rPr>
        <w:t>any more</w:t>
      </w:r>
      <w:proofErr w:type="gramEnd"/>
      <w:r w:rsidRPr="001468AA">
        <w:rPr>
          <w:rFonts w:eastAsia="Cambria"/>
          <w:sz w:val="16"/>
        </w:rPr>
        <w:t xml:space="preserve">. Elon Musk’s </w:t>
      </w:r>
      <w:r w:rsidRPr="006220F5">
        <w:rPr>
          <w:rFonts w:eastAsia="Cambria"/>
          <w:highlight w:val="green"/>
          <w:u w:val="single"/>
        </w:rPr>
        <w:t>SpaceX has been sending payloads to space</w:t>
      </w:r>
      <w:r w:rsidRPr="001468AA">
        <w:rPr>
          <w:rFonts w:eastAsia="Cambria"/>
          <w:u w:val="single"/>
        </w:rPr>
        <w:t xml:space="preserve"> on a commercially viable basis since 2010.</w:t>
      </w:r>
      <w:r w:rsidRPr="001468AA">
        <w:rPr>
          <w:rFonts w:eastAsia="Cambria"/>
          <w:sz w:val="16"/>
        </w:rPr>
        <w:t xml:space="preserve"> Sir Richard Branson’s </w:t>
      </w:r>
      <w:r w:rsidRPr="006220F5">
        <w:rPr>
          <w:rFonts w:eastAsia="Cambria"/>
          <w:highlight w:val="green"/>
          <w:u w:val="single"/>
        </w:rPr>
        <w:t xml:space="preserve">Virgin Galactic is </w:t>
      </w:r>
      <w:r w:rsidRPr="001468AA">
        <w:rPr>
          <w:rFonts w:eastAsia="Cambria"/>
          <w:u w:val="single"/>
        </w:rPr>
        <w:t xml:space="preserve">on track </w:t>
      </w:r>
      <w:r w:rsidRPr="006220F5">
        <w:rPr>
          <w:rFonts w:eastAsia="Cambria"/>
          <w:highlight w:val="green"/>
          <w:u w:val="single"/>
        </w:rPr>
        <w:t>to take its first</w:t>
      </w:r>
      <w:r w:rsidRPr="001468AA">
        <w:rPr>
          <w:rFonts w:eastAsia="Cambria"/>
          <w:u w:val="single"/>
        </w:rPr>
        <w:t xml:space="preserve"> fully paid-up </w:t>
      </w:r>
      <w:r w:rsidRPr="006220F5">
        <w:rPr>
          <w:rFonts w:eastAsia="Cambria"/>
          <w:highlight w:val="green"/>
          <w:u w:val="single"/>
        </w:rPr>
        <w:t xml:space="preserve">customers into </w:t>
      </w:r>
      <w:proofErr w:type="gramStart"/>
      <w:r w:rsidRPr="006220F5">
        <w:rPr>
          <w:rFonts w:eastAsia="Cambria"/>
          <w:highlight w:val="green"/>
          <w:u w:val="single"/>
        </w:rPr>
        <w:t>near-space</w:t>
      </w:r>
      <w:proofErr w:type="gramEnd"/>
      <w:r w:rsidRPr="001468AA">
        <w:rPr>
          <w:rFonts w:eastAsia="Cambria"/>
          <w:u w:val="single"/>
        </w:rPr>
        <w:t xml:space="preserve"> by the end of this year,</w:t>
      </w:r>
      <w:r w:rsidRPr="001468AA">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w:t>
      </w:r>
      <w:proofErr w:type="gramStart"/>
      <w:r w:rsidRPr="001468AA">
        <w:rPr>
          <w:rFonts w:eastAsia="Cambria"/>
          <w:sz w:val="16"/>
        </w:rPr>
        <w:t>not too distant</w:t>
      </w:r>
      <w:proofErr w:type="gramEnd"/>
      <w:r w:rsidRPr="001468AA">
        <w:rPr>
          <w:rFonts w:eastAsia="Cambria"/>
          <w:sz w:val="16"/>
        </w:rPr>
        <w:t xml:space="preserve"> future. Small surprise then that the issue of extraplanetary property rights has been raised by the likes of Robert Bigelow, founder of Bigelow Aerospace, a company hoping to put private living quarters in space. Above all, </w:t>
      </w:r>
      <w:r w:rsidRPr="001468AA">
        <w:rPr>
          <w:rFonts w:eastAsia="Cambria"/>
          <w:u w:val="single"/>
        </w:rPr>
        <w:t xml:space="preserve">Bigelow is worried that if </w:t>
      </w:r>
      <w:r w:rsidRPr="006220F5">
        <w:rPr>
          <w:rFonts w:eastAsia="Cambria"/>
          <w:highlight w:val="green"/>
          <w:u w:val="single"/>
        </w:rPr>
        <w:t>the capitalist west doesn’t go about annexing celestial bodies</w:t>
      </w:r>
      <w:r w:rsidRPr="001468AA">
        <w:rPr>
          <w:rFonts w:eastAsia="Cambria"/>
          <w:u w:val="single"/>
        </w:rPr>
        <w:t xml:space="preserve"> in the name of private enterprise, </w:t>
      </w:r>
      <w:r w:rsidRPr="006220F5">
        <w:rPr>
          <w:rFonts w:eastAsia="Cambria"/>
          <w:highlight w:val="green"/>
          <w:u w:val="single"/>
        </w:rPr>
        <w:t>some other nation will go</w:t>
      </w:r>
      <w:r w:rsidRPr="001468AA">
        <w:rPr>
          <w:rFonts w:eastAsia="Cambria"/>
          <w:u w:val="single"/>
        </w:rPr>
        <w:t xml:space="preserve"> empire-building in its own name </w:t>
      </w:r>
      <w:r w:rsidRPr="006220F5">
        <w:rPr>
          <w:rFonts w:eastAsia="Cambria"/>
          <w:highlight w:val="green"/>
          <w:u w:val="single"/>
        </w:rPr>
        <w:t>instead</w:t>
      </w:r>
      <w:r w:rsidRPr="001468AA">
        <w:rPr>
          <w:rFonts w:eastAsia="Cambria"/>
          <w:sz w:val="16"/>
        </w:rPr>
        <w:t xml:space="preserve">. </w:t>
      </w:r>
      <w:r w:rsidRPr="001468AA">
        <w:rPr>
          <w:rFonts w:eastAsia="Cambria"/>
          <w:u w:val="single"/>
        </w:rPr>
        <w:t xml:space="preserve">The argument pro property rights </w:t>
      </w:r>
      <w:proofErr w:type="gramStart"/>
      <w:r w:rsidRPr="001468AA">
        <w:rPr>
          <w:rFonts w:eastAsia="Cambria"/>
          <w:u w:val="single"/>
        </w:rPr>
        <w:t>is</w:t>
      </w:r>
      <w:proofErr w:type="gramEnd"/>
      <w:r w:rsidRPr="001468AA">
        <w:rPr>
          <w:rFonts w:eastAsia="Cambria"/>
          <w:u w:val="single"/>
        </w:rPr>
        <w:t xml:space="preserve"> simple</w:t>
      </w:r>
      <w:r w:rsidRPr="001468AA">
        <w:rPr>
          <w:rFonts w:eastAsia="Cambria"/>
          <w:sz w:val="16"/>
        </w:rPr>
        <w:t xml:space="preserve">. </w:t>
      </w:r>
      <w:r w:rsidRPr="001468AA">
        <w:rPr>
          <w:rFonts w:eastAsia="Cambria"/>
          <w:b/>
          <w:iCs/>
          <w:u w:val="single"/>
        </w:rPr>
        <w:t xml:space="preserve">What </w:t>
      </w:r>
      <w:r w:rsidRPr="006220F5">
        <w:rPr>
          <w:rFonts w:eastAsia="Cambria"/>
          <w:b/>
          <w:iCs/>
          <w:highlight w:val="green"/>
          <w:u w:val="single"/>
        </w:rPr>
        <w:t>we’re approaching</w:t>
      </w:r>
      <w:r w:rsidRPr="001468AA">
        <w:rPr>
          <w:rFonts w:eastAsia="Cambria"/>
          <w:b/>
          <w:iCs/>
          <w:u w:val="single"/>
        </w:rPr>
        <w:t xml:space="preserve"> is </w:t>
      </w:r>
      <w:r w:rsidRPr="006220F5">
        <w:rPr>
          <w:rFonts w:eastAsia="Cambria"/>
          <w:b/>
          <w:iCs/>
          <w:highlight w:val="green"/>
          <w:u w:val="single"/>
        </w:rPr>
        <w:t>a new Wild West period</w:t>
      </w:r>
      <w:r w:rsidRPr="001468AA">
        <w:rPr>
          <w:rFonts w:eastAsia="Cambria"/>
          <w:b/>
          <w:iCs/>
          <w:u w:val="single"/>
        </w:rPr>
        <w:t xml:space="preserve"> for humanity</w:t>
      </w:r>
      <w:r w:rsidRPr="001468AA">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1468AA">
        <w:rPr>
          <w:rFonts w:eastAsia="Cambria"/>
          <w:u w:val="single"/>
        </w:rPr>
        <w:t>Call it the classic expansionist approach to property allocation</w:t>
      </w:r>
      <w:r w:rsidRPr="001468AA">
        <w:rPr>
          <w:rFonts w:eastAsia="Cambria"/>
          <w:sz w:val="16"/>
        </w:rPr>
        <w:t xml:space="preserve">. Or as comedian Eddie Izzard once joked, </w:t>
      </w:r>
      <w:r w:rsidRPr="001468AA">
        <w:rPr>
          <w:rFonts w:eastAsia="Cambria"/>
          <w:u w:val="single"/>
        </w:rPr>
        <w:t xml:space="preserve">stealing countries with the cunning use of flags. If you can claim it and defend it, it becomes yours. The problem with this way of thinking is that the </w:t>
      </w:r>
      <w:r w:rsidRPr="001468AA">
        <w:rPr>
          <w:rFonts w:eastAsia="Cambria"/>
          <w:b/>
          <w:iCs/>
          <w:u w:val="single"/>
        </w:rPr>
        <w:t>Wild West is a poor analogy for space exploration</w:t>
      </w:r>
      <w:r w:rsidRPr="001468AA">
        <w:rPr>
          <w:rFonts w:eastAsia="Cambria"/>
          <w:sz w:val="16"/>
        </w:rPr>
        <w:t xml:space="preserve">. </w:t>
      </w:r>
      <w:r w:rsidRPr="001468AA">
        <w:rPr>
          <w:rFonts w:eastAsia="Cambria"/>
          <w:u w:val="single"/>
        </w:rPr>
        <w:t xml:space="preserve">First there’s the access issue. </w:t>
      </w:r>
      <w:r w:rsidRPr="006220F5">
        <w:rPr>
          <w:rFonts w:eastAsia="Cambria"/>
          <w:highlight w:val="green"/>
          <w:u w:val="single"/>
        </w:rPr>
        <w:t>Getting to the New World</w:t>
      </w:r>
      <w:r w:rsidRPr="001468AA">
        <w:rPr>
          <w:rFonts w:eastAsia="Cambria"/>
          <w:u w:val="single"/>
        </w:rPr>
        <w:t xml:space="preserve"> may have been harsh and costly, but it </w:t>
      </w:r>
      <w:r w:rsidRPr="006220F5">
        <w:rPr>
          <w:rFonts w:eastAsia="Cambria"/>
          <w:highlight w:val="green"/>
          <w:u w:val="single"/>
        </w:rPr>
        <w:t>was</w:t>
      </w:r>
      <w:r w:rsidRPr="001468AA">
        <w:rPr>
          <w:rFonts w:eastAsia="Cambria"/>
          <w:u w:val="single"/>
        </w:rPr>
        <w:t xml:space="preserve"> still </w:t>
      </w:r>
      <w:r w:rsidRPr="006220F5">
        <w:rPr>
          <w:rFonts w:eastAsia="Cambria"/>
          <w:highlight w:val="green"/>
          <w:u w:val="single"/>
        </w:rPr>
        <w:t xml:space="preserve">exponentially easier </w:t>
      </w:r>
      <w:r w:rsidRPr="006220F5">
        <w:rPr>
          <w:rFonts w:eastAsia="Cambria"/>
          <w:b/>
          <w:iCs/>
          <w:highlight w:val="green"/>
          <w:u w:val="single"/>
        </w:rPr>
        <w:t>– and thus more equitable</w:t>
      </w:r>
      <w:r w:rsidRPr="006220F5">
        <w:rPr>
          <w:rFonts w:eastAsia="Cambria"/>
          <w:highlight w:val="green"/>
          <w:u w:val="single"/>
        </w:rPr>
        <w:t xml:space="preserve"> – than</w:t>
      </w:r>
      <w:r w:rsidRPr="001468AA">
        <w:rPr>
          <w:rFonts w:eastAsia="Cambria"/>
          <w:u w:val="single"/>
        </w:rPr>
        <w:t xml:space="preserve"> getting to </w:t>
      </w:r>
      <w:r w:rsidRPr="006220F5">
        <w:rPr>
          <w:rFonts w:eastAsia="Cambria"/>
          <w:highlight w:val="green"/>
          <w:u w:val="single"/>
        </w:rPr>
        <w:t>space</w:t>
      </w:r>
      <w:r w:rsidRPr="001468AA">
        <w:rPr>
          <w:rFonts w:eastAsia="Cambria"/>
          <w:sz w:val="16"/>
        </w:rPr>
        <w:t xml:space="preserve">. Second, </w:t>
      </w:r>
      <w:r w:rsidRPr="006220F5">
        <w:rPr>
          <w:rFonts w:eastAsia="Cambria"/>
          <w:highlight w:val="green"/>
          <w:u w:val="single"/>
        </w:rPr>
        <w:t>when the pilgrims set sail</w:t>
      </w:r>
      <w:r w:rsidRPr="001468AA">
        <w:rPr>
          <w:rFonts w:eastAsia="Cambria"/>
          <w:u w:val="single"/>
        </w:rPr>
        <w:t xml:space="preserve"> for America, </w:t>
      </w:r>
      <w:r w:rsidRPr="006220F5">
        <w:rPr>
          <w:rFonts w:eastAsia="Cambria"/>
          <w:highlight w:val="green"/>
          <w:u w:val="single"/>
        </w:rPr>
        <w:t>they never looked back</w:t>
      </w:r>
      <w:r w:rsidRPr="001468AA">
        <w:rPr>
          <w:rFonts w:eastAsia="Cambria"/>
          <w:u w:val="single"/>
        </w:rPr>
        <w:t>. Yes, they still depended on trade</w:t>
      </w:r>
      <w:r w:rsidRPr="001468AA">
        <w:rPr>
          <w:rFonts w:eastAsia="Cambria"/>
          <w:sz w:val="16"/>
        </w:rPr>
        <w:t xml:space="preserve">, but they did so on an equal footing with their trade partners because they had just as many valuable resources, if not more, to exchange. </w:t>
      </w:r>
      <w:r w:rsidRPr="001468AA">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6220F5">
        <w:rPr>
          <w:rFonts w:eastAsia="Cambria"/>
          <w:highlight w:val="green"/>
          <w:u w:val="single"/>
        </w:rPr>
        <w:t>The chance that any colonist</w:t>
      </w:r>
      <w:r w:rsidRPr="001468AA">
        <w:rPr>
          <w:rFonts w:eastAsia="Cambria"/>
          <w:u w:val="single"/>
        </w:rPr>
        <w:t xml:space="preserve"> on Mars, the Moon or an asteroid </w:t>
      </w:r>
      <w:r w:rsidRPr="006220F5">
        <w:rPr>
          <w:rFonts w:eastAsia="Cambria"/>
          <w:highlight w:val="green"/>
          <w:u w:val="single"/>
        </w:rPr>
        <w:t>will</w:t>
      </w:r>
      <w:r w:rsidRPr="001468AA">
        <w:rPr>
          <w:rFonts w:eastAsia="Cambria"/>
          <w:u w:val="single"/>
        </w:rPr>
        <w:t xml:space="preserve"> be self-sufficient enough to </w:t>
      </w:r>
      <w:r w:rsidRPr="006220F5">
        <w:rPr>
          <w:rFonts w:eastAsia="Cambria"/>
          <w:highlight w:val="green"/>
          <w:u w:val="single"/>
        </w:rPr>
        <w:t xml:space="preserve">break their dependence on Earth is </w:t>
      </w:r>
      <w:r w:rsidRPr="006220F5">
        <w:rPr>
          <w:rFonts w:eastAsia="Cambria"/>
          <w:b/>
          <w:iCs/>
          <w:highlight w:val="green"/>
          <w:u w:val="single"/>
        </w:rPr>
        <w:t>infinitesimally small</w:t>
      </w:r>
      <w:r w:rsidRPr="001468AA">
        <w:rPr>
          <w:rFonts w:eastAsia="Cambria"/>
          <w:b/>
          <w:iCs/>
          <w:u w:val="single"/>
        </w:rPr>
        <w:t>.</w:t>
      </w:r>
      <w:r w:rsidRPr="001468AA">
        <w:rPr>
          <w:rFonts w:eastAsia="Cambria"/>
          <w:sz w:val="16"/>
        </w:rPr>
        <w:t xml:space="preserve"> To </w:t>
      </w:r>
      <w:r w:rsidRPr="001468AA">
        <w:rPr>
          <w:rFonts w:eastAsia="Cambria"/>
          <w:u w:val="single"/>
        </w:rPr>
        <w:t xml:space="preserve">the contrary, </w:t>
      </w:r>
      <w:r w:rsidRPr="006220F5">
        <w:rPr>
          <w:rFonts w:eastAsia="Cambria"/>
          <w:highlight w:val="green"/>
          <w:u w:val="single"/>
        </w:rPr>
        <w:t xml:space="preserve">private missions are likely to remain </w:t>
      </w:r>
      <w:r w:rsidRPr="006220F5">
        <w:rPr>
          <w:rFonts w:eastAsia="Cambria"/>
          <w:b/>
          <w:iCs/>
          <w:highlight w:val="green"/>
          <w:u w:val="single"/>
        </w:rPr>
        <w:t>dependent on national jurisdictions</w:t>
      </w:r>
      <w:r w:rsidRPr="001468AA">
        <w:rPr>
          <w:rFonts w:eastAsia="Cambria"/>
          <w:u w:val="single"/>
        </w:rPr>
        <w:t xml:space="preserve"> for launches and life support for decades if not centuries. </w:t>
      </w:r>
      <w:r w:rsidRPr="006220F5">
        <w:rPr>
          <w:rFonts w:eastAsia="Cambria"/>
          <w:highlight w:val="green"/>
          <w:u w:val="single"/>
        </w:rPr>
        <w:t>Is it a risk</w:t>
      </w:r>
      <w:r w:rsidRPr="001468AA">
        <w:rPr>
          <w:rFonts w:eastAsia="Cambria"/>
          <w:u w:val="single"/>
        </w:rPr>
        <w:t xml:space="preserve">, then, </w:t>
      </w:r>
      <w:r w:rsidRPr="006220F5">
        <w:rPr>
          <w:rFonts w:eastAsia="Cambria"/>
          <w:highlight w:val="green"/>
          <w:u w:val="single"/>
        </w:rPr>
        <w:t>that nation-states will see this as an invitation to go empire-building in space instead? Unlikely</w:t>
      </w:r>
      <w:r w:rsidRPr="001468AA">
        <w:rPr>
          <w:rFonts w:eastAsia="Cambria"/>
          <w:u w:val="single"/>
        </w:rPr>
        <w:t>.</w:t>
      </w:r>
      <w:r w:rsidRPr="001468AA">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1468AA">
        <w:rPr>
          <w:rFonts w:eastAsia="Cambria"/>
          <w:u w:val="single"/>
        </w:rPr>
        <w:t>Unfortunately, the same cannot be said for private enterprise</w:t>
      </w:r>
      <w:r w:rsidRPr="001468AA">
        <w:rPr>
          <w:rFonts w:eastAsia="Cambria"/>
          <w:b/>
          <w:iCs/>
          <w:u w:val="single"/>
        </w:rPr>
        <w:t xml:space="preserve">. </w:t>
      </w:r>
      <w:r w:rsidRPr="006220F5">
        <w:rPr>
          <w:rFonts w:eastAsia="Cambria"/>
          <w:b/>
          <w:iCs/>
          <w:highlight w:val="green"/>
          <w:u w:val="single"/>
        </w:rPr>
        <w:t>A power-hungry space baron</w:t>
      </w:r>
      <w:r w:rsidRPr="006220F5">
        <w:rPr>
          <w:rFonts w:eastAsia="Cambria"/>
          <w:sz w:val="16"/>
          <w:highlight w:val="green"/>
        </w:rPr>
        <w:t xml:space="preserve"> </w:t>
      </w:r>
      <w:r w:rsidRPr="006220F5">
        <w:rPr>
          <w:rFonts w:eastAsia="Cambria"/>
          <w:highlight w:val="green"/>
          <w:u w:val="single"/>
        </w:rPr>
        <w:t>could</w:t>
      </w:r>
      <w:r w:rsidRPr="001468AA">
        <w:rPr>
          <w:rFonts w:eastAsia="Cambria"/>
          <w:u w:val="single"/>
        </w:rPr>
        <w:t xml:space="preserve"> feasibly </w:t>
      </w:r>
      <w:r w:rsidRPr="006220F5">
        <w:rPr>
          <w:rFonts w:eastAsia="Cambria"/>
          <w:highlight w:val="green"/>
          <w:u w:val="single"/>
        </w:rPr>
        <w:t>argue that the UN treaty does not apply</w:t>
      </w:r>
      <w:r w:rsidRPr="001468AA">
        <w:rPr>
          <w:rFonts w:eastAsia="Cambria"/>
          <w:u w:val="single"/>
        </w:rPr>
        <w:t xml:space="preserve"> to them </w:t>
      </w:r>
      <w:r w:rsidRPr="006220F5">
        <w:rPr>
          <w:rFonts w:eastAsia="Cambria"/>
          <w:highlight w:val="green"/>
          <w:u w:val="single"/>
        </w:rPr>
        <w:t>since they are not a sovereign state. Then</w:t>
      </w:r>
      <w:r w:rsidRPr="001468AA">
        <w:rPr>
          <w:rFonts w:eastAsia="Cambria"/>
          <w:u w:val="single"/>
        </w:rPr>
        <w:t xml:space="preserve"> there is also the caveat that </w:t>
      </w:r>
      <w:r w:rsidRPr="006220F5">
        <w:rPr>
          <w:rFonts w:eastAsia="Cambria"/>
          <w:highlight w:val="green"/>
          <w:u w:val="single"/>
        </w:rPr>
        <w:t xml:space="preserve">the treaty only refers to </w:t>
      </w:r>
      <w:r w:rsidRPr="006220F5">
        <w:rPr>
          <w:highlight w:val="green"/>
          <w:u w:val="single"/>
        </w:rPr>
        <w:t>celestial rather than man-made bodies</w:t>
      </w:r>
      <w:r w:rsidRPr="001468AA">
        <w:rPr>
          <w:rFonts w:eastAsia="Cambria"/>
          <w:sz w:val="16"/>
        </w:rPr>
        <w:t xml:space="preserve">. </w:t>
      </w:r>
      <w:r w:rsidRPr="001468AA">
        <w:rPr>
          <w:rFonts w:eastAsia="Cambria"/>
          <w:u w:val="single"/>
        </w:rPr>
        <w:t xml:space="preserve">This is what you could call the </w:t>
      </w:r>
      <w:r w:rsidRPr="001468AA">
        <w:rPr>
          <w:rFonts w:eastAsia="Cambria"/>
          <w:b/>
          <w:iCs/>
          <w:u w:val="single"/>
        </w:rPr>
        <w:t>dark side of space commercialisation</w:t>
      </w:r>
      <w:r w:rsidRPr="001468AA">
        <w:rPr>
          <w:rFonts w:eastAsia="Cambria"/>
          <w:sz w:val="16"/>
        </w:rPr>
        <w:t xml:space="preserve">. </w:t>
      </w:r>
      <w:r w:rsidRPr="001468AA">
        <w:rPr>
          <w:rFonts w:eastAsia="Cambria"/>
          <w:u w:val="single"/>
        </w:rPr>
        <w:t xml:space="preserve">The point at which open access to space creates a </w:t>
      </w:r>
      <w:r w:rsidRPr="001468AA">
        <w:rPr>
          <w:rFonts w:eastAsia="Cambria"/>
          <w:b/>
          <w:iCs/>
          <w:u w:val="single"/>
        </w:rPr>
        <w:t>Pandora’s box</w:t>
      </w:r>
      <w:r w:rsidRPr="001468AA">
        <w:rPr>
          <w:rFonts w:eastAsia="Cambria"/>
          <w:u w:val="single"/>
        </w:rPr>
        <w:t xml:space="preserve"> effect that in the name of competition </w:t>
      </w:r>
      <w:r w:rsidRPr="001468AA">
        <w:rPr>
          <w:rFonts w:eastAsia="Cambria"/>
          <w:b/>
          <w:iCs/>
          <w:u w:val="single"/>
        </w:rPr>
        <w:t>compromises space co-operation and disrupts the power balance</w:t>
      </w:r>
      <w:r w:rsidRPr="001468AA">
        <w:rPr>
          <w:rFonts w:eastAsia="Cambria"/>
          <w:u w:val="single"/>
        </w:rPr>
        <w:t xml:space="preserve"> we’ve achieved both in space and on Earth.</w:t>
      </w:r>
      <w:r w:rsidRPr="001468AA">
        <w:rPr>
          <w:rFonts w:eastAsia="Cambria"/>
          <w:sz w:val="16"/>
        </w:rPr>
        <w:t xml:space="preserve"> </w:t>
      </w:r>
      <w:r w:rsidRPr="001468AA">
        <w:rPr>
          <w:rFonts w:eastAsia="Cambria"/>
          <w:u w:val="single"/>
        </w:rPr>
        <w:t xml:space="preserve">The point when </w:t>
      </w:r>
      <w:r w:rsidRPr="006220F5">
        <w:rPr>
          <w:rFonts w:eastAsia="Cambria"/>
          <w:highlight w:val="green"/>
          <w:u w:val="single"/>
        </w:rPr>
        <w:t xml:space="preserve">a power-hungry billionaire could find a legal path to </w:t>
      </w:r>
      <w:r w:rsidRPr="006220F5">
        <w:rPr>
          <w:rFonts w:eastAsia="Cambria"/>
          <w:b/>
          <w:iCs/>
          <w:highlight w:val="green"/>
          <w:u w:val="single"/>
        </w:rPr>
        <w:t>building his own Death Star</w:t>
      </w:r>
      <w:r w:rsidRPr="001468AA">
        <w:rPr>
          <w:rFonts w:eastAsia="Cambria"/>
          <w:b/>
          <w:iCs/>
          <w:u w:val="single"/>
        </w:rPr>
        <w:t xml:space="preserve">. </w:t>
      </w:r>
      <w:r w:rsidRPr="001468AA">
        <w:rPr>
          <w:rFonts w:eastAsia="Cambria"/>
          <w:sz w:val="16"/>
        </w:rPr>
        <w:t xml:space="preserve">Elon </w:t>
      </w:r>
      <w:r w:rsidRPr="001468AA">
        <w:rPr>
          <w:rFonts w:eastAsia="Cambria"/>
          <w:u w:val="single"/>
        </w:rPr>
        <w:t>Musk’s testimony</w:t>
      </w:r>
      <w:r w:rsidRPr="001468AA">
        <w:rPr>
          <w:rFonts w:eastAsia="Cambria"/>
          <w:sz w:val="16"/>
        </w:rPr>
        <w:t xml:space="preserve"> to the Senate appropriations hearing on March 5 </w:t>
      </w:r>
      <w:r w:rsidRPr="001468AA">
        <w:rPr>
          <w:rFonts w:eastAsia="Cambria"/>
          <w:u w:val="single"/>
        </w:rPr>
        <w:t>speaks of the potential power play</w:t>
      </w:r>
      <w:r w:rsidRPr="001468AA">
        <w:rPr>
          <w:rFonts w:eastAsia="Cambria"/>
          <w:sz w:val="16"/>
        </w:rPr>
        <w:t xml:space="preserve"> in hand. </w:t>
      </w:r>
      <w:r w:rsidRPr="001468AA">
        <w:rPr>
          <w:rFonts w:eastAsia="Cambria"/>
          <w:u w:val="single"/>
        </w:rPr>
        <w:t>As he argued, US national security is being undermined by the country’s dependence on Russian parts and launches</w:t>
      </w:r>
      <w:r w:rsidRPr="001468AA">
        <w:rPr>
          <w:rFonts w:eastAsia="Cambria"/>
          <w:sz w:val="16"/>
        </w:rPr>
        <w:t xml:space="preserve">, especially </w:t>
      </w:r>
      <w:proofErr w:type="gramStart"/>
      <w:r w:rsidRPr="001468AA">
        <w:rPr>
          <w:rFonts w:eastAsia="Cambria"/>
          <w:sz w:val="16"/>
        </w:rPr>
        <w:t>in light of</w:t>
      </w:r>
      <w:proofErr w:type="gramEnd"/>
      <w:r w:rsidRPr="001468AA">
        <w:rPr>
          <w:rFonts w:eastAsia="Cambria"/>
          <w:sz w:val="16"/>
        </w:rPr>
        <w:t xml:space="preserve">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1468AA">
        <w:rPr>
          <w:rFonts w:eastAsia="Cambria"/>
          <w:u w:val="single"/>
        </w:rPr>
        <w:t xml:space="preserve">The only problem with this analogy is that private corporations competing for commodities still </w:t>
      </w:r>
      <w:proofErr w:type="gramStart"/>
      <w:r w:rsidRPr="001468AA">
        <w:rPr>
          <w:rFonts w:eastAsia="Cambria"/>
          <w:u w:val="single"/>
        </w:rPr>
        <w:t>have to</w:t>
      </w:r>
      <w:proofErr w:type="gramEnd"/>
      <w:r w:rsidRPr="001468AA">
        <w:rPr>
          <w:rFonts w:eastAsia="Cambria"/>
          <w:u w:val="single"/>
        </w:rPr>
        <w:t xml:space="preserve"> abide by national rules. </w:t>
      </w:r>
      <w:r w:rsidRPr="006220F5">
        <w:rPr>
          <w:rFonts w:eastAsia="Cambria"/>
          <w:highlight w:val="green"/>
          <w:u w:val="single"/>
        </w:rPr>
        <w:t>Commercial space enterprises</w:t>
      </w:r>
      <w:r w:rsidRPr="001468AA">
        <w:rPr>
          <w:rFonts w:eastAsia="Cambria"/>
          <w:u w:val="single"/>
        </w:rPr>
        <w:t xml:space="preserve">, it seems, </w:t>
      </w:r>
      <w:r w:rsidRPr="006220F5">
        <w:rPr>
          <w:rFonts w:eastAsia="Cambria"/>
          <w:highlight w:val="green"/>
          <w:u w:val="single"/>
        </w:rPr>
        <w:t>would prefer it if</w:t>
      </w:r>
      <w:r w:rsidRPr="001468AA">
        <w:rPr>
          <w:rFonts w:eastAsia="Cambria"/>
          <w:u w:val="single"/>
        </w:rPr>
        <w:t xml:space="preserve"> sovereign states </w:t>
      </w:r>
      <w:r w:rsidRPr="006220F5">
        <w:rPr>
          <w:rFonts w:eastAsia="Cambria"/>
          <w:b/>
          <w:iCs/>
          <w:highlight w:val="green"/>
          <w:u w:val="single"/>
        </w:rPr>
        <w:t>became dependent on private enterprise instead</w:t>
      </w:r>
      <w:r w:rsidRPr="001468AA">
        <w:rPr>
          <w:rFonts w:eastAsia="Cambria"/>
          <w:u w:val="single"/>
        </w:rPr>
        <w:t xml:space="preserve"> – the surest way of exposing Earth to the </w:t>
      </w:r>
      <w:r w:rsidRPr="001468AA">
        <w:rPr>
          <w:rFonts w:eastAsia="Cambria"/>
          <w:b/>
          <w:iCs/>
          <w:u w:val="single"/>
        </w:rPr>
        <w:t>risk of a megalomaniac that wants to rename Mars one day</w:t>
      </w:r>
      <w:r w:rsidRPr="001468AA">
        <w:rPr>
          <w:rFonts w:eastAsia="Cambria"/>
          <w:u w:val="single"/>
        </w:rPr>
        <w:t xml:space="preserve">. </w:t>
      </w:r>
    </w:p>
    <w:p w14:paraId="0FAC2363" w14:textId="77777777" w:rsidR="002233F3" w:rsidRPr="001468AA" w:rsidRDefault="002233F3" w:rsidP="002233F3">
      <w:pPr>
        <w:rPr>
          <w:rFonts w:eastAsia="Cambria"/>
          <w:u w:val="single"/>
        </w:rPr>
      </w:pPr>
    </w:p>
    <w:p w14:paraId="59D65438" w14:textId="77777777" w:rsidR="002233F3" w:rsidRPr="001468AA" w:rsidRDefault="002233F3" w:rsidP="002233F3">
      <w:pPr>
        <w:keepNext/>
        <w:keepLines/>
        <w:spacing w:before="40" w:after="0"/>
        <w:outlineLvl w:val="3"/>
        <w:rPr>
          <w:rFonts w:eastAsia="MS Gothic"/>
          <w:b/>
          <w:iCs/>
          <w:sz w:val="26"/>
        </w:rPr>
      </w:pPr>
      <w:r w:rsidRPr="001468AA">
        <w:rPr>
          <w:rFonts w:eastAsia="MS Gothic"/>
          <w:b/>
          <w:iCs/>
          <w:sz w:val="26"/>
        </w:rPr>
        <w:t>Utopian space fantasies are precisely that, they will never happen. Their purpose is to distract the public from a new age of capital accumulation</w:t>
      </w:r>
    </w:p>
    <w:p w14:paraId="0E69DE95" w14:textId="77777777" w:rsidR="002233F3" w:rsidRPr="001468AA" w:rsidRDefault="002233F3" w:rsidP="002233F3">
      <w:pPr>
        <w:rPr>
          <w:rFonts w:eastAsia="Cambria"/>
          <w:b/>
          <w:bCs/>
          <w:sz w:val="26"/>
        </w:rPr>
      </w:pPr>
      <w:r w:rsidRPr="001468AA">
        <w:rPr>
          <w:rFonts w:eastAsia="Cambria"/>
          <w:b/>
          <w:bCs/>
          <w:sz w:val="26"/>
        </w:rPr>
        <w:t xml:space="preserve">Marx 21 </w:t>
      </w:r>
    </w:p>
    <w:p w14:paraId="0E8CC5BC" w14:textId="77777777" w:rsidR="002233F3" w:rsidRPr="001468AA" w:rsidRDefault="002233F3" w:rsidP="002233F3">
      <w:pPr>
        <w:rPr>
          <w:rFonts w:eastAsia="Cambria"/>
          <w:sz w:val="16"/>
        </w:rPr>
      </w:pPr>
      <w:r w:rsidRPr="001468AA">
        <w:rPr>
          <w:rFonts w:eastAsia="Cambria"/>
          <w:sz w:val="16"/>
        </w:rPr>
        <w:t xml:space="preserve">(Paris Marx is a socialist writer and host of the Tech Won't Save Us podcast. </w:t>
      </w:r>
      <w:hyperlink r:id="rId12" w:history="1">
        <w:r w:rsidRPr="001468AA">
          <w:rPr>
            <w:rFonts w:eastAsia="Cambria"/>
            <w:sz w:val="16"/>
          </w:rPr>
          <w:t>https://www.jacobinmag.com/2021/07/billionaires-space-richard-branson-jeff-bezos-elon-musk</w:t>
        </w:r>
      </w:hyperlink>
      <w:r w:rsidRPr="001468AA">
        <w:rPr>
          <w:rFonts w:eastAsia="Cambria"/>
          <w:sz w:val="16"/>
        </w:rPr>
        <w:t xml:space="preserve"> , 7-13)</w:t>
      </w:r>
    </w:p>
    <w:p w14:paraId="498A7B56" w14:textId="77777777" w:rsidR="002233F3" w:rsidRPr="001468AA" w:rsidRDefault="002233F3" w:rsidP="002233F3">
      <w:pPr>
        <w:rPr>
          <w:rFonts w:eastAsia="Cambria"/>
          <w:u w:val="single"/>
        </w:rPr>
      </w:pPr>
      <w:r w:rsidRPr="001468AA">
        <w:rPr>
          <w:rFonts w:eastAsia="Cambria"/>
          <w:sz w:val="16"/>
        </w:rPr>
        <w:t xml:space="preserve">But </w:t>
      </w:r>
      <w:r w:rsidRPr="006220F5">
        <w:rPr>
          <w:rFonts w:eastAsia="Cambria"/>
          <w:highlight w:val="green"/>
          <w:u w:val="single"/>
        </w:rPr>
        <w:t>as</w:t>
      </w:r>
      <w:r w:rsidRPr="001468AA">
        <w:rPr>
          <w:rFonts w:eastAsia="Cambria"/>
          <w:sz w:val="16"/>
        </w:rPr>
        <w:t xml:space="preserve"> these </w:t>
      </w:r>
      <w:r w:rsidRPr="006220F5">
        <w:rPr>
          <w:rFonts w:eastAsia="Cambria"/>
          <w:highlight w:val="green"/>
          <w:u w:val="single"/>
        </w:rPr>
        <w:t>billionaires</w:t>
      </w:r>
      <w:r w:rsidRPr="001468AA">
        <w:rPr>
          <w:rFonts w:eastAsia="Cambria"/>
          <w:u w:val="single"/>
        </w:rPr>
        <w:t xml:space="preserve"> had their eyes </w:t>
      </w:r>
      <w:r w:rsidRPr="006220F5">
        <w:rPr>
          <w:rFonts w:eastAsia="Cambria"/>
          <w:highlight w:val="green"/>
          <w:u w:val="single"/>
        </w:rPr>
        <w:t>turned to the stars</w:t>
      </w:r>
      <w:r w:rsidRPr="001468AA">
        <w:rPr>
          <w:rFonts w:eastAsia="Cambria"/>
          <w:sz w:val="16"/>
        </w:rPr>
        <w:t xml:space="preserve"> and the media showered them with the headlines they craved, </w:t>
      </w:r>
      <w:r w:rsidRPr="001468AA">
        <w:rPr>
          <w:rFonts w:eastAsia="Cambria"/>
          <w:u w:val="single"/>
        </w:rPr>
        <w:t xml:space="preserve">the </w:t>
      </w:r>
      <w:r w:rsidRPr="006220F5">
        <w:rPr>
          <w:rFonts w:eastAsia="Cambria"/>
          <w:highlight w:val="green"/>
          <w:u w:val="single"/>
        </w:rPr>
        <w:t>evidence that the climate</w:t>
      </w:r>
      <w:r w:rsidRPr="001468AA">
        <w:rPr>
          <w:rFonts w:eastAsia="Cambria"/>
          <w:u w:val="single"/>
        </w:rPr>
        <w:t xml:space="preserve"> of our planet </w:t>
      </w:r>
      <w:r w:rsidRPr="006220F5">
        <w:rPr>
          <w:rFonts w:eastAsia="Cambria"/>
          <w:highlight w:val="green"/>
          <w:u w:val="single"/>
        </w:rPr>
        <w:t>is rapidly changing</w:t>
      </w:r>
      <w:r w:rsidRPr="001468AA">
        <w:rPr>
          <w:rFonts w:eastAsia="Cambria"/>
          <w:u w:val="single"/>
        </w:rPr>
        <w:t xml:space="preserve"> in a way that is hostile to life — both human and otherwise — </w:t>
      </w:r>
      <w:r w:rsidRPr="006220F5">
        <w:rPr>
          <w:rFonts w:eastAsia="Cambria"/>
          <w:b/>
          <w:iCs/>
          <w:highlight w:val="green"/>
          <w:u w:val="single"/>
        </w:rPr>
        <w:t>was escalating</w:t>
      </w:r>
      <w:r w:rsidRPr="001468AA">
        <w:rPr>
          <w:rFonts w:eastAsia="Cambria"/>
          <w:b/>
          <w:iCs/>
          <w:u w:val="single"/>
        </w:rPr>
        <w:t>.</w:t>
      </w:r>
      <w:r w:rsidRPr="001468AA">
        <w:rPr>
          <w:rFonts w:eastAsia="Cambria"/>
          <w:u w:val="single"/>
        </w:rPr>
        <w:t xml:space="preserve"> </w:t>
      </w:r>
      <w:r w:rsidRPr="001468AA">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1468AA">
        <w:rPr>
          <w:rFonts w:eastAsia="Cambria"/>
          <w:u w:val="single"/>
        </w:rPr>
        <w:t>The contrast</w:t>
      </w:r>
      <w:r w:rsidRPr="001468AA">
        <w:rPr>
          <w:rFonts w:eastAsia="Cambria"/>
          <w:sz w:val="16"/>
        </w:rPr>
        <w:t xml:space="preserve"> between those stories </w:t>
      </w:r>
      <w:r w:rsidRPr="001468AA">
        <w:rPr>
          <w:rFonts w:eastAsia="Cambria"/>
          <w:u w:val="single"/>
        </w:rPr>
        <w:t>is striking. On one hand, billionaires are engaging in a dick-measuring contest to see who can exit the atmosphere first, while on the other, th</w:t>
      </w:r>
      <w:r w:rsidRPr="006220F5">
        <w:rPr>
          <w:rFonts w:eastAsia="Cambria"/>
          <w:highlight w:val="green"/>
          <w:u w:val="single"/>
        </w:rPr>
        <w:t>e billions</w:t>
      </w:r>
      <w:r w:rsidRPr="001468AA">
        <w:rPr>
          <w:rFonts w:eastAsia="Cambria"/>
          <w:u w:val="single"/>
        </w:rPr>
        <w:t xml:space="preserve"> of us </w:t>
      </w:r>
      <w:r w:rsidRPr="006220F5">
        <w:rPr>
          <w:rFonts w:eastAsia="Cambria"/>
          <w:highlight w:val="green"/>
          <w:u w:val="single"/>
        </w:rPr>
        <w:t>who will never make any such journey are</w:t>
      </w:r>
      <w:r w:rsidRPr="001468AA">
        <w:rPr>
          <w:rFonts w:eastAsia="Cambria"/>
          <w:u w:val="single"/>
        </w:rPr>
        <w:t xml:space="preserve"> increasing </w:t>
      </w:r>
      <w:r w:rsidRPr="006220F5">
        <w:rPr>
          <w:rFonts w:eastAsia="Cambria"/>
          <w:highlight w:val="green"/>
          <w:u w:val="single"/>
        </w:rPr>
        <w:t xml:space="preserve">dealing with </w:t>
      </w:r>
      <w:r w:rsidRPr="006220F5">
        <w:rPr>
          <w:rFonts w:eastAsia="Cambria"/>
          <w:b/>
          <w:iCs/>
          <w:highlight w:val="green"/>
          <w:u w:val="single"/>
        </w:rPr>
        <w:t>the consequences of capitalism</w:t>
      </w:r>
      <w:r w:rsidRPr="001468AA">
        <w:rPr>
          <w:rFonts w:eastAsia="Cambria"/>
          <w:b/>
          <w:iCs/>
          <w:u w:val="single"/>
        </w:rPr>
        <w:t>’s effects on the climate</w:t>
      </w:r>
      <w:r w:rsidRPr="001468AA">
        <w:rPr>
          <w:rFonts w:eastAsia="Cambria"/>
          <w:sz w:val="16"/>
        </w:rPr>
        <w:t xml:space="preserve"> — and the decades its most powerful adherents have spent stifling action to curb them. </w:t>
      </w:r>
      <w:r w:rsidRPr="001468AA">
        <w:rPr>
          <w:rFonts w:eastAsia="Cambria"/>
          <w:u w:val="single"/>
        </w:rPr>
        <w:t xml:space="preserve">At a moment </w:t>
      </w:r>
      <w:r w:rsidRPr="006220F5">
        <w:rPr>
          <w:rFonts w:eastAsia="Cambria"/>
          <w:highlight w:val="green"/>
          <w:u w:val="single"/>
        </w:rPr>
        <w:t>when we should be</w:t>
      </w:r>
      <w:r w:rsidRPr="001468AA">
        <w:rPr>
          <w:rFonts w:eastAsia="Cambria"/>
          <w:u w:val="single"/>
        </w:rPr>
        <w:t xml:space="preserve"> throwing </w:t>
      </w:r>
      <w:proofErr w:type="gramStart"/>
      <w:r w:rsidRPr="001468AA">
        <w:rPr>
          <w:rFonts w:eastAsia="Cambria"/>
          <w:u w:val="single"/>
        </w:rPr>
        <w:t>everything</w:t>
      </w:r>
      <w:proofErr w:type="gramEnd"/>
      <w:r w:rsidRPr="001468AA">
        <w:rPr>
          <w:rFonts w:eastAsia="Cambria"/>
          <w:u w:val="single"/>
        </w:rPr>
        <w:t xml:space="preserve"> we have into </w:t>
      </w:r>
      <w:r w:rsidRPr="006220F5">
        <w:rPr>
          <w:rFonts w:eastAsia="Cambria"/>
          <w:highlight w:val="green"/>
          <w:u w:val="single"/>
        </w:rPr>
        <w:t xml:space="preserve">ensuring the planet remains habitable, billionaires </w:t>
      </w:r>
      <w:r w:rsidRPr="001468AA">
        <w:rPr>
          <w:rFonts w:eastAsia="Cambria"/>
          <w:u w:val="single"/>
        </w:rPr>
        <w:t xml:space="preserve">are treating us to a spectacle to </w:t>
      </w:r>
      <w:r w:rsidRPr="006220F5">
        <w:rPr>
          <w:rFonts w:eastAsia="Cambria"/>
          <w:b/>
          <w:iCs/>
          <w:highlight w:val="green"/>
          <w:u w:val="single"/>
        </w:rPr>
        <w:t>distract us from their quest for continued</w:t>
      </w:r>
      <w:r w:rsidRPr="001468AA">
        <w:rPr>
          <w:rFonts w:eastAsia="Cambria"/>
          <w:b/>
          <w:iCs/>
          <w:u w:val="single"/>
        </w:rPr>
        <w:t xml:space="preserve"> capitalist </w:t>
      </w:r>
      <w:r w:rsidRPr="006220F5">
        <w:rPr>
          <w:rFonts w:eastAsia="Cambria"/>
          <w:b/>
          <w:iCs/>
          <w:highlight w:val="green"/>
          <w:u w:val="single"/>
        </w:rPr>
        <w:t>accumulation</w:t>
      </w:r>
      <w:r w:rsidRPr="001468AA">
        <w:rPr>
          <w:rFonts w:eastAsia="Cambria"/>
          <w:b/>
          <w:iCs/>
          <w:u w:val="single"/>
        </w:rPr>
        <w:t xml:space="preserve"> and the disastrous effects it is already having. </w:t>
      </w:r>
      <w:r w:rsidRPr="001468AA">
        <w:rPr>
          <w:rFonts w:eastAsia="Cambria"/>
          <w:sz w:val="16"/>
        </w:rPr>
        <w:t xml:space="preserve">The Spectacle of Billionaires in Space Last May, we were treated to a similar display of billionaire space ambition. </w:t>
      </w:r>
      <w:r w:rsidRPr="001468AA">
        <w:rPr>
          <w:rFonts w:eastAsia="Cambria"/>
          <w:u w:val="single"/>
        </w:rPr>
        <w:t>As people</w:t>
      </w:r>
      <w:r w:rsidRPr="001468AA">
        <w:rPr>
          <w:rFonts w:eastAsia="Cambria"/>
          <w:sz w:val="16"/>
        </w:rPr>
        <w:t xml:space="preserve"> across the United States </w:t>
      </w:r>
      <w:r w:rsidRPr="001468AA">
        <w:rPr>
          <w:rFonts w:eastAsia="Cambria"/>
          <w:u w:val="single"/>
        </w:rPr>
        <w:t>were marching</w:t>
      </w:r>
      <w:r w:rsidRPr="001468AA">
        <w:rPr>
          <w:rFonts w:eastAsia="Cambria"/>
          <w:sz w:val="16"/>
        </w:rPr>
        <w:t xml:space="preserve"> in the streets </w:t>
      </w:r>
      <w:r w:rsidRPr="006220F5">
        <w:rPr>
          <w:rFonts w:eastAsia="Cambria"/>
          <w:highlight w:val="green"/>
          <w:u w:val="single"/>
        </w:rPr>
        <w:t>after the murder of</w:t>
      </w:r>
      <w:r w:rsidRPr="001468AA">
        <w:rPr>
          <w:rFonts w:eastAsia="Cambria"/>
          <w:u w:val="single"/>
        </w:rPr>
        <w:t xml:space="preserve"> George </w:t>
      </w:r>
      <w:r w:rsidRPr="006220F5">
        <w:rPr>
          <w:rFonts w:eastAsia="Cambria"/>
          <w:highlight w:val="green"/>
          <w:u w:val="single"/>
        </w:rPr>
        <w:t>Floyd and</w:t>
      </w:r>
      <w:r w:rsidRPr="001468AA">
        <w:rPr>
          <w:rFonts w:eastAsia="Cambria"/>
          <w:u w:val="single"/>
        </w:rPr>
        <w:t xml:space="preserve"> the government was doing little to stop </w:t>
      </w:r>
      <w:r w:rsidRPr="006220F5">
        <w:rPr>
          <w:rFonts w:eastAsia="Cambria"/>
          <w:highlight w:val="green"/>
          <w:u w:val="single"/>
        </w:rPr>
        <w:t>COVID</w:t>
      </w:r>
      <w:r w:rsidRPr="001468AA">
        <w:rPr>
          <w:rFonts w:eastAsia="Cambria"/>
          <w:sz w:val="16"/>
        </w:rPr>
        <w:t xml:space="preserve">-19 from sweeping the country, Elon </w:t>
      </w:r>
      <w:r w:rsidRPr="006220F5">
        <w:rPr>
          <w:rFonts w:eastAsia="Cambria"/>
          <w:highlight w:val="green"/>
          <w:u w:val="single"/>
        </w:rPr>
        <w:t>Musk and</w:t>
      </w:r>
      <w:r w:rsidRPr="001468AA">
        <w:rPr>
          <w:rFonts w:eastAsia="Cambria"/>
          <w:sz w:val="16"/>
        </w:rPr>
        <w:t xml:space="preserve"> President Donald </w:t>
      </w:r>
      <w:r w:rsidRPr="006220F5">
        <w:rPr>
          <w:rFonts w:eastAsia="Cambria"/>
          <w:highlight w:val="green"/>
          <w:u w:val="single"/>
        </w:rPr>
        <w:t>Trump met</w:t>
      </w:r>
      <w:r w:rsidRPr="001468AA">
        <w:rPr>
          <w:rFonts w:eastAsia="Cambria"/>
          <w:sz w:val="16"/>
        </w:rPr>
        <w:t xml:space="preserve"> in Florida </w:t>
      </w:r>
      <w:r w:rsidRPr="006220F5">
        <w:rPr>
          <w:rFonts w:eastAsia="Cambria"/>
          <w:highlight w:val="green"/>
          <w:u w:val="single"/>
        </w:rPr>
        <w:t>to celebrate SpaceX’s</w:t>
      </w:r>
      <w:r w:rsidRPr="001468AA">
        <w:rPr>
          <w:rFonts w:eastAsia="Cambria"/>
          <w:u w:val="single"/>
        </w:rPr>
        <w:t xml:space="preserve"> </w:t>
      </w:r>
      <w:proofErr w:type="gramStart"/>
      <w:r w:rsidRPr="001468AA">
        <w:rPr>
          <w:rFonts w:eastAsia="Cambria"/>
          <w:u w:val="single"/>
        </w:rPr>
        <w:t>first time</w:t>
      </w:r>
      <w:proofErr w:type="gramEnd"/>
      <w:r w:rsidRPr="001468AA">
        <w:rPr>
          <w:rFonts w:eastAsia="Cambria"/>
          <w:u w:val="single"/>
        </w:rPr>
        <w:t xml:space="preserve"> </w:t>
      </w:r>
      <w:r w:rsidRPr="006220F5">
        <w:rPr>
          <w:rFonts w:eastAsia="Cambria"/>
          <w:highlight w:val="green"/>
          <w:u w:val="single"/>
        </w:rPr>
        <w:t>launch</w:t>
      </w:r>
      <w:r w:rsidRPr="001468AA">
        <w:rPr>
          <w:rFonts w:eastAsia="Cambria"/>
          <w:u w:val="single"/>
        </w:rPr>
        <w:t xml:space="preserve">ing astronauts to the International Space Station. As regular people were fighting for their lives, it felt like the </w:t>
      </w:r>
      <w:r w:rsidRPr="006220F5">
        <w:rPr>
          <w:rFonts w:eastAsia="Cambria"/>
          <w:highlight w:val="green"/>
          <w:u w:val="single"/>
        </w:rPr>
        <w:t xml:space="preserve">elite were living in </w:t>
      </w:r>
      <w:proofErr w:type="gramStart"/>
      <w:r w:rsidRPr="006220F5">
        <w:rPr>
          <w:rFonts w:eastAsia="Cambria"/>
          <w:highlight w:val="green"/>
          <w:u w:val="single"/>
        </w:rPr>
        <w:t xml:space="preserve">a </w:t>
      </w:r>
      <w:r w:rsidRPr="001468AA">
        <w:rPr>
          <w:rFonts w:eastAsia="Cambria"/>
          <w:u w:val="single"/>
        </w:rPr>
        <w:t xml:space="preserve">completely </w:t>
      </w:r>
      <w:r w:rsidRPr="006220F5">
        <w:rPr>
          <w:rFonts w:eastAsia="Cambria"/>
          <w:highlight w:val="green"/>
          <w:u w:val="single"/>
        </w:rPr>
        <w:t>separate</w:t>
      </w:r>
      <w:proofErr w:type="gramEnd"/>
      <w:r w:rsidRPr="006220F5">
        <w:rPr>
          <w:rFonts w:eastAsia="Cambria"/>
          <w:highlight w:val="green"/>
          <w:u w:val="single"/>
        </w:rPr>
        <w:t xml:space="preserve"> world</w:t>
      </w:r>
      <w:r w:rsidRPr="001468AA">
        <w:rPr>
          <w:rFonts w:eastAsia="Cambria"/>
          <w:u w:val="single"/>
        </w:rPr>
        <w:t xml:space="preserve"> and had no qualms about showing it. They didn’t have to make it to another planet. </w:t>
      </w:r>
      <w:r w:rsidRPr="001468AA">
        <w:rPr>
          <w:rFonts w:eastAsia="Cambria"/>
          <w:sz w:val="16"/>
        </w:rPr>
        <w:t xml:space="preserve">Over the past few years, as the billionaire space race has escalated, the public has become increasingly familiar with its grand visions for our future. SpaceX’s Elon </w:t>
      </w:r>
      <w:r w:rsidRPr="001468AA">
        <w:rPr>
          <w:rFonts w:eastAsia="Cambria"/>
          <w:u w:val="single"/>
        </w:rPr>
        <w:t>Musk wants us to colonize Mars</w:t>
      </w:r>
      <w:r w:rsidRPr="001468AA">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1468AA">
        <w:rPr>
          <w:rFonts w:eastAsia="Cambria"/>
          <w:u w:val="single"/>
        </w:rPr>
        <w:t>Bezos</w:t>
      </w:r>
      <w:r w:rsidRPr="001468AA">
        <w:rPr>
          <w:rFonts w:eastAsia="Cambria"/>
          <w:sz w:val="16"/>
        </w:rPr>
        <w:t xml:space="preserve"> doesn’t have much time for Mars colonization. Instead, he </w:t>
      </w:r>
      <w:r w:rsidRPr="001468AA">
        <w:rPr>
          <w:rFonts w:eastAsia="Cambria"/>
          <w:u w:val="single"/>
        </w:rPr>
        <w:t xml:space="preserve">believes </w:t>
      </w:r>
      <w:r w:rsidRPr="001468AA">
        <w:rPr>
          <w:rFonts w:eastAsia="Cambria"/>
          <w:sz w:val="16"/>
        </w:rPr>
        <w:t xml:space="preserve">we should build large structures in Earth’s orbit where the human population can grow to a trillion people without further harming the planet’s environment. As we live out our lives </w:t>
      </w:r>
      <w:r w:rsidRPr="001468AA">
        <w:rPr>
          <w:rFonts w:eastAsia="Cambria"/>
          <w:u w:val="single"/>
        </w:rPr>
        <w:t>in O’Neill cylinders</w:t>
      </w:r>
      <w:r w:rsidRPr="001468AA">
        <w:rPr>
          <w:rFonts w:eastAsia="Cambria"/>
          <w:sz w:val="16"/>
        </w:rPr>
        <w:t xml:space="preserve">, as they’re called, we’ll take occasional vacations down to the surface to experience the wonder of the world we once called home. </w:t>
      </w:r>
      <w:r w:rsidRPr="001468AA">
        <w:rPr>
          <w:rFonts w:eastAsia="Cambria"/>
          <w:b/>
          <w:iCs/>
          <w:u w:val="single"/>
        </w:rPr>
        <w:t>Neither of these futures are appealing if you look past the billionaires’ rosy pitch decks</w:t>
      </w:r>
      <w:r w:rsidRPr="001468AA">
        <w:rPr>
          <w:rFonts w:eastAsia="Cambria"/>
          <w:sz w:val="16"/>
        </w:rPr>
        <w:t xml:space="preserve">. </w:t>
      </w:r>
      <w:r w:rsidRPr="006220F5">
        <w:rPr>
          <w:rFonts w:eastAsia="Cambria"/>
          <w:highlight w:val="green"/>
          <w:u w:val="single"/>
        </w:rPr>
        <w:t>Life on Mars would be horrendous</w:t>
      </w:r>
      <w:r w:rsidRPr="001468AA">
        <w:rPr>
          <w:rFonts w:eastAsia="Cambria"/>
          <w:sz w:val="16"/>
        </w:rPr>
        <w:t xml:space="preserve"> for hundreds of years, at least, </w:t>
      </w:r>
      <w:r w:rsidRPr="006220F5">
        <w:rPr>
          <w:rFonts w:eastAsia="Cambria"/>
          <w:highlight w:val="green"/>
          <w:u w:val="single"/>
        </w:rPr>
        <w:t>and</w:t>
      </w:r>
      <w:r w:rsidRPr="001468AA">
        <w:rPr>
          <w:rFonts w:eastAsia="Cambria"/>
          <w:u w:val="single"/>
        </w:rPr>
        <w:t xml:space="preserve"> would likely </w:t>
      </w:r>
      <w:r w:rsidRPr="006220F5">
        <w:rPr>
          <w:rFonts w:eastAsia="Cambria"/>
          <w:highlight w:val="green"/>
          <w:u w:val="single"/>
        </w:rPr>
        <w:t>kill many</w:t>
      </w:r>
      <w:r w:rsidRPr="001468AA">
        <w:rPr>
          <w:rFonts w:eastAsia="Cambria"/>
          <w:u w:val="single"/>
        </w:rPr>
        <w:t xml:space="preserve"> of the people </w:t>
      </w:r>
      <w:r w:rsidRPr="006220F5">
        <w:rPr>
          <w:rFonts w:eastAsia="Cambria"/>
          <w:highlight w:val="green"/>
          <w:u w:val="single"/>
        </w:rPr>
        <w:t>who made the journey</w:t>
      </w:r>
      <w:r w:rsidRPr="001468AA">
        <w:rPr>
          <w:rFonts w:eastAsia="Cambria"/>
          <w:sz w:val="16"/>
        </w:rPr>
        <w:t xml:space="preserve">, while the </w:t>
      </w:r>
      <w:r w:rsidRPr="006220F5">
        <w:rPr>
          <w:rFonts w:eastAsia="Cambria"/>
          <w:highlight w:val="green"/>
          <w:u w:val="single"/>
        </w:rPr>
        <w:t>technology for massive</w:t>
      </w:r>
      <w:r w:rsidRPr="001468AA">
        <w:rPr>
          <w:rFonts w:eastAsia="Cambria"/>
          <w:u w:val="single"/>
        </w:rPr>
        <w:t xml:space="preserve"> space </w:t>
      </w:r>
      <w:r w:rsidRPr="006220F5">
        <w:rPr>
          <w:rFonts w:eastAsia="Cambria"/>
          <w:highlight w:val="green"/>
          <w:u w:val="single"/>
        </w:rPr>
        <w:t>colonies doesn’t exist</w:t>
      </w:r>
      <w:r w:rsidRPr="001468AA">
        <w:rPr>
          <w:rFonts w:eastAsia="Cambria"/>
          <w:u w:val="single"/>
        </w:rPr>
        <w:t xml:space="preserve"> and similarly won’t be feasible for a long time</w:t>
      </w:r>
      <w:r w:rsidRPr="001468AA">
        <w:rPr>
          <w:rFonts w:eastAsia="Cambria"/>
          <w:sz w:val="16"/>
        </w:rPr>
        <w:t xml:space="preserve"> to come. So, </w:t>
      </w:r>
      <w:r w:rsidRPr="001468AA">
        <w:rPr>
          <w:rFonts w:eastAsia="Cambria"/>
          <w:b/>
          <w:iCs/>
          <w:u w:val="single"/>
        </w:rPr>
        <w:t>what’s the point of promoting these futures in the face of an unprecedented threat to our species here on Earth</w:t>
      </w:r>
      <w:r w:rsidRPr="001468AA">
        <w:rPr>
          <w:rFonts w:eastAsia="Cambria"/>
          <w:sz w:val="16"/>
        </w:rPr>
        <w:t xml:space="preserve">? </w:t>
      </w:r>
      <w:r w:rsidRPr="001468AA">
        <w:rPr>
          <w:rFonts w:eastAsia="Cambria"/>
          <w:u w:val="single"/>
        </w:rPr>
        <w:t xml:space="preserve">It’s to get the public on board for </w:t>
      </w:r>
      <w:r w:rsidRPr="001468AA">
        <w:rPr>
          <w:rFonts w:eastAsia="Cambria"/>
          <w:b/>
          <w:iCs/>
          <w:u w:val="single"/>
        </w:rPr>
        <w:t>a new phase of capitalist accumulation</w:t>
      </w:r>
      <w:r w:rsidRPr="001468AA">
        <w:rPr>
          <w:rFonts w:eastAsia="Cambria"/>
          <w:u w:val="single"/>
        </w:rPr>
        <w:t xml:space="preserve"> whose benefits will be reaped by those billionaires. </w:t>
      </w:r>
      <w:r w:rsidRPr="001468AA">
        <w:rPr>
          <w:rFonts w:eastAsia="Cambria"/>
          <w:sz w:val="16"/>
        </w:rPr>
        <w:t xml:space="preserve">To be clear, </w:t>
      </w:r>
      <w:r w:rsidRPr="001468AA">
        <w:rPr>
          <w:rFonts w:eastAsia="Cambria"/>
          <w:u w:val="single"/>
        </w:rPr>
        <w:t>that does not even mean anything as grand as asteroid mining</w:t>
      </w:r>
      <w:r w:rsidRPr="001468AA">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1468AA">
        <w:rPr>
          <w:rFonts w:eastAsia="Cambria"/>
          <w:u w:val="single"/>
        </w:rPr>
        <w:t xml:space="preserve">The </w:t>
      </w:r>
      <w:r w:rsidRPr="006220F5">
        <w:rPr>
          <w:rFonts w:eastAsia="Cambria"/>
          <w:highlight w:val="green"/>
          <w:u w:val="single"/>
        </w:rPr>
        <w:t>grand visions</w:t>
      </w:r>
      <w:r w:rsidRPr="001468AA">
        <w:rPr>
          <w:rFonts w:eastAsia="Cambria"/>
          <w:u w:val="single"/>
        </w:rPr>
        <w:t xml:space="preserve">, rocket launches, </w:t>
      </w:r>
      <w:r w:rsidRPr="006220F5">
        <w:rPr>
          <w:rFonts w:eastAsia="Cambria"/>
          <w:highlight w:val="green"/>
          <w:u w:val="single"/>
        </w:rPr>
        <w:t>and spectacles</w:t>
      </w:r>
      <w:r w:rsidRPr="001468AA">
        <w:rPr>
          <w:rFonts w:eastAsia="Cambria"/>
          <w:u w:val="single"/>
        </w:rPr>
        <w:t xml:space="preserve"> of billionaires leaving the atmosphere </w:t>
      </w:r>
      <w:r w:rsidRPr="006220F5">
        <w:rPr>
          <w:rFonts w:eastAsia="Cambria"/>
          <w:highlight w:val="green"/>
          <w:u w:val="single"/>
        </w:rPr>
        <w:t>are</w:t>
      </w:r>
      <w:r w:rsidRPr="001468AA">
        <w:rPr>
          <w:rFonts w:eastAsia="Cambria"/>
          <w:u w:val="single"/>
        </w:rPr>
        <w:t xml:space="preserve"> all </w:t>
      </w:r>
      <w:r w:rsidRPr="006220F5">
        <w:rPr>
          <w:rFonts w:eastAsia="Cambria"/>
          <w:highlight w:val="green"/>
          <w:u w:val="single"/>
        </w:rPr>
        <w:t xml:space="preserve">cover for the </w:t>
      </w:r>
      <w:r w:rsidRPr="001468AA">
        <w:rPr>
          <w:rFonts w:eastAsia="Cambria"/>
          <w:u w:val="single"/>
        </w:rPr>
        <w:t xml:space="preserve">real </w:t>
      </w:r>
      <w:r w:rsidRPr="006220F5">
        <w:rPr>
          <w:rFonts w:eastAsia="Cambria"/>
          <w:highlight w:val="green"/>
          <w:u w:val="single"/>
        </w:rPr>
        <w:t>space economy</w:t>
      </w:r>
      <w:r w:rsidRPr="001468AA">
        <w:rPr>
          <w:rFonts w:eastAsia="Cambria"/>
          <w:u w:val="single"/>
        </w:rPr>
        <w:t>.</w:t>
      </w:r>
    </w:p>
    <w:p w14:paraId="60AA7B5D" w14:textId="77777777" w:rsidR="002233F3" w:rsidRPr="001468AA" w:rsidRDefault="002233F3" w:rsidP="002233F3"/>
    <w:p w14:paraId="074B98EC" w14:textId="77777777" w:rsidR="002233F3" w:rsidRPr="001468AA" w:rsidRDefault="002233F3" w:rsidP="002233F3"/>
    <w:p w14:paraId="7A364C0E" w14:textId="77777777" w:rsidR="002233F3" w:rsidRPr="001468AA" w:rsidRDefault="002233F3" w:rsidP="002233F3">
      <w:pPr>
        <w:keepNext/>
        <w:keepLines/>
        <w:spacing w:before="40" w:after="0"/>
        <w:outlineLvl w:val="3"/>
        <w:rPr>
          <w:rFonts w:eastAsia="MS Gothic" w:cs="Times New Roman"/>
          <w:b/>
          <w:iCs/>
          <w:sz w:val="26"/>
        </w:rPr>
      </w:pPr>
      <w:r w:rsidRPr="001468AA">
        <w:rPr>
          <w:rFonts w:eastAsia="MS Gothic" w:cs="Times New Roman"/>
          <w:b/>
          <w:iCs/>
          <w:sz w:val="26"/>
        </w:rPr>
        <w:t>Capitalism is the root cause of warming</w:t>
      </w:r>
    </w:p>
    <w:p w14:paraId="1010A961" w14:textId="77777777" w:rsidR="002233F3" w:rsidRPr="001468AA" w:rsidRDefault="002233F3" w:rsidP="002233F3">
      <w:pPr>
        <w:rPr>
          <w:rFonts w:eastAsia="Cambria"/>
          <w:sz w:val="26"/>
        </w:rPr>
      </w:pPr>
      <w:r w:rsidRPr="001468AA">
        <w:rPr>
          <w:rFonts w:eastAsia="Cambria"/>
          <w:b/>
          <w:bCs/>
          <w:sz w:val="26"/>
        </w:rPr>
        <w:t xml:space="preserve">Schutz 19 </w:t>
      </w:r>
      <w:r w:rsidRPr="001468AA">
        <w:rPr>
          <w:rFonts w:eastAsia="Cambria"/>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//gordon</w:t>
      </w:r>
    </w:p>
    <w:p w14:paraId="6A3E9E1D" w14:textId="77777777" w:rsidR="002233F3" w:rsidRPr="001468AA" w:rsidRDefault="002233F3" w:rsidP="002233F3">
      <w:pPr>
        <w:rPr>
          <w:rFonts w:eastAsia="Cambria"/>
          <w:sz w:val="14"/>
          <w:szCs w:val="16"/>
        </w:rPr>
      </w:pPr>
      <w:r w:rsidRPr="001468AA">
        <w:rPr>
          <w:rFonts w:eastAsia="Cambria"/>
          <w:sz w:val="14"/>
          <w:szCs w:val="16"/>
        </w:rPr>
        <w:t xml:space="preserve">Of course, anything like the revolution needed appears </w:t>
      </w:r>
      <w:proofErr w:type="gramStart"/>
      <w:r w:rsidRPr="001468AA">
        <w:rPr>
          <w:rFonts w:eastAsia="Cambria"/>
          <w:sz w:val="14"/>
          <w:szCs w:val="16"/>
        </w:rPr>
        <w:t>pretty unlikely</w:t>
      </w:r>
      <w:proofErr w:type="gramEnd"/>
      <w:r w:rsidRPr="001468AA">
        <w:rPr>
          <w:rFonts w:eastAsia="Cambria"/>
          <w:sz w:val="14"/>
          <w:szCs w:val="16"/>
        </w:rPr>
        <w:t xml:space="preserve"> from the vantage point of the present moment. Perhaps contrary to his reputation, Marx was sympathetic and hopeful of more peaceful and gradual approaches to achieving progress, but in this </w:t>
      </w:r>
      <w:proofErr w:type="gramStart"/>
      <w:r w:rsidRPr="001468AA">
        <w:rPr>
          <w:rFonts w:eastAsia="Cambria"/>
          <w:sz w:val="14"/>
          <w:szCs w:val="16"/>
        </w:rPr>
        <w:t>case</w:t>
      </w:r>
      <w:proofErr w:type="gramEnd"/>
      <w:r w:rsidRPr="001468AA">
        <w:rPr>
          <w:rFonts w:eastAsia="Cambria"/>
          <w:sz w:val="14"/>
          <w:szCs w:val="16"/>
        </w:rPr>
        <w:t xml:space="preserve"> he would probably be impatient, to say the least.</w:t>
      </w:r>
      <w:r w:rsidRPr="001468AA">
        <w:rPr>
          <w:rFonts w:eastAsia="Cambria"/>
          <w:sz w:val="14"/>
        </w:rPr>
        <w:t xml:space="preserve"> </w:t>
      </w:r>
      <w:r w:rsidRPr="001468AA">
        <w:rPr>
          <w:rFonts w:eastAsia="Cambria"/>
          <w:u w:val="single"/>
        </w:rPr>
        <w:t>A “</w:t>
      </w:r>
      <w:r w:rsidRPr="001468AA">
        <w:rPr>
          <w:rFonts w:eastAsia="Cambria"/>
          <w:b/>
          <w:bCs/>
          <w:u w:val="single"/>
        </w:rPr>
        <w:t>reformist” approach</w:t>
      </w:r>
      <w:r w:rsidRPr="001468AA">
        <w:rPr>
          <w:rFonts w:eastAsia="Cambria"/>
          <w:u w:val="single"/>
        </w:rPr>
        <w:t xml:space="preserve">, as is now being ostensibly attempted by most of the world’s nations </w:t>
      </w:r>
      <w:r w:rsidRPr="001468AA">
        <w:rPr>
          <w:rFonts w:eastAsia="Cambria"/>
          <w:sz w:val="14"/>
          <w:szCs w:val="16"/>
        </w:rPr>
        <w:t>today in, for example, the United Nations Framework Convention on Climate Change (the “Paris Agreement”),</w:t>
      </w:r>
      <w:r w:rsidRPr="001468AA">
        <w:rPr>
          <w:rFonts w:eastAsia="Cambria"/>
          <w:sz w:val="14"/>
        </w:rPr>
        <w:t xml:space="preserve"> </w:t>
      </w:r>
      <w:r w:rsidRPr="001468AA">
        <w:rPr>
          <w:rFonts w:eastAsia="Cambria"/>
          <w:u w:val="single"/>
        </w:rPr>
        <w:t>appears</w:t>
      </w:r>
      <w:r w:rsidRPr="001468AA">
        <w:rPr>
          <w:rFonts w:eastAsia="Cambria"/>
          <w:sz w:val="14"/>
        </w:rPr>
        <w:t xml:space="preserve"> </w:t>
      </w:r>
      <w:r w:rsidRPr="001468AA">
        <w:rPr>
          <w:rFonts w:eastAsia="Cambria"/>
          <w:sz w:val="14"/>
          <w:szCs w:val="16"/>
        </w:rPr>
        <w:t>not only</w:t>
      </w:r>
      <w:r w:rsidRPr="001468AA">
        <w:rPr>
          <w:rFonts w:eastAsia="Cambria"/>
          <w:sz w:val="14"/>
        </w:rPr>
        <w:t xml:space="preserve"> </w:t>
      </w:r>
      <w:r w:rsidRPr="001468AA">
        <w:rPr>
          <w:rFonts w:eastAsia="Cambria"/>
          <w:b/>
          <w:bCs/>
          <w:u w:val="single"/>
        </w:rPr>
        <w:t>ineffective</w:t>
      </w:r>
      <w:r w:rsidRPr="001468AA">
        <w:rPr>
          <w:rFonts w:eastAsia="Cambria"/>
          <w:sz w:val="14"/>
        </w:rPr>
        <w:t xml:space="preserve"> </w:t>
      </w:r>
      <w:r w:rsidRPr="001468AA">
        <w:rPr>
          <w:rFonts w:eastAsia="Cambria"/>
          <w:sz w:val="14"/>
          <w:szCs w:val="16"/>
        </w:rPr>
        <w:t xml:space="preserve">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w:t>
      </w:r>
      <w:proofErr w:type="gramStart"/>
      <w:r w:rsidRPr="001468AA">
        <w:rPr>
          <w:rFonts w:eastAsia="Cambria"/>
          <w:sz w:val="14"/>
          <w:szCs w:val="16"/>
        </w:rPr>
        <w:t>In order to</w:t>
      </w:r>
      <w:proofErr w:type="gramEnd"/>
      <w:r w:rsidRPr="001468AA">
        <w:rPr>
          <w:rFonts w:eastAsia="Cambria"/>
          <w:sz w:val="14"/>
          <w:szCs w:val="16"/>
        </w:rPr>
        <w:t xml:space="preserve"> stay below the 2</w:t>
      </w:r>
      <w:r w:rsidRPr="001468AA">
        <w:rPr>
          <w:rFonts w:ascii="Times New Roman" w:eastAsia="Cambria" w:hAnsi="Times New Roman" w:cs="Times New Roman"/>
          <w:sz w:val="14"/>
          <w:szCs w:val="16"/>
        </w:rPr>
        <w:t> </w:t>
      </w:r>
      <w:r w:rsidRPr="001468AA">
        <w:rPr>
          <w:rFonts w:eastAsia="Cambria"/>
          <w:sz w:val="14"/>
          <w:szCs w:val="16"/>
        </w:rPr>
        <w:t xml:space="preserve">°C felt by the IPCC to be the limit short of total global catastrophe, emissions would need to be cut to zero within 75 years. In either case billions of tons of CO2 per year must also be removed from the atmosphere by means of technologies </w:t>
      </w:r>
      <w:proofErr w:type="gramStart"/>
      <w:r w:rsidRPr="001468AA">
        <w:rPr>
          <w:rFonts w:eastAsia="Cambria"/>
          <w:sz w:val="14"/>
          <w:szCs w:val="16"/>
        </w:rPr>
        <w:t>as yet</w:t>
      </w:r>
      <w:proofErr w:type="gramEnd"/>
      <w:r w:rsidRPr="001468AA">
        <w:rPr>
          <w:rFonts w:eastAsia="Cambria"/>
          <w:sz w:val="14"/>
          <w:szCs w:val="16"/>
        </w:rPr>
        <w:t xml:space="preserve"> undeveloped. The Paris Agreement’s aims seem lame at best.</w:t>
      </w:r>
      <w:r w:rsidRPr="001468AA">
        <w:rPr>
          <w:rFonts w:eastAsia="Cambria"/>
          <w:sz w:val="14"/>
        </w:rPr>
        <w:t xml:space="preserve"> </w:t>
      </w:r>
      <w:r w:rsidRPr="001468AA">
        <w:rPr>
          <w:rFonts w:eastAsia="Cambria"/>
          <w:u w:val="single"/>
        </w:rPr>
        <w:t xml:space="preserve">The march of </w:t>
      </w:r>
      <w:r w:rsidRPr="006220F5">
        <w:rPr>
          <w:rFonts w:eastAsia="Cambria"/>
          <w:highlight w:val="green"/>
          <w:u w:val="single"/>
        </w:rPr>
        <w:t>planetary eco-collapse</w:t>
      </w:r>
      <w:r w:rsidRPr="001468AA">
        <w:rPr>
          <w:rFonts w:eastAsia="Cambria"/>
          <w:u w:val="single"/>
        </w:rPr>
        <w:t xml:space="preserve"> and the </w:t>
      </w:r>
      <w:r w:rsidRPr="006220F5">
        <w:rPr>
          <w:rFonts w:eastAsia="Cambria"/>
          <w:highlight w:val="green"/>
          <w:u w:val="single"/>
        </w:rPr>
        <w:t xml:space="preserve">impending rise of worldwide social upheaval and worse </w:t>
      </w:r>
      <w:proofErr w:type="gramStart"/>
      <w:r w:rsidRPr="001468AA">
        <w:rPr>
          <w:rFonts w:eastAsia="Cambria"/>
          <w:u w:val="single"/>
        </w:rPr>
        <w:t>continue on</w:t>
      </w:r>
      <w:proofErr w:type="gramEnd"/>
      <w:r w:rsidRPr="001468AA">
        <w:rPr>
          <w:rFonts w:eastAsia="Cambria"/>
          <w:u w:val="single"/>
        </w:rPr>
        <w:t xml:space="preserve">. As the conclusion to this essay is being written, three record-breaking </w:t>
      </w:r>
      <w:r w:rsidRPr="006220F5">
        <w:rPr>
          <w:rFonts w:eastAsia="Cambria"/>
          <w:highlight w:val="green"/>
          <w:u w:val="single"/>
        </w:rPr>
        <w:t>tropical cyclones</w:t>
      </w:r>
      <w:r w:rsidRPr="001468AA">
        <w:rPr>
          <w:rFonts w:eastAsia="Cambria"/>
          <w:u w:val="single"/>
        </w:rPr>
        <w:t xml:space="preserve"> have just hit North America and Asia, </w:t>
      </w:r>
      <w:r w:rsidRPr="006220F5">
        <w:rPr>
          <w:rFonts w:eastAsia="Cambria"/>
          <w:highlight w:val="green"/>
          <w:u w:val="single"/>
        </w:rPr>
        <w:t>with</w:t>
      </w:r>
      <w:r w:rsidRPr="001468AA">
        <w:rPr>
          <w:rFonts w:eastAsia="Cambria"/>
          <w:u w:val="single"/>
        </w:rPr>
        <w:t xml:space="preserve"> serious losses of lives and </w:t>
      </w:r>
      <w:r w:rsidRPr="006220F5">
        <w:rPr>
          <w:rFonts w:eastAsia="Cambria"/>
          <w:highlight w:val="green"/>
          <w:u w:val="single"/>
        </w:rPr>
        <w:t>staggering damages</w:t>
      </w:r>
      <w:r w:rsidRPr="001468AA">
        <w:rPr>
          <w:rFonts w:eastAsia="Cambria"/>
          <w:sz w:val="14"/>
          <w:szCs w:val="16"/>
        </w:rPr>
        <w:t>—and scientists expect that increasing cyclone strength will continue with ocean waters warming</w:t>
      </w:r>
      <w:r w:rsidRPr="001468AA">
        <w:rPr>
          <w:rFonts w:eastAsia="Cambria"/>
          <w:u w:val="single"/>
        </w:rPr>
        <w:t xml:space="preserve">. Major </w:t>
      </w:r>
      <w:r w:rsidRPr="006220F5">
        <w:rPr>
          <w:rFonts w:eastAsia="Cambria"/>
          <w:highlight w:val="green"/>
          <w:u w:val="single"/>
        </w:rPr>
        <w:t>drought continues</w:t>
      </w:r>
      <w:r w:rsidRPr="001468AA">
        <w:rPr>
          <w:rFonts w:eastAsia="Cambria"/>
          <w:u w:val="single"/>
        </w:rPr>
        <w:t xml:space="preserve"> throughout the western U.S., but</w:t>
      </w:r>
      <w:r w:rsidRPr="006220F5">
        <w:rPr>
          <w:rFonts w:eastAsia="Cambria"/>
          <w:highlight w:val="green"/>
          <w:u w:val="single"/>
        </w:rPr>
        <w:t xml:space="preserve"> summer rainfall</w:t>
      </w:r>
      <w:r w:rsidRPr="001468AA">
        <w:rPr>
          <w:rFonts w:eastAsia="Cambria"/>
          <w:u w:val="single"/>
        </w:rPr>
        <w:t xml:space="preserve"> this year in the eastern U.S. has been up by as much as 200% above normal. Farmers in the U.S. midwest are now “terrified,” according to one news report, at the </w:t>
      </w:r>
      <w:proofErr w:type="gramStart"/>
      <w:r w:rsidRPr="001468AA">
        <w:rPr>
          <w:rFonts w:eastAsia="Cambria"/>
          <w:u w:val="single"/>
        </w:rPr>
        <w:t>near and long term</w:t>
      </w:r>
      <w:proofErr w:type="gramEnd"/>
      <w:r w:rsidRPr="001468AA">
        <w:rPr>
          <w:rFonts w:eastAsia="Cambria"/>
          <w:u w:val="single"/>
        </w:rPr>
        <w:t xml:space="preserve"> </w:t>
      </w:r>
      <w:r w:rsidRPr="006220F5">
        <w:rPr>
          <w:rFonts w:eastAsia="Cambria"/>
          <w:highlight w:val="green"/>
          <w:u w:val="single"/>
        </w:rPr>
        <w:t>prospects for soybeans, corn and livestock</w:t>
      </w:r>
      <w:r w:rsidRPr="001468AA">
        <w:rPr>
          <w:rFonts w:eastAsia="Cambria"/>
          <w:u w:val="single"/>
        </w:rPr>
        <w:t xml:space="preserve">.11 As </w:t>
      </w:r>
      <w:r w:rsidRPr="006220F5">
        <w:rPr>
          <w:rFonts w:eastAsia="Cambria"/>
          <w:b/>
          <w:bCs/>
          <w:highlight w:val="green"/>
          <w:u w:val="single"/>
        </w:rPr>
        <w:t xml:space="preserve">events </w:t>
      </w:r>
      <w:r w:rsidRPr="001468AA">
        <w:rPr>
          <w:rFonts w:eastAsia="Cambria"/>
          <w:b/>
          <w:bCs/>
          <w:u w:val="single"/>
        </w:rPr>
        <w:t>such as these</w:t>
      </w:r>
      <w:r w:rsidRPr="001468AA">
        <w:rPr>
          <w:rFonts w:eastAsia="Cambria"/>
          <w:u w:val="single"/>
        </w:rPr>
        <w:t xml:space="preserve"> all across the globe </w:t>
      </w:r>
      <w:r w:rsidRPr="006220F5">
        <w:rPr>
          <w:rFonts w:eastAsia="Cambria"/>
          <w:b/>
          <w:bCs/>
          <w:highlight w:val="green"/>
          <w:u w:val="single"/>
        </w:rPr>
        <w:t>make clearer</w:t>
      </w:r>
      <w:r w:rsidRPr="001468AA">
        <w:rPr>
          <w:rFonts w:eastAsia="Cambria"/>
          <w:u w:val="single"/>
        </w:rPr>
        <w:t xml:space="preserve"> the threat for people everywhere, so too is </w:t>
      </w:r>
      <w:r w:rsidRPr="006220F5">
        <w:rPr>
          <w:rFonts w:eastAsia="Cambria"/>
          <w:b/>
          <w:bCs/>
          <w:highlight w:val="green"/>
          <w:u w:val="single"/>
        </w:rPr>
        <w:t>the role of the world capitalist socio-economic system</w:t>
      </w:r>
      <w:r w:rsidRPr="001468AA">
        <w:rPr>
          <w:rFonts w:eastAsia="Cambria"/>
          <w:u w:val="single"/>
        </w:rPr>
        <w:t xml:space="preserve"> in all of this becoming clearer as well. </w:t>
      </w:r>
      <w:r w:rsidRPr="001468AA">
        <w:rPr>
          <w:rFonts w:eastAsia="Cambria"/>
          <w:sz w:val="14"/>
          <w:szCs w:val="16"/>
        </w:rPr>
        <w:t>Business-as-usual</w:t>
      </w:r>
      <w:r w:rsidRPr="001468AA">
        <w:rPr>
          <w:rFonts w:eastAsia="Cambria"/>
          <w:sz w:val="14"/>
        </w:rPr>
        <w:t xml:space="preserve"> </w:t>
      </w:r>
      <w:r w:rsidRPr="001468AA">
        <w:rPr>
          <w:rFonts w:eastAsia="Cambria"/>
          <w:u w:val="single"/>
        </w:rPr>
        <w:t>capitalism directs the flow of human development only in response to private monetary inducements manifest in markets</w:t>
      </w:r>
      <w:r w:rsidRPr="001468AA">
        <w:rPr>
          <w:rFonts w:eastAsia="Cambria"/>
          <w:sz w:val="14"/>
        </w:rPr>
        <w:t xml:space="preserve">. </w:t>
      </w:r>
      <w:r w:rsidRPr="001468AA">
        <w:rPr>
          <w:rFonts w:eastAsia="Cambria"/>
          <w:sz w:val="14"/>
          <w:szCs w:val="16"/>
        </w:rPr>
        <w:t>Such things as</w:t>
      </w:r>
      <w:r w:rsidRPr="001468AA">
        <w:rPr>
          <w:rFonts w:eastAsia="Cambria"/>
          <w:sz w:val="14"/>
        </w:rPr>
        <w:t xml:space="preserve"> </w:t>
      </w:r>
      <w:r w:rsidRPr="006220F5">
        <w:rPr>
          <w:rFonts w:eastAsia="Cambria"/>
          <w:b/>
          <w:bCs/>
          <w:highlight w:val="green"/>
          <w:u w:val="single"/>
        </w:rPr>
        <w:t>pollution and resource over-use</w:t>
      </w:r>
      <w:r w:rsidRPr="001468AA">
        <w:rPr>
          <w:rFonts w:eastAsia="Cambria"/>
          <w:sz w:val="14"/>
          <w:szCs w:val="16"/>
        </w:rPr>
        <w:t xml:space="preserve"> on the one hand, </w:t>
      </w:r>
      <w:r w:rsidRPr="006220F5">
        <w:rPr>
          <w:rFonts w:eastAsia="Cambria"/>
          <w:b/>
          <w:bCs/>
          <w:highlight w:val="green"/>
          <w:u w:val="single"/>
        </w:rPr>
        <w:t>or</w:t>
      </w:r>
      <w:r w:rsidRPr="001468AA">
        <w:rPr>
          <w:rFonts w:eastAsia="Cambria"/>
          <w:b/>
          <w:bCs/>
          <w:u w:val="single"/>
        </w:rPr>
        <w:t xml:space="preserve"> clean, </w:t>
      </w:r>
      <w:proofErr w:type="gramStart"/>
      <w:r w:rsidRPr="001468AA">
        <w:rPr>
          <w:rFonts w:eastAsia="Cambria"/>
          <w:b/>
          <w:bCs/>
          <w:u w:val="single"/>
        </w:rPr>
        <w:t>healthful</w:t>
      </w:r>
      <w:proofErr w:type="gramEnd"/>
      <w:r w:rsidRPr="001468AA">
        <w:rPr>
          <w:rFonts w:eastAsia="Cambria"/>
          <w:b/>
          <w:bCs/>
          <w:u w:val="single"/>
        </w:rPr>
        <w:t xml:space="preserve"> and ecologically </w:t>
      </w:r>
      <w:r w:rsidRPr="006220F5">
        <w:rPr>
          <w:rFonts w:eastAsia="Cambria"/>
          <w:b/>
          <w:bCs/>
          <w:highlight w:val="green"/>
          <w:u w:val="single"/>
        </w:rPr>
        <w:t>sustainable environments</w:t>
      </w:r>
      <w:r w:rsidRPr="001468AA">
        <w:rPr>
          <w:rFonts w:eastAsia="Cambria"/>
          <w:sz w:val="14"/>
        </w:rPr>
        <w:t xml:space="preserve"> </w:t>
      </w:r>
      <w:r w:rsidRPr="001468AA">
        <w:rPr>
          <w:rFonts w:eastAsia="Cambria"/>
          <w:sz w:val="14"/>
          <w:szCs w:val="16"/>
        </w:rPr>
        <w:t>on the other, simply</w:t>
      </w:r>
      <w:r w:rsidRPr="001468AA">
        <w:rPr>
          <w:rFonts w:eastAsia="Cambria"/>
          <w:sz w:val="14"/>
        </w:rPr>
        <w:t xml:space="preserve"> </w:t>
      </w:r>
      <w:r w:rsidRPr="006220F5">
        <w:rPr>
          <w:rFonts w:eastAsia="Cambria"/>
          <w:b/>
          <w:bCs/>
          <w:highlight w:val="green"/>
          <w:u w:val="single"/>
        </w:rPr>
        <w:t>do not</w:t>
      </w:r>
      <w:r w:rsidRPr="001468AA">
        <w:rPr>
          <w:rFonts w:eastAsia="Cambria"/>
          <w:u w:val="single"/>
        </w:rPr>
        <w:t xml:space="preserve"> generally </w:t>
      </w:r>
      <w:r w:rsidRPr="006220F5">
        <w:rPr>
          <w:rFonts w:eastAsia="Cambria"/>
          <w:b/>
          <w:bCs/>
          <w:highlight w:val="green"/>
          <w:u w:val="single"/>
        </w:rPr>
        <w:t xml:space="preserve">register in the capitalist accounting </w:t>
      </w:r>
      <w:r w:rsidRPr="001468AA">
        <w:rPr>
          <w:rFonts w:eastAsia="Cambria"/>
          <w:b/>
          <w:bCs/>
          <w:u w:val="single"/>
        </w:rPr>
        <w:t>of things</w:t>
      </w:r>
      <w:r w:rsidRPr="001468AA">
        <w:rPr>
          <w:rFonts w:eastAsia="Cambria"/>
          <w:u w:val="single"/>
        </w:rPr>
        <w:t xml:space="preserve">. The system is </w:t>
      </w:r>
      <w:r w:rsidRPr="006220F5">
        <w:rPr>
          <w:rFonts w:eastAsia="Cambria"/>
          <w:highlight w:val="green"/>
          <w:u w:val="single"/>
        </w:rPr>
        <w:t xml:space="preserve">based </w:t>
      </w:r>
      <w:r w:rsidRPr="001468AA">
        <w:rPr>
          <w:rFonts w:eastAsia="Cambria"/>
          <w:u w:val="single"/>
        </w:rPr>
        <w:t xml:space="preserve">primarily </w:t>
      </w:r>
      <w:r w:rsidRPr="006220F5">
        <w:rPr>
          <w:rFonts w:eastAsia="Cambria"/>
          <w:highlight w:val="green"/>
          <w:u w:val="single"/>
        </w:rPr>
        <w:t>on the interests of private owners</w:t>
      </w:r>
      <w:r w:rsidRPr="001468AA">
        <w:rPr>
          <w:rFonts w:eastAsia="Cambria"/>
          <w:u w:val="single"/>
        </w:rPr>
        <w:t xml:space="preserve"> (that is, capitalists), </w:t>
      </w:r>
      <w:r w:rsidRPr="006220F5">
        <w:rPr>
          <w:rFonts w:eastAsia="Cambria"/>
          <w:highlight w:val="green"/>
          <w:u w:val="single"/>
        </w:rPr>
        <w:t>not a broader public</w:t>
      </w:r>
      <w:r w:rsidRPr="001468AA">
        <w:rPr>
          <w:rFonts w:eastAsia="Cambria"/>
          <w:u w:val="single"/>
        </w:rPr>
        <w:t xml:space="preserve"> interest such as would be expressed in a fully democratic system—the electoral democracy of capitalist history does not well resist the power of money.</w:t>
      </w:r>
      <w:r w:rsidRPr="001468AA">
        <w:rPr>
          <w:rFonts w:eastAsia="Cambria"/>
          <w:sz w:val="14"/>
          <w:szCs w:val="16"/>
        </w:rPr>
        <w:t>12 Thus, for example,</w:t>
      </w:r>
      <w:r w:rsidRPr="001468AA">
        <w:rPr>
          <w:rFonts w:eastAsia="Cambria"/>
          <w:sz w:val="14"/>
        </w:rPr>
        <w:t xml:space="preserve"> </w:t>
      </w:r>
      <w:r w:rsidRPr="006220F5">
        <w:rPr>
          <w:rFonts w:eastAsia="Cambria"/>
          <w:b/>
          <w:bCs/>
          <w:highlight w:val="green"/>
          <w:u w:val="single"/>
        </w:rPr>
        <w:t>attempts to “internalize externalities”</w:t>
      </w:r>
      <w:r w:rsidRPr="001468AA">
        <w:rPr>
          <w:rFonts w:eastAsia="Cambria"/>
          <w:sz w:val="14"/>
        </w:rPr>
        <w:t xml:space="preserve"> </w:t>
      </w:r>
      <w:r w:rsidRPr="001468AA">
        <w:rPr>
          <w:rFonts w:eastAsia="Cambria"/>
          <w:sz w:val="14"/>
          <w:szCs w:val="16"/>
        </w:rPr>
        <w:t>(such as the full costs of atmospheric heat-trapping gases released from fossil fuel burning)</w:t>
      </w:r>
      <w:r w:rsidRPr="001468AA">
        <w:rPr>
          <w:rFonts w:eastAsia="Cambria"/>
          <w:sz w:val="14"/>
        </w:rPr>
        <w:t xml:space="preserve"> </w:t>
      </w:r>
      <w:r w:rsidRPr="006220F5">
        <w:rPr>
          <w:rFonts w:eastAsia="Cambria"/>
          <w:b/>
          <w:bCs/>
          <w:highlight w:val="green"/>
          <w:u w:val="single"/>
        </w:rPr>
        <w:t>seldom succeed</w:t>
      </w:r>
      <w:r w:rsidRPr="001468AA">
        <w:rPr>
          <w:rFonts w:eastAsia="Cambria"/>
          <w:u w:val="single"/>
        </w:rPr>
        <w:t xml:space="preserve"> very well </w:t>
      </w:r>
      <w:r w:rsidRPr="006220F5">
        <w:rPr>
          <w:rFonts w:eastAsia="Cambria"/>
          <w:highlight w:val="green"/>
          <w:u w:val="single"/>
        </w:rPr>
        <w:t xml:space="preserve">when </w:t>
      </w:r>
      <w:r w:rsidRPr="001468AA">
        <w:rPr>
          <w:rFonts w:eastAsia="Cambria"/>
          <w:b/>
          <w:bCs/>
          <w:u w:val="single"/>
        </w:rPr>
        <w:t xml:space="preserve">a major sector of </w:t>
      </w:r>
      <w:r w:rsidRPr="006220F5">
        <w:rPr>
          <w:rFonts w:eastAsia="Cambria"/>
          <w:b/>
          <w:bCs/>
          <w:highlight w:val="green"/>
          <w:u w:val="single"/>
        </w:rPr>
        <w:t>the capitalist class has</w:t>
      </w:r>
      <w:r w:rsidRPr="001468AA">
        <w:rPr>
          <w:rFonts w:eastAsia="Cambria"/>
          <w:b/>
          <w:bCs/>
          <w:u w:val="single"/>
        </w:rPr>
        <w:t xml:space="preserve"> a great </w:t>
      </w:r>
      <w:r w:rsidRPr="006220F5">
        <w:rPr>
          <w:rFonts w:eastAsia="Cambria"/>
          <w:b/>
          <w:bCs/>
          <w:highlight w:val="green"/>
          <w:u w:val="single"/>
        </w:rPr>
        <w:t>interest in the industries involved</w:t>
      </w:r>
      <w:r w:rsidRPr="001468AA">
        <w:rPr>
          <w:rFonts w:eastAsia="Cambria"/>
          <w:u w:val="single"/>
        </w:rPr>
        <w:t xml:space="preserve"> (e.g., in this case, oil, coal and gas producers, the auto industry, road-building, plastics, etc.).</w:t>
      </w:r>
      <w:r w:rsidRPr="001468AA">
        <w:rPr>
          <w:rFonts w:eastAsia="Cambria"/>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w:t>
      </w:r>
      <w:proofErr w:type="gramStart"/>
      <w:r w:rsidRPr="001468AA">
        <w:rPr>
          <w:rFonts w:eastAsia="Cambria"/>
          <w:sz w:val="14"/>
          <w:szCs w:val="16"/>
        </w:rPr>
        <w:t>Thus</w:t>
      </w:r>
      <w:proofErr w:type="gramEnd"/>
      <w:r w:rsidRPr="001468AA">
        <w:rPr>
          <w:rFonts w:eastAsia="Cambria"/>
          <w:sz w:val="14"/>
          <w:szCs w:val="16"/>
        </w:rPr>
        <w:t xml:space="preserve">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1468AA">
        <w:rPr>
          <w:rFonts w:eastAsia="Cambria"/>
          <w:u w:val="single"/>
        </w:rPr>
        <w:t>Contemporary marxists</w:t>
      </w:r>
      <w:r w:rsidRPr="001468AA">
        <w:rPr>
          <w:rFonts w:eastAsia="Cambria"/>
          <w:sz w:val="14"/>
        </w:rPr>
        <w:t xml:space="preserve">, </w:t>
      </w:r>
      <w:r w:rsidRPr="001468AA">
        <w:rPr>
          <w:rFonts w:eastAsia="Cambria"/>
          <w:sz w:val="14"/>
          <w:szCs w:val="16"/>
        </w:rPr>
        <w:t>having also witnessed firsthand the booming of an entire sector of the capitalist socio-economy devoted to the sales effort, have</w:t>
      </w:r>
      <w:r w:rsidRPr="001468AA">
        <w:rPr>
          <w:rFonts w:eastAsia="Cambria"/>
          <w:sz w:val="14"/>
        </w:rPr>
        <w:t xml:space="preserve"> </w:t>
      </w:r>
      <w:r w:rsidRPr="001468AA">
        <w:rPr>
          <w:rFonts w:eastAsia="Cambria"/>
          <w:u w:val="single"/>
        </w:rPr>
        <w:t>highlight</w:t>
      </w:r>
      <w:r w:rsidRPr="001468AA">
        <w:rPr>
          <w:rFonts w:eastAsia="Cambria"/>
          <w:sz w:val="14"/>
          <w:szCs w:val="16"/>
        </w:rPr>
        <w:t xml:space="preserve">ed as well </w:t>
      </w:r>
      <w:r w:rsidRPr="001468AA">
        <w:rPr>
          <w:rFonts w:eastAsia="Cambria"/>
          <w:u w:val="single"/>
        </w:rPr>
        <w:t xml:space="preserve">how the associated </w:t>
      </w:r>
      <w:r w:rsidRPr="006220F5">
        <w:rPr>
          <w:rFonts w:eastAsia="Cambria"/>
          <w:highlight w:val="green"/>
          <w:u w:val="single"/>
        </w:rPr>
        <w:t xml:space="preserve">commercial culture permeates all of capitalist society </w:t>
      </w:r>
      <w:r w:rsidRPr="001468AA">
        <w:rPr>
          <w:rFonts w:eastAsia="Cambria"/>
          <w:u w:val="single"/>
        </w:rPr>
        <w:t>and functions to stimulate a nearly unbounded consumerism in people</w:t>
      </w:r>
      <w:r w:rsidRPr="001468AA">
        <w:rPr>
          <w:rFonts w:eastAsia="Cambria"/>
          <w:sz w:val="14"/>
        </w:rPr>
        <w:t>.</w:t>
      </w:r>
      <w:r w:rsidRPr="001468AA">
        <w:rPr>
          <w:rFonts w:eastAsia="Cambria"/>
          <w:sz w:val="14"/>
          <w:szCs w:val="16"/>
        </w:rPr>
        <w:t xml:space="preserve"> Commercial culture is itself a primary alienating element in the life world of capitalism, as contemporary marxists have emphasized, and compounds the estrangement already built into the most basic owner–employee relationship of the capitalist firm and the capitalist society’s class structure</w:t>
      </w:r>
      <w:r w:rsidRPr="001468AA">
        <w:rPr>
          <w:rFonts w:eastAsia="Cambria"/>
          <w:sz w:val="14"/>
        </w:rPr>
        <w:t xml:space="preserve">. </w:t>
      </w:r>
      <w:r w:rsidRPr="001468AA">
        <w:rPr>
          <w:rFonts w:eastAsia="Cambria"/>
          <w:b/>
          <w:bCs/>
          <w:u w:val="single"/>
        </w:rPr>
        <w:t xml:space="preserve">Commercialized </w:t>
      </w:r>
      <w:r w:rsidRPr="006220F5">
        <w:rPr>
          <w:rFonts w:eastAsia="Cambria"/>
          <w:b/>
          <w:bCs/>
          <w:highlight w:val="green"/>
          <w:u w:val="single"/>
        </w:rPr>
        <w:t>consumerism thus becomes</w:t>
      </w:r>
      <w:r w:rsidRPr="001468AA">
        <w:rPr>
          <w:rFonts w:eastAsia="Cambria"/>
          <w:u w:val="single"/>
        </w:rPr>
        <w:t xml:space="preserve"> the substance of a true addiction: </w:t>
      </w:r>
      <w:r w:rsidRPr="006220F5">
        <w:rPr>
          <w:rFonts w:eastAsia="Cambria"/>
          <w:highlight w:val="green"/>
          <w:u w:val="single"/>
        </w:rPr>
        <w:t>a false “cure” for a deep life deprivation</w:t>
      </w:r>
      <w:r w:rsidRPr="001468AA">
        <w:rPr>
          <w:rFonts w:eastAsia="Cambria"/>
          <w:u w:val="single"/>
        </w:rPr>
        <w:t xml:space="preserve">, the source of the only “fulfillment” to be found in this system, it is now </w:t>
      </w:r>
      <w:r w:rsidRPr="001468AA">
        <w:rPr>
          <w:rFonts w:eastAsia="Cambria"/>
          <w:b/>
          <w:bCs/>
          <w:u w:val="single"/>
        </w:rPr>
        <w:t>the opium poppy that would deplete the very earth itself</w:t>
      </w:r>
      <w:r w:rsidRPr="001468AA">
        <w:rPr>
          <w:rFonts w:eastAsia="Cambria"/>
          <w:u w:val="single"/>
        </w:rPr>
        <w:t xml:space="preserve">. </w:t>
      </w:r>
      <w:r w:rsidRPr="001468AA">
        <w:rPr>
          <w:rFonts w:eastAsia="Cambria"/>
          <w:sz w:val="14"/>
          <w:szCs w:val="16"/>
        </w:rPr>
        <w:t>Lastly and perhaps most significantly among the critical insights of marxists on the present planetary dilemma</w:t>
      </w:r>
      <w:r w:rsidRPr="001468AA">
        <w:rPr>
          <w:rFonts w:eastAsia="Cambria"/>
          <w:sz w:val="14"/>
        </w:rPr>
        <w:t>,</w:t>
      </w:r>
      <w:r w:rsidRPr="001468AA">
        <w:rPr>
          <w:rFonts w:eastAsia="Cambria"/>
          <w:u w:val="single"/>
        </w:rPr>
        <w:t xml:space="preserve"> the capitalist system is a class system. The colossal social effort that will be required to avert the worst of the growing global eco-catastrophe is well appreciated by now</w:t>
      </w:r>
      <w:r w:rsidRPr="001468AA">
        <w:rPr>
          <w:rFonts w:eastAsia="Cambria"/>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1468AA">
        <w:rPr>
          <w:rFonts w:eastAsia="Cambria"/>
          <w:u w:val="single"/>
        </w:rPr>
        <w:t xml:space="preserve">But at the top of the capitalist system presides </w:t>
      </w:r>
      <w:r w:rsidRPr="006220F5">
        <w:rPr>
          <w:rFonts w:eastAsia="Cambria"/>
          <w:highlight w:val="green"/>
          <w:u w:val="single"/>
        </w:rPr>
        <w:t xml:space="preserve">a ruling elite not </w:t>
      </w:r>
      <w:proofErr w:type="gramStart"/>
      <w:r w:rsidRPr="001468AA">
        <w:rPr>
          <w:rFonts w:eastAsia="Cambria"/>
          <w:u w:val="single"/>
        </w:rPr>
        <w:t>really much</w:t>
      </w:r>
      <w:proofErr w:type="gramEnd"/>
      <w:r w:rsidRPr="001468AA">
        <w:rPr>
          <w:rFonts w:eastAsia="Cambria"/>
          <w:u w:val="single"/>
        </w:rPr>
        <w:t xml:space="preserve"> </w:t>
      </w:r>
      <w:r w:rsidRPr="006220F5">
        <w:rPr>
          <w:rFonts w:eastAsia="Cambria"/>
          <w:highlight w:val="green"/>
          <w:u w:val="single"/>
        </w:rPr>
        <w:t xml:space="preserve">concerned </w:t>
      </w:r>
      <w:r w:rsidRPr="001468AA">
        <w:rPr>
          <w:rFonts w:eastAsia="Cambria"/>
          <w:u w:val="single"/>
        </w:rPr>
        <w:t xml:space="preserve">with </w:t>
      </w:r>
      <w:r w:rsidRPr="006220F5">
        <w:rPr>
          <w:rFonts w:eastAsia="Cambria"/>
          <w:highlight w:val="green"/>
          <w:u w:val="single"/>
        </w:rPr>
        <w:t xml:space="preserve">nor responsible to the </w:t>
      </w:r>
      <w:r w:rsidRPr="001468AA">
        <w:rPr>
          <w:rFonts w:eastAsia="Cambria"/>
          <w:u w:val="single"/>
        </w:rPr>
        <w:t>rest of the</w:t>
      </w:r>
      <w:r w:rsidRPr="006220F5">
        <w:rPr>
          <w:rFonts w:eastAsia="Cambria"/>
          <w:highlight w:val="green"/>
          <w:u w:val="single"/>
        </w:rPr>
        <w:t xml:space="preserve"> people. </w:t>
      </w:r>
      <w:r w:rsidRPr="001468AA">
        <w:rPr>
          <w:rFonts w:eastAsia="Cambria"/>
          <w:b/>
          <w:bCs/>
          <w:u w:val="single"/>
        </w:rPr>
        <w:t xml:space="preserve">Their </w:t>
      </w:r>
      <w:r w:rsidRPr="006220F5">
        <w:rPr>
          <w:rFonts w:eastAsia="Cambria"/>
          <w:b/>
          <w:bCs/>
          <w:highlight w:val="green"/>
          <w:u w:val="single"/>
        </w:rPr>
        <w:t>monetary interests being the</w:t>
      </w:r>
      <w:r w:rsidRPr="001468AA">
        <w:rPr>
          <w:rFonts w:eastAsia="Cambria"/>
          <w:u w:val="single"/>
        </w:rPr>
        <w:t xml:space="preserve"> private </w:t>
      </w:r>
      <w:r w:rsidRPr="006220F5">
        <w:rPr>
          <w:rFonts w:eastAsia="Cambria"/>
          <w:b/>
          <w:bCs/>
          <w:highlight w:val="green"/>
          <w:u w:val="single"/>
        </w:rPr>
        <w:t>interests in which the system</w:t>
      </w:r>
      <w:r w:rsidRPr="006220F5">
        <w:rPr>
          <w:rFonts w:eastAsia="Cambria"/>
          <w:highlight w:val="green"/>
          <w:u w:val="single"/>
        </w:rPr>
        <w:t xml:space="preserve"> </w:t>
      </w:r>
      <w:r w:rsidRPr="001468AA">
        <w:rPr>
          <w:rFonts w:eastAsia="Cambria"/>
          <w:u w:val="single"/>
        </w:rPr>
        <w:t xml:space="preserve">mostly </w:t>
      </w:r>
      <w:r w:rsidRPr="006220F5">
        <w:rPr>
          <w:rFonts w:eastAsia="Cambria"/>
          <w:b/>
          <w:bCs/>
          <w:highlight w:val="green"/>
          <w:u w:val="single"/>
        </w:rPr>
        <w:t>operates</w:t>
      </w:r>
      <w:r w:rsidRPr="001468AA">
        <w:rPr>
          <w:rFonts w:eastAsia="Cambria"/>
          <w:u w:val="single"/>
        </w:rPr>
        <w:t xml:space="preserve">, their powers consisting of nothing less than the system’s powers, </w:t>
      </w:r>
      <w:r w:rsidRPr="006220F5">
        <w:rPr>
          <w:rFonts w:eastAsia="Cambria"/>
          <w:highlight w:val="green"/>
          <w:u w:val="single"/>
        </w:rPr>
        <w:t>their ideas</w:t>
      </w:r>
      <w:r w:rsidRPr="001468AA">
        <w:rPr>
          <w:rFonts w:eastAsia="Cambria"/>
          <w:u w:val="single"/>
        </w:rPr>
        <w:t xml:space="preserve"> and attitudes </w:t>
      </w:r>
      <w:r w:rsidRPr="006220F5">
        <w:rPr>
          <w:rFonts w:eastAsia="Cambria"/>
          <w:highlight w:val="green"/>
          <w:u w:val="single"/>
        </w:rPr>
        <w:t>being</w:t>
      </w:r>
      <w:r w:rsidRPr="001468AA">
        <w:rPr>
          <w:rFonts w:eastAsia="Cambria"/>
          <w:u w:val="single"/>
        </w:rPr>
        <w:t xml:space="preserve"> by and large </w:t>
      </w:r>
      <w:r w:rsidRPr="006220F5">
        <w:rPr>
          <w:rFonts w:eastAsia="Cambria"/>
          <w:highlight w:val="green"/>
          <w:u w:val="single"/>
        </w:rPr>
        <w:t>the ruling ideas</w:t>
      </w:r>
      <w:r w:rsidRPr="001468AA">
        <w:rPr>
          <w:rFonts w:eastAsia="Cambria"/>
          <w:u w:val="single"/>
        </w:rPr>
        <w:t xml:space="preserve"> and attitudes, and their </w:t>
      </w:r>
      <w:proofErr w:type="gramStart"/>
      <w:r w:rsidRPr="001468AA">
        <w:rPr>
          <w:rFonts w:eastAsia="Cambria"/>
          <w:u w:val="single"/>
        </w:rPr>
        <w:t>life-styles</w:t>
      </w:r>
      <w:proofErr w:type="gramEnd"/>
      <w:r w:rsidRPr="001468AA">
        <w:rPr>
          <w:rFonts w:eastAsia="Cambria"/>
          <w:u w:val="single"/>
        </w:rPr>
        <w:t xml:space="preserve"> being those to which most of the rest of the people aspire, they must be dealt with in order for real progress on this issue to occur.</w:t>
      </w:r>
      <w:r w:rsidRPr="001468AA">
        <w:rPr>
          <w:rFonts w:eastAsia="Cambria"/>
          <w:sz w:val="14"/>
        </w:rPr>
        <w:t xml:space="preserve"> </w:t>
      </w:r>
      <w:r w:rsidRPr="001468AA">
        <w:rPr>
          <w:rFonts w:eastAsia="Cambria"/>
          <w:sz w:val="14"/>
          <w:szCs w:val="16"/>
        </w:rPr>
        <w:t xml:space="preserve">As Karl Marx and Friedrich Engels put it, in words that certainly ring true </w:t>
      </w:r>
      <w:proofErr w:type="gramStart"/>
      <w:r w:rsidRPr="001468AA">
        <w:rPr>
          <w:rFonts w:eastAsia="Cambria"/>
          <w:sz w:val="14"/>
          <w:szCs w:val="16"/>
        </w:rPr>
        <w:t>a 170 years</w:t>
      </w:r>
      <w:proofErr w:type="gramEnd"/>
      <w:r w:rsidRPr="001468AA">
        <w:rPr>
          <w:rFonts w:eastAsia="Cambria"/>
          <w:sz w:val="14"/>
          <w:szCs w:val="16"/>
        </w:rPr>
        <w:t xml:space="preserve">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1468AA">
        <w:rPr>
          <w:rFonts w:eastAsia="Cambria"/>
          <w:b/>
          <w:bCs/>
          <w:u w:val="single"/>
        </w:rPr>
        <w:t>What is needed is</w:t>
      </w:r>
      <w:r w:rsidRPr="001468AA">
        <w:rPr>
          <w:rFonts w:eastAsia="Cambria"/>
          <w:u w:val="single"/>
        </w:rPr>
        <w:t xml:space="preserve"> what can only be called “</w:t>
      </w:r>
      <w:r w:rsidRPr="001468AA">
        <w:rPr>
          <w:rFonts w:eastAsia="Cambria"/>
          <w:b/>
          <w:bCs/>
          <w:u w:val="single"/>
        </w:rPr>
        <w:t>a revolution.</w:t>
      </w:r>
      <w:r w:rsidRPr="001468AA">
        <w:rPr>
          <w:rFonts w:eastAsia="Cambria"/>
          <w:b/>
          <w:bCs/>
          <w:sz w:val="14"/>
        </w:rPr>
        <w:t>”</w:t>
      </w:r>
      <w:r w:rsidRPr="001468AA">
        <w:rPr>
          <w:rFonts w:eastAsia="Cambria"/>
          <w:sz w:val="14"/>
        </w:rPr>
        <w:t xml:space="preserve"> </w:t>
      </w:r>
      <w:r w:rsidRPr="001468AA">
        <w:rPr>
          <w:rFonts w:eastAsia="Cambria"/>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7F44C15B" w14:textId="77777777" w:rsidR="002233F3" w:rsidRPr="001468AA" w:rsidRDefault="002233F3" w:rsidP="002233F3">
      <w:pPr>
        <w:rPr>
          <w:rFonts w:eastAsia="Cambria"/>
        </w:rPr>
      </w:pPr>
    </w:p>
    <w:p w14:paraId="0BBAC5CF" w14:textId="77777777" w:rsidR="002233F3" w:rsidRDefault="002233F3" w:rsidP="002233F3">
      <w:pPr>
        <w:pStyle w:val="Heading4"/>
      </w:pPr>
      <w:r w:rsidRPr="00EC5826">
        <w:t>Capitalism causes extinction through e</w:t>
      </w:r>
      <w:r>
        <w:t xml:space="preserve">nvironmental degradation. Rejecting market fundamentalism is crucial to avoid total expenditure of finite resources </w:t>
      </w:r>
    </w:p>
    <w:p w14:paraId="17435285" w14:textId="77777777" w:rsidR="002233F3" w:rsidRPr="00DF5034" w:rsidRDefault="002233F3" w:rsidP="002233F3">
      <w:pPr>
        <w:rPr>
          <w:rStyle w:val="Style13ptBold"/>
          <w:lang w:val="de-DE"/>
        </w:rPr>
      </w:pPr>
      <w:r w:rsidRPr="00DF5034">
        <w:rPr>
          <w:rStyle w:val="Style13ptBold"/>
          <w:lang w:val="de-DE"/>
        </w:rPr>
        <w:t>Monbiot 10-30-21</w:t>
      </w:r>
    </w:p>
    <w:p w14:paraId="0CC17443" w14:textId="77777777" w:rsidR="002233F3" w:rsidRPr="00DF5034" w:rsidRDefault="002233F3" w:rsidP="002233F3">
      <w:pPr>
        <w:rPr>
          <w:sz w:val="16"/>
          <w:lang w:val="de-DE"/>
        </w:rPr>
      </w:pPr>
      <w:r w:rsidRPr="00DF5034">
        <w:rPr>
          <w:sz w:val="16"/>
          <w:lang w:val="de-DE"/>
        </w:rPr>
        <w:t>(George, MA Zoology https://www.theguardian.com/environment/2021/oct/30/capitalism-is-killing-the-planet-its-time-to-stop-buying-into-our-own-destruction)</w:t>
      </w:r>
    </w:p>
    <w:p w14:paraId="7495EDCD" w14:textId="77777777" w:rsidR="002233F3" w:rsidRPr="00411906" w:rsidRDefault="002233F3" w:rsidP="002233F3">
      <w:pPr>
        <w:rPr>
          <w:u w:val="single"/>
        </w:rPr>
      </w:pPr>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6220F5">
        <w:rPr>
          <w:rStyle w:val="Emphasis"/>
          <w:highlight w:val="green"/>
        </w:rPr>
        <w:t>complex</w:t>
      </w:r>
      <w:r w:rsidRPr="004D3875">
        <w:rPr>
          <w:rStyle w:val="Emphasis"/>
        </w:rPr>
        <w:t xml:space="preserve"> </w:t>
      </w:r>
      <w:r w:rsidRPr="006220F5">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w:t>
      </w:r>
      <w:proofErr w:type="gramStart"/>
      <w:r w:rsidRPr="00ED3F42">
        <w:rPr>
          <w:sz w:val="16"/>
        </w:rPr>
        <w:t>rainforest</w:t>
      </w:r>
      <w:proofErr w:type="gramEnd"/>
      <w:r w:rsidRPr="00ED3F42">
        <w:rPr>
          <w:sz w:val="16"/>
        </w:rPr>
        <w:t xml:space="preserve"> or an Antarctic ice shelf; its behaviour follows certain mathematical rules. </w:t>
      </w:r>
      <w:r w:rsidRPr="006220F5">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6220F5">
        <w:rPr>
          <w:rStyle w:val="StyleUnderline"/>
          <w:highlight w:val="green"/>
        </w:rPr>
        <w:t xml:space="preserve">then it </w:t>
      </w:r>
      <w:r w:rsidRPr="006220F5">
        <w:rPr>
          <w:rStyle w:val="Emphasis"/>
          <w:highlight w:val="green"/>
        </w:rPr>
        <w:t>suddenly flips</w:t>
      </w:r>
      <w:r w:rsidRPr="004D3875">
        <w:rPr>
          <w:rStyle w:val="StyleUnderline"/>
        </w:rPr>
        <w:t xml:space="preserve">. It </w:t>
      </w:r>
      <w:r w:rsidRPr="006220F5">
        <w:rPr>
          <w:rStyle w:val="StyleUnderline"/>
          <w:highlight w:val="green"/>
        </w:rPr>
        <w:t>passes a tipping point</w:t>
      </w:r>
      <w:r w:rsidRPr="004D3875">
        <w:rPr>
          <w:rStyle w:val="StyleUnderline"/>
        </w:rPr>
        <w:t xml:space="preserve">, then falls into a new state of equilibrium, which is often </w:t>
      </w:r>
      <w:r w:rsidRPr="006220F5">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w:t>
      </w:r>
      <w:proofErr w:type="gramStart"/>
      <w:r w:rsidRPr="00ED3F42">
        <w:rPr>
          <w:sz w:val="16"/>
        </w:rPr>
        <w:t>burning</w:t>
      </w:r>
      <w:proofErr w:type="gramEnd"/>
      <w:r w:rsidRPr="00ED3F42">
        <w:rPr>
          <w:sz w:val="16"/>
        </w:rPr>
        <w:t xml:space="preserve">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w:t>
      </w:r>
      <w:proofErr w:type="gramStart"/>
      <w:r w:rsidRPr="00ED3F42">
        <w:rPr>
          <w:sz w:val="16"/>
        </w:rPr>
        <w:t>similar to</w:t>
      </w:r>
      <w:proofErr w:type="gramEnd"/>
      <w:r w:rsidRPr="00ED3F42">
        <w:rPr>
          <w:sz w:val="16"/>
        </w:rPr>
        <w:t xml:space="preserve">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6220F5">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6220F5">
        <w:rPr>
          <w:rStyle w:val="Emphasis"/>
          <w:highlight w:val="green"/>
        </w:rPr>
        <w:t>this year is a great global flickering</w:t>
      </w:r>
      <w:r w:rsidRPr="00ED3F42">
        <w:rPr>
          <w:sz w:val="16"/>
        </w:rPr>
        <w:t xml:space="preserve">, </w:t>
      </w:r>
      <w:r w:rsidRPr="002C0D1B">
        <w:rPr>
          <w:rStyle w:val="StyleUnderline"/>
        </w:rPr>
        <w:t xml:space="preserve">as Earth </w:t>
      </w:r>
      <w:r w:rsidRPr="006220F5">
        <w:rPr>
          <w:rStyle w:val="StyleUnderline"/>
          <w:highlight w:val="green"/>
        </w:rPr>
        <w:t xml:space="preserve">systems </w:t>
      </w:r>
      <w:r w:rsidRPr="00ED5156">
        <w:rPr>
          <w:rStyle w:val="StyleUnderline"/>
        </w:rPr>
        <w:t>begin to</w:t>
      </w:r>
      <w:r w:rsidRPr="006220F5">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6220F5">
        <w:rPr>
          <w:rStyle w:val="StyleUnderline"/>
          <w:highlight w:val="green"/>
        </w:rPr>
        <w:t>cake” was mentioned 10 times as often as “climate change”</w:t>
      </w:r>
      <w:r w:rsidRPr="002C0D1B">
        <w:rPr>
          <w:rStyle w:val="StyleUnderline"/>
        </w:rPr>
        <w:t xml:space="preserve"> </w:t>
      </w:r>
      <w:r w:rsidRPr="006220F5">
        <w:rPr>
          <w:rStyle w:val="StyleUnderline"/>
          <w:highlight w:val="green"/>
        </w:rPr>
        <w:t>on</w:t>
      </w:r>
      <w:r w:rsidRPr="002C0D1B">
        <w:rPr>
          <w:rStyle w:val="StyleUnderline"/>
        </w:rPr>
        <w:t xml:space="preserve"> UK </w:t>
      </w:r>
      <w:r w:rsidRPr="006220F5">
        <w:rPr>
          <w:rStyle w:val="StyleUnderline"/>
          <w:highlight w:val="green"/>
        </w:rPr>
        <w:t>TV</w:t>
      </w:r>
      <w:r w:rsidRPr="00ED3F42">
        <w:rPr>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6220F5">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6220F5">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w:t>
      </w:r>
      <w:proofErr w:type="gramStart"/>
      <w:r w:rsidRPr="00ED3F42">
        <w:rPr>
          <w:sz w:val="16"/>
        </w:rPr>
        <w:t>bollocks</w:t>
      </w:r>
      <w:proofErr w:type="gramEnd"/>
      <w:r w:rsidRPr="00ED3F42">
        <w:rPr>
          <w:sz w:val="16"/>
        </w:rPr>
        <w:t xml:space="preserve">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w:t>
      </w:r>
      <w:proofErr w:type="gramStart"/>
      <w:r w:rsidRPr="00ED3F42">
        <w:rPr>
          <w:sz w:val="16"/>
        </w:rPr>
        <w:t>heads, and</w:t>
      </w:r>
      <w:proofErr w:type="gramEnd"/>
      <w:r w:rsidRPr="00ED3F42">
        <w:rPr>
          <w:sz w:val="16"/>
        </w:rPr>
        <w:t xml:space="preserve">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w:t>
      </w:r>
      <w:proofErr w:type="gramStart"/>
      <w:r w:rsidRPr="00ED3F42">
        <w:rPr>
          <w:sz w:val="16"/>
        </w:rPr>
        <w:t>has to</w:t>
      </w:r>
      <w:proofErr w:type="gramEnd"/>
      <w:r w:rsidRPr="00ED3F42">
        <w:rPr>
          <w:sz w:val="16"/>
        </w:rPr>
        <w:t xml:space="preserve"> be built to accommodate the family they’ve displaced). </w:t>
      </w:r>
      <w:r w:rsidRPr="00ED3F42">
        <w:rPr>
          <w:rStyle w:val="StyleUnderline"/>
        </w:rPr>
        <w:t xml:space="preserve">And I suspect that, in some deep, unlit recess of the mind, </w:t>
      </w:r>
      <w:r w:rsidRPr="006220F5">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w:t>
      </w:r>
      <w:proofErr w:type="gramStart"/>
      <w:r w:rsidRPr="00ED3F42">
        <w:rPr>
          <w:sz w:val="16"/>
        </w:rPr>
        <w:t>counts</w:t>
      </w:r>
      <w:proofErr w:type="gramEnd"/>
      <w:r w:rsidRPr="00ED3F42">
        <w:rPr>
          <w:sz w:val="16"/>
        </w:rPr>
        <w:t xml:space="preserve">.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w:t>
      </w:r>
      <w:proofErr w:type="gramStart"/>
      <w:r w:rsidRPr="00ED3F42">
        <w:rPr>
          <w:sz w:val="16"/>
        </w:rPr>
        <w:t>McDonald’s</w:t>
      </w:r>
      <w:proofErr w:type="gramEnd"/>
      <w:r w:rsidRPr="00ED3F42">
        <w:rPr>
          <w:sz w:val="16"/>
        </w:rPr>
        <w:t xml:space="preserve"> and the sweet manufacturer Wrigley, seemed to me to play a similar role. It had the </w:t>
      </w:r>
      <w:proofErr w:type="gramStart"/>
      <w:r w:rsidRPr="00ED3F42">
        <w:rPr>
          <w:sz w:val="16"/>
        </w:rPr>
        <w:t>added bonus</w:t>
      </w:r>
      <w:proofErr w:type="gramEnd"/>
      <w:r w:rsidRPr="00ED3F42">
        <w:rPr>
          <w:sz w:val="16"/>
        </w:rPr>
        <w:t xml:space="preserve">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w:t>
      </w:r>
      <w:proofErr w:type="gramStart"/>
      <w:r w:rsidRPr="00ED3F42">
        <w:rPr>
          <w:sz w:val="16"/>
        </w:rPr>
        <w:t>In reality, the</w:t>
      </w:r>
      <w:proofErr w:type="gramEnd"/>
      <w:r w:rsidRPr="00ED3F42">
        <w:rPr>
          <w:sz w:val="16"/>
        </w:rPr>
        <w:t xml:space="preserv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ED3F42">
        <w:rPr>
          <w:rStyle w:val="StyleUnderline"/>
        </w:rPr>
        <w:t xml:space="preserve">The great political transition of the past 50 years, driven by </w:t>
      </w:r>
      <w:r w:rsidRPr="006220F5">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6220F5">
        <w:rPr>
          <w:rStyle w:val="Emphasis"/>
          <w:highlight w:val="green"/>
        </w:rPr>
        <w:t>has turned us from citizens into consumers</w:t>
      </w:r>
      <w:r w:rsidRPr="00ED3F42">
        <w:rPr>
          <w:sz w:val="16"/>
        </w:rPr>
        <w:t xml:space="preserve">. It’s not hard to see why we have been herded down this path. </w:t>
      </w:r>
      <w:r w:rsidRPr="006220F5">
        <w:rPr>
          <w:rStyle w:val="StyleUnderline"/>
          <w:highlight w:val="green"/>
        </w:rPr>
        <w:t>As citizens</w:t>
      </w:r>
      <w:r w:rsidRPr="00ED3F42">
        <w:rPr>
          <w:rStyle w:val="StyleUnderline"/>
        </w:rPr>
        <w:t xml:space="preserve">, joining together to demand political change, </w:t>
      </w:r>
      <w:r w:rsidRPr="006220F5">
        <w:rPr>
          <w:rStyle w:val="StyleUnderline"/>
          <w:highlight w:val="green"/>
        </w:rPr>
        <w:t>we are powerful</w:t>
      </w:r>
      <w:r w:rsidRPr="00ED3F42">
        <w:rPr>
          <w:rStyle w:val="StyleUnderline"/>
        </w:rPr>
        <w:t xml:space="preserve">. As </w:t>
      </w:r>
      <w:r w:rsidRPr="006220F5">
        <w:rPr>
          <w:rStyle w:val="StyleUnderline"/>
          <w:highlight w:val="green"/>
        </w:rPr>
        <w:t>consumers</w:t>
      </w:r>
      <w:r w:rsidRPr="00ED3F42">
        <w:rPr>
          <w:rStyle w:val="StyleUnderline"/>
        </w:rPr>
        <w:t xml:space="preserve">, </w:t>
      </w:r>
      <w:r w:rsidRPr="00ED3F42">
        <w:rPr>
          <w:rStyle w:val="Emphasis"/>
        </w:rPr>
        <w:t xml:space="preserve">we are almost </w:t>
      </w:r>
      <w:r w:rsidRPr="006220F5">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w:t>
      </w:r>
      <w:proofErr w:type="gramStart"/>
      <w:r w:rsidRPr="00ED3F42">
        <w:rPr>
          <w:sz w:val="16"/>
        </w:rPr>
        <w:t>In reality, the</w:t>
      </w:r>
      <w:proofErr w:type="gramEnd"/>
      <w:r w:rsidRPr="00ED3F42">
        <w:rPr>
          <w:sz w:val="16"/>
        </w:rPr>
        <w:t xml:space="preserv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6220F5">
        <w:rPr>
          <w:rStyle w:val="Emphasis"/>
          <w:highlight w:val="green"/>
        </w:rPr>
        <w:t>main cause of</w:t>
      </w:r>
      <w:r w:rsidRPr="00ED5156">
        <w:rPr>
          <w:rStyle w:val="Emphasis"/>
        </w:rPr>
        <w:t xml:space="preserve"> your </w:t>
      </w:r>
      <w:r w:rsidRPr="006220F5">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6220F5">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w:t>
      </w:r>
      <w:proofErr w:type="gramStart"/>
      <w:r w:rsidRPr="00FC09D8">
        <w:rPr>
          <w:szCs w:val="22"/>
          <w:u w:val="single"/>
        </w:rPr>
        <w:t xml:space="preserve">in reality </w:t>
      </w:r>
      <w:r w:rsidRPr="006220F5">
        <w:rPr>
          <w:szCs w:val="22"/>
          <w:highlight w:val="green"/>
          <w:u w:val="single"/>
        </w:rPr>
        <w:t>you</w:t>
      </w:r>
      <w:proofErr w:type="gramEnd"/>
      <w:r w:rsidRPr="006220F5">
        <w:rPr>
          <w:szCs w:val="22"/>
          <w:highlight w:val="green"/>
          <w:u w:val="single"/>
        </w:rPr>
        <w:t xml:space="preserve"> are just a mega-consumer</w:t>
      </w:r>
      <w:r w:rsidRPr="00FC09D8">
        <w:rPr>
          <w:sz w:val="16"/>
        </w:rPr>
        <w:t>.</w:t>
      </w:r>
      <w:r w:rsidRPr="00ED3F42">
        <w:rPr>
          <w:sz w:val="16"/>
        </w:rPr>
        <w:t xml:space="preserve"> </w:t>
      </w:r>
      <w:proofErr w:type="gramStart"/>
      <w:r w:rsidRPr="00ED3F42">
        <w:rPr>
          <w:sz w:val="16"/>
        </w:rPr>
        <w:t>This is why</w:t>
      </w:r>
      <w:proofErr w:type="gramEnd"/>
      <w:r w:rsidRPr="00ED3F42">
        <w:rPr>
          <w:sz w:val="16"/>
        </w:rPr>
        <w:t xml:space="preserve">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6220F5">
        <w:rPr>
          <w:rStyle w:val="StyleUnderline"/>
          <w:highlight w:val="green"/>
        </w:rPr>
        <w:t>direct impacts</w:t>
      </w:r>
      <w:r w:rsidRPr="00ED3F42">
        <w:rPr>
          <w:rStyle w:val="StyleUnderline"/>
        </w:rPr>
        <w:t xml:space="preserve"> of the ultra-wealthy </w:t>
      </w:r>
      <w:proofErr w:type="gramStart"/>
      <w:r w:rsidRPr="006220F5">
        <w:rPr>
          <w:rStyle w:val="StyleUnderline"/>
          <w:highlight w:val="green"/>
        </w:rPr>
        <w:t>is</w:t>
      </w:r>
      <w:proofErr w:type="gramEnd"/>
      <w:r w:rsidRPr="00ED3F42">
        <w:rPr>
          <w:rStyle w:val="StyleUnderline"/>
        </w:rPr>
        <w:t xml:space="preserve"> the </w:t>
      </w:r>
      <w:r w:rsidRPr="006220F5">
        <w:rPr>
          <w:rStyle w:val="StyleUnderline"/>
          <w:highlight w:val="green"/>
        </w:rPr>
        <w:t>political</w:t>
      </w:r>
      <w:r w:rsidRPr="00ED3F42">
        <w:rPr>
          <w:rStyle w:val="StyleUnderline"/>
        </w:rPr>
        <w:t xml:space="preserve"> and cultural </w:t>
      </w:r>
      <w:r w:rsidRPr="006220F5">
        <w:rPr>
          <w:rStyle w:val="StyleUnderline"/>
          <w:highlight w:val="green"/>
        </w:rPr>
        <w:t>power</w:t>
      </w:r>
      <w:r w:rsidRPr="00ED3F42">
        <w:rPr>
          <w:rStyle w:val="StyleUnderline"/>
        </w:rPr>
        <w:t xml:space="preserve"> </w:t>
      </w:r>
      <w:r w:rsidRPr="006220F5">
        <w:rPr>
          <w:rStyle w:val="StyleUnderline"/>
          <w:highlight w:val="green"/>
        </w:rPr>
        <w:t>with</w:t>
      </w:r>
      <w:r w:rsidRPr="00ED3F42">
        <w:rPr>
          <w:rStyle w:val="StyleUnderline"/>
        </w:rPr>
        <w:t xml:space="preserve"> </w:t>
      </w:r>
      <w:r w:rsidRPr="006220F5">
        <w:rPr>
          <w:rStyle w:val="StyleUnderline"/>
          <w:highlight w:val="green"/>
        </w:rPr>
        <w:t>which they block effective change</w:t>
      </w:r>
      <w:r w:rsidRPr="00ED3F42">
        <w:rPr>
          <w:rStyle w:val="StyleUnderline"/>
        </w:rPr>
        <w:t xml:space="preserve">. Their cultural power relies on a hypnotising fairytale. </w:t>
      </w:r>
      <w:r w:rsidRPr="00FC09D8">
        <w:rPr>
          <w:rStyle w:val="StyleUnderline"/>
        </w:rPr>
        <w:t>Capitalism persuades us that we are all temporarily embarrassed millionaires</w:t>
      </w:r>
      <w:r w:rsidRPr="00FC09D8">
        <w:rPr>
          <w:sz w:val="16"/>
        </w:rPr>
        <w:t xml:space="preserve">. </w:t>
      </w:r>
      <w:proofErr w:type="gramStart"/>
      <w:r w:rsidRPr="00FC09D8">
        <w:rPr>
          <w:sz w:val="16"/>
        </w:rPr>
        <w:t>This i</w:t>
      </w:r>
      <w:r w:rsidRPr="00ED3F42">
        <w:rPr>
          <w:sz w:val="16"/>
        </w:rPr>
        <w:t>s why</w:t>
      </w:r>
      <w:proofErr w:type="gramEnd"/>
      <w:r w:rsidRPr="00ED3F42">
        <w:rPr>
          <w:sz w:val="16"/>
        </w:rPr>
        <w:t xml:space="preserve"> we tolerate it. </w:t>
      </w:r>
      <w:proofErr w:type="gramStart"/>
      <w:r w:rsidRPr="00ED3F42">
        <w:rPr>
          <w:rStyle w:val="StyleUnderline"/>
        </w:rPr>
        <w:t>In reality, some</w:t>
      </w:r>
      <w:proofErr w:type="gramEnd"/>
      <w:r w:rsidRPr="00ED3F42">
        <w:rPr>
          <w:rStyle w:val="StyleUnderline"/>
        </w:rPr>
        <w:t xml:space="preserve"> </w:t>
      </w:r>
      <w:r w:rsidRPr="006220F5">
        <w:rPr>
          <w:rStyle w:val="StyleUnderline"/>
          <w:bCs/>
          <w:highlight w:val="green"/>
        </w:rPr>
        <w:t>people are extremely rich because others are extremely poor: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6220F5">
        <w:rPr>
          <w:rStyle w:val="Emphasis"/>
          <w:highlight w:val="green"/>
        </w:rPr>
        <w:t>the fairytale of universal wealth</w:t>
      </w:r>
      <w:r w:rsidRPr="00ED3F42">
        <w:rPr>
          <w:rStyle w:val="Emphasis"/>
        </w:rPr>
        <w:t xml:space="preserve">, one day, </w:t>
      </w:r>
      <w:r w:rsidRPr="006220F5">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w:t>
      </w:r>
      <w:proofErr w:type="gramStart"/>
      <w:r w:rsidRPr="00ED3F42">
        <w:rPr>
          <w:sz w:val="16"/>
        </w:rPr>
        <w:t>playgrounds</w:t>
      </w:r>
      <w:proofErr w:type="gramEnd"/>
      <w:r w:rsidRPr="00ED3F42">
        <w:rPr>
          <w:sz w:val="16"/>
        </w:rPr>
        <w:t xml:space="preserve"> and community centres. We should each have our own small domains – private sufficiency – but when we want to spread our wings, we could do so without seizing resources from other people. </w:t>
      </w:r>
      <w:r w:rsidRPr="006220F5">
        <w:rPr>
          <w:rStyle w:val="StyleUnderline"/>
          <w:highlight w:val="green"/>
        </w:rPr>
        <w:t xml:space="preserve">In consenting to the continued destruction of our life-support systems, we accommodate </w:t>
      </w:r>
      <w:r w:rsidRPr="00ED5156">
        <w:rPr>
          <w:rStyle w:val="StyleUnderline"/>
        </w:rPr>
        <w:t xml:space="preserve">the desires of </w:t>
      </w:r>
      <w:r w:rsidRPr="006220F5">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licence to operate. </w:t>
      </w:r>
      <w:r w:rsidRPr="006220F5">
        <w:rPr>
          <w:rStyle w:val="Emphasis"/>
          <w:highlight w:val="green"/>
        </w:rPr>
        <w:t>We will endure only if we cease to consent</w:t>
      </w:r>
      <w:r w:rsidRPr="00ED3F42">
        <w:rPr>
          <w:sz w:val="16"/>
        </w:rPr>
        <w:t xml:space="preserve">. The 19th-century democracy campaigners knew this, the suffragettes knew it, Gandhi knew it, Martin Luther King knew it. The environmental protesters who demand systemic change have also grasped this fundamental truth. </w:t>
      </w:r>
      <w:proofErr w:type="gramStart"/>
      <w:r w:rsidRPr="00ED3F42">
        <w:rPr>
          <w:sz w:val="16"/>
        </w:rPr>
        <w:t>In</w:t>
      </w:r>
      <w:proofErr w:type="gramEnd"/>
      <w:r w:rsidRPr="00ED3F42">
        <w:rPr>
          <w:sz w:val="16"/>
        </w:rPr>
        <w:t xml:space="preserve">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r w:rsidRPr="00ED3F42">
        <w:rPr>
          <w:sz w:val="16"/>
        </w:rPr>
        <w:t>.</w:t>
      </w:r>
    </w:p>
    <w:p w14:paraId="36D0CBE8" w14:textId="77777777" w:rsidR="002233F3" w:rsidRPr="001468AA" w:rsidRDefault="002233F3" w:rsidP="002233F3"/>
    <w:p w14:paraId="032B55A2" w14:textId="77777777" w:rsidR="002233F3" w:rsidRPr="001468AA" w:rsidRDefault="002233F3" w:rsidP="002233F3">
      <w:pPr>
        <w:keepNext/>
        <w:keepLines/>
        <w:pageBreakBefore/>
        <w:spacing w:before="40" w:after="0"/>
        <w:jc w:val="center"/>
        <w:outlineLvl w:val="2"/>
        <w:rPr>
          <w:rFonts w:eastAsiaTheme="majorEastAsia" w:cstheme="majorBidi"/>
          <w:b/>
          <w:sz w:val="32"/>
          <w:u w:val="single"/>
        </w:rPr>
      </w:pPr>
      <w:r w:rsidRPr="001468AA">
        <w:rPr>
          <w:rFonts w:eastAsiaTheme="majorEastAsia" w:cstheme="majorBidi"/>
          <w:b/>
          <w:sz w:val="32"/>
          <w:u w:val="single"/>
        </w:rPr>
        <w:t xml:space="preserve">Contention 2: A New Hope </w:t>
      </w:r>
    </w:p>
    <w:p w14:paraId="3080CCDE" w14:textId="77777777" w:rsidR="002233F3" w:rsidRPr="001468AA" w:rsidRDefault="002233F3" w:rsidP="002233F3">
      <w:pPr>
        <w:keepNext/>
        <w:keepLines/>
        <w:spacing w:before="40" w:after="0"/>
        <w:outlineLvl w:val="3"/>
        <w:rPr>
          <w:rFonts w:eastAsiaTheme="majorEastAsia" w:cstheme="majorBidi"/>
          <w:b/>
          <w:iCs/>
          <w:sz w:val="26"/>
        </w:rPr>
      </w:pPr>
      <w:r w:rsidRPr="001468AA">
        <w:rPr>
          <w:rFonts w:eastAsiaTheme="majorEastAsia" w:cstheme="majorBidi"/>
          <w:b/>
          <w:iCs/>
          <w:sz w:val="26"/>
        </w:rPr>
        <w:t>Thus, I affirm that the appropriation of outer space by private entities is unjust.</w:t>
      </w:r>
      <w:r>
        <w:rPr>
          <w:rFonts w:eastAsiaTheme="majorEastAsia" w:cstheme="majorBidi"/>
          <w:b/>
          <w:iCs/>
          <w:sz w:val="26"/>
        </w:rPr>
        <w:t xml:space="preserve"> Governments should nationalize space industries per the Aronoff card</w:t>
      </w:r>
    </w:p>
    <w:p w14:paraId="58403026" w14:textId="77777777" w:rsidR="002233F3" w:rsidRPr="001468AA" w:rsidRDefault="002233F3" w:rsidP="002233F3"/>
    <w:p w14:paraId="318407EF" w14:textId="77777777" w:rsidR="002233F3" w:rsidRPr="001468AA" w:rsidRDefault="002233F3" w:rsidP="002233F3">
      <w:pPr>
        <w:keepNext/>
        <w:keepLines/>
        <w:spacing w:before="40" w:after="0"/>
        <w:outlineLvl w:val="3"/>
        <w:rPr>
          <w:rFonts w:eastAsia="MS Gothic" w:cs="Times New Roman"/>
          <w:b/>
          <w:iCs/>
          <w:sz w:val="26"/>
        </w:rPr>
      </w:pPr>
      <w:r w:rsidRPr="001468AA">
        <w:rPr>
          <w:rFonts w:eastAsia="MS Gothic" w:cs="Times New Roman"/>
          <w:b/>
          <w:iCs/>
          <w:sz w:val="26"/>
        </w:rPr>
        <w:t xml:space="preserve">Nationalizing space industries socializes risk and reward- public funding is the basis of most innovation, private space guts progress through brain drain </w:t>
      </w:r>
    </w:p>
    <w:p w14:paraId="31312568" w14:textId="77777777" w:rsidR="002233F3" w:rsidRPr="001468AA" w:rsidRDefault="002233F3" w:rsidP="002233F3">
      <w:pPr>
        <w:rPr>
          <w:rFonts w:eastAsia="Cambria"/>
          <w:b/>
          <w:bCs/>
          <w:sz w:val="26"/>
        </w:rPr>
      </w:pPr>
      <w:r w:rsidRPr="001468AA">
        <w:rPr>
          <w:rFonts w:eastAsia="Cambria"/>
          <w:b/>
          <w:bCs/>
          <w:sz w:val="26"/>
        </w:rPr>
        <w:t>Aronoff 18</w:t>
      </w:r>
    </w:p>
    <w:p w14:paraId="4574C87E" w14:textId="77777777" w:rsidR="002233F3" w:rsidRPr="001468AA" w:rsidRDefault="002233F3" w:rsidP="002233F3">
      <w:pPr>
        <w:rPr>
          <w:rFonts w:eastAsia="Cambria"/>
          <w:sz w:val="16"/>
        </w:rPr>
      </w:pPr>
      <w:r w:rsidRPr="001468AA">
        <w:rPr>
          <w:rFonts w:eastAsia="Cambria"/>
          <w:sz w:val="16"/>
        </w:rPr>
        <w:t>(Kate Aronoff is a staff writer at The New Republic and author of Overheated: How Capitalism Broke the Planet</w:t>
      </w:r>
      <w:r w:rsidRPr="001468AA">
        <w:rPr>
          <w:rFonts w:ascii="Times New Roman" w:eastAsia="Cambria" w:hAnsi="Times New Roman" w:cs="Times New Roman"/>
          <w:sz w:val="16"/>
        </w:rPr>
        <w:t> </w:t>
      </w:r>
      <w:r w:rsidRPr="001468AA">
        <w:rPr>
          <w:rFonts w:eastAsia="Cambria"/>
          <w:sz w:val="16"/>
        </w:rPr>
        <w:t>—</w:t>
      </w:r>
      <w:r w:rsidRPr="001468AA">
        <w:rPr>
          <w:rFonts w:ascii="Times New Roman" w:eastAsia="Cambria" w:hAnsi="Times New Roman" w:cs="Times New Roman"/>
          <w:sz w:val="16"/>
        </w:rPr>
        <w:t> </w:t>
      </w:r>
      <w:r w:rsidRPr="001468AA">
        <w:rPr>
          <w:rFonts w:eastAsia="Cambria"/>
          <w:sz w:val="16"/>
        </w:rPr>
        <w:t xml:space="preserve">And How We Fight Back. </w:t>
      </w:r>
      <w:hyperlink r:id="rId13" w:history="1">
        <w:r w:rsidRPr="001468AA">
          <w:rPr>
            <w:rFonts w:eastAsia="Cambria"/>
            <w:sz w:val="16"/>
          </w:rPr>
          <w:t>https://inthesetimes.com/article/elon-musk-spacex-tesla-falcon-heavy-launch</w:t>
        </w:r>
      </w:hyperlink>
      <w:r w:rsidRPr="001468AA">
        <w:rPr>
          <w:rFonts w:eastAsia="Cambria"/>
          <w:sz w:val="16"/>
        </w:rPr>
        <w:t xml:space="preserve"> , 2-8)</w:t>
      </w:r>
    </w:p>
    <w:p w14:paraId="2C3C6F14" w14:textId="77777777" w:rsidR="002233F3" w:rsidRPr="001468AA" w:rsidRDefault="002233F3" w:rsidP="002233F3">
      <w:pPr>
        <w:rPr>
          <w:rFonts w:eastAsia="Cambria"/>
          <w:sz w:val="16"/>
        </w:rPr>
      </w:pPr>
      <w:r w:rsidRPr="001468AA">
        <w:rPr>
          <w:rFonts w:eastAsia="Cambria"/>
          <w:u w:val="single"/>
        </w:rPr>
        <w:t>Scientific American gawked,</w:t>
      </w:r>
      <w:r w:rsidRPr="001468AA">
        <w:rPr>
          <w:rFonts w:eastAsia="Cambria"/>
          <w:sz w:val="16"/>
        </w:rPr>
        <w:t xml:space="preserve">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 xml:space="preserve">Elon </w:t>
      </w:r>
      <w:r w:rsidRPr="001468AA">
        <w:rPr>
          <w:rFonts w:eastAsia="Cambria"/>
          <w:u w:val="single"/>
        </w:rPr>
        <w:t>Musk Does It Again</w:t>
      </w:r>
      <w:r w:rsidRPr="001468AA">
        <w:rPr>
          <w:rFonts w:eastAsia="Cambria"/>
          <w:sz w:val="16"/>
        </w:rPr>
        <w:t>,</w:t>
      </w:r>
      <w:r w:rsidRPr="001468AA">
        <w:rPr>
          <w:rFonts w:eastAsia="Cambria" w:cs="Georgia"/>
          <w:sz w:val="16"/>
        </w:rPr>
        <w:t>”</w:t>
      </w:r>
      <w:r w:rsidRPr="001468AA">
        <w:rPr>
          <w:rFonts w:eastAsia="Cambria"/>
          <w:sz w:val="16"/>
        </w:rPr>
        <w:t xml:space="preserve"> praising the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 xml:space="preserve">bold technological innovations and newfound operational efficiencies that allow SpaceX to not only build its rockets for less money, but also reuse them.” </w:t>
      </w:r>
      <w:r w:rsidRPr="001468AA">
        <w:rPr>
          <w:rFonts w:eastAsia="Cambria"/>
          <w:u w:val="single"/>
        </w:rPr>
        <w:t>That view</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shared by several other outlets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u w:val="single"/>
        </w:rPr>
        <w:t xml:space="preserve">fits comfortably with </w:t>
      </w:r>
      <w:r w:rsidRPr="001468AA">
        <w:rPr>
          <w:rFonts w:eastAsia="Cambria"/>
          <w:b/>
          <w:iCs/>
          <w:u w:val="single"/>
        </w:rPr>
        <w:t>the Tony Stark-like image</w:t>
      </w:r>
      <w:r w:rsidRPr="001468AA">
        <w:rPr>
          <w:rFonts w:eastAsia="Cambria"/>
          <w:sz w:val="16"/>
        </w:rPr>
        <w:t xml:space="preserve"> </w:t>
      </w:r>
      <w:r w:rsidRPr="001468AA">
        <w:rPr>
          <w:rFonts w:eastAsia="Cambria"/>
          <w:u w:val="single"/>
        </w:rPr>
        <w:t>Musk has crafted for himself</w:t>
      </w:r>
      <w:r w:rsidRPr="001468AA">
        <w:rPr>
          <w:rFonts w:eastAsia="Cambria"/>
          <w:sz w:val="16"/>
        </w:rPr>
        <w:t xml:space="preserve"> over the years: a quirky and slightly off-kilter playboy genius inventor capable of conquering everything from outer space to the climate crisis with the sheer force of his imagination. </w:t>
      </w:r>
      <w:r w:rsidRPr="006220F5">
        <w:rPr>
          <w:rFonts w:eastAsia="Cambria"/>
          <w:highlight w:val="green"/>
          <w:u w:val="single"/>
        </w:rPr>
        <w:t>One of Musk’s</w:t>
      </w:r>
      <w:r w:rsidRPr="001468AA">
        <w:rPr>
          <w:rFonts w:eastAsia="Cambria"/>
          <w:u w:val="single"/>
        </w:rPr>
        <w:t xml:space="preserve"> long-term </w:t>
      </w:r>
      <w:r w:rsidRPr="006220F5">
        <w:rPr>
          <w:rFonts w:eastAsia="Cambria"/>
          <w:highlight w:val="green"/>
          <w:u w:val="single"/>
        </w:rPr>
        <w:t>goals</w:t>
      </w:r>
      <w:r w:rsidRPr="001468AA">
        <w:rPr>
          <w:rFonts w:eastAsia="Cambria"/>
          <w:sz w:val="16"/>
        </w:rPr>
        <w:t xml:space="preserve"> is to create a self-sustaining colony on </w:t>
      </w:r>
      <w:proofErr w:type="gramStart"/>
      <w:r w:rsidRPr="001468AA">
        <w:rPr>
          <w:rFonts w:eastAsia="Cambria"/>
          <w:sz w:val="16"/>
        </w:rPr>
        <w:t>Mars, and</w:t>
      </w:r>
      <w:proofErr w:type="gramEnd"/>
      <w:r w:rsidRPr="001468AA">
        <w:rPr>
          <w:rFonts w:eastAsia="Cambria"/>
          <w:sz w:val="16"/>
        </w:rPr>
        <w:t xml:space="preserve"> </w:t>
      </w:r>
      <w:r w:rsidRPr="006220F5">
        <w:rPr>
          <w:rFonts w:eastAsia="Cambria"/>
          <w:highlight w:val="green"/>
          <w:u w:val="single"/>
        </w:rPr>
        <w:t xml:space="preserve">make humanity </w:t>
      </w:r>
      <w:r w:rsidRPr="001468AA">
        <w:rPr>
          <w:rFonts w:eastAsia="Cambria"/>
          <w:u w:val="single"/>
        </w:rPr>
        <w:t xml:space="preserve">an </w:t>
      </w:r>
      <w:r w:rsidRPr="006220F5">
        <w:rPr>
          <w:rFonts w:eastAsia="Cambria"/>
          <w:highlight w:val="green"/>
          <w:u w:val="single"/>
        </w:rPr>
        <w:t xml:space="preserve">interplanetary </w:t>
      </w:r>
      <w:r w:rsidRPr="001468AA">
        <w:rPr>
          <w:rFonts w:eastAsia="Cambria"/>
          <w:u w:val="single"/>
        </w:rPr>
        <w:t>species</w:t>
      </w:r>
      <w:r w:rsidRPr="001468AA">
        <w:rPr>
          <w:rFonts w:eastAsia="Cambria"/>
          <w:sz w:val="16"/>
        </w:rPr>
        <w:t xml:space="preserve">. He hopes to shoot two very wealthy people around the moon at some point this year. Musk has invested an awful lot of public money into making those dreams a reality. But </w:t>
      </w:r>
      <w:r w:rsidRPr="006220F5">
        <w:rPr>
          <w:rFonts w:eastAsia="Cambria"/>
          <w:highlight w:val="green"/>
          <w:u w:val="single"/>
        </w:rPr>
        <w:t>why should Americans keep footing the bill for</w:t>
      </w:r>
      <w:r w:rsidRPr="001468AA">
        <w:rPr>
          <w:rFonts w:eastAsia="Cambria"/>
          <w:u w:val="single"/>
        </w:rPr>
        <w:t xml:space="preserve"> projects where only </w:t>
      </w:r>
      <w:r w:rsidRPr="006220F5">
        <w:rPr>
          <w:rFonts w:eastAsia="Cambria"/>
          <w:highlight w:val="green"/>
          <w:u w:val="single"/>
        </w:rPr>
        <w:t>Musk and his wealthy friends</w:t>
      </w:r>
      <w:r w:rsidRPr="001468AA">
        <w:rPr>
          <w:rFonts w:eastAsia="Cambria"/>
          <w:u w:val="single"/>
        </w:rPr>
        <w:t xml:space="preserve"> can reap the rewards? Enter: </w:t>
      </w:r>
      <w:r w:rsidRPr="001468AA">
        <w:rPr>
          <w:rFonts w:eastAsia="Cambria"/>
          <w:b/>
          <w:iCs/>
          <w:u w:val="single"/>
        </w:rPr>
        <w:t>the case for nationalizing</w:t>
      </w:r>
      <w:r w:rsidRPr="001468AA">
        <w:rPr>
          <w:rFonts w:eastAsia="Cambria"/>
          <w:sz w:val="16"/>
        </w:rPr>
        <w:t xml:space="preserve"> Elon </w:t>
      </w:r>
      <w:proofErr w:type="gramStart"/>
      <w:r w:rsidRPr="001468AA">
        <w:rPr>
          <w:rFonts w:eastAsia="Cambria"/>
          <w:sz w:val="16"/>
        </w:rPr>
        <w:t>Musk, and</w:t>
      </w:r>
      <w:proofErr w:type="gramEnd"/>
      <w:r w:rsidRPr="001468AA">
        <w:rPr>
          <w:rFonts w:eastAsia="Cambria"/>
          <w:sz w:val="16"/>
        </w:rPr>
        <w:t xml:space="preserve"> making the U.S. government a major stakeholder in his companies. </w:t>
      </w:r>
      <w:r w:rsidRPr="001468AA">
        <w:rPr>
          <w:rFonts w:eastAsia="Cambria"/>
          <w:u w:val="single"/>
        </w:rPr>
        <w:t xml:space="preserve">The </w:t>
      </w:r>
      <w:r w:rsidRPr="006220F5">
        <w:rPr>
          <w:rFonts w:eastAsia="Cambria"/>
          <w:highlight w:val="green"/>
          <w:u w:val="single"/>
        </w:rPr>
        <w:t>common logic</w:t>
      </w:r>
      <w:r w:rsidRPr="001468AA">
        <w:rPr>
          <w:rFonts w:eastAsia="Cambria"/>
          <w:sz w:val="16"/>
        </w:rPr>
        <w:t xml:space="preserve"> now </w:t>
      </w:r>
      <w:r w:rsidRPr="006220F5">
        <w:rPr>
          <w:rFonts w:eastAsia="Cambria"/>
          <w:highlight w:val="green"/>
          <w:u w:val="single"/>
        </w:rPr>
        <w:t>holds</w:t>
      </w:r>
      <w:r w:rsidRPr="001468AA">
        <w:rPr>
          <w:rFonts w:eastAsia="Cambria"/>
          <w:u w:val="single"/>
        </w:rPr>
        <w:t xml:space="preserve"> that </w:t>
      </w:r>
      <w:r w:rsidRPr="006220F5">
        <w:rPr>
          <w:rFonts w:eastAsia="Cambria"/>
          <w:highlight w:val="green"/>
          <w:u w:val="single"/>
        </w:rPr>
        <w:t xml:space="preserve">the </w:t>
      </w:r>
      <w:r w:rsidRPr="006220F5">
        <w:rPr>
          <w:rFonts w:eastAsia="Cambria"/>
          <w:b/>
          <w:iCs/>
          <w:highlight w:val="green"/>
          <w:u w:val="single"/>
        </w:rPr>
        <w:t>private sector</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and prodigies like Musk, in particular</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u w:val="single"/>
        </w:rPr>
        <w:t xml:space="preserve">are </w:t>
      </w:r>
      <w:r w:rsidRPr="006220F5">
        <w:rPr>
          <w:rFonts w:eastAsia="Cambria"/>
          <w:highlight w:val="green"/>
          <w:u w:val="single"/>
        </w:rPr>
        <w:t>better at coming up with world-changing ideas than the public sector</w:t>
      </w:r>
      <w:r w:rsidRPr="001468AA">
        <w:rPr>
          <w:rFonts w:eastAsia="Cambria"/>
          <w:u w:val="single"/>
        </w:rPr>
        <w:t>, which is</w:t>
      </w:r>
      <w:r w:rsidRPr="001468AA">
        <w:rPr>
          <w:rFonts w:eastAsia="Cambria"/>
          <w:sz w:val="16"/>
        </w:rPr>
        <w:t xml:space="preserve"> allegedly </w:t>
      </w:r>
      <w:r w:rsidRPr="001468AA">
        <w:rPr>
          <w:rFonts w:eastAsia="Cambria"/>
          <w:u w:val="single"/>
        </w:rPr>
        <w:t>bloated</w:t>
      </w:r>
      <w:r w:rsidRPr="001468AA">
        <w:rPr>
          <w:rFonts w:eastAsia="Cambria"/>
          <w:sz w:val="16"/>
        </w:rPr>
        <w:t xml:space="preserve"> and </w:t>
      </w:r>
      <w:r w:rsidRPr="001468AA">
        <w:rPr>
          <w:rFonts w:eastAsia="Cambria"/>
          <w:u w:val="single"/>
        </w:rPr>
        <w:t>allergic to new, outside-the-box thinking</w:t>
      </w:r>
      <w:r w:rsidRPr="001468AA">
        <w:rPr>
          <w:rFonts w:eastAsia="Cambria"/>
          <w:sz w:val="16"/>
        </w:rPr>
        <w:t xml:space="preserve">. </w:t>
      </w:r>
      <w:r w:rsidRPr="001468AA">
        <w:rPr>
          <w:rFonts w:eastAsia="Cambria"/>
          <w:u w:val="single"/>
        </w:rPr>
        <w:t>Corporations’ hunt for profits and lack of bureaucratic constraints</w:t>
      </w:r>
      <w:r w:rsidRPr="001468AA">
        <w:rPr>
          <w:rFonts w:eastAsia="Cambria"/>
          <w:sz w:val="16"/>
        </w:rPr>
        <w:t>, it</w:t>
      </w:r>
      <w:r w:rsidRPr="001468AA">
        <w:rPr>
          <w:rFonts w:eastAsia="Cambria" w:cs="Georgia"/>
          <w:sz w:val="16"/>
        </w:rPr>
        <w:t>’</w:t>
      </w:r>
      <w:r w:rsidRPr="001468AA">
        <w:rPr>
          <w:rFonts w:eastAsia="Cambria"/>
          <w:sz w:val="16"/>
        </w:rPr>
        <w:t xml:space="preserve">s said, </w:t>
      </w:r>
      <w:r w:rsidRPr="001468AA">
        <w:rPr>
          <w:rFonts w:eastAsia="Cambria"/>
          <w:u w:val="single"/>
        </w:rPr>
        <w:t>compel cutting-edge research and development in a way that the government is simply incapable of</w:t>
      </w:r>
      <w:r w:rsidRPr="001468AA">
        <w:rPr>
          <w:rFonts w:eastAsia="Cambria"/>
          <w:sz w:val="16"/>
        </w:rPr>
        <w:t>. With any hope, more of these billionaires’ breakthroughs than not will be in the public interest</w:t>
      </w:r>
      <w:r w:rsidRPr="006220F5">
        <w:rPr>
          <w:rFonts w:eastAsia="Cambria"/>
          <w:sz w:val="16"/>
          <w:highlight w:val="green"/>
        </w:rPr>
        <w:t xml:space="preserve">. </w:t>
      </w:r>
      <w:r w:rsidRPr="006220F5">
        <w:rPr>
          <w:rFonts w:eastAsia="Cambria"/>
          <w:highlight w:val="green"/>
          <w:u w:val="single"/>
        </w:rPr>
        <w:t>The reality</w:t>
      </w:r>
      <w:r w:rsidRPr="001468AA">
        <w:rPr>
          <w:rFonts w:eastAsia="Cambria"/>
          <w:u w:val="single"/>
        </w:rPr>
        <w:t>, as economist</w:t>
      </w:r>
      <w:r w:rsidRPr="001468AA">
        <w:rPr>
          <w:rFonts w:eastAsia="Cambria"/>
          <w:sz w:val="16"/>
        </w:rPr>
        <w:t xml:space="preserve"> Mariana </w:t>
      </w:r>
      <w:r w:rsidRPr="001468AA">
        <w:rPr>
          <w:rFonts w:eastAsia="Cambria"/>
          <w:u w:val="single"/>
        </w:rPr>
        <w:t>Mazzucato argues</w:t>
      </w:r>
      <w:r w:rsidRPr="001468AA">
        <w:rPr>
          <w:rFonts w:eastAsia="Cambria"/>
          <w:sz w:val="16"/>
        </w:rPr>
        <w:t xml:space="preserve"> in her 2013 book The Entrepreneurial State: Debunking Public vs. Private Sector Myths</w:t>
      </w:r>
      <w:r w:rsidRPr="006220F5">
        <w:rPr>
          <w:rFonts w:eastAsia="Cambria"/>
          <w:b/>
          <w:iCs/>
          <w:highlight w:val="green"/>
          <w:u w:val="single"/>
        </w:rPr>
        <w:t>, is very different</w:t>
      </w:r>
      <w:r w:rsidRPr="001468AA">
        <w:rPr>
          <w:rFonts w:eastAsia="Cambria"/>
          <w:sz w:val="16"/>
        </w:rPr>
        <w:t xml:space="preserve">. </w:t>
      </w:r>
      <w:r w:rsidRPr="001468AA">
        <w:rPr>
          <w:rFonts w:eastAsia="Cambria"/>
          <w:u w:val="single"/>
        </w:rPr>
        <w:t xml:space="preserve">Many of the </w:t>
      </w:r>
      <w:r w:rsidRPr="006220F5">
        <w:rPr>
          <w:rFonts w:eastAsia="Cambria"/>
          <w:highlight w:val="green"/>
          <w:u w:val="single"/>
        </w:rPr>
        <w:t>companies</w:t>
      </w:r>
      <w:r w:rsidRPr="001468AA">
        <w:rPr>
          <w:rFonts w:eastAsia="Cambria"/>
          <w:sz w:val="16"/>
        </w:rPr>
        <w:t xml:space="preserve"> that are </w:t>
      </w:r>
      <w:r w:rsidRPr="001468AA">
        <w:rPr>
          <w:rFonts w:eastAsia="Cambria"/>
          <w:u w:val="single"/>
        </w:rPr>
        <w:t>today considered</w:t>
      </w:r>
      <w:r w:rsidRPr="001468AA">
        <w:rPr>
          <w:rFonts w:eastAsia="Cambria"/>
          <w:sz w:val="16"/>
        </w:rPr>
        <w:t xml:space="preserve"> to be headed by </w:t>
      </w:r>
      <w:r w:rsidRPr="001468AA">
        <w:rPr>
          <w:rFonts w:eastAsia="Cambria"/>
          <w:u w:val="single"/>
        </w:rPr>
        <w:t>brilliant</w:t>
      </w:r>
      <w:r w:rsidRPr="001468AA">
        <w:rPr>
          <w:rFonts w:eastAsia="Cambria"/>
          <w:sz w:val="16"/>
        </w:rPr>
        <w:t xml:space="preserve"> savants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people like Steve Jobs and, yes, Elon Musk</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6220F5">
        <w:rPr>
          <w:rFonts w:eastAsia="Cambria"/>
          <w:highlight w:val="green"/>
          <w:u w:val="single"/>
        </w:rPr>
        <w:t>owe</w:t>
      </w:r>
      <w:r w:rsidRPr="001468AA">
        <w:rPr>
          <w:rFonts w:eastAsia="Cambria"/>
          <w:u w:val="single"/>
        </w:rPr>
        <w:t xml:space="preserve"> much of </w:t>
      </w:r>
      <w:r w:rsidRPr="006220F5">
        <w:rPr>
          <w:rFonts w:eastAsia="Cambria"/>
          <w:highlight w:val="green"/>
          <w:u w:val="single"/>
        </w:rPr>
        <w:t xml:space="preserve">their success to </w:t>
      </w:r>
      <w:r w:rsidRPr="006220F5">
        <w:rPr>
          <w:rFonts w:eastAsia="Cambria"/>
          <w:b/>
          <w:iCs/>
          <w:highlight w:val="green"/>
          <w:u w:val="single"/>
        </w:rPr>
        <w:t>decades of public sector innovation</w:t>
      </w:r>
      <w:r w:rsidRPr="001468AA">
        <w:rPr>
          <w:rFonts w:eastAsia="Cambria"/>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1468AA">
        <w:rPr>
          <w:rFonts w:eastAsia="Cambria"/>
          <w:u w:val="single"/>
        </w:rPr>
        <w:t>The prospect of the State owning a stake in a private corporation may be anathema to many parts of the capitalist world</w:t>
      </w:r>
      <w:r w:rsidRPr="001468AA">
        <w:rPr>
          <w:rFonts w:eastAsia="Cambria"/>
          <w:sz w:val="16"/>
        </w:rPr>
        <w:t xml:space="preserve">,” Mazzucato writes,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u w:val="single"/>
        </w:rPr>
        <w:t xml:space="preserve">but given that </w:t>
      </w:r>
      <w:r w:rsidRPr="006220F5">
        <w:rPr>
          <w:rFonts w:eastAsia="Cambria"/>
          <w:highlight w:val="green"/>
          <w:u w:val="single"/>
        </w:rPr>
        <w:t>governments</w:t>
      </w:r>
      <w:r w:rsidRPr="001468AA">
        <w:rPr>
          <w:rFonts w:eastAsia="Cambria"/>
          <w:u w:val="single"/>
        </w:rPr>
        <w:t xml:space="preserve"> are </w:t>
      </w:r>
      <w:r w:rsidRPr="006220F5">
        <w:rPr>
          <w:rFonts w:eastAsia="Cambria"/>
          <w:highlight w:val="green"/>
          <w:u w:val="single"/>
        </w:rPr>
        <w:t>already</w:t>
      </w:r>
      <w:r w:rsidRPr="001468AA">
        <w:rPr>
          <w:rFonts w:eastAsia="Cambria"/>
          <w:u w:val="single"/>
        </w:rPr>
        <w:t xml:space="preserve"> </w:t>
      </w:r>
      <w:r w:rsidRPr="006220F5">
        <w:rPr>
          <w:rFonts w:eastAsia="Cambria"/>
          <w:highlight w:val="green"/>
          <w:u w:val="single"/>
        </w:rPr>
        <w:t>invest</w:t>
      </w:r>
      <w:r w:rsidRPr="001468AA">
        <w:rPr>
          <w:rFonts w:eastAsia="Cambria"/>
          <w:u w:val="single"/>
        </w:rPr>
        <w:t xml:space="preserve">ing </w:t>
      </w:r>
      <w:r w:rsidRPr="006220F5">
        <w:rPr>
          <w:rFonts w:eastAsia="Cambria"/>
          <w:highlight w:val="green"/>
          <w:u w:val="single"/>
        </w:rPr>
        <w:t>in the private sector</w:t>
      </w:r>
      <w:r w:rsidRPr="001468AA">
        <w:rPr>
          <w:rFonts w:eastAsia="Cambria"/>
          <w:u w:val="single"/>
        </w:rPr>
        <w:t xml:space="preserve">, they may as well earn a return on those investments.” </w:t>
      </w:r>
      <w:r w:rsidRPr="001468AA">
        <w:rPr>
          <w:rFonts w:eastAsia="Cambria"/>
          <w:sz w:val="16"/>
        </w:rPr>
        <w:t xml:space="preserve">As she notes, </w:t>
      </w:r>
      <w:r w:rsidRPr="001468AA">
        <w:rPr>
          <w:rFonts w:eastAsia="Cambria"/>
          <w:u w:val="single"/>
        </w:rPr>
        <w:t>Musk’s future-oriented empire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Tesla Motors, SolarCity and SpaceX</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has </w:t>
      </w:r>
      <w:r w:rsidRPr="001468AA">
        <w:rPr>
          <w:rFonts w:eastAsia="Cambria"/>
          <w:u w:val="single"/>
        </w:rPr>
        <w:t xml:space="preserve">benefitted from around $5 billion in local, </w:t>
      </w:r>
      <w:proofErr w:type="gramStart"/>
      <w:r w:rsidRPr="001468AA">
        <w:rPr>
          <w:rFonts w:eastAsia="Cambria"/>
          <w:u w:val="single"/>
        </w:rPr>
        <w:t>state</w:t>
      </w:r>
      <w:proofErr w:type="gramEnd"/>
      <w:r w:rsidRPr="001468AA">
        <w:rPr>
          <w:rFonts w:eastAsia="Cambria"/>
          <w:u w:val="single"/>
        </w:rPr>
        <w:t xml:space="preserve"> and federal government support,</w:t>
      </w:r>
      <w:r w:rsidRPr="001468AA">
        <w:rPr>
          <w:rFonts w:eastAsia="Cambria"/>
          <w:sz w:val="16"/>
        </w:rPr>
        <w:t xml:space="preserve"> not to mention many years of foundational public research into programs like rocket technology. </w:t>
      </w:r>
      <w:r w:rsidRPr="001468AA">
        <w:rPr>
          <w:rFonts w:eastAsia="Cambria"/>
          <w:u w:val="single"/>
        </w:rPr>
        <w:t>SpaceX itself exists largely for the sake of competing for government contracts</w:t>
      </w:r>
      <w:r w:rsidRPr="001468AA">
        <w:rPr>
          <w:rFonts w:eastAsia="Cambria"/>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1468AA">
        <w:rPr>
          <w:rFonts w:ascii="Times New Roman" w:eastAsia="Cambria" w:hAnsi="Times New Roman" w:cs="Times New Roman"/>
          <w:sz w:val="16"/>
        </w:rPr>
        <w:t>​</w:t>
      </w:r>
      <w:r w:rsidRPr="001468AA">
        <w:rPr>
          <w:rFonts w:eastAsia="Cambria" w:cs="Georgia"/>
          <w:sz w:val="16"/>
        </w:rPr>
        <w:t>“</w:t>
      </w:r>
      <w:r w:rsidRPr="001468AA">
        <w:rPr>
          <w:rFonts w:eastAsia="Cambria"/>
          <w:sz w:val="16"/>
        </w:rPr>
        <w:t>Taxpayers footed the bill for Solyndra</w:t>
      </w:r>
      <w:r w:rsidRPr="001468AA">
        <w:rPr>
          <w:rFonts w:eastAsia="Cambria" w:cs="Georgia"/>
          <w:sz w:val="16"/>
        </w:rPr>
        <w:t>’</w:t>
      </w:r>
      <w:r w:rsidRPr="001468AA">
        <w:rPr>
          <w:rFonts w:eastAsia="Cambria"/>
          <w:sz w:val="16"/>
        </w:rPr>
        <w:t>s losses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yet got hardly any of Tesla</w:t>
      </w:r>
      <w:r w:rsidRPr="001468AA">
        <w:rPr>
          <w:rFonts w:eastAsia="Cambria" w:cs="Georgia"/>
          <w:sz w:val="16"/>
        </w:rPr>
        <w:t>’</w:t>
      </w:r>
      <w:r w:rsidRPr="001468AA">
        <w:rPr>
          <w:rFonts w:eastAsia="Cambria"/>
          <w:sz w:val="16"/>
        </w:rPr>
        <w:t>s profits,</w:t>
      </w:r>
      <w:r w:rsidRPr="001468AA">
        <w:rPr>
          <w:rFonts w:eastAsia="Cambria" w:cs="Georgia"/>
          <w:sz w:val="16"/>
        </w:rPr>
        <w:t>”</w:t>
      </w:r>
      <w:r w:rsidRPr="001468AA">
        <w:rPr>
          <w:rFonts w:eastAsia="Cambria"/>
          <w:sz w:val="16"/>
        </w:rPr>
        <w:t xml:space="preserve"> Mazzucato notes. As Mazzucato finds, </w:t>
      </w:r>
      <w:r w:rsidRPr="001468AA">
        <w:rPr>
          <w:rFonts w:eastAsia="Cambria"/>
          <w:u w:val="single"/>
        </w:rPr>
        <w:t>the private sector hasn’t done much to earn its reputation as a risk-taker</w:t>
      </w:r>
      <w:r w:rsidRPr="001468AA">
        <w:rPr>
          <w:rFonts w:eastAsia="Cambria"/>
          <w:sz w:val="16"/>
        </w:rPr>
        <w:t xml:space="preserve">. </w:t>
      </w:r>
      <w:r w:rsidRPr="006220F5">
        <w:rPr>
          <w:rFonts w:eastAsia="Cambria"/>
          <w:b/>
          <w:iCs/>
          <w:highlight w:val="green"/>
          <w:u w:val="single"/>
        </w:rPr>
        <w:t>Corporations</w:t>
      </w:r>
      <w:r w:rsidRPr="001468AA">
        <w:rPr>
          <w:rFonts w:eastAsia="Cambria"/>
          <w:b/>
          <w:iCs/>
          <w:u w:val="single"/>
        </w:rPr>
        <w:t xml:space="preserve"> and venture capitalists often </w:t>
      </w:r>
      <w:r w:rsidRPr="006220F5">
        <w:rPr>
          <w:rFonts w:eastAsia="Cambria"/>
          <w:b/>
          <w:iCs/>
          <w:highlight w:val="green"/>
          <w:u w:val="single"/>
        </w:rPr>
        <w:t>adopt conservative thinking</w:t>
      </w:r>
      <w:r w:rsidRPr="001468AA">
        <w:rPr>
          <w:rFonts w:eastAsia="Cambria"/>
          <w:b/>
          <w:iCs/>
          <w:u w:val="single"/>
        </w:rPr>
        <w:t xml:space="preserve"> and fall into </w:t>
      </w:r>
      <w:r w:rsidRPr="001468AA">
        <w:rPr>
          <w:rFonts w:ascii="Times New Roman" w:eastAsia="Cambria" w:hAnsi="Times New Roman" w:cs="Times New Roman"/>
          <w:b/>
          <w:iCs/>
          <w:u w:val="single"/>
        </w:rPr>
        <w:t>​</w:t>
      </w:r>
      <w:r w:rsidRPr="001468AA">
        <w:rPr>
          <w:rFonts w:eastAsia="Cambria" w:cs="Georgia"/>
          <w:b/>
          <w:iCs/>
          <w:u w:val="single"/>
        </w:rPr>
        <w:t>“</w:t>
      </w:r>
      <w:r w:rsidRPr="001468AA">
        <w:rPr>
          <w:rFonts w:eastAsia="Cambria"/>
          <w:b/>
          <w:iCs/>
          <w:u w:val="single"/>
        </w:rPr>
        <w:t>path dependency,</w:t>
      </w:r>
      <w:r w:rsidRPr="001468AA">
        <w:rPr>
          <w:rFonts w:eastAsia="Cambria" w:cs="Georgia"/>
          <w:b/>
          <w:iCs/>
          <w:u w:val="single"/>
        </w:rPr>
        <w:t>”</w:t>
      </w:r>
      <w:r w:rsidRPr="001468AA">
        <w:rPr>
          <w:rFonts w:eastAsia="Cambria"/>
          <w:b/>
          <w:iCs/>
          <w:u w:val="single"/>
        </w:rPr>
        <w:t xml:space="preserve"> and </w:t>
      </w:r>
      <w:r w:rsidRPr="006220F5">
        <w:rPr>
          <w:rFonts w:eastAsia="Cambria"/>
          <w:b/>
          <w:iCs/>
          <w:highlight w:val="green"/>
          <w:u w:val="single"/>
        </w:rPr>
        <w:t>are generally reluctant to invest in important early-stage research</w:t>
      </w:r>
      <w:r w:rsidRPr="001468AA">
        <w:rPr>
          <w:rFonts w:eastAsia="Cambria"/>
          <w:b/>
          <w:iCs/>
          <w:u w:val="single"/>
        </w:rPr>
        <w:t xml:space="preserve"> </w:t>
      </w:r>
      <w:r w:rsidRPr="006220F5">
        <w:rPr>
          <w:rFonts w:eastAsia="Cambria"/>
          <w:b/>
          <w:iCs/>
          <w:highlight w:val="green"/>
          <w:u w:val="single"/>
        </w:rPr>
        <w:t xml:space="preserve">that won’t </w:t>
      </w:r>
      <w:r w:rsidRPr="001468AA">
        <w:rPr>
          <w:rFonts w:eastAsia="Cambria"/>
          <w:b/>
          <w:iCs/>
          <w:u w:val="single"/>
        </w:rPr>
        <w:t xml:space="preserve">necessarily </w:t>
      </w:r>
      <w:r w:rsidRPr="006220F5">
        <w:rPr>
          <w:rFonts w:eastAsia="Cambria"/>
          <w:b/>
          <w:iCs/>
          <w:highlight w:val="green"/>
          <w:u w:val="single"/>
        </w:rPr>
        <w:t>turn a profit</w:t>
      </w:r>
      <w:r w:rsidRPr="001468AA">
        <w:rPr>
          <w:rFonts w:eastAsia="Cambria"/>
          <w:b/>
          <w:iCs/>
          <w:u w:val="single"/>
        </w:rPr>
        <w:t xml:space="preserve"> in the short-run</w:t>
      </w:r>
      <w:r w:rsidRPr="001468AA">
        <w:rPr>
          <w:rFonts w:eastAsia="Cambria"/>
          <w:sz w:val="16"/>
        </w:rPr>
        <w:t xml:space="preserve">. </w:t>
      </w:r>
      <w:r w:rsidRPr="001468AA">
        <w:rPr>
          <w:rFonts w:eastAsia="Cambria"/>
          <w:u w:val="single"/>
        </w:rPr>
        <w:t xml:space="preserve">This kind of research is inherently risky, and </w:t>
      </w:r>
      <w:proofErr w:type="gramStart"/>
      <w:r w:rsidRPr="001468AA">
        <w:rPr>
          <w:rFonts w:eastAsia="Cambria"/>
          <w:u w:val="single"/>
        </w:rPr>
        <w:t>the vast majority of</w:t>
      </w:r>
      <w:proofErr w:type="gramEnd"/>
      <w:r w:rsidRPr="001468AA">
        <w:rPr>
          <w:rFonts w:eastAsia="Cambria"/>
          <w:u w:val="single"/>
        </w:rPr>
        <w:t xml:space="preserve"> this kind of protean R&amp;D (</w:t>
      </w:r>
      <w:r w:rsidRPr="001468AA">
        <w:rPr>
          <w:rFonts w:eastAsia="Cambria"/>
          <w:sz w:val="16"/>
        </w:rPr>
        <w:t xml:space="preserve">research and development) </w:t>
      </w:r>
      <w:r w:rsidRPr="001468AA">
        <w:rPr>
          <w:rFonts w:eastAsia="Cambria"/>
          <w:u w:val="single"/>
        </w:rPr>
        <w:t>fails</w:t>
      </w:r>
      <w:r w:rsidRPr="001468AA">
        <w:rPr>
          <w:rFonts w:eastAsia="Cambria"/>
          <w:sz w:val="16"/>
        </w:rPr>
        <w:t>. For every internet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birthed in the Defense Department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there are a well over a dozen Solyndras, but it’s virtually impossible to have one without the other. </w:t>
      </w:r>
      <w:r w:rsidRPr="001468AA">
        <w:rPr>
          <w:rFonts w:eastAsia="Cambria"/>
          <w:u w:val="single"/>
        </w:rPr>
        <w:t>The problem runs deeper still.</w:t>
      </w:r>
      <w:r w:rsidRPr="001468AA">
        <w:rPr>
          <w:rFonts w:eastAsia="Cambria"/>
          <w:sz w:val="16"/>
        </w:rPr>
        <w:t xml:space="preserve"> </w:t>
      </w:r>
      <w:r w:rsidRPr="001468AA">
        <w:rPr>
          <w:rFonts w:eastAsia="Cambria"/>
          <w:u w:val="single"/>
        </w:rPr>
        <w:t xml:space="preserve">Whereas in the past public sector research has been able to attract top-tier talent, </w:t>
      </w:r>
      <w:r w:rsidRPr="006220F5">
        <w:rPr>
          <w:rFonts w:eastAsia="Cambria"/>
          <w:highlight w:val="green"/>
          <w:u w:val="single"/>
        </w:rPr>
        <w:t>the</w:t>
      </w:r>
      <w:r w:rsidRPr="001468AA">
        <w:rPr>
          <w:rFonts w:eastAsia="Cambria"/>
          <w:u w:val="single"/>
        </w:rPr>
        <w:t xml:space="preserve"> </w:t>
      </w:r>
      <w:r w:rsidRPr="006220F5">
        <w:rPr>
          <w:rFonts w:eastAsia="Cambria"/>
          <w:highlight w:val="green"/>
          <w:u w:val="single"/>
        </w:rPr>
        <w:t>myth</w:t>
      </w:r>
      <w:r w:rsidRPr="001468AA">
        <w:rPr>
          <w:rFonts w:eastAsia="Cambria"/>
          <w:u w:val="single"/>
        </w:rPr>
        <w:t xml:space="preserve"> that the private sector can do what the State can’t has </w:t>
      </w:r>
      <w:r w:rsidRPr="006220F5">
        <w:rPr>
          <w:rFonts w:eastAsia="Cambria"/>
          <w:highlight w:val="green"/>
          <w:u w:val="single"/>
        </w:rPr>
        <w:t xml:space="preserve">created </w:t>
      </w:r>
      <w:r w:rsidRPr="006220F5">
        <w:rPr>
          <w:rFonts w:eastAsia="Cambria"/>
          <w:b/>
          <w:iCs/>
          <w:highlight w:val="green"/>
          <w:u w:val="single"/>
        </w:rPr>
        <w:t>a negative feedback loop</w:t>
      </w:r>
      <w:r w:rsidRPr="001468AA">
        <w:rPr>
          <w:rFonts w:eastAsia="Cambria"/>
          <w:u w:val="single"/>
        </w:rPr>
        <w:t xml:space="preserve"> </w:t>
      </w:r>
      <w:r w:rsidRPr="006220F5">
        <w:rPr>
          <w:rFonts w:eastAsia="Cambria"/>
          <w:highlight w:val="green"/>
          <w:u w:val="single"/>
        </w:rPr>
        <w:t>whereby</w:t>
      </w:r>
      <w:r w:rsidRPr="001468AA">
        <w:rPr>
          <w:rFonts w:eastAsia="Cambria"/>
          <w:u w:val="single"/>
        </w:rPr>
        <w:t xml:space="preserve"> bright young </w:t>
      </w:r>
      <w:r w:rsidRPr="006220F5">
        <w:rPr>
          <w:rFonts w:eastAsia="Cambria"/>
          <w:highlight w:val="green"/>
          <w:u w:val="single"/>
        </w:rPr>
        <w:t>scientists and engineers flock toward a private sector that</w:t>
      </w:r>
      <w:r w:rsidRPr="001468AA">
        <w:rPr>
          <w:rFonts w:eastAsia="Cambria"/>
          <w:u w:val="single"/>
        </w:rPr>
        <w:t xml:space="preserve"> goes on to </w:t>
      </w:r>
      <w:r w:rsidRPr="006220F5">
        <w:rPr>
          <w:rFonts w:eastAsia="Cambria"/>
          <w:highlight w:val="green"/>
          <w:u w:val="single"/>
        </w:rPr>
        <w:t>further</w:t>
      </w:r>
      <w:r w:rsidRPr="001468AA">
        <w:rPr>
          <w:rFonts w:eastAsia="Cambria"/>
          <w:u w:val="single"/>
        </w:rPr>
        <w:t xml:space="preserve"> </w:t>
      </w:r>
      <w:r w:rsidRPr="006220F5">
        <w:rPr>
          <w:rFonts w:eastAsia="Cambria"/>
          <w:highlight w:val="green"/>
          <w:u w:val="single"/>
        </w:rPr>
        <w:t>its reputation</w:t>
      </w:r>
      <w:r w:rsidRPr="001468AA">
        <w:rPr>
          <w:rFonts w:eastAsia="Cambria"/>
          <w:u w:val="single"/>
        </w:rPr>
        <w:t xml:space="preserve"> for being the place where the real innovation is happening. </w:t>
      </w:r>
      <w:r w:rsidRPr="006220F5">
        <w:rPr>
          <w:rFonts w:eastAsia="Cambria"/>
          <w:highlight w:val="green"/>
          <w:u w:val="single"/>
        </w:rPr>
        <w:t>The alternative</w:t>
      </w:r>
      <w:r w:rsidRPr="001468AA">
        <w:rPr>
          <w:rFonts w:eastAsia="Cambria"/>
          <w:sz w:val="16"/>
        </w:rPr>
        <w:t xml:space="preserve"> Mazzucato suggests </w:t>
      </w:r>
      <w:r w:rsidRPr="006220F5">
        <w:rPr>
          <w:rFonts w:eastAsia="Cambria"/>
          <w:b/>
          <w:iCs/>
          <w:highlight w:val="green"/>
          <w:u w:val="single"/>
        </w:rPr>
        <w:t>is to socialize risk and reward</w:t>
      </w:r>
      <w:r w:rsidRPr="001468AA">
        <w:rPr>
          <w:rFonts w:eastAsia="Cambria"/>
          <w:b/>
          <w:iCs/>
          <w:u w:val="single"/>
        </w:rPr>
        <w:t xml:space="preserve"> alike</w:t>
      </w:r>
      <w:r w:rsidRPr="001468AA">
        <w:rPr>
          <w:rFonts w:eastAsia="Cambria"/>
          <w:sz w:val="16"/>
        </w:rPr>
        <w:t xml:space="preserve">, </w:t>
      </w:r>
      <w:r w:rsidRPr="001468AA">
        <w:rPr>
          <w:rFonts w:eastAsia="Cambria"/>
          <w:u w:val="single"/>
        </w:rPr>
        <w:t>rather than simply allowing companies that enjoy the benefits of public innovation to funnel their profits into things like stock buybacks and tax havens</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or, for that matter, flamethrowers. </w:t>
      </w:r>
      <w:r w:rsidRPr="001468AA">
        <w:rPr>
          <w:rFonts w:eastAsia="Cambria"/>
          <w:u w:val="single"/>
        </w:rPr>
        <w:t xml:space="preserve">When </w:t>
      </w:r>
      <w:r w:rsidRPr="006220F5">
        <w:rPr>
          <w:rFonts w:eastAsia="Cambria"/>
          <w:highlight w:val="green"/>
          <w:u w:val="single"/>
        </w:rPr>
        <w:t>companies</w:t>
      </w:r>
      <w:r w:rsidRPr="001468AA">
        <w:rPr>
          <w:rFonts w:eastAsia="Cambria"/>
          <w:u w:val="single"/>
        </w:rPr>
        <w:t xml:space="preserve"> like SpaceX make it big, they’d </w:t>
      </w:r>
      <w:r w:rsidRPr="006220F5">
        <w:rPr>
          <w:rFonts w:eastAsia="Cambria"/>
          <w:highlight w:val="green"/>
          <w:u w:val="single"/>
        </w:rPr>
        <w:t>be obligated to return some portion of their gains to the public</w:t>
      </w:r>
      <w:r w:rsidRPr="001468AA">
        <w:rPr>
          <w:rFonts w:eastAsia="Cambria"/>
          <w:u w:val="single"/>
        </w:rPr>
        <w:t xml:space="preserve"> infrastructure that helped them succeed, </w:t>
      </w:r>
      <w:r w:rsidRPr="006220F5">
        <w:rPr>
          <w:rFonts w:eastAsia="Cambria"/>
          <w:b/>
          <w:iCs/>
          <w:highlight w:val="green"/>
          <w:u w:val="single"/>
        </w:rPr>
        <w:t xml:space="preserve">expanding the government’s capacity to facilitate </w:t>
      </w:r>
      <w:r w:rsidRPr="001468AA">
        <w:rPr>
          <w:rFonts w:eastAsia="Cambria"/>
          <w:b/>
          <w:iCs/>
          <w:u w:val="single"/>
        </w:rPr>
        <w:t xml:space="preserve">more </w:t>
      </w:r>
      <w:r w:rsidRPr="006220F5">
        <w:rPr>
          <w:rFonts w:eastAsia="Cambria"/>
          <w:b/>
          <w:iCs/>
          <w:highlight w:val="green"/>
          <w:u w:val="single"/>
        </w:rPr>
        <w:t>innovative developmen</w:t>
      </w:r>
      <w:r w:rsidRPr="001468AA">
        <w:rPr>
          <w:rFonts w:eastAsia="Cambria"/>
          <w:b/>
          <w:iCs/>
          <w:u w:val="single"/>
        </w:rPr>
        <w:t xml:space="preserve">t. </w:t>
      </w:r>
      <w:r w:rsidRPr="001468AA">
        <w:rPr>
          <w:rFonts w:eastAsia="Cambria"/>
          <w:sz w:val="16"/>
        </w:rPr>
        <w:t xml:space="preserve">All </w:t>
      </w:r>
      <w:r w:rsidRPr="001468AA">
        <w:rPr>
          <w:rFonts w:eastAsia="Cambria"/>
          <w:u w:val="single"/>
        </w:rPr>
        <w:t>this is not to say that there isn’t a critical role</w:t>
      </w:r>
      <w:r w:rsidRPr="001468AA">
        <w:rPr>
          <w:rFonts w:eastAsia="Cambria"/>
          <w:sz w:val="16"/>
        </w:rPr>
        <w:t xml:space="preserve"> to play </w:t>
      </w:r>
      <w:r w:rsidRPr="001468AA">
        <w:rPr>
          <w:rFonts w:eastAsia="Cambria"/>
          <w:u w:val="single"/>
        </w:rPr>
        <w:t>for people like</w:t>
      </w:r>
      <w:r w:rsidRPr="001468AA">
        <w:rPr>
          <w:rFonts w:eastAsia="Cambria"/>
          <w:sz w:val="16"/>
        </w:rPr>
        <w:t xml:space="preserve"> </w:t>
      </w:r>
      <w:r w:rsidRPr="001468AA">
        <w:rPr>
          <w:rFonts w:eastAsia="Cambria"/>
          <w:u w:val="single"/>
        </w:rPr>
        <w:t>Jobs and Musk</w:t>
      </w:r>
      <w:r w:rsidRPr="001468AA">
        <w:rPr>
          <w:rFonts w:eastAsia="Cambria"/>
          <w:sz w:val="16"/>
        </w:rPr>
        <w:t xml:space="preserve"> in bringing new technology to the market. </w:t>
      </w:r>
      <w:proofErr w:type="gramStart"/>
      <w:r w:rsidRPr="001468AA">
        <w:rPr>
          <w:rFonts w:eastAsia="Cambria"/>
          <w:sz w:val="16"/>
        </w:rPr>
        <w:t>In all likelihood</w:t>
      </w:r>
      <w:proofErr w:type="gramEnd"/>
      <w:r w:rsidRPr="001468AA">
        <w:rPr>
          <w:rFonts w:eastAsia="Cambria"/>
          <w:sz w:val="16"/>
        </w:rPr>
        <w:t xml:space="preserve">, Tesla’s Powerwall and SolarCity panels will play a key role in our transition off of fossil fuels. </w:t>
      </w:r>
      <w:r w:rsidRPr="001468AA">
        <w:rPr>
          <w:rFonts w:eastAsia="Cambria"/>
          <w:u w:val="single"/>
        </w:rPr>
        <w:t xml:space="preserve">But lionizing Musk as the sole creator of the Powerwall and this week’s space launch stands to perpetuate a </w:t>
      </w:r>
      <w:r w:rsidRPr="001468AA">
        <w:rPr>
          <w:rFonts w:eastAsia="Cambria"/>
          <w:b/>
          <w:iCs/>
          <w:u w:val="single"/>
        </w:rPr>
        <w:t>dangerous series of myths about who’s responsible</w:t>
      </w:r>
      <w:r w:rsidRPr="001468AA">
        <w:rPr>
          <w:rFonts w:eastAsia="Cambria"/>
          <w:u w:val="single"/>
        </w:rPr>
        <w:t xml:space="preserve"> for such cutting-edge development</w:t>
      </w:r>
      <w:r w:rsidRPr="001468AA">
        <w:rPr>
          <w:rFonts w:eastAsia="Cambria"/>
          <w:sz w:val="16"/>
        </w:rPr>
        <w:t xml:space="preserve">. </w:t>
      </w:r>
      <w:r w:rsidRPr="006220F5">
        <w:rPr>
          <w:rFonts w:eastAsia="Cambria"/>
          <w:highlight w:val="green"/>
          <w:u w:val="single"/>
        </w:rPr>
        <w:t>Through smart</w:t>
      </w:r>
      <w:r w:rsidRPr="001468AA">
        <w:rPr>
          <w:rFonts w:eastAsia="Cambria"/>
          <w:u w:val="single"/>
        </w:rPr>
        <w:t xml:space="preserve"> supply-and-demand-side </w:t>
      </w:r>
      <w:r w:rsidRPr="006220F5">
        <w:rPr>
          <w:rFonts w:eastAsia="Cambria"/>
          <w:highlight w:val="green"/>
          <w:u w:val="single"/>
        </w:rPr>
        <w:t xml:space="preserve">policy, states can play a </w:t>
      </w:r>
      <w:r w:rsidRPr="006220F5">
        <w:rPr>
          <w:rFonts w:eastAsia="Cambria"/>
          <w:b/>
          <w:iCs/>
          <w:highlight w:val="green"/>
          <w:u w:val="single"/>
        </w:rPr>
        <w:t>crucial role in shaping and creating market</w:t>
      </w:r>
      <w:r w:rsidRPr="001468AA">
        <w:rPr>
          <w:rFonts w:eastAsia="Cambria"/>
          <w:b/>
          <w:iCs/>
          <w:u w:val="single"/>
        </w:rPr>
        <w:t>s</w:t>
      </w:r>
      <w:r w:rsidRPr="001468AA">
        <w:rPr>
          <w:rFonts w:eastAsia="Cambria"/>
          <w:u w:val="single"/>
        </w:rPr>
        <w:t xml:space="preserve"> for the technologies we’ll need to navigate the 21st century</w:t>
      </w:r>
      <w:r w:rsidRPr="001468AA">
        <w:rPr>
          <w:rFonts w:eastAsia="Cambria"/>
          <w:sz w:val="16"/>
        </w:rPr>
        <w:t xml:space="preserve">. </w:t>
      </w:r>
      <w:r w:rsidRPr="001468AA">
        <w:rPr>
          <w:rFonts w:eastAsia="Cambria"/>
          <w:u w:val="single"/>
        </w:rPr>
        <w:t xml:space="preserve">This can happen not just through R&amp;D but also through developments like fuel efficiency standards, which encourage carmakers to prioritize vehicles that run </w:t>
      </w:r>
      <w:proofErr w:type="gramStart"/>
      <w:r w:rsidRPr="001468AA">
        <w:rPr>
          <w:rFonts w:eastAsia="Cambria"/>
          <w:u w:val="single"/>
        </w:rPr>
        <w:t>off of</w:t>
      </w:r>
      <w:proofErr w:type="gramEnd"/>
      <w:r w:rsidRPr="001468AA">
        <w:rPr>
          <w:rFonts w:eastAsia="Cambria"/>
          <w:u w:val="single"/>
        </w:rPr>
        <w:t xml:space="preserve"> renewable energy</w:t>
      </w:r>
      <w:r w:rsidRPr="001468AA">
        <w:rPr>
          <w:rFonts w:eastAsia="Cambria"/>
          <w:sz w:val="16"/>
        </w:rPr>
        <w:t xml:space="preserve">. </w:t>
      </w:r>
      <w:r w:rsidRPr="001468AA">
        <w:rPr>
          <w:rFonts w:eastAsia="Cambria"/>
          <w:u w:val="single"/>
        </w:rPr>
        <w:t>Given the mounting reality of climate change and the necessity to rapidly switch over to a clean energy economy, there’s also a bigger question about how actively the state should be encouraging certain kinds of research and manufacturing.</w:t>
      </w:r>
      <w:r w:rsidRPr="001468AA">
        <w:rPr>
          <w:rFonts w:eastAsia="Cambria"/>
          <w:sz w:val="16"/>
        </w:rPr>
        <w:t xml:space="preserve"> </w:t>
      </w:r>
      <w:r w:rsidRPr="001468AA">
        <w:rPr>
          <w:rFonts w:eastAsia="Cambria"/>
          <w:u w:val="single"/>
        </w:rPr>
        <w:t>During World War II, the United States essentially had a planned economy</w:t>
      </w:r>
      <w:r w:rsidRPr="001468AA">
        <w:rPr>
          <w:rFonts w:eastAsia="Cambria"/>
          <w:sz w:val="16"/>
        </w:rPr>
        <w:t>: By 1945, around a quarter of manufacturing in the country was under state control. The reason for that was simple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the U.S. government saw an existential </w:t>
      </w:r>
      <w:proofErr w:type="gramStart"/>
      <w:r w:rsidRPr="001468AA">
        <w:rPr>
          <w:rFonts w:eastAsia="Cambria"/>
          <w:sz w:val="16"/>
        </w:rPr>
        <w:t>threat, and</w:t>
      </w:r>
      <w:proofErr w:type="gramEnd"/>
      <w:r w:rsidRPr="001468AA">
        <w:rPr>
          <w:rFonts w:eastAsia="Cambria"/>
          <w:sz w:val="16"/>
        </w:rPr>
        <w:t xml:space="preserve"> directed some of its biggest corporations to pitch in to stop it or else risk getting taken over by the state. There’s some Cold War nostalgia to hoisting shiny objects into orbit</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a telegenic show of America</w:t>
      </w:r>
      <w:r w:rsidRPr="001468AA">
        <w:rPr>
          <w:rFonts w:eastAsia="Cambria" w:cs="Georgia"/>
          <w:sz w:val="16"/>
        </w:rPr>
        <w:t>’</w:t>
      </w:r>
      <w:r w:rsidRPr="001468AA">
        <w:rPr>
          <w:rFonts w:eastAsia="Cambria"/>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for the right price</w:t>
      </w:r>
      <w:r w:rsidRPr="001468AA">
        <w:rPr>
          <w:rFonts w:ascii="Times New Roman" w:eastAsia="Cambria" w:hAnsi="Times New Roman" w:cs="Times New Roman"/>
          <w:sz w:val="16"/>
        </w:rPr>
        <w:t> </w:t>
      </w:r>
      <w:r w:rsidRPr="001468AA">
        <w:rPr>
          <w:rFonts w:eastAsia="Cambria" w:cs="Georgia"/>
          <w:sz w:val="16"/>
        </w:rPr>
        <w:t>—</w:t>
      </w:r>
      <w:r w:rsidRPr="001468AA">
        <w:rPr>
          <w:rFonts w:ascii="Times New Roman" w:eastAsia="Cambria" w:hAnsi="Times New Roman" w:cs="Times New Roman"/>
          <w:sz w:val="16"/>
        </w:rPr>
        <w:t> </w:t>
      </w:r>
      <w:r w:rsidRPr="001468AA">
        <w:rPr>
          <w:rFonts w:eastAsia="Cambria"/>
          <w:sz w:val="16"/>
        </w:rPr>
        <w:t xml:space="preserve">can escape to new worlds while the rest of us make do on a planet of dystopian slums, </w:t>
      </w:r>
      <w:proofErr w:type="gramStart"/>
      <w:r w:rsidRPr="001468AA">
        <w:rPr>
          <w:rFonts w:eastAsia="Cambria"/>
          <w:sz w:val="16"/>
        </w:rPr>
        <w:t>swamps</w:t>
      </w:r>
      <w:proofErr w:type="gramEnd"/>
      <w:r w:rsidRPr="001468AA">
        <w:rPr>
          <w:rFonts w:eastAsia="Cambria"/>
          <w:sz w:val="16"/>
        </w:rPr>
        <w:t xml:space="preserve"> and deserts. </w:t>
      </w:r>
      <w:r w:rsidRPr="006220F5">
        <w:rPr>
          <w:rFonts w:eastAsia="Cambria"/>
          <w:highlight w:val="green"/>
          <w:u w:val="single"/>
        </w:rPr>
        <w:t>Today, the risk posed by climate change is great</w:t>
      </w:r>
      <w:r w:rsidRPr="001468AA">
        <w:rPr>
          <w:rFonts w:eastAsia="Cambria"/>
          <w:u w:val="single"/>
        </w:rPr>
        <w:t xml:space="preserve">er still than that posed by fascism on the eve of World War II, threatening to bring about a planet that’s uninhabitable for humans, and plenty hostile to them in the meantime. In such a context, do we need to launch cars into space? Maybe not. </w:t>
      </w:r>
      <w:r w:rsidRPr="006220F5">
        <w:rPr>
          <w:rFonts w:eastAsia="Cambria"/>
          <w:highlight w:val="green"/>
          <w:u w:val="single"/>
        </w:rPr>
        <w:t>If the public sector is going to continue footing the bill</w:t>
      </w:r>
      <w:r w:rsidRPr="001468AA">
        <w:rPr>
          <w:rFonts w:eastAsia="Cambria"/>
          <w:u w:val="single"/>
        </w:rPr>
        <w:t xml:space="preserve"> </w:t>
      </w:r>
      <w:r w:rsidRPr="006220F5">
        <w:rPr>
          <w:rFonts w:eastAsia="Cambria"/>
          <w:highlight w:val="green"/>
          <w:u w:val="single"/>
        </w:rPr>
        <w:t>for</w:t>
      </w:r>
      <w:r w:rsidRPr="001468AA">
        <w:rPr>
          <w:rFonts w:eastAsia="Cambria"/>
          <w:u w:val="single"/>
        </w:rPr>
        <w:t xml:space="preserve"> Elon </w:t>
      </w:r>
      <w:r w:rsidRPr="006220F5">
        <w:rPr>
          <w:rFonts w:eastAsia="Cambria"/>
          <w:highlight w:val="green"/>
          <w:u w:val="single"/>
        </w:rPr>
        <w:t>Musk’s</w:t>
      </w:r>
      <w:r w:rsidRPr="001468AA">
        <w:rPr>
          <w:rFonts w:eastAsia="Cambria"/>
          <w:u w:val="single"/>
        </w:rPr>
        <w:t xml:space="preserve"> fantasies, though, </w:t>
      </w:r>
      <w:r w:rsidRPr="006220F5">
        <w:rPr>
          <w:rFonts w:eastAsia="Cambria"/>
          <w:highlight w:val="green"/>
          <w:u w:val="single"/>
        </w:rPr>
        <w:t>he should at least have to give back some credit</w:t>
      </w:r>
      <w:r w:rsidRPr="001468AA">
        <w:rPr>
          <w:rFonts w:eastAsia="Cambria"/>
          <w:u w:val="single"/>
        </w:rPr>
        <w:t>, and a cut of the profits</w:t>
      </w:r>
      <w:r w:rsidRPr="001468AA">
        <w:rPr>
          <w:rFonts w:eastAsia="Cambria"/>
          <w:sz w:val="16"/>
        </w:rPr>
        <w:t>.</w:t>
      </w:r>
    </w:p>
    <w:p w14:paraId="257E1BEC" w14:textId="77777777" w:rsidR="002233F3" w:rsidRPr="001468AA" w:rsidRDefault="002233F3" w:rsidP="002233F3">
      <w:pPr>
        <w:rPr>
          <w:rFonts w:eastAsia="Cambria"/>
        </w:rPr>
      </w:pPr>
    </w:p>
    <w:p w14:paraId="7201F569" w14:textId="77777777" w:rsidR="002233F3" w:rsidRPr="001468AA" w:rsidRDefault="002233F3" w:rsidP="002233F3">
      <w:pPr>
        <w:keepNext/>
        <w:keepLines/>
        <w:spacing w:before="40" w:after="0"/>
        <w:outlineLvl w:val="3"/>
        <w:rPr>
          <w:rFonts w:eastAsia="MS Gothic" w:cs="Times New Roman"/>
          <w:b/>
          <w:iCs/>
          <w:sz w:val="26"/>
        </w:rPr>
      </w:pPr>
      <w:r w:rsidRPr="001468AA">
        <w:rPr>
          <w:rFonts w:eastAsia="MS Gothic" w:cs="Times New Roman"/>
          <w:b/>
          <w:iCs/>
          <w:sz w:val="26"/>
        </w:rPr>
        <w:t>Nationalization of space replaces dystopian, militaristic visions with educational, valiant ones. Space has the possibility to transform national competition but must be vested from private hands</w:t>
      </w:r>
    </w:p>
    <w:p w14:paraId="5030C4B0" w14:textId="77777777" w:rsidR="002233F3" w:rsidRPr="001468AA" w:rsidRDefault="002233F3" w:rsidP="002233F3">
      <w:pPr>
        <w:rPr>
          <w:rFonts w:eastAsia="Cambria"/>
          <w:b/>
          <w:bCs/>
          <w:sz w:val="26"/>
        </w:rPr>
      </w:pPr>
      <w:r w:rsidRPr="001468AA">
        <w:rPr>
          <w:rFonts w:eastAsia="Cambria"/>
          <w:b/>
          <w:bCs/>
          <w:sz w:val="26"/>
        </w:rPr>
        <w:t xml:space="preserve">Roberts 21 </w:t>
      </w:r>
    </w:p>
    <w:p w14:paraId="79F68467" w14:textId="77777777" w:rsidR="002233F3" w:rsidRPr="001468AA" w:rsidRDefault="002233F3" w:rsidP="002233F3">
      <w:pPr>
        <w:rPr>
          <w:rFonts w:eastAsia="Cambria"/>
          <w:sz w:val="16"/>
        </w:rPr>
      </w:pPr>
      <w:r w:rsidRPr="001468AA">
        <w:rPr>
          <w:rFonts w:eastAsia="Cambria"/>
          <w:sz w:val="16"/>
        </w:rPr>
        <w:t xml:space="preserve">(Spencer Roberts is a science writer, musician, ecologist, and rooftop solar engineer from Colorado. </w:t>
      </w:r>
      <w:hyperlink r:id="rId14" w:history="1">
        <w:r w:rsidRPr="001468AA">
          <w:rPr>
            <w:rFonts w:eastAsia="Cambria"/>
            <w:sz w:val="16"/>
          </w:rPr>
          <w:t>https://www.jacobinmag.com/2021/09/socialist-space-exploration-publicly-funded-nasa-education-futurism</w:t>
        </w:r>
      </w:hyperlink>
      <w:r w:rsidRPr="001468AA">
        <w:rPr>
          <w:rFonts w:eastAsia="Cambria"/>
          <w:sz w:val="16"/>
        </w:rPr>
        <w:t xml:space="preserve"> , 9-8)</w:t>
      </w:r>
    </w:p>
    <w:p w14:paraId="014255EA" w14:textId="77777777" w:rsidR="002233F3" w:rsidRDefault="002233F3" w:rsidP="002233F3">
      <w:pPr>
        <w:rPr>
          <w:rFonts w:eastAsia="Cambria"/>
          <w:b/>
          <w:iCs/>
          <w:u w:val="single"/>
        </w:rPr>
      </w:pPr>
      <w:r w:rsidRPr="001468AA">
        <w:rPr>
          <w:rFonts w:eastAsia="Cambria"/>
          <w:u w:val="single"/>
        </w:rPr>
        <w:t xml:space="preserve">In </w:t>
      </w:r>
      <w:r w:rsidRPr="001468AA">
        <w:rPr>
          <w:rFonts w:eastAsia="Cambria"/>
          <w:sz w:val="16"/>
        </w:rPr>
        <w:t>19</w:t>
      </w:r>
      <w:r w:rsidRPr="001468AA">
        <w:rPr>
          <w:rFonts w:eastAsia="Cambria"/>
          <w:u w:val="single"/>
        </w:rPr>
        <w:t>61</w:t>
      </w:r>
      <w:r w:rsidRPr="001468AA">
        <w:rPr>
          <w:rFonts w:eastAsia="Cambria"/>
          <w:sz w:val="16"/>
        </w:rPr>
        <w:t xml:space="preserve">, </w:t>
      </w:r>
      <w:r w:rsidRPr="001468AA">
        <w:rPr>
          <w:rFonts w:eastAsia="Cambria"/>
          <w:u w:val="single"/>
        </w:rPr>
        <w:t>Soviet cosmonaut</w:t>
      </w:r>
      <w:r w:rsidRPr="001468AA">
        <w:rPr>
          <w:rFonts w:eastAsia="Cambria"/>
          <w:sz w:val="16"/>
        </w:rPr>
        <w:t xml:space="preserve"> Yuri </w:t>
      </w:r>
      <w:r w:rsidRPr="001468AA">
        <w:rPr>
          <w:rFonts w:eastAsia="Cambria"/>
          <w:u w:val="single"/>
        </w:rPr>
        <w:t>Gagarin flew higher and orbited longer than</w:t>
      </w:r>
      <w:r w:rsidRPr="001468AA">
        <w:rPr>
          <w:rFonts w:eastAsia="Cambria"/>
          <w:sz w:val="16"/>
        </w:rPr>
        <w:t xml:space="preserve"> Richard </w:t>
      </w:r>
      <w:r w:rsidRPr="001468AA">
        <w:rPr>
          <w:rFonts w:eastAsia="Cambria"/>
          <w:u w:val="single"/>
        </w:rPr>
        <w:t>Branson and</w:t>
      </w:r>
      <w:r w:rsidRPr="001468AA">
        <w:rPr>
          <w:rFonts w:eastAsia="Cambria"/>
          <w:sz w:val="16"/>
        </w:rPr>
        <w:t xml:space="preserve"> Jeff </w:t>
      </w:r>
      <w:r w:rsidRPr="001468AA">
        <w:rPr>
          <w:rFonts w:eastAsia="Cambria"/>
          <w:u w:val="single"/>
        </w:rPr>
        <w:t>Bezos combined aboard Vostok 1,</w:t>
      </w:r>
      <w:r w:rsidRPr="001468AA">
        <w:rPr>
          <w:rFonts w:eastAsia="Cambria"/>
          <w:sz w:val="16"/>
        </w:rPr>
        <w:t xml:space="preserve"> the world’s first piloted space flight. </w:t>
      </w:r>
      <w:r w:rsidRPr="001468AA">
        <w:rPr>
          <w:rFonts w:eastAsia="Cambria"/>
          <w:u w:val="single"/>
        </w:rPr>
        <w:t>Upon his return</w:t>
      </w:r>
      <w:r w:rsidRPr="001468AA">
        <w:rPr>
          <w:rFonts w:eastAsia="Cambria"/>
          <w:sz w:val="16"/>
        </w:rPr>
        <w:t xml:space="preserve"> to Earth, </w:t>
      </w:r>
      <w:r w:rsidRPr="006220F5">
        <w:rPr>
          <w:rFonts w:eastAsia="Cambria"/>
          <w:highlight w:val="green"/>
          <w:u w:val="single"/>
        </w:rPr>
        <w:t>Gagarin</w:t>
      </w:r>
      <w:r w:rsidRPr="001468AA">
        <w:rPr>
          <w:rFonts w:eastAsia="Cambria"/>
          <w:u w:val="single"/>
        </w:rPr>
        <w:t xml:space="preserve"> became a global celebrity</w:t>
      </w:r>
      <w:r w:rsidRPr="001468AA">
        <w:rPr>
          <w:rFonts w:eastAsia="Cambria"/>
          <w:sz w:val="16"/>
        </w:rPr>
        <w:t xml:space="preserve">, traveling the world and recounting what it felt like to drift weightless and see the planet from above. For </w:t>
      </w:r>
      <w:proofErr w:type="gramStart"/>
      <w:r w:rsidRPr="001468AA">
        <w:rPr>
          <w:rFonts w:eastAsia="Cambria"/>
          <w:sz w:val="16"/>
        </w:rPr>
        <w:t>a brief moment</w:t>
      </w:r>
      <w:proofErr w:type="gramEnd"/>
      <w:r w:rsidRPr="001468AA">
        <w:rPr>
          <w:rFonts w:eastAsia="Cambria"/>
          <w:sz w:val="16"/>
        </w:rPr>
        <w:t xml:space="preserve">, </w:t>
      </w:r>
      <w:r w:rsidRPr="001468AA">
        <w:rPr>
          <w:rFonts w:eastAsia="Cambria"/>
          <w:b/>
          <w:iCs/>
          <w:u w:val="single"/>
        </w:rPr>
        <w:t xml:space="preserve">he </w:t>
      </w:r>
      <w:r w:rsidRPr="006220F5">
        <w:rPr>
          <w:rFonts w:eastAsia="Cambria"/>
          <w:b/>
          <w:iCs/>
          <w:highlight w:val="green"/>
          <w:u w:val="single"/>
        </w:rPr>
        <w:t>transcended the boundaries of the Cold War</w:t>
      </w:r>
      <w:r w:rsidRPr="001468AA">
        <w:rPr>
          <w:rFonts w:eastAsia="Cambria"/>
          <w:sz w:val="16"/>
        </w:rPr>
        <w:t xml:space="preserve">, greeting cheering crowds in both Soviet and US-allied countries, </w:t>
      </w:r>
      <w:r w:rsidRPr="001468AA">
        <w:rPr>
          <w:rFonts w:eastAsia="Cambria"/>
          <w:u w:val="single"/>
        </w:rPr>
        <w:t xml:space="preserve">capturing our collective fascination with the cosmos. </w:t>
      </w:r>
      <w:r w:rsidRPr="001468AA">
        <w:rPr>
          <w:rFonts w:eastAsia="Cambria"/>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1468AA">
        <w:rPr>
          <w:rFonts w:eastAsia="Cambria"/>
          <w:u w:val="single"/>
        </w:rPr>
        <w:t>In aeronautics, the margin between triumph and tragedy is narrow</w:t>
      </w:r>
      <w:r w:rsidRPr="001468AA">
        <w:rPr>
          <w:rFonts w:eastAsia="Cambria"/>
          <w:sz w:val="16"/>
        </w:rPr>
        <w:t xml:space="preserve">. </w:t>
      </w:r>
      <w:r w:rsidRPr="001468AA">
        <w:rPr>
          <w:rFonts w:eastAsia="Cambria"/>
          <w:u w:val="single"/>
        </w:rPr>
        <w:t>While hubris may have been Soyuz 1’s fatal flaw</w:t>
      </w:r>
      <w:r w:rsidRPr="001468AA">
        <w:rPr>
          <w:rFonts w:eastAsia="Cambria"/>
          <w:sz w:val="16"/>
        </w:rPr>
        <w:t xml:space="preserve">, the </w:t>
      </w:r>
      <w:r w:rsidRPr="006220F5">
        <w:rPr>
          <w:rFonts w:eastAsia="Cambria"/>
          <w:b/>
          <w:iCs/>
          <w:highlight w:val="green"/>
          <w:u w:val="single"/>
        </w:rPr>
        <w:t>pursuit of profit</w:t>
      </w:r>
      <w:r w:rsidRPr="006220F5">
        <w:rPr>
          <w:rFonts w:eastAsia="Cambria"/>
          <w:sz w:val="16"/>
          <w:highlight w:val="green"/>
        </w:rPr>
        <w:t xml:space="preserve"> </w:t>
      </w:r>
      <w:r w:rsidRPr="006220F5">
        <w:rPr>
          <w:rFonts w:eastAsia="Cambria"/>
          <w:highlight w:val="green"/>
          <w:u w:val="single"/>
        </w:rPr>
        <w:t xml:space="preserve">has </w:t>
      </w:r>
      <w:r w:rsidRPr="001468AA">
        <w:rPr>
          <w:rFonts w:eastAsia="Cambria"/>
          <w:u w:val="single"/>
        </w:rPr>
        <w:t xml:space="preserve">similarly </w:t>
      </w:r>
      <w:r w:rsidRPr="006220F5">
        <w:rPr>
          <w:rFonts w:eastAsia="Cambria"/>
          <w:highlight w:val="green"/>
          <w:u w:val="single"/>
        </w:rPr>
        <w:t>incentivized corner cutting</w:t>
      </w:r>
      <w:r w:rsidRPr="001468AA">
        <w:rPr>
          <w:rFonts w:eastAsia="Cambria"/>
          <w:sz w:val="16"/>
        </w:rPr>
        <w:t xml:space="preserve"> in the US space program. </w:t>
      </w:r>
      <w:r w:rsidRPr="006220F5">
        <w:rPr>
          <w:rFonts w:eastAsia="Cambria"/>
          <w:highlight w:val="green"/>
          <w:u w:val="single"/>
        </w:rPr>
        <w:t>NASA</w:t>
      </w:r>
      <w:r w:rsidRPr="001468AA">
        <w:rPr>
          <w:rFonts w:eastAsia="Cambria"/>
          <w:u w:val="single"/>
        </w:rPr>
        <w:t xml:space="preserve">, once the crown jewel of the public sector, has been </w:t>
      </w:r>
      <w:r w:rsidRPr="001468AA">
        <w:rPr>
          <w:rFonts w:eastAsia="Cambria"/>
          <w:b/>
          <w:iCs/>
          <w:u w:val="single"/>
        </w:rPr>
        <w:t xml:space="preserve">slowly </w:t>
      </w:r>
      <w:r w:rsidRPr="006220F5">
        <w:rPr>
          <w:rFonts w:eastAsia="Cambria"/>
          <w:b/>
          <w:iCs/>
          <w:highlight w:val="green"/>
          <w:u w:val="single"/>
        </w:rPr>
        <w:t>sold off to private contractor</w:t>
      </w:r>
      <w:r w:rsidRPr="001468AA">
        <w:rPr>
          <w:rFonts w:eastAsia="Cambria"/>
          <w:b/>
          <w:iCs/>
          <w:u w:val="single"/>
        </w:rPr>
        <w:t>s in the neoliberal era</w:t>
      </w:r>
      <w:r w:rsidRPr="001468AA">
        <w:rPr>
          <w:rFonts w:eastAsia="Cambria"/>
          <w:sz w:val="16"/>
        </w:rPr>
        <w:t xml:space="preserve">. </w:t>
      </w:r>
      <w:r w:rsidRPr="001468AA">
        <w:rPr>
          <w:rFonts w:eastAsia="Cambria"/>
          <w:u w:val="single"/>
        </w:rPr>
        <w:t>Since 2020, NASA astronauts have ridden SpaceX Falcon 9 rockets</w:t>
      </w:r>
      <w:r w:rsidRPr="001468AA">
        <w:rPr>
          <w:rFonts w:eastAsia="Cambria"/>
          <w:sz w:val="16"/>
        </w:rPr>
        <w:t xml:space="preserve"> into orbit, </w:t>
      </w:r>
      <w:r w:rsidRPr="001468AA">
        <w:rPr>
          <w:rFonts w:eastAsia="Cambria"/>
          <w:u w:val="single"/>
        </w:rPr>
        <w:t>a model that has raised safety concerns among engineers and logged more failures since its debut in 2006 than the space shuttle did in thirty years</w:t>
      </w:r>
      <w:r w:rsidRPr="001468AA">
        <w:rPr>
          <w:rFonts w:eastAsia="Cambria"/>
          <w:sz w:val="16"/>
        </w:rPr>
        <w:t xml:space="preserve">. Recently, </w:t>
      </w:r>
      <w:r w:rsidRPr="001468AA">
        <w:rPr>
          <w:rFonts w:eastAsia="Cambria"/>
          <w:u w:val="single"/>
        </w:rPr>
        <w:t>another NASA contractor, Virgin Galactic, was grounded for investigation</w:t>
      </w:r>
      <w:r w:rsidRPr="001468AA">
        <w:rPr>
          <w:rFonts w:eastAsia="Cambria"/>
          <w:sz w:val="16"/>
        </w:rPr>
        <w:t xml:space="preserve"> by the Federal Aviation Administration after its pilots failed to notify the agency that its celebrated Unity flight was veering into commercial airspace. </w:t>
      </w:r>
      <w:r w:rsidRPr="001468AA">
        <w:rPr>
          <w:rFonts w:eastAsia="Cambria"/>
          <w:u w:val="single"/>
        </w:rPr>
        <w:t>Mission objectives have changed as well</w:t>
      </w:r>
      <w:r w:rsidRPr="001468AA">
        <w:rPr>
          <w:rFonts w:eastAsia="Cambria"/>
          <w:sz w:val="16"/>
        </w:rPr>
        <w:t xml:space="preserve">. While perhaps always mythic, </w:t>
      </w:r>
      <w:r w:rsidRPr="006220F5">
        <w:rPr>
          <w:rFonts w:eastAsia="Cambria"/>
          <w:b/>
          <w:iCs/>
          <w:highlight w:val="green"/>
          <w:u w:val="single"/>
        </w:rPr>
        <w:t>the once</w:t>
      </w:r>
      <w:r w:rsidRPr="001468AA">
        <w:rPr>
          <w:rFonts w:eastAsia="Cambria"/>
          <w:b/>
          <w:iCs/>
          <w:u w:val="single"/>
        </w:rPr>
        <w:t xml:space="preserve"> allegedly </w:t>
      </w:r>
      <w:r w:rsidRPr="006220F5">
        <w:rPr>
          <w:rFonts w:eastAsia="Cambria"/>
          <w:b/>
          <w:iCs/>
          <w:highlight w:val="green"/>
          <w:u w:val="single"/>
        </w:rPr>
        <w:t>valiant aspirations</w:t>
      </w:r>
      <w:r w:rsidRPr="006220F5">
        <w:rPr>
          <w:rFonts w:eastAsia="Cambria"/>
          <w:sz w:val="16"/>
          <w:highlight w:val="green"/>
        </w:rPr>
        <w:t xml:space="preserve"> </w:t>
      </w:r>
      <w:r w:rsidRPr="006220F5">
        <w:rPr>
          <w:rFonts w:eastAsia="Cambria"/>
          <w:highlight w:val="green"/>
          <w:u w:val="single"/>
        </w:rPr>
        <w:t xml:space="preserve">of </w:t>
      </w:r>
      <w:r w:rsidRPr="001468AA">
        <w:rPr>
          <w:rFonts w:eastAsia="Cambria"/>
          <w:u w:val="single"/>
        </w:rPr>
        <w:t xml:space="preserve">the </w:t>
      </w:r>
      <w:r w:rsidRPr="006220F5">
        <w:rPr>
          <w:rFonts w:eastAsia="Cambria"/>
          <w:highlight w:val="green"/>
          <w:u w:val="single"/>
        </w:rPr>
        <w:t>space p</w:t>
      </w:r>
      <w:r w:rsidRPr="001468AA">
        <w:rPr>
          <w:rFonts w:eastAsia="Cambria"/>
          <w:u w:val="single"/>
        </w:rPr>
        <w:t xml:space="preserve">rogram </w:t>
      </w:r>
      <w:r w:rsidRPr="006220F5">
        <w:rPr>
          <w:rFonts w:eastAsia="Cambria"/>
          <w:highlight w:val="green"/>
          <w:u w:val="single"/>
        </w:rPr>
        <w:t xml:space="preserve">have given way to openly </w:t>
      </w:r>
      <w:r w:rsidRPr="006220F5">
        <w:rPr>
          <w:rFonts w:eastAsia="Cambria"/>
          <w:b/>
          <w:iCs/>
          <w:highlight w:val="green"/>
          <w:u w:val="single"/>
        </w:rPr>
        <w:t>touristic and militaristic goals</w:t>
      </w:r>
      <w:r w:rsidRPr="001468AA">
        <w:rPr>
          <w:rFonts w:eastAsia="Cambria"/>
          <w:u w:val="single"/>
        </w:rPr>
        <w:t>.</w:t>
      </w:r>
      <w:r w:rsidRPr="001468AA">
        <w:rPr>
          <w:rFonts w:eastAsia="Cambria"/>
          <w:sz w:val="16"/>
        </w:rPr>
        <w:t xml:space="preserve"> Corporations pursuing commercial space flight have received billions in public financing, and the US Space Force alone already has nearly three quarters the total budget of NASA. </w:t>
      </w:r>
      <w:r w:rsidRPr="006220F5">
        <w:rPr>
          <w:rFonts w:eastAsia="Cambria"/>
          <w:highlight w:val="green"/>
          <w:u w:val="single"/>
        </w:rPr>
        <w:t>The true ethos of space</w:t>
      </w:r>
      <w:r w:rsidRPr="001468AA">
        <w:rPr>
          <w:rFonts w:eastAsia="Cambria"/>
          <w:u w:val="single"/>
        </w:rPr>
        <w:t xml:space="preserve"> exploration</w:t>
      </w:r>
      <w:r w:rsidRPr="001468AA">
        <w:rPr>
          <w:rFonts w:eastAsia="Cambria"/>
          <w:sz w:val="16"/>
        </w:rPr>
        <w:t xml:space="preserve">, however, </w:t>
      </w:r>
      <w:r w:rsidRPr="006220F5">
        <w:rPr>
          <w:rFonts w:eastAsia="Cambria"/>
          <w:b/>
          <w:iCs/>
          <w:highlight w:val="green"/>
          <w:u w:val="single"/>
        </w:rPr>
        <w:t>is one of public works and education</w:t>
      </w:r>
      <w:r w:rsidRPr="001468AA">
        <w:rPr>
          <w:rFonts w:eastAsia="Cambria"/>
          <w:sz w:val="16"/>
        </w:rPr>
        <w:t xml:space="preserve">. </w:t>
      </w:r>
      <w:r w:rsidRPr="001468AA">
        <w:rPr>
          <w:rFonts w:eastAsia="Cambria"/>
          <w:u w:val="single"/>
        </w:rPr>
        <w:t>Peering into the void of space inspires the deepest questions facing humanity:</w:t>
      </w:r>
      <w:r w:rsidRPr="001468AA">
        <w:rPr>
          <w:rFonts w:eastAsia="Cambria"/>
          <w:sz w:val="16"/>
        </w:rPr>
        <w:t xml:space="preserve"> Who are we? Where do we come from? Where are we going? </w:t>
      </w:r>
      <w:r w:rsidRPr="001468AA">
        <w:rPr>
          <w:rFonts w:eastAsia="Cambria"/>
          <w:u w:val="single"/>
        </w:rPr>
        <w:t xml:space="preserve">While </w:t>
      </w:r>
      <w:r w:rsidRPr="006220F5">
        <w:rPr>
          <w:rFonts w:eastAsia="Cambria"/>
          <w:highlight w:val="green"/>
          <w:u w:val="single"/>
        </w:rPr>
        <w:t>a space program catering to</w:t>
      </w:r>
      <w:r w:rsidRPr="001468AA">
        <w:rPr>
          <w:rFonts w:eastAsia="Cambria"/>
          <w:u w:val="single"/>
        </w:rPr>
        <w:t xml:space="preserve"> the science fiction fantasies of </w:t>
      </w:r>
      <w:r w:rsidRPr="006220F5">
        <w:rPr>
          <w:rFonts w:eastAsia="Cambria"/>
          <w:highlight w:val="green"/>
          <w:u w:val="single"/>
        </w:rPr>
        <w:t xml:space="preserve">billionaires is </w:t>
      </w:r>
      <w:r w:rsidRPr="001468AA">
        <w:rPr>
          <w:rFonts w:eastAsia="Cambria"/>
          <w:b/>
          <w:iCs/>
          <w:u w:val="single"/>
        </w:rPr>
        <w:t xml:space="preserve">decidedly </w:t>
      </w:r>
      <w:r w:rsidRPr="006220F5">
        <w:rPr>
          <w:rFonts w:eastAsia="Cambria"/>
          <w:b/>
          <w:iCs/>
          <w:highlight w:val="green"/>
          <w:u w:val="single"/>
        </w:rPr>
        <w:t>dystopian</w:t>
      </w:r>
      <w:r w:rsidRPr="001468AA">
        <w:rPr>
          <w:rFonts w:eastAsia="Cambria"/>
          <w:u w:val="single"/>
        </w:rPr>
        <w:t xml:space="preserve">, </w:t>
      </w:r>
      <w:r w:rsidRPr="006220F5">
        <w:rPr>
          <w:rFonts w:eastAsia="Cambria"/>
          <w:highlight w:val="green"/>
          <w:u w:val="single"/>
        </w:rPr>
        <w:t>conceptualizing space</w:t>
      </w:r>
      <w:r w:rsidRPr="001468AA">
        <w:rPr>
          <w:rFonts w:eastAsia="Cambria"/>
          <w:u w:val="single"/>
        </w:rPr>
        <w:t xml:space="preserve"> exploration </w:t>
      </w:r>
      <w:r w:rsidRPr="006220F5">
        <w:rPr>
          <w:rFonts w:eastAsia="Cambria"/>
          <w:highlight w:val="green"/>
          <w:u w:val="single"/>
        </w:rPr>
        <w:t>as</w:t>
      </w:r>
      <w:r w:rsidRPr="001468AA">
        <w:rPr>
          <w:rFonts w:eastAsia="Cambria"/>
          <w:u w:val="single"/>
        </w:rPr>
        <w:t xml:space="preserve"> an </w:t>
      </w:r>
      <w:r w:rsidRPr="006220F5">
        <w:rPr>
          <w:rFonts w:eastAsia="Cambria"/>
          <w:b/>
          <w:iCs/>
          <w:highlight w:val="green"/>
          <w:u w:val="single"/>
        </w:rPr>
        <w:t>educational</w:t>
      </w:r>
      <w:r w:rsidRPr="001468AA">
        <w:rPr>
          <w:rFonts w:eastAsia="Cambria"/>
          <w:b/>
          <w:iCs/>
          <w:u w:val="single"/>
        </w:rPr>
        <w:t xml:space="preserve"> mission</w:t>
      </w:r>
      <w:r w:rsidRPr="001468AA">
        <w:rPr>
          <w:rFonts w:eastAsia="Cambria"/>
          <w:u w:val="single"/>
        </w:rPr>
        <w:t xml:space="preserve"> to remotely probe the depths of the galaxy </w:t>
      </w:r>
      <w:r w:rsidRPr="006220F5">
        <w:rPr>
          <w:rFonts w:eastAsia="Cambria"/>
          <w:highlight w:val="green"/>
          <w:u w:val="single"/>
        </w:rPr>
        <w:t>can</w:t>
      </w:r>
      <w:r w:rsidRPr="001468AA">
        <w:rPr>
          <w:rFonts w:eastAsia="Cambria"/>
          <w:u w:val="single"/>
        </w:rPr>
        <w:t xml:space="preserve"> help </w:t>
      </w:r>
      <w:r w:rsidRPr="006220F5">
        <w:rPr>
          <w:rFonts w:eastAsia="Cambria"/>
          <w:highlight w:val="green"/>
          <w:u w:val="single"/>
        </w:rPr>
        <w:t xml:space="preserve">animate a </w:t>
      </w:r>
      <w:r w:rsidRPr="006220F5">
        <w:rPr>
          <w:rFonts w:eastAsia="Cambria"/>
          <w:b/>
          <w:iCs/>
          <w:highlight w:val="green"/>
          <w:u w:val="single"/>
        </w:rPr>
        <w:t>more equitable vision of futurism</w:t>
      </w:r>
      <w:r w:rsidRPr="001468AA">
        <w:rPr>
          <w:rFonts w:eastAsia="Cambria"/>
          <w:b/>
          <w:iCs/>
          <w:u w:val="single"/>
        </w:rPr>
        <w:t xml:space="preserve">. </w:t>
      </w:r>
      <w:r w:rsidRPr="001468AA">
        <w:rPr>
          <w:rFonts w:eastAsia="Cambria"/>
          <w:sz w:val="16"/>
        </w:rPr>
        <w:t xml:space="preserve">Space Exploration for the People </w:t>
      </w:r>
      <w:r w:rsidRPr="001468AA">
        <w:rPr>
          <w:rFonts w:eastAsia="Cambria"/>
          <w:u w:val="single"/>
        </w:rPr>
        <w:t>How can space exploration serve society</w:t>
      </w:r>
      <w:r w:rsidRPr="001468AA">
        <w:rPr>
          <w:rFonts w:eastAsia="Cambria"/>
          <w:sz w:val="16"/>
        </w:rPr>
        <w:t xml:space="preserve">? </w:t>
      </w:r>
      <w:r w:rsidRPr="006220F5">
        <w:rPr>
          <w:rFonts w:eastAsia="Cambria"/>
          <w:highlight w:val="green"/>
          <w:u w:val="single"/>
        </w:rPr>
        <w:t xml:space="preserve">Our </w:t>
      </w:r>
      <w:proofErr w:type="gramStart"/>
      <w:r w:rsidRPr="006220F5">
        <w:rPr>
          <w:rFonts w:eastAsia="Cambria"/>
          <w:highlight w:val="green"/>
          <w:u w:val="single"/>
        </w:rPr>
        <w:t>first priority</w:t>
      </w:r>
      <w:proofErr w:type="gramEnd"/>
      <w:r w:rsidRPr="006220F5">
        <w:rPr>
          <w:rFonts w:eastAsia="Cambria"/>
          <w:highlight w:val="green"/>
          <w:u w:val="single"/>
        </w:rPr>
        <w:t xml:space="preserve"> must be to decarbonize space flight</w:t>
      </w:r>
      <w:r w:rsidRPr="006220F5">
        <w:rPr>
          <w:rFonts w:eastAsia="Cambria"/>
          <w:sz w:val="16"/>
          <w:highlight w:val="green"/>
        </w:rPr>
        <w:t>.</w:t>
      </w:r>
      <w:r w:rsidRPr="001468AA">
        <w:rPr>
          <w:rFonts w:eastAsia="Cambria"/>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w:t>
      </w:r>
      <w:proofErr w:type="gramStart"/>
      <w:r w:rsidRPr="001468AA">
        <w:rPr>
          <w:rFonts w:eastAsia="Cambria"/>
          <w:sz w:val="16"/>
        </w:rPr>
        <w:t>intensive</w:t>
      </w:r>
      <w:proofErr w:type="gramEnd"/>
      <w:r w:rsidRPr="001468AA">
        <w:rPr>
          <w:rFonts w:eastAsia="Cambria"/>
          <w:sz w:val="16"/>
        </w:rPr>
        <w:t xml:space="preserve"> and the technology remains proprietary. </w:t>
      </w:r>
      <w:r w:rsidRPr="001468AA">
        <w:rPr>
          <w:rFonts w:eastAsia="Cambria"/>
          <w:u w:val="single"/>
        </w:rPr>
        <w:t>A publicly directed moonshot research program, coupled with tight restrictions on fossil-fueled rocket launches, could greatly accelerate the implementation of green hydrogen fuel cells in aviation and other difficult-to-decarbonize sectors</w:t>
      </w:r>
      <w:r w:rsidRPr="001468AA">
        <w:rPr>
          <w:rFonts w:eastAsia="Cambria"/>
          <w:sz w:val="14"/>
        </w:rPr>
        <w:t xml:space="preserve">. In addition to our atmosphere, </w:t>
      </w:r>
      <w:r w:rsidRPr="001468AA">
        <w:rPr>
          <w:rFonts w:eastAsia="Cambria"/>
          <w:u w:val="single"/>
        </w:rPr>
        <w:t>we must respect the sanctity of orbital space</w:t>
      </w:r>
      <w:r w:rsidRPr="001468AA">
        <w:rPr>
          <w:rFonts w:eastAsia="Cambria"/>
          <w:sz w:val="14"/>
        </w:rPr>
        <w:t xml:space="preserve">, which we have littered with trash. </w:t>
      </w:r>
      <w:r w:rsidRPr="001468AA">
        <w:rPr>
          <w:rFonts w:eastAsia="Cambria"/>
          <w:u w:val="single"/>
        </w:rPr>
        <w:t xml:space="preserve">The Defense Department’s Space Surveillance Network currently estimates there are more than twenty-seven thousand pieces of debris orbiting Earth. Yet even as their own ships run a gauntlet of garbage, </w:t>
      </w:r>
      <w:r w:rsidRPr="006220F5">
        <w:rPr>
          <w:rFonts w:eastAsia="Cambria"/>
          <w:highlight w:val="green"/>
          <w:u w:val="single"/>
        </w:rPr>
        <w:t xml:space="preserve">billionaires are </w:t>
      </w:r>
      <w:r w:rsidRPr="006220F5">
        <w:rPr>
          <w:rFonts w:eastAsia="Cambria"/>
          <w:b/>
          <w:iCs/>
          <w:highlight w:val="green"/>
          <w:u w:val="single"/>
        </w:rPr>
        <w:t>trashing space</w:t>
      </w:r>
      <w:r w:rsidRPr="001468AA">
        <w:rPr>
          <w:rFonts w:eastAsia="Cambria"/>
          <w:b/>
          <w:iCs/>
          <w:u w:val="single"/>
        </w:rPr>
        <w:t xml:space="preserve"> more than ever</w:t>
      </w:r>
      <w:r w:rsidRPr="001468AA">
        <w:rPr>
          <w:rFonts w:eastAsia="Cambria"/>
          <w:u w:val="single"/>
        </w:rPr>
        <w:t xml:space="preserve">. </w:t>
      </w:r>
      <w:r w:rsidRPr="001468AA">
        <w:rPr>
          <w:rFonts w:eastAsia="Cambria"/>
          <w:sz w:val="14"/>
        </w:rPr>
        <w:t xml:space="preserve">While perhaps none match the vanity of the Tesla Roadster, </w:t>
      </w:r>
      <w:r w:rsidRPr="001468AA">
        <w:rPr>
          <w:rFonts w:eastAsia="Cambria"/>
          <w:u w:val="single"/>
        </w:rPr>
        <w:t xml:space="preserve">competing </w:t>
      </w:r>
      <w:r w:rsidRPr="006220F5">
        <w:rPr>
          <w:rFonts w:eastAsia="Cambria"/>
          <w:highlight w:val="green"/>
          <w:u w:val="single"/>
        </w:rPr>
        <w:t>commercial satellite networks</w:t>
      </w:r>
      <w:r w:rsidRPr="001468AA">
        <w:rPr>
          <w:rFonts w:eastAsia="Cambria"/>
          <w:sz w:val="14"/>
        </w:rPr>
        <w:t xml:space="preserve"> like Musk’s Starlink and Bezos’ Project Kuiper </w:t>
      </w:r>
      <w:proofErr w:type="gramStart"/>
      <w:r w:rsidRPr="001468AA">
        <w:rPr>
          <w:rFonts w:eastAsia="Cambria"/>
          <w:sz w:val="14"/>
        </w:rPr>
        <w:t xml:space="preserve">actually </w:t>
      </w:r>
      <w:r w:rsidRPr="006220F5">
        <w:rPr>
          <w:rFonts w:eastAsia="Cambria"/>
          <w:b/>
          <w:iCs/>
          <w:highlight w:val="green"/>
          <w:u w:val="single"/>
        </w:rPr>
        <w:t>pose</w:t>
      </w:r>
      <w:proofErr w:type="gramEnd"/>
      <w:r w:rsidRPr="006220F5">
        <w:rPr>
          <w:rFonts w:eastAsia="Cambria"/>
          <w:b/>
          <w:iCs/>
          <w:highlight w:val="green"/>
          <w:u w:val="single"/>
        </w:rPr>
        <w:t xml:space="preserve"> a much greater collision threat</w:t>
      </w:r>
      <w:r w:rsidRPr="001468AA">
        <w:rPr>
          <w:rFonts w:eastAsia="Cambria"/>
          <w:b/>
          <w:iCs/>
          <w:u w:val="single"/>
        </w:rPr>
        <w:t xml:space="preserve"> and are also egregious </w:t>
      </w:r>
      <w:r w:rsidRPr="006220F5">
        <w:rPr>
          <w:rFonts w:eastAsia="Cambria"/>
          <w:b/>
          <w:iCs/>
          <w:highlight w:val="green"/>
          <w:u w:val="single"/>
        </w:rPr>
        <w:t>sources of light pollution and electromagnetic interference</w:t>
      </w:r>
      <w:r w:rsidRPr="001468AA">
        <w:rPr>
          <w:rFonts w:eastAsia="Cambria"/>
          <w:sz w:val="14"/>
        </w:rPr>
        <w:t xml:space="preserve">. </w:t>
      </w:r>
      <w:r w:rsidRPr="006220F5">
        <w:rPr>
          <w:rFonts w:eastAsia="Cambria"/>
          <w:highlight w:val="green"/>
          <w:u w:val="single"/>
        </w:rPr>
        <w:t>These</w:t>
      </w:r>
      <w:r w:rsidRPr="001468AA">
        <w:rPr>
          <w:rFonts w:eastAsia="Cambria"/>
          <w:u w:val="single"/>
        </w:rPr>
        <w:t xml:space="preserve"> redundant and dangerous </w:t>
      </w:r>
      <w:r w:rsidRPr="001468AA">
        <w:rPr>
          <w:rFonts w:eastAsia="Cambria"/>
          <w:b/>
          <w:iCs/>
          <w:u w:val="single"/>
        </w:rPr>
        <w:t xml:space="preserve">monuments to the egos of oligarchs </w:t>
      </w:r>
      <w:r w:rsidRPr="006220F5">
        <w:rPr>
          <w:rFonts w:eastAsia="Cambria"/>
          <w:b/>
          <w:iCs/>
          <w:highlight w:val="green"/>
          <w:u w:val="single"/>
        </w:rPr>
        <w:t>ought</w:t>
      </w:r>
      <w:r w:rsidRPr="006220F5">
        <w:rPr>
          <w:rFonts w:eastAsia="Cambria"/>
          <w:highlight w:val="green"/>
          <w:u w:val="single"/>
        </w:rPr>
        <w:t xml:space="preserve"> to be taken down from our skie</w:t>
      </w:r>
      <w:r w:rsidRPr="001468AA">
        <w:rPr>
          <w:rFonts w:eastAsia="Cambria"/>
          <w:u w:val="single"/>
        </w:rPr>
        <w:t xml:space="preserve">s along with other forms of space trash. Rather than granting billions in subsidies to enable this pollution, </w:t>
      </w:r>
      <w:r w:rsidRPr="006220F5">
        <w:rPr>
          <w:rFonts w:eastAsia="Cambria"/>
          <w:highlight w:val="green"/>
          <w:u w:val="single"/>
        </w:rPr>
        <w:t xml:space="preserve">governments should </w:t>
      </w:r>
      <w:r w:rsidRPr="001468AA">
        <w:rPr>
          <w:rFonts w:eastAsia="Cambria"/>
          <w:u w:val="single"/>
        </w:rPr>
        <w:t xml:space="preserve">instead </w:t>
      </w:r>
      <w:r w:rsidRPr="006220F5">
        <w:rPr>
          <w:rFonts w:eastAsia="Cambria"/>
          <w:b/>
          <w:iCs/>
          <w:highlight w:val="green"/>
          <w:u w:val="single"/>
        </w:rPr>
        <w:t>collect the taxes</w:t>
      </w:r>
      <w:r w:rsidRPr="001468AA">
        <w:rPr>
          <w:rFonts w:eastAsia="Cambria"/>
          <w:sz w:val="14"/>
        </w:rPr>
        <w:t xml:space="preserve"> that corporations like SpaceX, Blue Origin, and Virgin Galactic have evaded </w:t>
      </w:r>
      <w:r w:rsidRPr="006220F5">
        <w:rPr>
          <w:rFonts w:eastAsia="Cambria"/>
          <w:highlight w:val="green"/>
          <w:u w:val="single"/>
        </w:rPr>
        <w:t xml:space="preserve">and </w:t>
      </w:r>
      <w:r w:rsidRPr="006220F5">
        <w:rPr>
          <w:rFonts w:eastAsia="Cambria"/>
          <w:b/>
          <w:iCs/>
          <w:highlight w:val="green"/>
          <w:u w:val="single"/>
        </w:rPr>
        <w:t>use them to create public sector careers</w:t>
      </w:r>
      <w:r w:rsidRPr="001468AA">
        <w:rPr>
          <w:rFonts w:eastAsia="Cambria"/>
          <w:u w:val="single"/>
        </w:rPr>
        <w:t xml:space="preserve"> cleaning up their mess</w:t>
      </w:r>
      <w:r w:rsidRPr="001468AA">
        <w:rPr>
          <w:rFonts w:eastAsia="Cambria"/>
          <w:sz w:val="14"/>
        </w:rPr>
        <w:t xml:space="preserve">. To the extent that it is useful, </w:t>
      </w:r>
      <w:r w:rsidRPr="006220F5">
        <w:rPr>
          <w:rFonts w:eastAsia="Cambria"/>
          <w:b/>
          <w:iCs/>
          <w:highlight w:val="green"/>
          <w:u w:val="single"/>
        </w:rPr>
        <w:t>publicly sponsored infrastructure</w:t>
      </w:r>
      <w:r w:rsidRPr="001468AA">
        <w:rPr>
          <w:rFonts w:eastAsia="Cambria"/>
          <w:b/>
          <w:iCs/>
          <w:u w:val="single"/>
        </w:rPr>
        <w:t xml:space="preserve"> in private hands </w:t>
      </w:r>
      <w:r w:rsidRPr="006220F5">
        <w:rPr>
          <w:rFonts w:eastAsia="Cambria"/>
          <w:b/>
          <w:iCs/>
          <w:highlight w:val="green"/>
          <w:u w:val="single"/>
        </w:rPr>
        <w:t>should be nationalized</w:t>
      </w:r>
      <w:r w:rsidRPr="001468AA">
        <w:rPr>
          <w:rFonts w:eastAsia="Cambria"/>
          <w:b/>
          <w:iCs/>
          <w:u w:val="single"/>
        </w:rPr>
        <w:t xml:space="preserve"> </w:t>
      </w:r>
    </w:p>
    <w:p w14:paraId="68E69419" w14:textId="77777777" w:rsidR="002233F3" w:rsidRDefault="002233F3" w:rsidP="002233F3">
      <w:pPr>
        <w:rPr>
          <w:rFonts w:eastAsia="Cambria"/>
          <w:b/>
          <w:iCs/>
          <w:u w:val="single"/>
        </w:rPr>
      </w:pPr>
    </w:p>
    <w:p w14:paraId="70CC75B9" w14:textId="77777777" w:rsidR="002233F3" w:rsidRDefault="002233F3" w:rsidP="002233F3">
      <w:pPr>
        <w:rPr>
          <w:rFonts w:eastAsia="Cambria"/>
          <w:b/>
          <w:iCs/>
          <w:u w:val="single"/>
        </w:rPr>
      </w:pPr>
    </w:p>
    <w:p w14:paraId="6ECD1C10" w14:textId="77777777" w:rsidR="002233F3" w:rsidRDefault="002233F3" w:rsidP="002233F3">
      <w:pPr>
        <w:rPr>
          <w:rFonts w:eastAsia="Cambria"/>
          <w:b/>
          <w:iCs/>
          <w:u w:val="single"/>
        </w:rPr>
      </w:pPr>
    </w:p>
    <w:p w14:paraId="4DBA7458" w14:textId="77777777" w:rsidR="002233F3" w:rsidRPr="00411906" w:rsidRDefault="002233F3" w:rsidP="002233F3">
      <w:pPr>
        <w:rPr>
          <w:rFonts w:eastAsia="Cambria"/>
          <w:b/>
          <w:iCs/>
          <w:u w:val="single"/>
        </w:rPr>
      </w:pPr>
      <w:r w:rsidRPr="001468AA">
        <w:rPr>
          <w:rFonts w:eastAsia="Cambria"/>
          <w:b/>
          <w:iCs/>
          <w:u w:val="single"/>
        </w:rPr>
        <w:t xml:space="preserve">and made accessible to all. </w:t>
      </w:r>
      <w:r w:rsidRPr="001468AA">
        <w:rPr>
          <w:rFonts w:eastAsia="Cambria"/>
          <w:sz w:val="14"/>
        </w:rPr>
        <w:t xml:space="preserve">The </w:t>
      </w:r>
      <w:r w:rsidRPr="001468AA">
        <w:rPr>
          <w:rFonts w:eastAsia="Cambria"/>
          <w:u w:val="single"/>
        </w:rPr>
        <w:t xml:space="preserve">trade-offs between telecommunications infrastructure and preservation of dark skies highlight another core failure of NASA’s past: the </w:t>
      </w:r>
      <w:r w:rsidRPr="001468AA">
        <w:rPr>
          <w:rFonts w:eastAsia="Cambria"/>
          <w:b/>
          <w:iCs/>
          <w:u w:val="single"/>
        </w:rPr>
        <w:t>lack of a planetary internationalism</w:t>
      </w:r>
      <w:r w:rsidRPr="001468AA">
        <w:rPr>
          <w:rFonts w:eastAsia="Cambria"/>
          <w:sz w:val="14"/>
        </w:rPr>
        <w:t xml:space="preserve">. </w:t>
      </w:r>
      <w:r w:rsidRPr="001468AA">
        <w:rPr>
          <w:rFonts w:eastAsia="Cambria"/>
          <w:u w:val="single"/>
        </w:rPr>
        <w:t xml:space="preserve">In 2013, the Bolivian Space Agency and the China National Space Administration collaboratively launched the Túpac Katari 1 satellite (TKSat 1), demonstrating how easy it could be to </w:t>
      </w:r>
      <w:r w:rsidRPr="001468AA">
        <w:rPr>
          <w:rFonts w:eastAsia="Cambria"/>
          <w:b/>
          <w:iCs/>
          <w:u w:val="single"/>
        </w:rPr>
        <w:t>close the space infrastructure gap</w:t>
      </w:r>
      <w:r w:rsidRPr="001468AA">
        <w:rPr>
          <w:rFonts w:eastAsia="Cambria"/>
          <w:u w:val="single"/>
        </w:rPr>
        <w:t xml:space="preserve"> between the Global North and South</w:t>
      </w:r>
      <w:r w:rsidRPr="001468AA">
        <w:rPr>
          <w:rFonts w:eastAsia="Cambria"/>
          <w:sz w:val="14"/>
        </w:rPr>
        <w:t xml:space="preserve">. </w:t>
      </w:r>
      <w:r w:rsidRPr="001468AA">
        <w:rPr>
          <w:rFonts w:eastAsia="Cambria"/>
          <w:u w:val="single"/>
        </w:rPr>
        <w:t>The same year that the U</w:t>
      </w:r>
      <w:r w:rsidRPr="001468AA">
        <w:rPr>
          <w:rFonts w:eastAsia="Cambria"/>
          <w:sz w:val="14"/>
        </w:rPr>
        <w:t xml:space="preserve">nited </w:t>
      </w:r>
      <w:r w:rsidRPr="001468AA">
        <w:rPr>
          <w:rFonts w:eastAsia="Cambria"/>
          <w:u w:val="single"/>
        </w:rPr>
        <w:t>S</w:t>
      </w:r>
      <w:r w:rsidRPr="001468AA">
        <w:rPr>
          <w:rFonts w:eastAsia="Cambria"/>
          <w:sz w:val="14"/>
        </w:rPr>
        <w:t xml:space="preserve">tates </w:t>
      </w:r>
      <w:r w:rsidRPr="001468AA">
        <w:rPr>
          <w:rFonts w:eastAsia="Cambria"/>
          <w:u w:val="single"/>
        </w:rPr>
        <w:t>proposed to desecrate a Hawaiian sacred site for a telescope, Bolivia used space technology to bring internet and cell service for the first time to millions of Andean and Amazonian citizens</w:t>
      </w:r>
      <w:r w:rsidRPr="001468AA">
        <w:rPr>
          <w:rFonts w:eastAsia="Cambria"/>
          <w:sz w:val="12"/>
        </w:rPr>
        <w:t xml:space="preserve">. </w:t>
      </w:r>
      <w:r w:rsidRPr="001468AA">
        <w:rPr>
          <w:rFonts w:eastAsia="Cambria"/>
          <w:u w:val="single"/>
        </w:rPr>
        <w:t>Since then, TKSat 1 has boosted education and development initiatives and even helped defend Bolivian democracy by relaying the transmissions of campesinos resisting the US-backed coup government in real time</w:t>
      </w:r>
      <w:r w:rsidRPr="001468AA">
        <w:rPr>
          <w:rFonts w:eastAsia="Cambria"/>
          <w:sz w:val="12"/>
        </w:rPr>
        <w:t xml:space="preserve">. </w:t>
      </w:r>
      <w:r w:rsidRPr="006220F5">
        <w:rPr>
          <w:rFonts w:eastAsia="Cambria"/>
          <w:highlight w:val="green"/>
          <w:u w:val="single"/>
        </w:rPr>
        <w:t xml:space="preserve">Satellites can serve </w:t>
      </w:r>
      <w:r w:rsidRPr="001468AA">
        <w:rPr>
          <w:rFonts w:eastAsia="Cambria"/>
          <w:u w:val="single"/>
        </w:rPr>
        <w:t xml:space="preserve">many other </w:t>
      </w:r>
      <w:r w:rsidRPr="006220F5">
        <w:rPr>
          <w:rFonts w:eastAsia="Cambria"/>
          <w:highlight w:val="green"/>
          <w:u w:val="single"/>
        </w:rPr>
        <w:t>public interests</w:t>
      </w:r>
      <w:r w:rsidRPr="006220F5">
        <w:rPr>
          <w:rFonts w:eastAsia="Cambria"/>
          <w:sz w:val="12"/>
          <w:highlight w:val="green"/>
        </w:rPr>
        <w:t xml:space="preserve">, </w:t>
      </w:r>
      <w:r w:rsidRPr="006220F5">
        <w:rPr>
          <w:rFonts w:eastAsia="Cambria"/>
          <w:highlight w:val="green"/>
          <w:u w:val="single"/>
        </w:rPr>
        <w:t xml:space="preserve">such as facilitating research that helps scientists monitor problems like </w:t>
      </w:r>
      <w:r w:rsidRPr="006220F5">
        <w:rPr>
          <w:rFonts w:eastAsia="Cambria"/>
          <w:b/>
          <w:iCs/>
          <w:highlight w:val="green"/>
          <w:u w:val="single"/>
        </w:rPr>
        <w:t>climate change, deforestation, and forced labor</w:t>
      </w:r>
      <w:r w:rsidRPr="001468AA">
        <w:rPr>
          <w:rFonts w:eastAsia="Cambria"/>
          <w:b/>
          <w:iCs/>
          <w:u w:val="single"/>
        </w:rPr>
        <w:t>.</w:t>
      </w:r>
      <w:r w:rsidRPr="001468AA">
        <w:rPr>
          <w:rFonts w:eastAsia="Cambria"/>
          <w:sz w:val="12"/>
        </w:rPr>
        <w:t xml:space="preserve"> </w:t>
      </w:r>
      <w:r w:rsidRPr="001468AA">
        <w:rPr>
          <w:rFonts w:eastAsia="Cambria"/>
          <w:u w:val="singl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1468AA">
        <w:rPr>
          <w:rFonts w:eastAsia="Cambria"/>
          <w:b/>
          <w:iCs/>
          <w:u w:val="single"/>
        </w:rPr>
        <w:t xml:space="preserve">balancing scientific advancement with our collective view of the stars. </w:t>
      </w:r>
      <w:r w:rsidRPr="001468AA">
        <w:rPr>
          <w:rFonts w:eastAsia="Cambria"/>
          <w:sz w:val="12"/>
        </w:rPr>
        <w:t>Finally</w:t>
      </w:r>
      <w:r w:rsidRPr="006220F5">
        <w:rPr>
          <w:rFonts w:eastAsia="Cambria"/>
          <w:sz w:val="12"/>
          <w:highlight w:val="green"/>
        </w:rPr>
        <w:t xml:space="preserve">, </w:t>
      </w:r>
      <w:r w:rsidRPr="006220F5">
        <w:rPr>
          <w:rFonts w:eastAsia="Cambria"/>
          <w:highlight w:val="green"/>
          <w:u w:val="single"/>
        </w:rPr>
        <w:t>a socialist vision</w:t>
      </w:r>
      <w:r w:rsidRPr="001468AA">
        <w:rPr>
          <w:rFonts w:eastAsia="Cambria"/>
          <w:u w:val="single"/>
        </w:rPr>
        <w:t xml:space="preserve"> for space</w:t>
      </w:r>
      <w:r w:rsidRPr="001468AA">
        <w:rPr>
          <w:rFonts w:eastAsia="Cambria"/>
          <w:sz w:val="12"/>
        </w:rPr>
        <w:t xml:space="preserve"> exploration </w:t>
      </w:r>
      <w:r w:rsidRPr="006220F5">
        <w:rPr>
          <w:rFonts w:eastAsia="Cambria"/>
          <w:highlight w:val="green"/>
          <w:u w:val="single"/>
        </w:rPr>
        <w:t>could</w:t>
      </w:r>
      <w:r w:rsidRPr="001468AA">
        <w:rPr>
          <w:rFonts w:eastAsia="Cambria"/>
          <w:u w:val="single"/>
        </w:rPr>
        <w:t xml:space="preserve"> </w:t>
      </w:r>
      <w:r w:rsidRPr="006220F5">
        <w:rPr>
          <w:rFonts w:eastAsia="Cambria"/>
          <w:highlight w:val="green"/>
          <w:u w:val="single"/>
        </w:rPr>
        <w:t xml:space="preserve">enable us to </w:t>
      </w:r>
      <w:r w:rsidRPr="006220F5">
        <w:rPr>
          <w:rFonts w:eastAsia="Cambria"/>
          <w:b/>
          <w:iCs/>
          <w:highlight w:val="green"/>
          <w:u w:val="single"/>
        </w:rPr>
        <w:t>reach our full potential</w:t>
      </w:r>
      <w:r w:rsidRPr="001468AA">
        <w:rPr>
          <w:rFonts w:eastAsia="Cambria"/>
          <w:u w:val="single"/>
        </w:rPr>
        <w:t xml:space="preserve"> to venture into the unknown</w:t>
      </w:r>
      <w:r w:rsidRPr="001468AA">
        <w:rPr>
          <w:rFonts w:eastAsia="Cambria"/>
          <w:sz w:val="12"/>
        </w:rPr>
        <w:t xml:space="preserve">. </w:t>
      </w:r>
      <w:r w:rsidRPr="001468AA">
        <w:rPr>
          <w:rFonts w:eastAsia="Cambria"/>
          <w:u w:val="single"/>
        </w:rPr>
        <w:t xml:space="preserve">History enshrines the intrepid explorers, but the true heroes of the space age are the </w:t>
      </w:r>
      <w:r w:rsidRPr="001468AA">
        <w:rPr>
          <w:rFonts w:eastAsia="Cambria"/>
          <w:b/>
          <w:iCs/>
          <w:u w:val="single"/>
        </w:rPr>
        <w:t>workers at ground control</w:t>
      </w:r>
      <w:r w:rsidRPr="001468AA">
        <w:rPr>
          <w:rFonts w:eastAsia="Cambria"/>
          <w:u w:val="single"/>
        </w:rPr>
        <w:t>.</w:t>
      </w:r>
      <w:r w:rsidRPr="001468AA">
        <w:rPr>
          <w:rFonts w:eastAsia="Cambria"/>
          <w:sz w:val="12"/>
        </w:rPr>
        <w:t xml:space="preserve"> Yuri Gagarin made it home safely because of his command crews stationed from Baikonur to Khabarovsk. Apollo 13 famously called on Houston when they had a problem. Today</w:t>
      </w:r>
      <w:r w:rsidRPr="006220F5">
        <w:rPr>
          <w:rFonts w:eastAsia="Cambria"/>
          <w:sz w:val="12"/>
          <w:highlight w:val="green"/>
        </w:rPr>
        <w:t xml:space="preserve">, </w:t>
      </w:r>
      <w:r w:rsidRPr="006220F5">
        <w:rPr>
          <w:rFonts w:eastAsia="Cambria"/>
          <w:highlight w:val="green"/>
          <w:u w:val="single"/>
        </w:rPr>
        <w:t xml:space="preserve">many </w:t>
      </w:r>
      <w:r w:rsidRPr="001468AA">
        <w:rPr>
          <w:rFonts w:eastAsia="Cambria"/>
          <w:u w:val="single"/>
        </w:rPr>
        <w:t xml:space="preserve">of our brightest </w:t>
      </w:r>
      <w:r w:rsidRPr="006220F5">
        <w:rPr>
          <w:rFonts w:eastAsia="Cambria"/>
          <w:highlight w:val="green"/>
          <w:u w:val="single"/>
        </w:rPr>
        <w:t>astrophysicists and aerospace engineers are swept up by military departments</w:t>
      </w:r>
      <w:r w:rsidRPr="001468AA">
        <w:rPr>
          <w:rFonts w:eastAsia="Cambria"/>
          <w:u w:val="single"/>
        </w:rPr>
        <w:t xml:space="preserve"> and weapons manufacturers. </w:t>
      </w:r>
      <w:r w:rsidRPr="006220F5">
        <w:rPr>
          <w:rFonts w:eastAsia="Cambria"/>
          <w:highlight w:val="green"/>
          <w:u w:val="single"/>
        </w:rPr>
        <w:t xml:space="preserve">We should </w:t>
      </w:r>
      <w:r w:rsidRPr="006220F5">
        <w:rPr>
          <w:rFonts w:eastAsia="Cambria"/>
          <w:b/>
          <w:iCs/>
          <w:highlight w:val="green"/>
          <w:u w:val="single"/>
        </w:rPr>
        <w:t>use their talents for science and education</w:t>
      </w:r>
      <w:r w:rsidRPr="001468AA">
        <w:rPr>
          <w:rFonts w:eastAsia="Cambria"/>
          <w:b/>
          <w:iCs/>
          <w:u w:val="single"/>
        </w:rPr>
        <w:t xml:space="preserve"> instead. </w:t>
      </w:r>
      <w:r w:rsidRPr="006220F5">
        <w:rPr>
          <w:rFonts w:eastAsia="Cambria"/>
          <w:highlight w:val="green"/>
          <w:u w:val="single"/>
        </w:rPr>
        <w:t>That doesn’t mean</w:t>
      </w:r>
      <w:r w:rsidRPr="006220F5">
        <w:rPr>
          <w:rFonts w:eastAsia="Cambria"/>
          <w:sz w:val="12"/>
          <w:highlight w:val="green"/>
        </w:rPr>
        <w:t>,</w:t>
      </w:r>
      <w:r w:rsidRPr="001468AA">
        <w:rPr>
          <w:rFonts w:eastAsia="Cambria"/>
          <w:sz w:val="12"/>
        </w:rPr>
        <w:t xml:space="preserve"> however, </w:t>
      </w:r>
      <w:r w:rsidRPr="006220F5">
        <w:rPr>
          <w:rFonts w:eastAsia="Cambria"/>
          <w:highlight w:val="green"/>
          <w:u w:val="single"/>
        </w:rPr>
        <w:t>colonizing</w:t>
      </w:r>
      <w:r w:rsidRPr="001468AA">
        <w:rPr>
          <w:rFonts w:eastAsia="Cambria"/>
          <w:u w:val="single"/>
        </w:rPr>
        <w:t xml:space="preserve"> Mars. The Red Planet is a cosmic wonder, but a dreadful place for Earthlings. It has very little carbon dioxide, and no amount of terraforming will reinstate the magnetic dynamo that once deflected the solar winds now stripping away its depleted atmosphere</w:t>
      </w:r>
      <w:r w:rsidRPr="001468AA">
        <w:rPr>
          <w:rFonts w:eastAsia="Cambria"/>
          <w:sz w:val="12"/>
        </w:rPr>
        <w:t xml:space="preserve">. In fact, </w:t>
      </w:r>
      <w:r w:rsidRPr="001468AA">
        <w:rPr>
          <w:rFonts w:eastAsia="Cambria"/>
          <w:u w:val="single"/>
        </w:rPr>
        <w:t>everything we have learned from researching Mars has reinforced the importance of protecting the fragile atmosphere of our home planet</w:t>
      </w:r>
      <w:r w:rsidRPr="001468AA">
        <w:rPr>
          <w:rFonts w:eastAsia="Cambria"/>
          <w:sz w:val="12"/>
        </w:rPr>
        <w:t xml:space="preserve">. While piloted space flights may be useful in some situations, we should place far more emphasis on collaboratively building robots like the ones that have taught us about our planetary neighbors. </w:t>
      </w:r>
      <w:r w:rsidRPr="006220F5">
        <w:rPr>
          <w:rFonts w:eastAsia="Cambria"/>
          <w:highlight w:val="green"/>
          <w:u w:val="single"/>
        </w:rPr>
        <w:t xml:space="preserve">In today’s space race, these initiatives compete for funding. By </w:t>
      </w:r>
      <w:r w:rsidRPr="006220F5">
        <w:rPr>
          <w:rFonts w:eastAsia="Cambria"/>
          <w:b/>
          <w:iCs/>
          <w:highlight w:val="green"/>
          <w:u w:val="single"/>
        </w:rPr>
        <w:t>prioritizing cooperation</w:t>
      </w:r>
      <w:r w:rsidRPr="001468AA">
        <w:rPr>
          <w:rFonts w:eastAsia="Cambria"/>
          <w:b/>
          <w:iCs/>
          <w:u w:val="single"/>
        </w:rPr>
        <w:t xml:space="preserve"> over colonization</w:t>
      </w:r>
      <w:r w:rsidRPr="001468AA">
        <w:rPr>
          <w:rFonts w:eastAsia="Cambria"/>
          <w:sz w:val="12"/>
        </w:rPr>
        <w:t xml:space="preserve">, however, </w:t>
      </w:r>
      <w:r w:rsidRPr="006220F5">
        <w:rPr>
          <w:rFonts w:eastAsia="Cambria"/>
          <w:b/>
          <w:iCs/>
          <w:highlight w:val="green"/>
          <w:u w:val="single"/>
        </w:rPr>
        <w:t>we could pursue them all</w:t>
      </w:r>
      <w:r w:rsidRPr="001468AA">
        <w:rPr>
          <w:rFonts w:eastAsia="Cambria"/>
          <w:sz w:val="12"/>
        </w:rPr>
        <w:t xml:space="preserve">. </w:t>
      </w:r>
      <w:r w:rsidRPr="001468AA">
        <w:rPr>
          <w:rFonts w:eastAsia="Cambria"/>
          <w:u w:val="single"/>
        </w:rPr>
        <w:t>We could attempt to retrieve raw materials for green energy infrastructure from decommissioned satellites and uninhabited asteroids instead of mines in the Global South</w:t>
      </w:r>
      <w:r w:rsidRPr="001468AA">
        <w:rPr>
          <w:rFonts w:eastAsia="Cambria"/>
          <w:sz w:val="12"/>
        </w:rPr>
        <w:t xml:space="preserve">. We could </w:t>
      </w:r>
      <w:r w:rsidRPr="001468AA">
        <w:rPr>
          <w:rFonts w:eastAsia="Cambria"/>
          <w:u w:val="singl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1468AA">
        <w:rPr>
          <w:rFonts w:eastAsia="Cambria"/>
          <w:b/>
          <w:iCs/>
          <w:u w:val="single"/>
        </w:rPr>
        <w:t xml:space="preserve">seed a concept of what we can collectively achieve. </w:t>
      </w:r>
      <w:r w:rsidRPr="001468AA">
        <w:rPr>
          <w:rFonts w:eastAsia="Cambria"/>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1468AA">
        <w:rPr>
          <w:rFonts w:eastAsia="Cambria"/>
          <w:u w:val="single"/>
        </w:rPr>
        <w:t xml:space="preserve">We can choose to collaboratively probe into the depths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1468AA">
        <w:rPr>
          <w:rFonts w:eastAsia="Cambria"/>
          <w:b/>
          <w:iCs/>
          <w:u w:val="single"/>
        </w:rPr>
        <w:t>fate isn’t written in the stars.</w:t>
      </w:r>
      <w:r w:rsidRPr="001468AA">
        <w:rPr>
          <w:rFonts w:eastAsia="Cambria"/>
          <w:u w:val="single"/>
        </w:rPr>
        <w:t xml:space="preserve"> That happens down here on Earth.</w:t>
      </w:r>
    </w:p>
    <w:p w14:paraId="050E286B" w14:textId="77777777" w:rsidR="002233F3" w:rsidRDefault="002233F3" w:rsidP="002233F3">
      <w:pPr>
        <w:pStyle w:val="Heading3"/>
        <w:rPr>
          <w:rFonts w:asciiTheme="majorHAnsi" w:hAnsiTheme="majorHAnsi" w:cstheme="majorHAnsi"/>
        </w:rPr>
      </w:pPr>
    </w:p>
    <w:p w14:paraId="0B313930" w14:textId="77777777" w:rsidR="002233F3" w:rsidRPr="00BC19EC" w:rsidRDefault="002233F3" w:rsidP="002233F3">
      <w:pPr>
        <w:pStyle w:val="Heading3"/>
        <w:rPr>
          <w:rFonts w:asciiTheme="majorHAnsi" w:hAnsiTheme="majorHAnsi" w:cstheme="majorHAnsi"/>
        </w:rPr>
      </w:pPr>
      <w:r w:rsidRPr="00BC19EC">
        <w:rPr>
          <w:rFonts w:asciiTheme="majorHAnsi" w:hAnsiTheme="majorHAnsi" w:cstheme="majorHAnsi"/>
        </w:rPr>
        <w:t>Contention 3: the Thanos Paradox</w:t>
      </w:r>
    </w:p>
    <w:p w14:paraId="7A6B8F45" w14:textId="77777777" w:rsidR="002233F3" w:rsidRPr="00BC19EC" w:rsidRDefault="002233F3" w:rsidP="002233F3">
      <w:pPr>
        <w:pStyle w:val="Heading4"/>
        <w:rPr>
          <w:rFonts w:asciiTheme="majorHAnsi" w:hAnsiTheme="majorHAnsi" w:cstheme="majorHAnsi"/>
          <w:i/>
        </w:rPr>
      </w:pPr>
      <w:r w:rsidRPr="00BC19EC">
        <w:rPr>
          <w:rFonts w:asciiTheme="majorHAnsi" w:hAnsiTheme="majorHAnsi" w:cstheme="majorHAnsi"/>
        </w:rPr>
        <w:t xml:space="preserve">1. Capitalist realism makes it easier to imagine </w:t>
      </w:r>
      <w:r w:rsidRPr="00BC19EC">
        <w:rPr>
          <w:rFonts w:asciiTheme="majorHAnsi" w:hAnsiTheme="majorHAnsi" w:cstheme="majorHAnsi"/>
          <w:i/>
        </w:rPr>
        <w:t>the end of the world</w:t>
      </w:r>
      <w:r w:rsidRPr="00BC19EC">
        <w:rPr>
          <w:rFonts w:asciiTheme="majorHAnsi" w:hAnsiTheme="majorHAnsi" w:cstheme="majorHAnsi"/>
        </w:rPr>
        <w:t xml:space="preserve"> than the </w:t>
      </w:r>
      <w:r w:rsidRPr="00BC19EC">
        <w:rPr>
          <w:rFonts w:asciiTheme="majorHAnsi" w:hAnsiTheme="majorHAnsi" w:cstheme="majorHAnsi"/>
          <w:i/>
        </w:rPr>
        <w:t>end of capitalism</w:t>
      </w:r>
      <w:r w:rsidRPr="00BC19EC">
        <w:rPr>
          <w:rFonts w:asciiTheme="majorHAnsi" w:hAnsiTheme="majorHAnsi" w:cstheme="majorHAnsi"/>
        </w:rPr>
        <w:t xml:space="preserve">. We don’t need a revolutionary </w:t>
      </w:r>
      <w:proofErr w:type="gramStart"/>
      <w:r w:rsidRPr="00BC19EC">
        <w:rPr>
          <w:rFonts w:asciiTheme="majorHAnsi" w:hAnsiTheme="majorHAnsi" w:cstheme="majorHAnsi"/>
        </w:rPr>
        <w:t>break,</w:t>
      </w:r>
      <w:proofErr w:type="gramEnd"/>
      <w:r w:rsidRPr="00BC19EC">
        <w:rPr>
          <w:rFonts w:asciiTheme="majorHAnsi" w:hAnsiTheme="majorHAnsi" w:cstheme="majorHAnsi"/>
        </w:rPr>
        <w:t xml:space="preserve"> we need a progressive series of steps that redefine political economy and space is a crucial starting point. The end of capitalism isn’t </w:t>
      </w:r>
      <w:r w:rsidRPr="00BC19EC">
        <w:rPr>
          <w:rFonts w:asciiTheme="majorHAnsi" w:hAnsiTheme="majorHAnsi" w:cstheme="majorHAnsi"/>
          <w:i/>
        </w:rPr>
        <w:t>possible</w:t>
      </w:r>
      <w:r w:rsidRPr="00BC19EC">
        <w:rPr>
          <w:rFonts w:asciiTheme="majorHAnsi" w:hAnsiTheme="majorHAnsi" w:cstheme="majorHAnsi"/>
        </w:rPr>
        <w:t xml:space="preserve">, it’s </w:t>
      </w:r>
      <w:r w:rsidRPr="00BC19EC">
        <w:rPr>
          <w:rFonts w:asciiTheme="majorHAnsi" w:hAnsiTheme="majorHAnsi" w:cstheme="majorHAnsi"/>
          <w:i/>
        </w:rPr>
        <w:t xml:space="preserve">necessary </w:t>
      </w:r>
    </w:p>
    <w:p w14:paraId="0B644A0C" w14:textId="77777777" w:rsidR="002233F3" w:rsidRPr="00BC19EC" w:rsidRDefault="002233F3" w:rsidP="002233F3">
      <w:pPr>
        <w:rPr>
          <w:rStyle w:val="Style13ptBold"/>
          <w:rFonts w:asciiTheme="majorHAnsi" w:hAnsiTheme="majorHAnsi" w:cstheme="majorHAnsi"/>
        </w:rPr>
      </w:pPr>
      <w:r w:rsidRPr="00BC19EC">
        <w:rPr>
          <w:rStyle w:val="Style13ptBold"/>
          <w:rFonts w:asciiTheme="majorHAnsi" w:hAnsiTheme="majorHAnsi" w:cstheme="majorHAnsi"/>
        </w:rPr>
        <w:t xml:space="preserve">Robinson and O’Keefe 20 </w:t>
      </w:r>
    </w:p>
    <w:p w14:paraId="21796B21" w14:textId="77777777" w:rsidR="002233F3" w:rsidRPr="00BC19EC" w:rsidRDefault="002233F3" w:rsidP="002233F3">
      <w:pPr>
        <w:rPr>
          <w:rFonts w:asciiTheme="majorHAnsi" w:hAnsiTheme="majorHAnsi" w:cstheme="majorHAnsi"/>
          <w:sz w:val="16"/>
        </w:rPr>
      </w:pPr>
      <w:r w:rsidRPr="00BC19EC">
        <w:rPr>
          <w:rFonts w:asciiTheme="majorHAnsi" w:hAnsiTheme="majorHAnsi" w:cstheme="majorHAnsi"/>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5" w:history="1">
        <w:r w:rsidRPr="00BC19EC">
          <w:rPr>
            <w:rStyle w:val="Hyperlink"/>
            <w:rFonts w:asciiTheme="majorHAnsi" w:hAnsiTheme="majorHAnsi" w:cstheme="majorHAnsi"/>
            <w:sz w:val="16"/>
          </w:rPr>
          <w:t>https://www.jacobinmag.com/2020/10/kim-stanley-robinson-ministry-future-science-fiction</w:t>
        </w:r>
      </w:hyperlink>
      <w:r w:rsidRPr="00BC19EC">
        <w:rPr>
          <w:rFonts w:asciiTheme="majorHAnsi" w:hAnsiTheme="majorHAnsi" w:cstheme="majorHAnsi"/>
          <w:sz w:val="16"/>
        </w:rPr>
        <w:t>, 10-22)</w:t>
      </w:r>
    </w:p>
    <w:p w14:paraId="4A0F9061" w14:textId="77777777" w:rsidR="002233F3" w:rsidRPr="00BC19EC" w:rsidRDefault="002233F3" w:rsidP="002233F3">
      <w:pPr>
        <w:rPr>
          <w:rStyle w:val="Emphasis"/>
          <w:rFonts w:asciiTheme="majorHAnsi" w:hAnsiTheme="majorHAnsi" w:cstheme="majorHAnsi"/>
        </w:rPr>
      </w:pPr>
      <w:r w:rsidRPr="00BC19EC">
        <w:rPr>
          <w:rFonts w:asciiTheme="majorHAnsi" w:hAnsiTheme="majorHAnsi" w:cstheme="majorHAnsi"/>
          <w:sz w:val="16"/>
        </w:rPr>
        <w:t xml:space="preserve">DOK I wanted to ask you about </w:t>
      </w:r>
      <w:r w:rsidRPr="00BC19EC">
        <w:rPr>
          <w:rStyle w:val="StyleUnderline"/>
          <w:rFonts w:asciiTheme="majorHAnsi" w:hAnsiTheme="majorHAnsi" w:cstheme="majorHAnsi"/>
        </w:rPr>
        <w:t>the now-famous quote</w:t>
      </w:r>
      <w:r w:rsidRPr="00BC19EC">
        <w:rPr>
          <w:rFonts w:asciiTheme="majorHAnsi" w:hAnsiTheme="majorHAnsi" w:cstheme="majorHAnsi"/>
          <w:sz w:val="16"/>
        </w:rPr>
        <w:t xml:space="preserve"> attributed to Jameson, which is </w:t>
      </w:r>
      <w:proofErr w:type="gramStart"/>
      <w:r w:rsidRPr="00BC19EC">
        <w:rPr>
          <w:rFonts w:asciiTheme="majorHAnsi" w:hAnsiTheme="majorHAnsi" w:cstheme="majorHAnsi"/>
          <w:sz w:val="16"/>
        </w:rPr>
        <w:t>actually a</w:t>
      </w:r>
      <w:proofErr w:type="gramEnd"/>
      <w:r w:rsidRPr="00BC19EC">
        <w:rPr>
          <w:rFonts w:asciiTheme="majorHAnsi" w:hAnsiTheme="majorHAnsi" w:cstheme="majorHAnsi"/>
          <w:sz w:val="16"/>
        </w:rPr>
        <w:t xml:space="preserve"> bit of a paraphrase: “</w:t>
      </w:r>
      <w:r w:rsidRPr="00BC19EC">
        <w:rPr>
          <w:rStyle w:val="StyleUnderline"/>
          <w:rFonts w:asciiTheme="majorHAnsi" w:hAnsiTheme="majorHAnsi" w:cstheme="majorHAnsi"/>
        </w:rPr>
        <w:t>It is easier to imagine the end of the world than to imagine the end of capitalism.”</w:t>
      </w:r>
      <w:r w:rsidRPr="00BC19EC">
        <w:rPr>
          <w:rFonts w:asciiTheme="majorHAnsi" w:hAnsiTheme="majorHAnsi" w:cstheme="majorHAnsi"/>
          <w:sz w:val="16"/>
        </w:rPr>
        <w:t xml:space="preserve"> It strikes me </w:t>
      </w:r>
      <w:r w:rsidRPr="00BC19EC">
        <w:rPr>
          <w:rStyle w:val="StyleUnderline"/>
          <w:rFonts w:asciiTheme="majorHAnsi" w:hAnsiTheme="majorHAnsi" w:cstheme="majorHAnsi"/>
        </w:rPr>
        <w:t>this book</w:t>
      </w:r>
      <w:r w:rsidRPr="00BC19EC">
        <w:rPr>
          <w:rFonts w:asciiTheme="majorHAnsi" w:hAnsiTheme="majorHAnsi" w:cstheme="majorHAnsi"/>
          <w:sz w:val="16"/>
        </w:rPr>
        <w:t xml:space="preserve"> is coming out in a year when it’s become </w:t>
      </w:r>
      <w:proofErr w:type="gramStart"/>
      <w:r w:rsidRPr="00BC19EC">
        <w:rPr>
          <w:rFonts w:asciiTheme="majorHAnsi" w:hAnsiTheme="majorHAnsi" w:cstheme="majorHAnsi"/>
          <w:sz w:val="16"/>
        </w:rPr>
        <w:t>pretty easy</w:t>
      </w:r>
      <w:proofErr w:type="gramEnd"/>
      <w:r w:rsidRPr="00BC19EC">
        <w:rPr>
          <w:rFonts w:asciiTheme="majorHAnsi" w:hAnsiTheme="majorHAnsi" w:cstheme="majorHAnsi"/>
          <w:sz w:val="16"/>
        </w:rPr>
        <w:t xml:space="preserve"> to imagine the end of things, and that the real challenge is to imagine the beginnings of some kind of socialist system. As much as The Ministry is about the future, it </w:t>
      </w:r>
      <w:r w:rsidRPr="00BC19EC">
        <w:rPr>
          <w:rStyle w:val="StyleUnderline"/>
          <w:rFonts w:asciiTheme="majorHAnsi" w:hAnsiTheme="majorHAnsi" w:cstheme="majorHAnsi"/>
        </w:rPr>
        <w:t xml:space="preserve">suggests that those </w:t>
      </w:r>
      <w:r w:rsidRPr="00BC19EC">
        <w:rPr>
          <w:rStyle w:val="StyleUnderline"/>
          <w:rFonts w:asciiTheme="majorHAnsi" w:hAnsiTheme="majorHAnsi" w:cstheme="majorHAnsi"/>
          <w:highlight w:val="green"/>
        </w:rPr>
        <w:t>beginnings we need are already here</w:t>
      </w:r>
      <w:r w:rsidRPr="00BC19EC">
        <w:rPr>
          <w:rStyle w:val="StyleUnderline"/>
          <w:rFonts w:asciiTheme="majorHAnsi" w:hAnsiTheme="majorHAnsi" w:cstheme="majorHAnsi"/>
        </w:rPr>
        <w:t xml:space="preserve"> with us now and that it’s really a </w:t>
      </w:r>
      <w:r w:rsidRPr="00BC19EC">
        <w:rPr>
          <w:rStyle w:val="StyleUnderline"/>
          <w:rFonts w:asciiTheme="majorHAnsi" w:hAnsiTheme="majorHAnsi" w:cstheme="majorHAnsi"/>
          <w:highlight w:val="green"/>
        </w:rPr>
        <w:t>matter of scaling up</w:t>
      </w:r>
      <w:r w:rsidRPr="00BC19EC">
        <w:rPr>
          <w:rStyle w:val="StyleUnderline"/>
          <w:rFonts w:asciiTheme="majorHAnsi" w:hAnsiTheme="majorHAnsi" w:cstheme="majorHAnsi"/>
        </w:rPr>
        <w:t xml:space="preserve"> some of those alternatives. </w:t>
      </w:r>
      <w:r w:rsidRPr="00BC19EC">
        <w:rPr>
          <w:rFonts w:asciiTheme="majorHAnsi" w:hAnsiTheme="majorHAnsi" w:cstheme="majorHAnsi"/>
          <w:sz w:val="16"/>
        </w:rPr>
        <w:t xml:space="preserve">KSR I’m a novelist, I’m a literature major. </w:t>
      </w:r>
      <w:r w:rsidRPr="00BC19EC">
        <w:rPr>
          <w:rStyle w:val="StyleUnderline"/>
          <w:rFonts w:asciiTheme="majorHAnsi" w:hAnsiTheme="majorHAnsi" w:cstheme="majorHAnsi"/>
        </w:rPr>
        <w:t xml:space="preserve">I’m not thinking up these ideas, I’m </w:t>
      </w:r>
      <w:r w:rsidRPr="00BC19EC">
        <w:rPr>
          <w:rStyle w:val="Emphasis"/>
          <w:rFonts w:asciiTheme="majorHAnsi" w:hAnsiTheme="majorHAnsi" w:cstheme="majorHAnsi"/>
        </w:rPr>
        <w:t>listening to the world and grasping</w:t>
      </w:r>
      <w:r w:rsidRPr="00BC19EC">
        <w:rPr>
          <w:rFonts w:asciiTheme="majorHAnsi" w:hAnsiTheme="majorHAnsi" w:cstheme="majorHAnsi"/>
          <w:sz w:val="14"/>
        </w:rPr>
        <w:t xml:space="preserve"> — sometimes at straws, sometimes just grasping at new ideas and seeing what everybody is seeing. </w:t>
      </w:r>
      <w:r w:rsidRPr="00BC19EC">
        <w:rPr>
          <w:rStyle w:val="StyleUnderline"/>
          <w:rFonts w:asciiTheme="majorHAnsi" w:hAnsiTheme="majorHAnsi" w:cstheme="majorHAnsi"/>
        </w:rPr>
        <w:t xml:space="preserve">If we could </w:t>
      </w:r>
      <w:r w:rsidRPr="00BC19EC">
        <w:rPr>
          <w:rStyle w:val="StyleUnderline"/>
          <w:rFonts w:asciiTheme="majorHAnsi" w:hAnsiTheme="majorHAnsi" w:cstheme="majorHAnsi"/>
          <w:highlight w:val="green"/>
        </w:rPr>
        <w:t xml:space="preserve">institute </w:t>
      </w:r>
      <w:r w:rsidRPr="00BC19EC">
        <w:rPr>
          <w:rStyle w:val="Emphasis"/>
          <w:rFonts w:asciiTheme="majorHAnsi" w:hAnsiTheme="majorHAnsi" w:cstheme="majorHAnsi"/>
          <w:highlight w:val="green"/>
        </w:rPr>
        <w:t>some</w:t>
      </w:r>
      <w:r w:rsidRPr="00BC19EC">
        <w:rPr>
          <w:rStyle w:val="Emphasis"/>
          <w:rFonts w:asciiTheme="majorHAnsi" w:hAnsiTheme="majorHAnsi" w:cstheme="majorHAnsi"/>
        </w:rPr>
        <w:t xml:space="preserve"> of these good </w:t>
      </w:r>
      <w:r w:rsidRPr="00BC19EC">
        <w:rPr>
          <w:rStyle w:val="Emphasis"/>
          <w:rFonts w:asciiTheme="majorHAnsi" w:hAnsiTheme="majorHAnsi" w:cstheme="majorHAnsi"/>
          <w:highlight w:val="green"/>
        </w:rPr>
        <w:t>ideas</w:t>
      </w:r>
      <w:r w:rsidRPr="00BC19EC">
        <w:rPr>
          <w:rStyle w:val="StyleUnderline"/>
          <w:rFonts w:asciiTheme="majorHAnsi" w:hAnsiTheme="majorHAnsi" w:cstheme="majorHAnsi"/>
        </w:rPr>
        <w:t xml:space="preserve">, we could </w:t>
      </w:r>
      <w:r w:rsidRPr="00BC19EC">
        <w:rPr>
          <w:rStyle w:val="Emphasis"/>
          <w:rFonts w:asciiTheme="majorHAnsi" w:hAnsiTheme="majorHAnsi" w:cstheme="majorHAnsi"/>
          <w:highlight w:val="green"/>
        </w:rPr>
        <w:t>quickly shift</w:t>
      </w:r>
      <w:r w:rsidRPr="00BC19EC">
        <w:rPr>
          <w:rStyle w:val="StyleUnderline"/>
          <w:rFonts w:asciiTheme="majorHAnsi" w:hAnsiTheme="majorHAnsi" w:cstheme="majorHAnsi"/>
        </w:rPr>
        <w:t xml:space="preserve"> from a capitalism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a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that is </w:t>
      </w:r>
      <w:r w:rsidRPr="00BC19EC">
        <w:rPr>
          <w:rStyle w:val="StyleUnderline"/>
          <w:rFonts w:asciiTheme="majorHAnsi" w:hAnsiTheme="majorHAnsi" w:cstheme="majorHAnsi"/>
          <w:highlight w:val="green"/>
        </w:rPr>
        <w:t>more sustainable</w:t>
      </w:r>
      <w:r w:rsidRPr="00BC19EC">
        <w:rPr>
          <w:rStyle w:val="StyleUnderline"/>
          <w:rFonts w:asciiTheme="majorHAnsi" w:hAnsiTheme="majorHAnsi" w:cstheme="majorHAnsi"/>
        </w:rPr>
        <w:t xml:space="preserve"> and more socialist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because so many of the </w:t>
      </w:r>
      <w:r w:rsidRPr="00BC19EC">
        <w:rPr>
          <w:rStyle w:val="StyleUnderline"/>
          <w:rFonts w:asciiTheme="majorHAnsi" w:hAnsiTheme="majorHAnsi" w:cstheme="majorHAnsi"/>
          <w:highlight w:val="green"/>
        </w:rPr>
        <w:t>obvious solutions</w:t>
      </w:r>
      <w:r w:rsidRPr="00BC19EC">
        <w:rPr>
          <w:rStyle w:val="StyleUnderline"/>
          <w:rFonts w:asciiTheme="majorHAnsi" w:hAnsiTheme="majorHAnsi" w:cstheme="majorHAnsi"/>
        </w:rPr>
        <w:t xml:space="preserve"> are contained in the socialist program</w:t>
      </w:r>
      <w:r w:rsidRPr="00BC19EC">
        <w:rPr>
          <w:rFonts w:asciiTheme="majorHAnsi" w:hAnsiTheme="majorHAnsi" w:cstheme="majorHAnsi"/>
          <w:sz w:val="14"/>
        </w:rPr>
        <w:t xml:space="preserve">. And if we treated the biosphere as part of our extended body that needs to be attended to and taken care of, then things could get better fast, and there are already precursors that demonstrate this possibility. </w:t>
      </w:r>
      <w:r w:rsidRPr="00BC19EC">
        <w:rPr>
          <w:rStyle w:val="StyleUnderline"/>
          <w:rFonts w:asciiTheme="majorHAnsi" w:hAnsiTheme="majorHAnsi" w:cstheme="majorHAnsi"/>
        </w:rPr>
        <w:t xml:space="preserve">I </w:t>
      </w:r>
      <w:r w:rsidRPr="00BC19EC">
        <w:rPr>
          <w:rStyle w:val="StyleUnderline"/>
          <w:rFonts w:asciiTheme="majorHAnsi" w:hAnsiTheme="majorHAnsi" w:cstheme="majorHAnsi"/>
          <w:highlight w:val="green"/>
        </w:rPr>
        <w:t>don’t think it’s</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possible to</w:t>
      </w:r>
      <w:r w:rsidRPr="00BC19EC">
        <w:rPr>
          <w:rStyle w:val="StyleUnderline"/>
          <w:rFonts w:asciiTheme="majorHAnsi" w:hAnsiTheme="majorHAnsi" w:cstheme="majorHAnsi"/>
        </w:rPr>
        <w:t xml:space="preserve"> postulate a </w:t>
      </w:r>
      <w:r w:rsidRPr="00BC19EC">
        <w:rPr>
          <w:rStyle w:val="Emphasis"/>
          <w:rFonts w:asciiTheme="majorHAnsi" w:hAnsiTheme="majorHAnsi" w:cstheme="majorHAnsi"/>
        </w:rPr>
        <w:t xml:space="preserve">breakdown, or a </w:t>
      </w:r>
      <w:r w:rsidRPr="00BC19EC">
        <w:rPr>
          <w:rStyle w:val="Emphasis"/>
          <w:rFonts w:asciiTheme="majorHAnsi" w:hAnsiTheme="majorHAnsi" w:cstheme="majorHAnsi"/>
          <w:highlight w:val="green"/>
        </w:rPr>
        <w:t>revolution</w:t>
      </w:r>
      <w:r w:rsidRPr="00BC19EC">
        <w:rPr>
          <w:rStyle w:val="Emphasis"/>
          <w:rFonts w:asciiTheme="majorHAnsi" w:hAnsiTheme="majorHAnsi" w:cstheme="majorHAnsi"/>
        </w:rPr>
        <w:t>, to an entirely different system</w:t>
      </w:r>
      <w:r w:rsidRPr="00BC19EC">
        <w:rPr>
          <w:rStyle w:val="StyleUnderline"/>
          <w:rFonts w:asciiTheme="majorHAnsi" w:hAnsiTheme="majorHAnsi" w:cstheme="majorHAnsi"/>
        </w:rPr>
        <w:t xml:space="preserve"> that would work without mass disruption and perhaps blowback failures, so it’s </w:t>
      </w:r>
      <w:r w:rsidRPr="00BC19EC">
        <w:rPr>
          <w:rStyle w:val="StyleUnderline"/>
          <w:rFonts w:asciiTheme="majorHAnsi" w:hAnsiTheme="majorHAnsi" w:cstheme="majorHAnsi"/>
          <w:highlight w:val="green"/>
        </w:rPr>
        <w:t>better to try</w:t>
      </w:r>
      <w:r w:rsidRPr="00BC19EC">
        <w:rPr>
          <w:rStyle w:val="StyleUnderline"/>
          <w:rFonts w:asciiTheme="majorHAnsi" w:hAnsiTheme="majorHAnsi" w:cstheme="majorHAnsi"/>
        </w:rPr>
        <w:t xml:space="preserve"> to </w:t>
      </w:r>
      <w:r w:rsidRPr="00BC19EC">
        <w:rPr>
          <w:rStyle w:val="Emphasis"/>
          <w:rFonts w:asciiTheme="majorHAnsi" w:hAnsiTheme="majorHAnsi" w:cstheme="majorHAnsi"/>
        </w:rPr>
        <w:t xml:space="preserve">imagine </w:t>
      </w:r>
      <w:r w:rsidRPr="00BC19EC">
        <w:rPr>
          <w:rStyle w:val="Emphasis"/>
          <w:rFonts w:asciiTheme="majorHAnsi" w:hAnsiTheme="majorHAnsi" w:cstheme="majorHAnsi"/>
          <w:highlight w:val="green"/>
        </w:rPr>
        <w:t>a stepwise progression</w:t>
      </w:r>
      <w:r w:rsidRPr="00BC19EC">
        <w:rPr>
          <w:rStyle w:val="StyleUnderline"/>
          <w:rFonts w:asciiTheme="majorHAnsi" w:hAnsiTheme="majorHAnsi" w:cstheme="majorHAnsi"/>
        </w:rPr>
        <w:t xml:space="preserve"> from what we’ve got now to a better system</w:t>
      </w:r>
      <w:r w:rsidRPr="00BC19EC">
        <w:rPr>
          <w:rFonts w:asciiTheme="majorHAnsi" w:hAnsiTheme="majorHAnsi" w:cstheme="majorHAnsi"/>
          <w:sz w:val="14"/>
        </w:rPr>
        <w:t xml:space="preserve">. And </w:t>
      </w:r>
      <w:r w:rsidRPr="00BC19EC">
        <w:rPr>
          <w:rStyle w:val="StyleUnderline"/>
          <w:rFonts w:asciiTheme="majorHAnsi" w:hAnsiTheme="majorHAnsi" w:cstheme="majorHAnsi"/>
        </w:rPr>
        <w:t>by the time we’re done</w:t>
      </w:r>
      <w:r w:rsidRPr="00BC19EC">
        <w:rPr>
          <w:rFonts w:asciiTheme="majorHAnsi" w:hAnsiTheme="majorHAnsi" w:cstheme="majorHAnsi"/>
          <w:sz w:val="14"/>
        </w:rPr>
        <w:t xml:space="preserve"> — I mean, “done” is the wrong word — but by the end of the century, </w:t>
      </w:r>
      <w:r w:rsidRPr="00BC19EC">
        <w:rPr>
          <w:rStyle w:val="Emphasis"/>
          <w:rFonts w:asciiTheme="majorHAnsi" w:hAnsiTheme="majorHAnsi" w:cstheme="majorHAnsi"/>
        </w:rPr>
        <w:t xml:space="preserve">we might </w:t>
      </w:r>
      <w:r w:rsidRPr="00BC19EC">
        <w:rPr>
          <w:rStyle w:val="Emphasis"/>
          <w:rFonts w:asciiTheme="majorHAnsi" w:hAnsiTheme="majorHAnsi" w:cstheme="majorHAnsi"/>
          <w:highlight w:val="green"/>
        </w:rPr>
        <w:t>have a radically different system</w:t>
      </w:r>
      <w:r w:rsidRPr="00BC19EC">
        <w:rPr>
          <w:rStyle w:val="Emphasis"/>
          <w:rFonts w:asciiTheme="majorHAnsi" w:hAnsiTheme="majorHAnsi" w:cstheme="majorHAnsi"/>
        </w:rPr>
        <w:t xml:space="preserve"> than the one we’ve got now</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this is kind of necessary if we’re going to survive without disaster. </w:t>
      </w:r>
      <w:r w:rsidRPr="00BC19EC">
        <w:rPr>
          <w:rFonts w:asciiTheme="majorHAnsi" w:hAnsiTheme="majorHAnsi" w:cstheme="majorHAnsi"/>
          <w:sz w:val="14"/>
        </w:rPr>
        <w:t xml:space="preserve">So, </w:t>
      </w:r>
      <w:r w:rsidRPr="00BC19EC">
        <w:rPr>
          <w:rStyle w:val="Emphasis"/>
          <w:rFonts w:asciiTheme="majorHAnsi" w:hAnsiTheme="majorHAnsi" w:cstheme="majorHAnsi"/>
        </w:rPr>
        <w:t xml:space="preserve">since </w:t>
      </w:r>
      <w:r w:rsidRPr="00BC19EC">
        <w:rPr>
          <w:rStyle w:val="Emphasis"/>
          <w:rFonts w:asciiTheme="majorHAnsi" w:hAnsiTheme="majorHAnsi" w:cstheme="majorHAnsi"/>
          <w:highlight w:val="green"/>
        </w:rPr>
        <w:t>it’s necessary</w:t>
      </w:r>
      <w:r w:rsidRPr="00BC19EC">
        <w:rPr>
          <w:rStyle w:val="Emphasis"/>
          <w:rFonts w:asciiTheme="majorHAnsi" w:hAnsiTheme="majorHAnsi" w:cstheme="majorHAnsi"/>
        </w:rPr>
        <w:t>, it might happen</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I’m always looking for the plausible models that already exist and imagining that they get ramped up. </w:t>
      </w:r>
      <w:r w:rsidRPr="00BC19EC">
        <w:rPr>
          <w:rFonts w:asciiTheme="majorHAnsi" w:hAnsiTheme="majorHAnsi" w:cstheme="majorHAnsi"/>
          <w:sz w:val="14"/>
        </w:rPr>
        <w:t xml:space="preserve">DOK The cooperative economy of Mondragon, in the Basque region, comes up as one such model in </w:t>
      </w:r>
      <w:proofErr w:type="gramStart"/>
      <w:r w:rsidRPr="00BC19EC">
        <w:rPr>
          <w:rFonts w:asciiTheme="majorHAnsi" w:hAnsiTheme="majorHAnsi" w:cstheme="majorHAnsi"/>
          <w:sz w:val="14"/>
        </w:rPr>
        <w:t>a number of</w:t>
      </w:r>
      <w:proofErr w:type="gramEnd"/>
      <w:r w:rsidRPr="00BC19EC">
        <w:rPr>
          <w:rFonts w:asciiTheme="majorHAnsi" w:hAnsiTheme="majorHAnsi" w:cstheme="majorHAnsi"/>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BC19EC">
        <w:rPr>
          <w:rFonts w:asciiTheme="majorHAnsi" w:hAnsiTheme="majorHAnsi" w:cstheme="majorHAnsi"/>
          <w:sz w:val="14"/>
        </w:rPr>
        <w:t>actually never</w:t>
      </w:r>
      <w:proofErr w:type="gramEnd"/>
      <w:r w:rsidRPr="00BC19EC">
        <w:rPr>
          <w:rFonts w:asciiTheme="majorHAnsi" w:hAnsiTheme="majorHAnsi" w:cstheme="majorHAnsi"/>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C19EC">
        <w:rPr>
          <w:rStyle w:val="StyleUnderline"/>
          <w:rFonts w:asciiTheme="majorHAnsi" w:hAnsiTheme="majorHAnsi" w:cstheme="majorHAnsi"/>
        </w:rPr>
        <w:t>there are ideological reasons</w:t>
      </w:r>
      <w:r w:rsidRPr="00BC19EC">
        <w:rPr>
          <w:rFonts w:asciiTheme="majorHAnsi" w:hAnsiTheme="majorHAnsi" w:cstheme="majorHAnsi"/>
          <w:sz w:val="14"/>
        </w:rPr>
        <w:t xml:space="preserve">; </w:t>
      </w:r>
      <w:r w:rsidRPr="00BC19EC">
        <w:rPr>
          <w:rStyle w:val="Emphasis"/>
          <w:rFonts w:asciiTheme="majorHAnsi" w:hAnsiTheme="majorHAnsi" w:cstheme="majorHAnsi"/>
        </w:rPr>
        <w:t>if you’re a defender of capitalism</w:t>
      </w:r>
      <w:r w:rsidRPr="00BC19EC">
        <w:rPr>
          <w:rFonts w:asciiTheme="majorHAnsi" w:hAnsiTheme="majorHAnsi" w:cstheme="majorHAnsi"/>
          <w:sz w:val="14"/>
        </w:rPr>
        <w:t xml:space="preserve"> per se, </w:t>
      </w:r>
      <w:r w:rsidRPr="00BC19EC">
        <w:rPr>
          <w:rStyle w:val="StyleUnderline"/>
          <w:rFonts w:asciiTheme="majorHAnsi" w:hAnsiTheme="majorHAnsi" w:cstheme="majorHAnsi"/>
        </w:rPr>
        <w:t xml:space="preserve">then you would say these are outliers of sorts or </w:t>
      </w:r>
      <w:r w:rsidRPr="00BC19EC">
        <w:rPr>
          <w:rStyle w:val="Emphasis"/>
          <w:rFonts w:asciiTheme="majorHAnsi" w:hAnsiTheme="majorHAnsi" w:cstheme="majorHAnsi"/>
        </w:rPr>
        <w:t>too small to be relevant</w:t>
      </w:r>
      <w:r w:rsidRPr="00BC19EC">
        <w:rPr>
          <w:rStyle w:val="StyleUnderline"/>
          <w:rFonts w:asciiTheme="majorHAnsi" w:hAnsiTheme="majorHAnsi" w:cstheme="majorHAnsi"/>
        </w:rPr>
        <w:t xml:space="preserve"> </w:t>
      </w:r>
      <w:r w:rsidRPr="00BC19EC">
        <w:rPr>
          <w:rFonts w:asciiTheme="majorHAnsi" w:hAnsiTheme="majorHAnsi" w:cstheme="majorHAnsi"/>
          <w:sz w:val="14"/>
        </w:rPr>
        <w:t xml:space="preserve">— </w:t>
      </w:r>
      <w:r w:rsidRPr="00BC19EC">
        <w:rPr>
          <w:rStyle w:val="StyleUnderline"/>
          <w:rFonts w:asciiTheme="majorHAnsi" w:hAnsiTheme="majorHAnsi" w:cstheme="majorHAnsi"/>
        </w:rPr>
        <w:t>but if you’re a leftist</w:t>
      </w:r>
      <w:r w:rsidRPr="00BC19EC">
        <w:rPr>
          <w:rFonts w:asciiTheme="majorHAnsi" w:hAnsiTheme="majorHAnsi" w:cstheme="majorHAnsi"/>
          <w:sz w:val="14"/>
        </w:rPr>
        <w:t xml:space="preserve">, </w:t>
      </w:r>
      <w:r w:rsidRPr="00BC19EC">
        <w:rPr>
          <w:rStyle w:val="StyleUnderline"/>
          <w:rFonts w:asciiTheme="majorHAnsi" w:hAnsiTheme="majorHAnsi" w:cstheme="majorHAnsi"/>
        </w:rPr>
        <w:t>you look at them and see the public support for what they’re doing, and you ask, “Why couldn’t that work at a larger scale?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Especially if you’re trying to </w:t>
      </w:r>
      <w:r w:rsidRPr="00BC19EC">
        <w:rPr>
          <w:rStyle w:val="StyleUnderline"/>
          <w:rFonts w:asciiTheme="majorHAnsi" w:hAnsiTheme="majorHAnsi" w:cstheme="majorHAnsi"/>
          <w:highlight w:val="green"/>
        </w:rPr>
        <w:t>imagine futures</w:t>
      </w:r>
      <w:r w:rsidRPr="00BC19EC">
        <w:rPr>
          <w:rStyle w:val="StyleUnderline"/>
          <w:rFonts w:asciiTheme="majorHAnsi" w:hAnsiTheme="majorHAnsi" w:cstheme="majorHAnsi"/>
        </w:rPr>
        <w:t xml:space="preserve"> that are working better, which is what a utopian science fiction writer does, then </w:t>
      </w:r>
      <w:proofErr w:type="gramStart"/>
      <w:r w:rsidRPr="00BC19EC">
        <w:rPr>
          <w:rStyle w:val="StyleUnderline"/>
          <w:rFonts w:asciiTheme="majorHAnsi" w:hAnsiTheme="majorHAnsi" w:cstheme="majorHAnsi"/>
        </w:rPr>
        <w:t>you’re</w:t>
      </w:r>
      <w:proofErr w:type="gramEnd"/>
      <w:r w:rsidRPr="00BC19EC">
        <w:rPr>
          <w:rStyle w:val="StyleUnderline"/>
          <w:rFonts w:asciiTheme="majorHAnsi" w:hAnsiTheme="majorHAnsi" w:cstheme="majorHAnsi"/>
        </w:rPr>
        <w:t xml:space="preserve"> kind of desperate for real world-models. </w:t>
      </w:r>
      <w:r w:rsidRPr="00BC19EC">
        <w:rPr>
          <w:rFonts w:asciiTheme="majorHAnsi" w:hAnsiTheme="majorHAnsi" w:cstheme="majorHAnsi"/>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C19EC">
        <w:rPr>
          <w:rStyle w:val="StyleUnderline"/>
          <w:rFonts w:asciiTheme="majorHAnsi" w:hAnsiTheme="majorHAnsi" w:cstheme="majorHAnsi"/>
        </w:rPr>
        <w:t>utopia is separated by space</w:t>
      </w:r>
      <w:r w:rsidRPr="00BC19EC">
        <w:rPr>
          <w:rFonts w:asciiTheme="majorHAnsi" w:hAnsiTheme="majorHAnsi" w:cstheme="majorHAnsi"/>
          <w:sz w:val="14"/>
        </w:rPr>
        <w:t xml:space="preserve"> or time, by a disjunction. </w:t>
      </w:r>
      <w:r w:rsidRPr="00BC19EC">
        <w:rPr>
          <w:rStyle w:val="StyleUnderline"/>
          <w:rFonts w:asciiTheme="majorHAnsi" w:hAnsiTheme="majorHAnsi" w:cstheme="majorHAnsi"/>
        </w:rPr>
        <w:t>They call it the Great Trench.</w:t>
      </w:r>
      <w:r w:rsidRPr="00BC19EC">
        <w:rPr>
          <w:rFonts w:asciiTheme="majorHAnsi" w:hAnsiTheme="majorHAnsi" w:cstheme="majorHAnsi"/>
          <w:sz w:val="14"/>
        </w:rPr>
        <w:t xml:space="preserve"> In Utopia, they dug a great trench across the peninsula so that their peninsula became an island. And the Great Trench is endemic in utopian literature. </w:t>
      </w:r>
      <w:r w:rsidRPr="00BC19EC">
        <w:rPr>
          <w:rStyle w:val="StyleUnderline"/>
          <w:rFonts w:asciiTheme="majorHAnsi" w:hAnsiTheme="majorHAnsi" w:cstheme="majorHAnsi"/>
        </w:rPr>
        <w:t xml:space="preserve">There’s almost always a break that allows the utopian society to be implemented and to run successfully. I’ve never liked that because one </w:t>
      </w:r>
      <w:r w:rsidRPr="00BC19EC">
        <w:rPr>
          <w:rStyle w:val="StyleUnderline"/>
          <w:rFonts w:asciiTheme="majorHAnsi" w:hAnsiTheme="majorHAnsi" w:cstheme="majorHAnsi"/>
          <w:highlight w:val="green"/>
        </w:rPr>
        <w:t>connotation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of</w:t>
      </w:r>
      <w:r w:rsidRPr="00BC19EC">
        <w:rPr>
          <w:rStyle w:val="StyleUnderline"/>
          <w:rFonts w:asciiTheme="majorHAnsi" w:hAnsiTheme="majorHAnsi" w:cstheme="majorHAnsi"/>
        </w:rPr>
        <w:t xml:space="preserve"> the word “</w:t>
      </w:r>
      <w:r w:rsidRPr="00BC19EC">
        <w:rPr>
          <w:rStyle w:val="StyleUnderline"/>
          <w:rFonts w:asciiTheme="majorHAnsi" w:hAnsiTheme="majorHAnsi" w:cstheme="majorHAnsi"/>
          <w:highlight w:val="green"/>
        </w:rPr>
        <w:t>utopian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is unreality</w:t>
      </w:r>
      <w:r w:rsidRPr="00BC19EC">
        <w:rPr>
          <w:rStyle w:val="StyleUnderline"/>
          <w:rFonts w:asciiTheme="majorHAnsi" w:hAnsiTheme="majorHAnsi" w:cstheme="majorHAnsi"/>
        </w:rPr>
        <w:t>, in the sense that it’s “</w:t>
      </w:r>
      <w:r w:rsidRPr="00BC19EC">
        <w:rPr>
          <w:rStyle w:val="Emphasis"/>
          <w:rFonts w:asciiTheme="majorHAnsi" w:hAnsiTheme="majorHAnsi" w:cstheme="majorHAnsi"/>
        </w:rPr>
        <w:t>never going to happen.”</w:t>
      </w:r>
      <w:r w:rsidRPr="00BC19EC">
        <w:rPr>
          <w:rFonts w:asciiTheme="majorHAnsi" w:hAnsiTheme="majorHAnsi" w:cstheme="majorHAnsi"/>
          <w:sz w:val="14"/>
        </w:rPr>
        <w:t xml:space="preserve"> </w:t>
      </w:r>
      <w:proofErr w:type="gramStart"/>
      <w:r w:rsidRPr="00BC19EC">
        <w:rPr>
          <w:rFonts w:asciiTheme="majorHAnsi" w:hAnsiTheme="majorHAnsi" w:cstheme="majorHAnsi"/>
          <w:sz w:val="14"/>
        </w:rPr>
        <w:t>So</w:t>
      </w:r>
      <w:proofErr w:type="gramEnd"/>
      <w:r w:rsidRPr="00BC19EC">
        <w:rPr>
          <w:rFonts w:asciiTheme="majorHAnsi" w:hAnsiTheme="majorHAnsi" w:cstheme="majorHAnsi"/>
          <w:sz w:val="14"/>
        </w:rPr>
        <w:t xml:space="preserve"> </w:t>
      </w:r>
      <w:r w:rsidRPr="00BC19EC">
        <w:rPr>
          <w:rStyle w:val="Emphasis"/>
          <w:rFonts w:asciiTheme="majorHAnsi" w:hAnsiTheme="majorHAnsi" w:cstheme="majorHAnsi"/>
          <w:highlight w:val="green"/>
        </w:rPr>
        <w:t>we have to fill in this trench</w:t>
      </w:r>
      <w:r w:rsidRPr="00BC19EC">
        <w:rPr>
          <w:rFonts w:asciiTheme="majorHAnsi" w:hAnsiTheme="majorHAnsi" w:cstheme="majorHAnsi"/>
          <w:sz w:val="14"/>
        </w:rPr>
        <w:t xml:space="preserve">. When </w:t>
      </w:r>
      <w:r w:rsidRPr="00BC19EC">
        <w:rPr>
          <w:rStyle w:val="StyleUnderline"/>
          <w:rFonts w:asciiTheme="majorHAnsi" w:hAnsiTheme="majorHAnsi" w:cstheme="majorHAnsi"/>
        </w:rPr>
        <w:t xml:space="preserve">Jameson </w:t>
      </w:r>
      <w:r w:rsidRPr="00BC19EC">
        <w:rPr>
          <w:rFonts w:asciiTheme="majorHAnsi" w:hAnsiTheme="majorHAnsi" w:cstheme="majorHAnsi"/>
          <w:sz w:val="14"/>
        </w:rPr>
        <w:t xml:space="preserve">said it’s easier to imagine the end of the world than the end of capitalism, I think what he </w:t>
      </w:r>
      <w:r w:rsidRPr="00BC19EC">
        <w:rPr>
          <w:rStyle w:val="StyleUnderline"/>
          <w:rFonts w:asciiTheme="majorHAnsi" w:hAnsiTheme="majorHAnsi" w:cstheme="majorHAnsi"/>
        </w:rPr>
        <w:t>was talking about</w:t>
      </w:r>
      <w:r w:rsidRPr="00BC19EC">
        <w:rPr>
          <w:rFonts w:asciiTheme="majorHAnsi" w:hAnsiTheme="majorHAnsi" w:cstheme="majorHAnsi"/>
          <w:sz w:val="14"/>
        </w:rPr>
        <w:t xml:space="preserve"> is </w:t>
      </w:r>
      <w:r w:rsidRPr="00BC19EC">
        <w:rPr>
          <w:rStyle w:val="Emphasis"/>
          <w:rFonts w:asciiTheme="majorHAnsi" w:hAnsiTheme="majorHAnsi" w:cstheme="majorHAnsi"/>
        </w:rPr>
        <w:t>that missing bridge</w:t>
      </w:r>
      <w:r w:rsidRPr="00BC19EC">
        <w:rPr>
          <w:rFonts w:asciiTheme="majorHAnsi" w:hAnsiTheme="majorHAnsi" w:cstheme="majorHAnsi"/>
          <w:sz w:val="14"/>
        </w:rPr>
        <w:t xml:space="preserve"> from here to there. It’s hard to imagine a positive history, but it’s not impossible. And now, yes, it’s easy to imagine the end of the world because we are at the start of a mass extinction event. But </w:t>
      </w:r>
      <w:r w:rsidRPr="00BC19EC">
        <w:rPr>
          <w:rStyle w:val="StyleUnderline"/>
          <w:rFonts w:asciiTheme="majorHAnsi" w:hAnsiTheme="majorHAnsi" w:cstheme="majorHAnsi"/>
        </w:rPr>
        <w:t>he’s talking about hegemony</w:t>
      </w:r>
      <w:r w:rsidRPr="00BC19EC">
        <w:rPr>
          <w:rFonts w:asciiTheme="majorHAnsi" w:hAnsiTheme="majorHAnsi" w:cstheme="majorHAnsi"/>
          <w:sz w:val="14"/>
        </w:rPr>
        <w:t xml:space="preserve">, and a kind of Marxist reading of history, and </w:t>
      </w:r>
      <w:r w:rsidRPr="00BC19EC">
        <w:rPr>
          <w:rStyle w:val="StyleUnderline"/>
          <w:rFonts w:asciiTheme="majorHAnsi" w:hAnsiTheme="majorHAnsi" w:cstheme="majorHAnsi"/>
        </w:rPr>
        <w:t>the kind of Gramscian notion that everybody’s in the mindset that capitalism is reality itself and that there can never be any other way</w:t>
      </w:r>
      <w:r w:rsidRPr="00BC19EC">
        <w:rPr>
          <w:rFonts w:asciiTheme="majorHAnsi" w:hAnsiTheme="majorHAnsi" w:cstheme="majorHAnsi"/>
          <w:sz w:val="14"/>
        </w:rPr>
        <w:t xml:space="preserve"> — so it’s hard to imagine the end of capitalism. But </w:t>
      </w:r>
      <w:r w:rsidRPr="00BC19EC">
        <w:rPr>
          <w:rStyle w:val="StyleUnderline"/>
          <w:rFonts w:asciiTheme="majorHAnsi" w:hAnsiTheme="majorHAnsi" w:cstheme="majorHAnsi"/>
        </w:rPr>
        <w:t>I would just flip it and say, it’s hard to imagine how we get to a better system</w:t>
      </w:r>
      <w:r w:rsidRPr="00BC19EC">
        <w:rPr>
          <w:rFonts w:asciiTheme="majorHAnsi" w:hAnsiTheme="majorHAnsi" w:cstheme="majorHAnsi"/>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BC19EC">
        <w:rPr>
          <w:rFonts w:asciiTheme="majorHAnsi" w:hAnsiTheme="majorHAnsi" w:cstheme="majorHAnsi"/>
          <w:sz w:val="14"/>
        </w:rPr>
        <w:t>and also</w:t>
      </w:r>
      <w:proofErr w:type="gramEnd"/>
      <w:r w:rsidRPr="00BC19EC">
        <w:rPr>
          <w:rFonts w:asciiTheme="majorHAnsi" w:hAnsiTheme="majorHAnsi" w:cstheme="majorHAnsi"/>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BC19EC">
        <w:rPr>
          <w:rFonts w:asciiTheme="majorHAnsi" w:hAnsiTheme="majorHAnsi" w:cstheme="majorHAnsi"/>
          <w:sz w:val="14"/>
        </w:rPr>
        <w:t>So</w:t>
      </w:r>
      <w:proofErr w:type="gramEnd"/>
      <w:r w:rsidRPr="00BC19EC">
        <w:rPr>
          <w:rFonts w:asciiTheme="majorHAnsi" w:hAnsiTheme="majorHAnsi" w:cstheme="majorHAnsi"/>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C19EC">
        <w:rPr>
          <w:rStyle w:val="StyleUnderline"/>
          <w:rFonts w:asciiTheme="majorHAnsi" w:hAnsiTheme="majorHAnsi" w:cstheme="majorHAnsi"/>
        </w:rPr>
        <w:t>I</w:t>
      </w:r>
      <w:r w:rsidRPr="00BC19EC">
        <w:rPr>
          <w:rFonts w:asciiTheme="majorHAnsi" w:hAnsiTheme="majorHAnsi" w:cstheme="majorHAnsi"/>
          <w:sz w:val="14"/>
        </w:rPr>
        <w:t xml:space="preserve"> would </w:t>
      </w:r>
      <w:r w:rsidRPr="00BC19EC">
        <w:rPr>
          <w:rStyle w:val="StyleUnderline"/>
          <w:rFonts w:asciiTheme="majorHAnsi" w:hAnsiTheme="majorHAnsi" w:cstheme="majorHAnsi"/>
        </w:rPr>
        <w:t xml:space="preserve">want to make a distinction between </w:t>
      </w:r>
      <w:r w:rsidRPr="00BC19EC">
        <w:rPr>
          <w:rStyle w:val="StyleUnderline"/>
          <w:rFonts w:asciiTheme="majorHAnsi" w:hAnsiTheme="majorHAnsi" w:cstheme="majorHAnsi"/>
          <w:highlight w:val="green"/>
        </w:rPr>
        <w:t>economics</w:t>
      </w:r>
      <w:r w:rsidRPr="00BC19EC">
        <w:rPr>
          <w:rStyle w:val="StyleUnderline"/>
          <w:rFonts w:asciiTheme="majorHAnsi" w:hAnsiTheme="majorHAnsi" w:cstheme="majorHAnsi"/>
        </w:rPr>
        <w:t xml:space="preserve"> and political economy</w:t>
      </w:r>
      <w:r w:rsidRPr="00BC19EC">
        <w:rPr>
          <w:rFonts w:asciiTheme="majorHAnsi" w:hAnsiTheme="majorHAnsi" w:cstheme="majorHAnsi"/>
          <w:sz w:val="14"/>
        </w:rPr>
        <w:t xml:space="preserve">, because by and large, </w:t>
      </w:r>
      <w:r w:rsidRPr="00BC19EC">
        <w:rPr>
          <w:rStyle w:val="StyleUnderline"/>
          <w:rFonts w:asciiTheme="majorHAnsi" w:hAnsiTheme="majorHAnsi" w:cstheme="majorHAnsi"/>
        </w:rPr>
        <w:t>economics as it’s practiced</w:t>
      </w:r>
      <w:r w:rsidRPr="00BC19EC">
        <w:rPr>
          <w:rFonts w:asciiTheme="majorHAnsi" w:hAnsiTheme="majorHAnsi" w:cstheme="majorHAnsi"/>
          <w:sz w:val="14"/>
        </w:rPr>
        <w:t xml:space="preserve"> now </w:t>
      </w:r>
      <w:r w:rsidRPr="00BC19EC">
        <w:rPr>
          <w:rStyle w:val="Emphasis"/>
          <w:rFonts w:asciiTheme="majorHAnsi" w:hAnsiTheme="majorHAnsi" w:cstheme="majorHAnsi"/>
        </w:rPr>
        <w:t xml:space="preserve">is the </w:t>
      </w:r>
      <w:r w:rsidRPr="00BC19EC">
        <w:rPr>
          <w:rStyle w:val="Emphasis"/>
          <w:rFonts w:asciiTheme="majorHAnsi" w:hAnsiTheme="majorHAnsi" w:cstheme="majorHAnsi"/>
          <w:highlight w:val="green"/>
        </w:rPr>
        <w:t>study of capitalism</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 </w:t>
      </w:r>
      <w:r w:rsidRPr="00BC19EC">
        <w:rPr>
          <w:rStyle w:val="Emphasis"/>
          <w:rFonts w:asciiTheme="majorHAnsi" w:hAnsiTheme="majorHAnsi" w:cstheme="majorHAnsi"/>
          <w:highlight w:val="green"/>
        </w:rPr>
        <w:t>takes</w:t>
      </w:r>
      <w:r w:rsidRPr="00BC19EC">
        <w:rPr>
          <w:rStyle w:val="Emphasis"/>
          <w:rFonts w:asciiTheme="majorHAnsi" w:hAnsiTheme="majorHAnsi" w:cstheme="majorHAnsi"/>
        </w:rPr>
        <w:t xml:space="preserve"> the </w:t>
      </w:r>
      <w:r w:rsidRPr="00BC19EC">
        <w:rPr>
          <w:rStyle w:val="Emphasis"/>
          <w:rFonts w:asciiTheme="majorHAnsi" w:hAnsiTheme="majorHAnsi" w:cstheme="majorHAnsi"/>
          <w:highlight w:val="green"/>
        </w:rPr>
        <w:t>axioms</w:t>
      </w:r>
      <w:r w:rsidRPr="00BC19EC">
        <w:rPr>
          <w:rStyle w:val="Emphasis"/>
          <w:rFonts w:asciiTheme="majorHAnsi" w:hAnsiTheme="majorHAnsi" w:cstheme="majorHAnsi"/>
        </w:rPr>
        <w:t xml:space="preserve"> of capitalism </w:t>
      </w:r>
      <w:r w:rsidRPr="00BC19EC">
        <w:rPr>
          <w:rStyle w:val="Emphasis"/>
          <w:rFonts w:asciiTheme="majorHAnsi" w:hAnsiTheme="majorHAnsi" w:cstheme="majorHAnsi"/>
          <w:highlight w:val="green"/>
        </w:rPr>
        <w:t>as givens</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then tries to work from those to various ameliorations and tweaks to the system</w:t>
      </w:r>
      <w:r w:rsidRPr="00BC19EC">
        <w:rPr>
          <w:rFonts w:asciiTheme="majorHAnsi" w:hAnsiTheme="majorHAnsi" w:cstheme="majorHAnsi"/>
          <w:sz w:val="14"/>
        </w:rPr>
        <w:t xml:space="preserve"> </w:t>
      </w:r>
      <w:r w:rsidRPr="00BC19EC">
        <w:rPr>
          <w:rStyle w:val="StyleUnderline"/>
          <w:rFonts w:asciiTheme="majorHAnsi" w:hAnsiTheme="majorHAnsi" w:cstheme="majorHAnsi"/>
        </w:rPr>
        <w:t>that would make for a better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but they </w:t>
      </w:r>
      <w:r w:rsidRPr="00BC19EC">
        <w:rPr>
          <w:rStyle w:val="Emphasis"/>
          <w:rFonts w:asciiTheme="majorHAnsi" w:hAnsiTheme="majorHAnsi" w:cstheme="majorHAnsi"/>
        </w:rPr>
        <w:t>don’t question the fundamental axioms</w:t>
      </w:r>
      <w:r w:rsidRPr="00BC19EC">
        <w:rPr>
          <w:rFonts w:asciiTheme="majorHAnsi" w:hAnsiTheme="majorHAnsi" w:cstheme="majorHAnsi"/>
          <w:sz w:val="14"/>
        </w:rPr>
        <w:t xml:space="preserve">: </w:t>
      </w:r>
      <w:r w:rsidRPr="00BC19EC">
        <w:rPr>
          <w:rStyle w:val="StyleUnderline"/>
          <w:rFonts w:asciiTheme="majorHAnsi" w:hAnsiTheme="majorHAnsi" w:cstheme="majorHAnsi"/>
        </w:rPr>
        <w:t>everybody’s in it for themselves, everybody pursues their own self-interest, which will produce the best possible outcomes</w:t>
      </w:r>
      <w:r w:rsidRPr="00BC19EC">
        <w:rPr>
          <w:rFonts w:asciiTheme="majorHAnsi" w:hAnsiTheme="majorHAnsi" w:cstheme="majorHAnsi"/>
          <w:sz w:val="14"/>
        </w:rPr>
        <w:t xml:space="preserve"> for everybody. </w:t>
      </w:r>
      <w:r w:rsidRPr="00BC19EC">
        <w:rPr>
          <w:rStyle w:val="Emphasis"/>
          <w:rFonts w:asciiTheme="majorHAnsi" w:hAnsiTheme="majorHAnsi" w:cstheme="majorHAnsi"/>
        </w:rPr>
        <w:t xml:space="preserve">These </w:t>
      </w:r>
      <w:r w:rsidRPr="00BC19EC">
        <w:rPr>
          <w:rStyle w:val="Emphasis"/>
          <w:rFonts w:asciiTheme="majorHAnsi" w:hAnsiTheme="majorHAnsi" w:cstheme="majorHAnsi"/>
          <w:highlight w:val="green"/>
        </w:rPr>
        <w:t>axioms are</w:t>
      </w:r>
      <w:r w:rsidRPr="00BC19EC">
        <w:rPr>
          <w:rStyle w:val="Emphasis"/>
          <w:rFonts w:asciiTheme="majorHAnsi" w:hAnsiTheme="majorHAnsi" w:cstheme="majorHAnsi"/>
        </w:rPr>
        <w:t xml:space="preserve"> highly </w:t>
      </w:r>
      <w:r w:rsidRPr="00BC19EC">
        <w:rPr>
          <w:rStyle w:val="Emphasis"/>
          <w:rFonts w:asciiTheme="majorHAnsi" w:hAnsiTheme="majorHAnsi" w:cstheme="majorHAnsi"/>
          <w:highlight w:val="green"/>
        </w:rPr>
        <w:t>questionable</w:t>
      </w:r>
      <w:r w:rsidRPr="00BC19EC">
        <w:rPr>
          <w:rFonts w:asciiTheme="majorHAnsi" w:hAnsiTheme="majorHAnsi" w:cstheme="majorHAnsi"/>
          <w:sz w:val="14"/>
        </w:rPr>
        <w:t xml:space="preserve">, and they come out of the eighteenth century or are even older, and </w:t>
      </w:r>
      <w:r w:rsidRPr="00BC19EC">
        <w:rPr>
          <w:rStyle w:val="StyleUnderline"/>
          <w:rFonts w:asciiTheme="majorHAnsi" w:hAnsiTheme="majorHAnsi" w:cstheme="majorHAnsi"/>
        </w:rPr>
        <w:t xml:space="preserve">they </w:t>
      </w:r>
      <w:r w:rsidRPr="00BC19EC">
        <w:rPr>
          <w:rStyle w:val="StyleUnderline"/>
          <w:rFonts w:asciiTheme="majorHAnsi" w:hAnsiTheme="majorHAnsi" w:cstheme="majorHAnsi"/>
          <w:highlight w:val="green"/>
        </w:rPr>
        <w:t>don’t match with</w:t>
      </w:r>
      <w:r w:rsidRPr="00BC19EC">
        <w:rPr>
          <w:rStyle w:val="StyleUnderline"/>
          <w:rFonts w:asciiTheme="majorHAnsi" w:hAnsiTheme="majorHAnsi" w:cstheme="majorHAnsi"/>
        </w:rPr>
        <w:t xml:space="preserve"> modern </w:t>
      </w:r>
      <w:r w:rsidRPr="00BC19EC">
        <w:rPr>
          <w:rStyle w:val="StyleUnderline"/>
          <w:rFonts w:asciiTheme="majorHAnsi" w:hAnsiTheme="majorHAnsi" w:cstheme="majorHAnsi"/>
          <w:highlight w:val="green"/>
        </w:rPr>
        <w:t>social science or history</w:t>
      </w:r>
      <w:r w:rsidRPr="00BC19EC">
        <w:rPr>
          <w:rStyle w:val="StyleUnderline"/>
          <w:rFonts w:asciiTheme="majorHAnsi" w:hAnsiTheme="majorHAnsi" w:cstheme="majorHAnsi"/>
        </w:rPr>
        <w:t xml:space="preserve"> itself in terms of how we behave, and they </w:t>
      </w:r>
      <w:r w:rsidRPr="00BC19EC">
        <w:rPr>
          <w:rStyle w:val="StyleUnderline"/>
          <w:rFonts w:asciiTheme="majorHAnsi" w:hAnsiTheme="majorHAnsi" w:cstheme="majorHAnsi"/>
          <w:highlight w:val="green"/>
        </w:rPr>
        <w:t>don’t value the</w:t>
      </w:r>
      <w:r w:rsidRPr="00BC19EC">
        <w:rPr>
          <w:rStyle w:val="StyleUnderline"/>
          <w:rFonts w:asciiTheme="majorHAnsi" w:hAnsiTheme="majorHAnsi" w:cstheme="majorHAnsi"/>
        </w:rPr>
        <w:t xml:space="preserve"> natural </w:t>
      </w:r>
      <w:r w:rsidRPr="00BC19EC">
        <w:rPr>
          <w:rStyle w:val="StyleUnderline"/>
          <w:rFonts w:asciiTheme="majorHAnsi" w:hAnsiTheme="majorHAnsi" w:cstheme="majorHAnsi"/>
          <w:highlight w:val="green"/>
        </w:rPr>
        <w:t>biosphere</w:t>
      </w:r>
      <w:r w:rsidRPr="00BC19EC">
        <w:rPr>
          <w:rStyle w:val="StyleUnderline"/>
          <w:rFonts w:asciiTheme="majorHAnsi" w:hAnsiTheme="majorHAnsi" w:cstheme="majorHAnsi"/>
        </w:rPr>
        <w:t xml:space="preserve"> properly, and they tend to </w:t>
      </w:r>
      <w:r w:rsidRPr="00BC19EC">
        <w:rPr>
          <w:rStyle w:val="StyleUnderline"/>
          <w:rFonts w:asciiTheme="majorHAnsi" w:hAnsiTheme="majorHAnsi" w:cstheme="majorHAnsi"/>
          <w:highlight w:val="green"/>
        </w:rPr>
        <w:t>encourage</w:t>
      </w:r>
      <w:r w:rsidRPr="00BC19EC">
        <w:rPr>
          <w:rStyle w:val="StyleUnderline"/>
          <w:rFonts w:asciiTheme="majorHAnsi" w:hAnsiTheme="majorHAnsi" w:cstheme="majorHAnsi"/>
        </w:rPr>
        <w:t xml:space="preserve"> </w:t>
      </w:r>
      <w:r w:rsidRPr="00BC19EC">
        <w:rPr>
          <w:rStyle w:val="Emphasis"/>
          <w:rFonts w:asciiTheme="majorHAnsi" w:hAnsiTheme="majorHAnsi" w:cstheme="majorHAnsi"/>
        </w:rPr>
        <w:t xml:space="preserve">short-term </w:t>
      </w:r>
      <w:r w:rsidRPr="00BC19EC">
        <w:rPr>
          <w:rStyle w:val="Emphasis"/>
          <w:rFonts w:asciiTheme="majorHAnsi" w:hAnsiTheme="majorHAnsi" w:cstheme="majorHAnsi"/>
          <w:highlight w:val="green"/>
        </w:rPr>
        <w:t>extractive gain</w:t>
      </w:r>
      <w:r w:rsidRPr="00BC19EC">
        <w:rPr>
          <w:rStyle w:val="Emphasis"/>
          <w:rFonts w:asciiTheme="majorHAnsi" w:hAnsiTheme="majorHAnsi" w:cstheme="majorHAnsi"/>
        </w:rPr>
        <w:t xml:space="preserve"> and short-term interests</w:t>
      </w:r>
      <w:r w:rsidRPr="00BC19EC">
        <w:rPr>
          <w:rStyle w:val="StyleUnderline"/>
          <w:rFonts w:asciiTheme="majorHAnsi" w:hAnsiTheme="majorHAnsi" w:cstheme="majorHAnsi"/>
        </w:rPr>
        <w:t>.</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These are philosophical positions that are expressed as though they are </w:t>
      </w:r>
      <w:r w:rsidRPr="00BC19EC">
        <w:rPr>
          <w:rStyle w:val="Emphasis"/>
          <w:rFonts w:asciiTheme="majorHAnsi" w:hAnsiTheme="majorHAnsi" w:cstheme="majorHAnsi"/>
        </w:rPr>
        <w:t>fixed or are nature itself</w:t>
      </w:r>
      <w:r w:rsidRPr="00BC19EC">
        <w:rPr>
          <w:rStyle w:val="StyleUnderline"/>
          <w:rFonts w:asciiTheme="majorHAnsi" w:hAnsiTheme="majorHAnsi" w:cstheme="majorHAnsi"/>
        </w:rPr>
        <w:t xml:space="preserve">, when </w:t>
      </w:r>
      <w:proofErr w:type="gramStart"/>
      <w:r w:rsidRPr="00BC19EC">
        <w:rPr>
          <w:rStyle w:val="StyleUnderline"/>
          <w:rFonts w:asciiTheme="majorHAnsi" w:hAnsiTheme="majorHAnsi" w:cstheme="majorHAnsi"/>
        </w:rPr>
        <w:t xml:space="preserve">in reality </w:t>
      </w:r>
      <w:r w:rsidRPr="00BC19EC">
        <w:rPr>
          <w:rStyle w:val="Emphasis"/>
          <w:rFonts w:asciiTheme="majorHAnsi" w:hAnsiTheme="majorHAnsi" w:cstheme="majorHAnsi"/>
        </w:rPr>
        <w:t>they</w:t>
      </w:r>
      <w:proofErr w:type="gramEnd"/>
      <w:r w:rsidRPr="00BC19EC">
        <w:rPr>
          <w:rStyle w:val="Emphasis"/>
          <w:rFonts w:asciiTheme="majorHAnsi" w:hAnsiTheme="majorHAnsi" w:cstheme="majorHAnsi"/>
        </w:rPr>
        <w:t xml:space="preserve"> are </w:t>
      </w:r>
      <w:r w:rsidRPr="00BC19EC">
        <w:rPr>
          <w:rStyle w:val="Emphasis"/>
          <w:rFonts w:asciiTheme="majorHAnsi" w:hAnsiTheme="majorHAnsi" w:cstheme="majorHAnsi"/>
          <w:highlight w:val="green"/>
        </w:rPr>
        <w:t>made by culture</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Political economy is</w:t>
      </w:r>
      <w:r w:rsidRPr="00BC19EC">
        <w:rPr>
          <w:rFonts w:asciiTheme="majorHAnsi" w:hAnsiTheme="majorHAnsi" w:cstheme="majorHAnsi"/>
          <w:sz w:val="14"/>
        </w:rPr>
        <w:t xml:space="preserve"> a kind of nineteenth-century thing, </w:t>
      </w:r>
      <w:r w:rsidRPr="00BC19EC">
        <w:rPr>
          <w:rStyle w:val="StyleUnderline"/>
          <w:rFonts w:asciiTheme="majorHAnsi" w:hAnsiTheme="majorHAnsi" w:cstheme="majorHAnsi"/>
        </w:rPr>
        <w:t>a more open-ended idea where we could have different systems</w:t>
      </w:r>
      <w:r w:rsidRPr="00BC19EC">
        <w:rPr>
          <w:rFonts w:asciiTheme="majorHAnsi" w:hAnsiTheme="majorHAnsi" w:cstheme="majorHAnsi"/>
          <w:sz w:val="14"/>
        </w:rPr>
        <w:t xml:space="preserve">. And that accounts for a lot of the struggles of the twentieth century. </w:t>
      </w:r>
      <w:r w:rsidRPr="00BC19EC">
        <w:rPr>
          <w:rStyle w:val="Emphasis"/>
          <w:rFonts w:asciiTheme="majorHAnsi" w:hAnsiTheme="majorHAnsi" w:cstheme="majorHAnsi"/>
        </w:rPr>
        <w:t xml:space="preserve">But </w:t>
      </w:r>
      <w:r w:rsidRPr="00BC19EC">
        <w:rPr>
          <w:rStyle w:val="Emphasis"/>
          <w:rFonts w:asciiTheme="majorHAnsi" w:hAnsiTheme="majorHAnsi" w:cstheme="majorHAnsi"/>
          <w:highlight w:val="green"/>
        </w:rPr>
        <w:t>capitalism</w:t>
      </w:r>
      <w:r w:rsidRPr="00BC19EC">
        <w:rPr>
          <w:rStyle w:val="Emphasis"/>
          <w:rFonts w:asciiTheme="majorHAnsi" w:hAnsiTheme="majorHAnsi" w:cstheme="majorHAnsi"/>
        </w:rPr>
        <w:t xml:space="preserve"> likes to </w:t>
      </w:r>
      <w:r w:rsidRPr="00BC19EC">
        <w:rPr>
          <w:rStyle w:val="Emphasis"/>
          <w:rFonts w:asciiTheme="majorHAnsi" w:hAnsiTheme="majorHAnsi" w:cstheme="majorHAnsi"/>
          <w:highlight w:val="green"/>
        </w:rPr>
        <w:t>pretend that it’s nature</w:t>
      </w:r>
      <w:r w:rsidRPr="00BC19EC">
        <w:rPr>
          <w:rStyle w:val="Emphasis"/>
          <w:rFonts w:asciiTheme="majorHAnsi" w:hAnsiTheme="majorHAnsi" w:cstheme="majorHAnsi"/>
        </w:rPr>
        <w:t xml:space="preserve"> itself</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that’s what economics is today, largely</w:t>
      </w:r>
      <w:r w:rsidRPr="00BC19EC">
        <w:rPr>
          <w:rFonts w:asciiTheme="majorHAnsi" w:hAnsiTheme="majorHAnsi" w:cstheme="majorHAnsi"/>
          <w:sz w:val="14"/>
        </w:rPr>
        <w:t xml:space="preserve">. </w:t>
      </w:r>
      <w:r w:rsidRPr="00BC19EC">
        <w:rPr>
          <w:rStyle w:val="StyleUnderline"/>
          <w:rFonts w:asciiTheme="majorHAnsi" w:hAnsiTheme="majorHAnsi" w:cstheme="majorHAnsi"/>
        </w:rPr>
        <w:t>Take</w:t>
      </w:r>
      <w:r w:rsidRPr="00BC19EC">
        <w:rPr>
          <w:rFonts w:asciiTheme="majorHAnsi" w:hAnsiTheme="majorHAnsi" w:cstheme="majorHAnsi"/>
          <w:sz w:val="14"/>
        </w:rPr>
        <w:t xml:space="preserve"> the term </w:t>
      </w:r>
      <w:r w:rsidRPr="00BC19EC">
        <w:rPr>
          <w:rStyle w:val="Emphasis"/>
          <w:rFonts w:asciiTheme="majorHAnsi" w:hAnsiTheme="majorHAnsi" w:cstheme="majorHAnsi"/>
        </w:rPr>
        <w:t>“</w:t>
      </w:r>
      <w:r w:rsidRPr="00BC19EC">
        <w:rPr>
          <w:rStyle w:val="Emphasis"/>
          <w:rFonts w:asciiTheme="majorHAnsi" w:hAnsiTheme="majorHAnsi" w:cstheme="majorHAnsi"/>
          <w:highlight w:val="green"/>
        </w:rPr>
        <w:t>efficiency</w:t>
      </w:r>
      <w:r w:rsidRPr="00BC19EC">
        <w:rPr>
          <w:rStyle w:val="Emphasis"/>
          <w:rFonts w:asciiTheme="majorHAnsi" w:hAnsiTheme="majorHAnsi" w:cstheme="majorHAnsi"/>
        </w:rPr>
        <w: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In capitalist economics, that’s just regarded as almost a </w:t>
      </w:r>
      <w:r w:rsidRPr="00BC19EC">
        <w:rPr>
          <w:rStyle w:val="Emphasis"/>
          <w:rFonts w:asciiTheme="majorHAnsi" w:hAnsiTheme="majorHAnsi" w:cstheme="majorHAnsi"/>
          <w:highlight w:val="green"/>
        </w:rPr>
        <w:t>synonym for “good</w:t>
      </w:r>
      <w:r w:rsidRPr="00BC19EC">
        <w:rPr>
          <w:rFonts w:asciiTheme="majorHAnsi" w:hAnsiTheme="majorHAnsi" w:cstheme="majorHAnsi"/>
          <w:sz w:val="14"/>
        </w:rPr>
        <w:t xml:space="preserve">,” </w:t>
      </w:r>
      <w:r w:rsidRPr="00BC19EC">
        <w:rPr>
          <w:rStyle w:val="StyleUnderline"/>
          <w:rFonts w:asciiTheme="majorHAnsi" w:hAnsiTheme="majorHAnsi" w:cstheme="majorHAnsi"/>
        </w:rPr>
        <w:t>but it completely depends on what the efficiency is being aimed at.</w:t>
      </w:r>
      <w:r w:rsidRPr="00BC19EC">
        <w:rPr>
          <w:rFonts w:asciiTheme="majorHAnsi" w:hAnsiTheme="majorHAnsi" w:cstheme="majorHAnsi"/>
          <w:sz w:val="14"/>
        </w:rPr>
        <w:t xml:space="preserve"> You know, </w:t>
      </w:r>
      <w:r w:rsidRPr="00BC19EC">
        <w:rPr>
          <w:rStyle w:val="Emphasis"/>
          <w:rFonts w:asciiTheme="majorHAnsi" w:hAnsiTheme="majorHAnsi" w:cstheme="majorHAnsi"/>
        </w:rPr>
        <w:t xml:space="preserve">machine guns are efficient, </w:t>
      </w:r>
      <w:r w:rsidRPr="00BC19EC">
        <w:rPr>
          <w:rStyle w:val="Emphasis"/>
          <w:rFonts w:asciiTheme="majorHAnsi" w:hAnsiTheme="majorHAnsi" w:cstheme="majorHAnsi"/>
          <w:highlight w:val="green"/>
        </w:rPr>
        <w:t>gas chambers are efficient</w:t>
      </w:r>
    </w:p>
    <w:p w14:paraId="5222A657" w14:textId="77777777" w:rsidR="002233F3" w:rsidRPr="00BC19EC" w:rsidRDefault="002233F3" w:rsidP="002233F3">
      <w:pPr>
        <w:rPr>
          <w:rStyle w:val="Emphasis"/>
          <w:rFonts w:asciiTheme="majorHAnsi" w:hAnsiTheme="majorHAnsi" w:cstheme="majorHAnsi"/>
        </w:rPr>
      </w:pPr>
    </w:p>
    <w:p w14:paraId="16542DED" w14:textId="77777777" w:rsidR="002233F3" w:rsidRPr="00BC19EC" w:rsidRDefault="002233F3" w:rsidP="002233F3">
      <w:pPr>
        <w:rPr>
          <w:rStyle w:val="Emphasis"/>
          <w:rFonts w:asciiTheme="majorHAnsi" w:hAnsiTheme="majorHAnsi" w:cstheme="majorHAnsi"/>
        </w:rPr>
      </w:pPr>
    </w:p>
    <w:p w14:paraId="36729A2A" w14:textId="77777777" w:rsidR="002233F3" w:rsidRPr="00BC19EC" w:rsidRDefault="002233F3" w:rsidP="002233F3">
      <w:pPr>
        <w:rPr>
          <w:rStyle w:val="Emphasis"/>
          <w:rFonts w:asciiTheme="majorHAnsi" w:hAnsiTheme="majorHAnsi" w:cstheme="majorHAnsi"/>
        </w:rPr>
      </w:pPr>
    </w:p>
    <w:p w14:paraId="65911885" w14:textId="77777777" w:rsidR="002233F3" w:rsidRPr="00BC19EC" w:rsidRDefault="002233F3" w:rsidP="002233F3">
      <w:pPr>
        <w:rPr>
          <w:rFonts w:asciiTheme="majorHAnsi" w:hAnsiTheme="majorHAnsi" w:cstheme="majorHAnsi"/>
          <w:u w:val="single"/>
        </w:rPr>
      </w:pPr>
      <w:r w:rsidRPr="00BC19EC">
        <w:rPr>
          <w:rStyle w:val="Emphasis"/>
          <w:rFonts w:asciiTheme="majorHAnsi" w:hAnsiTheme="majorHAnsi" w:cstheme="majorHAnsi"/>
        </w:rPr>
        <w:t>.</w:t>
      </w:r>
      <w:r w:rsidRPr="00BC19EC">
        <w:rPr>
          <w:rFonts w:asciiTheme="majorHAnsi" w:hAnsiTheme="majorHAnsi" w:cstheme="majorHAnsi"/>
          <w:sz w:val="14"/>
        </w:rPr>
        <w:t xml:space="preserve"> So, “efficiency” as such does not mean “good.” It is a measure of the least amount of effort put in for the most amount gotten out. One of the things you’re seeing during the pandemic is that </w:t>
      </w:r>
      <w:r w:rsidRPr="00BC19EC">
        <w:rPr>
          <w:rStyle w:val="StyleUnderline"/>
          <w:rFonts w:asciiTheme="majorHAnsi" w:hAnsiTheme="majorHAnsi" w:cstheme="majorHAnsi"/>
        </w:rPr>
        <w:t>the global system of creating masks is efficient, but it is also fragile, brittle, and unreliable because redundancy, robustness, and resilience are all relatively inefficient, if the only rubric of efficiency is profit</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Capitalist </w:t>
      </w:r>
      <w:r w:rsidRPr="00BC19EC">
        <w:rPr>
          <w:rStyle w:val="Emphasis"/>
          <w:rFonts w:asciiTheme="majorHAnsi" w:hAnsiTheme="majorHAnsi" w:cstheme="majorHAnsi"/>
          <w:highlight w:val="green"/>
        </w:rPr>
        <w:t>economics misunderstands</w:t>
      </w:r>
      <w:r w:rsidRPr="00BC19EC">
        <w:rPr>
          <w:rStyle w:val="Emphasis"/>
          <w:rFonts w:asciiTheme="majorHAnsi" w:hAnsiTheme="majorHAnsi" w:cstheme="majorHAnsi"/>
        </w:rPr>
        <w:t xml:space="preserve"> and misjudges </w:t>
      </w:r>
      <w:r w:rsidRPr="00BC19EC">
        <w:rPr>
          <w:rStyle w:val="Emphasis"/>
          <w:rFonts w:asciiTheme="majorHAnsi" w:hAnsiTheme="majorHAnsi" w:cstheme="majorHAnsi"/>
          <w:highlight w:val="green"/>
        </w:rPr>
        <w:t>the world</w:t>
      </w:r>
      <w:r w:rsidRPr="00BC19EC">
        <w:rPr>
          <w:rStyle w:val="Emphasis"/>
          <w:rFonts w:asciiTheme="majorHAnsi" w:hAnsiTheme="majorHAnsi" w:cstheme="majorHAnsi"/>
        </w:rPr>
        <w:t xml:space="preserve"> badly</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that’s why we’re in the mess we’re in</w:t>
      </w:r>
      <w:r w:rsidRPr="00BC19EC">
        <w:rPr>
          <w:rFonts w:asciiTheme="majorHAnsi" w:hAnsiTheme="majorHAnsi" w:cstheme="majorHAnsi"/>
          <w:sz w:val="14"/>
        </w:rPr>
        <w:t xml:space="preserve"> — </w:t>
      </w:r>
      <w:r w:rsidRPr="00BC19EC">
        <w:rPr>
          <w:rStyle w:val="StyleUnderline"/>
          <w:rFonts w:asciiTheme="majorHAnsi" w:hAnsiTheme="majorHAnsi" w:cstheme="majorHAnsi"/>
        </w:rPr>
        <w:t xml:space="preserve">caught between </w:t>
      </w:r>
      <w:r w:rsidRPr="00BC19EC">
        <w:rPr>
          <w:rStyle w:val="StyleUnderline"/>
          <w:rFonts w:asciiTheme="majorHAnsi" w:hAnsiTheme="majorHAnsi" w:cstheme="majorHAnsi"/>
          <w:highlight w:val="green"/>
        </w:rPr>
        <w:t>biosphere degradation</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and</w:t>
      </w:r>
      <w:r w:rsidRPr="00BC19EC">
        <w:rPr>
          <w:rStyle w:val="StyleUnderline"/>
          <w:rFonts w:asciiTheme="majorHAnsi" w:hAnsiTheme="majorHAnsi" w:cstheme="majorHAnsi"/>
        </w:rPr>
        <w:t xml:space="preserve"> radical social </w:t>
      </w:r>
      <w:r w:rsidRPr="00BC19EC">
        <w:rPr>
          <w:rStyle w:val="StyleUnderline"/>
          <w:rFonts w:asciiTheme="majorHAnsi" w:hAnsiTheme="majorHAnsi" w:cstheme="majorHAnsi"/>
          <w:highlight w:val="green"/>
        </w:rPr>
        <w:t>inequality</w:t>
      </w:r>
      <w:r w:rsidRPr="00BC19EC">
        <w:rPr>
          <w:rStyle w:val="StyleUnderline"/>
          <w:rFonts w:asciiTheme="majorHAnsi" w:hAnsiTheme="majorHAnsi" w:cstheme="majorHAnsi"/>
        </w:rPr>
        <w:t xml:space="preserve">. These are both natural results of capitalism as such, a </w:t>
      </w:r>
      <w:r w:rsidRPr="00BC19EC">
        <w:rPr>
          <w:rStyle w:val="StyleUnderline"/>
          <w:rFonts w:asciiTheme="majorHAnsi" w:hAnsiTheme="majorHAnsi" w:cstheme="majorHAnsi"/>
          <w:highlight w:val="green"/>
        </w:rPr>
        <w:t xml:space="preserve">result of the </w:t>
      </w:r>
      <w:r w:rsidRPr="00BC19EC">
        <w:rPr>
          <w:rStyle w:val="Emphasis"/>
          <w:rFonts w:asciiTheme="majorHAnsi" w:hAnsiTheme="majorHAnsi" w:cstheme="majorHAnsi"/>
          <w:highlight w:val="green"/>
        </w:rPr>
        <w:t>economic calculations</w:t>
      </w:r>
      <w:r w:rsidRPr="00BC19EC">
        <w:rPr>
          <w:rStyle w:val="Emphasis"/>
          <w:rFonts w:asciiTheme="majorHAnsi" w:hAnsiTheme="majorHAnsi" w:cstheme="majorHAnsi"/>
        </w:rPr>
        <w:t xml:space="preserve"> we make under capitalist axioms</w:t>
      </w:r>
      <w:r w:rsidRPr="00BC19EC">
        <w:rPr>
          <w:rStyle w:val="StyleUnderline"/>
          <w:rFonts w:asciiTheme="majorHAnsi" w:hAnsiTheme="majorHAnsi" w:cstheme="majorHAnsi"/>
        </w:rPr>
        <w:t xml:space="preserve">. Distinctions </w:t>
      </w:r>
      <w:proofErr w:type="gramStart"/>
      <w:r w:rsidRPr="00BC19EC">
        <w:rPr>
          <w:rStyle w:val="StyleUnderline"/>
          <w:rFonts w:asciiTheme="majorHAnsi" w:hAnsiTheme="majorHAnsi" w:cstheme="majorHAnsi"/>
        </w:rPr>
        <w:t>have to</w:t>
      </w:r>
      <w:proofErr w:type="gramEnd"/>
      <w:r w:rsidRPr="00BC19EC">
        <w:rPr>
          <w:rStyle w:val="StyleUnderline"/>
          <w:rFonts w:asciiTheme="majorHAnsi" w:hAnsiTheme="majorHAnsi" w:cstheme="majorHAnsi"/>
        </w:rPr>
        <w:t xml:space="preserve"> be made here. Quantification is really part of science. Social science has some tools for understanding and generalizing from the particulars of individuals to what the group might want</w:t>
      </w:r>
      <w:r w:rsidRPr="00BC19EC">
        <w:rPr>
          <w:rFonts w:asciiTheme="majorHAnsi" w:hAnsiTheme="majorHAnsi" w:cstheme="majorHAnsi"/>
          <w:sz w:val="14"/>
        </w:rPr>
        <w:t xml:space="preserve">. </w:t>
      </w:r>
      <w:r w:rsidRPr="00BC19EC">
        <w:rPr>
          <w:rStyle w:val="StyleUnderline"/>
          <w:rFonts w:asciiTheme="majorHAnsi" w:hAnsiTheme="majorHAnsi" w:cstheme="majorHAnsi"/>
        </w:rPr>
        <w:t>Twenty-five years ago, I might have said, “Economics, we have to throw it out.”</w:t>
      </w:r>
      <w:r w:rsidRPr="00BC19EC">
        <w:rPr>
          <w:rFonts w:asciiTheme="majorHAnsi" w:hAnsiTheme="majorHAnsi" w:cstheme="majorHAnsi"/>
          <w:sz w:val="14"/>
        </w:rPr>
        <w:t xml:space="preserve"> </w:t>
      </w:r>
      <w:r w:rsidRPr="00BC19EC">
        <w:rPr>
          <w:rStyle w:val="StyleUnderline"/>
          <w:rFonts w:asciiTheme="majorHAnsi" w:hAnsiTheme="majorHAnsi" w:cstheme="majorHAnsi"/>
        </w:rPr>
        <w:t>That doesn’t hold for me anymore</w:t>
      </w:r>
      <w:r w:rsidRPr="00BC19EC">
        <w:rPr>
          <w:rStyle w:val="Emphasis"/>
          <w:rFonts w:asciiTheme="majorHAnsi" w:hAnsiTheme="majorHAnsi" w:cstheme="majorHAnsi"/>
        </w:rPr>
        <w:t>. Economics has a set of tools</w:t>
      </w:r>
      <w:r w:rsidRPr="00BC19EC">
        <w:rPr>
          <w:rFonts w:asciiTheme="majorHAnsi" w:hAnsiTheme="majorHAnsi" w:cstheme="majorHAnsi"/>
          <w:sz w:val="14"/>
        </w:rPr>
        <w:t xml:space="preserve">. And </w:t>
      </w:r>
      <w:r w:rsidRPr="00BC19EC">
        <w:rPr>
          <w:rStyle w:val="StyleUnderline"/>
          <w:rFonts w:asciiTheme="majorHAnsi" w:hAnsiTheme="majorHAnsi" w:cstheme="majorHAnsi"/>
        </w:rPr>
        <w:t xml:space="preserve">social science tools, working with the right axioms, could make for a </w:t>
      </w:r>
      <w:r w:rsidRPr="00BC19EC">
        <w:rPr>
          <w:rStyle w:val="Emphasis"/>
          <w:rFonts w:asciiTheme="majorHAnsi" w:hAnsiTheme="majorHAnsi" w:cstheme="majorHAnsi"/>
          <w:highlight w:val="green"/>
        </w:rPr>
        <w:t>socialist economics</w:t>
      </w:r>
      <w:r w:rsidRPr="00BC19EC">
        <w:rPr>
          <w:rStyle w:val="Emphasis"/>
          <w:rFonts w:asciiTheme="majorHAnsi" w:hAnsiTheme="majorHAnsi" w:cstheme="majorHAnsi"/>
        </w:rPr>
        <w:t>.</w:t>
      </w:r>
      <w:r w:rsidRPr="00BC19EC">
        <w:rPr>
          <w:rStyle w:val="StyleUnderline"/>
          <w:rFonts w:asciiTheme="majorHAnsi" w:hAnsiTheme="majorHAnsi" w:cstheme="majorHAnsi"/>
        </w:rPr>
        <w:t xml:space="preserve"> There could be a </w:t>
      </w:r>
      <w:r w:rsidRPr="00BC19EC">
        <w:rPr>
          <w:rStyle w:val="StyleUnderline"/>
          <w:rFonts w:asciiTheme="majorHAnsi" w:hAnsiTheme="majorHAnsi" w:cstheme="majorHAnsi"/>
          <w:highlight w:val="green"/>
        </w:rPr>
        <w:t>post-capitalist economic system</w:t>
      </w:r>
      <w:r w:rsidRPr="00BC19EC">
        <w:rPr>
          <w:rFonts w:asciiTheme="majorHAnsi" w:hAnsiTheme="majorHAnsi" w:cstheme="majorHAnsi"/>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w:t>
      </w:r>
      <w:proofErr w:type="gramStart"/>
      <w:r w:rsidRPr="00BC19EC">
        <w:rPr>
          <w:rFonts w:asciiTheme="majorHAnsi" w:hAnsiTheme="majorHAnsi" w:cstheme="majorHAnsi"/>
          <w:sz w:val="14"/>
        </w:rPr>
        <w:t>new invention</w:t>
      </w:r>
      <w:proofErr w:type="gramEnd"/>
      <w:r w:rsidRPr="00BC19EC">
        <w:rPr>
          <w:rFonts w:asciiTheme="majorHAnsi" w:hAnsiTheme="majorHAnsi" w:cstheme="majorHAnsi"/>
          <w:sz w:val="14"/>
        </w:rPr>
        <w:t xml:space="preserve"> that we don’t have a name for? Right-wing thinking is supremely hypocritical and convoluted and self-contradictory, and that needs to be pushed on and pointed out at every chance. </w:t>
      </w:r>
      <w:proofErr w:type="gramStart"/>
      <w:r w:rsidRPr="00BC19EC">
        <w:rPr>
          <w:rStyle w:val="StyleUnderline"/>
          <w:rFonts w:asciiTheme="majorHAnsi" w:hAnsiTheme="majorHAnsi" w:cstheme="majorHAnsi"/>
        </w:rPr>
        <w:t>This is why</w:t>
      </w:r>
      <w:proofErr w:type="gramEnd"/>
      <w:r w:rsidRPr="00BC19EC">
        <w:rPr>
          <w:rStyle w:val="StyleUnderline"/>
          <w:rFonts w:asciiTheme="majorHAnsi" w:hAnsiTheme="majorHAnsi" w:cstheme="majorHAnsi"/>
        </w:rPr>
        <w:t xml:space="preserve"> I hold myself to calling it “</w:t>
      </w:r>
      <w:r w:rsidRPr="00BC19EC">
        <w:rPr>
          <w:rStyle w:val="StyleUnderline"/>
          <w:rFonts w:asciiTheme="majorHAnsi" w:hAnsiTheme="majorHAnsi" w:cstheme="majorHAnsi"/>
          <w:highlight w:val="green"/>
        </w:rPr>
        <w:t>post-capitalism</w:t>
      </w:r>
      <w:r w:rsidRPr="00BC19EC">
        <w:rPr>
          <w:rStyle w:val="StyleUnderline"/>
          <w:rFonts w:asciiTheme="majorHAnsi" w:hAnsiTheme="majorHAnsi" w:cstheme="majorHAnsi"/>
        </w:rPr>
        <w:t xml:space="preserve">,” so as </w:t>
      </w:r>
      <w:r w:rsidRPr="00BC19EC">
        <w:rPr>
          <w:rStyle w:val="StyleUnderline"/>
          <w:rFonts w:asciiTheme="majorHAnsi" w:hAnsiTheme="majorHAnsi" w:cstheme="majorHAnsi"/>
          <w:highlight w:val="green"/>
        </w:rPr>
        <w:t>not to</w:t>
      </w:r>
      <w:r w:rsidRPr="00BC19EC">
        <w:rPr>
          <w:rStyle w:val="StyleUnderline"/>
          <w:rFonts w:asciiTheme="majorHAnsi" w:hAnsiTheme="majorHAnsi" w:cstheme="majorHAnsi"/>
        </w:rPr>
        <w:t xml:space="preserve"> try and </w:t>
      </w:r>
      <w:r w:rsidRPr="00BC19EC">
        <w:rPr>
          <w:rStyle w:val="StyleUnderline"/>
          <w:rFonts w:asciiTheme="majorHAnsi" w:hAnsiTheme="majorHAnsi" w:cstheme="majorHAnsi"/>
          <w:highlight w:val="green"/>
        </w:rPr>
        <w:t>define it by</w:t>
      </w:r>
      <w:r w:rsidRPr="00BC19EC">
        <w:rPr>
          <w:rStyle w:val="StyleUnderline"/>
          <w:rFonts w:asciiTheme="majorHAnsi" w:hAnsiTheme="majorHAnsi" w:cstheme="majorHAnsi"/>
        </w:rPr>
        <w:t xml:space="preserve"> any of the </w:t>
      </w:r>
      <w:r w:rsidRPr="00BC19EC">
        <w:rPr>
          <w:rStyle w:val="StyleUnderline"/>
          <w:rFonts w:asciiTheme="majorHAnsi" w:hAnsiTheme="majorHAnsi" w:cstheme="majorHAnsi"/>
          <w:highlight w:val="green"/>
        </w:rPr>
        <w:t>nineteenth-century political economies</w:t>
      </w:r>
      <w:r w:rsidRPr="00BC19EC">
        <w:rPr>
          <w:rFonts w:asciiTheme="majorHAnsi" w:hAnsiTheme="majorHAnsi" w:cstheme="majorHAnsi"/>
          <w:sz w:val="14"/>
        </w:rPr>
        <w:t xml:space="preserve">. I think many of the solutions can be found in socialism, but I don’t call myself a socialist. I would want to keep it a little more open to the idea that </w:t>
      </w:r>
      <w:r w:rsidRPr="00BC19EC">
        <w:rPr>
          <w:rStyle w:val="Emphasis"/>
          <w:rFonts w:asciiTheme="majorHAnsi" w:hAnsiTheme="majorHAnsi" w:cstheme="majorHAnsi"/>
        </w:rPr>
        <w:t xml:space="preserve">we </w:t>
      </w:r>
      <w:proofErr w:type="gramStart"/>
      <w:r w:rsidRPr="00BC19EC">
        <w:rPr>
          <w:rStyle w:val="Emphasis"/>
          <w:rFonts w:asciiTheme="majorHAnsi" w:hAnsiTheme="majorHAnsi" w:cstheme="majorHAnsi"/>
        </w:rPr>
        <w:t>have to</w:t>
      </w:r>
      <w:proofErr w:type="gramEnd"/>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morph capitalism</w:t>
      </w:r>
      <w:r w:rsidRPr="00BC19EC">
        <w:rPr>
          <w:rStyle w:val="Emphasis"/>
          <w:rFonts w:asciiTheme="majorHAnsi" w:hAnsiTheme="majorHAnsi" w:cstheme="majorHAnsi"/>
        </w:rPr>
        <w:t xml:space="preserve"> as such</w:t>
      </w:r>
      <w:r w:rsidRPr="00BC19EC">
        <w:rPr>
          <w:rFonts w:asciiTheme="majorHAnsi" w:hAnsiTheme="majorHAnsi" w:cstheme="majorHAnsi"/>
          <w:sz w:val="14"/>
        </w:rPr>
        <w:t xml:space="preserve">, </w:t>
      </w:r>
      <w:r w:rsidRPr="00BC19EC">
        <w:rPr>
          <w:rStyle w:val="StyleUnderline"/>
          <w:rFonts w:asciiTheme="majorHAnsi" w:hAnsiTheme="majorHAnsi" w:cstheme="majorHAnsi"/>
        </w:rPr>
        <w:t>and that we might shove it to the margins,</w:t>
      </w:r>
      <w:r w:rsidRPr="00BC19EC">
        <w:rPr>
          <w:rFonts w:asciiTheme="majorHAnsi" w:hAnsiTheme="majorHAnsi" w:cstheme="majorHAnsi"/>
          <w:sz w:val="14"/>
        </w:rPr>
        <w:t xml:space="preserve"> where we might have a market for the non-necessities. I think </w:t>
      </w:r>
      <w:r w:rsidRPr="00BC19EC">
        <w:rPr>
          <w:rStyle w:val="StyleUnderline"/>
          <w:rFonts w:asciiTheme="majorHAnsi" w:hAnsiTheme="majorHAnsi" w:cstheme="majorHAnsi"/>
        </w:rPr>
        <w:t xml:space="preserve">the market itself </w:t>
      </w:r>
      <w:proofErr w:type="gramStart"/>
      <w:r w:rsidRPr="00BC19EC">
        <w:rPr>
          <w:rStyle w:val="StyleUnderline"/>
          <w:rFonts w:asciiTheme="majorHAnsi" w:hAnsiTheme="majorHAnsi" w:cstheme="majorHAnsi"/>
        </w:rPr>
        <w:t>has to</w:t>
      </w:r>
      <w:proofErr w:type="gramEnd"/>
      <w:r w:rsidRPr="00BC19EC">
        <w:rPr>
          <w:rStyle w:val="StyleUnderline"/>
          <w:rFonts w:asciiTheme="majorHAnsi" w:hAnsiTheme="majorHAnsi" w:cstheme="majorHAnsi"/>
        </w:rPr>
        <w:t xml:space="preserve"> be reexamined</w:t>
      </w:r>
      <w:r w:rsidRPr="00BC19EC">
        <w:rPr>
          <w:rFonts w:asciiTheme="majorHAnsi" w:hAnsiTheme="majorHAnsi" w:cstheme="majorHAnsi"/>
          <w:sz w:val="14"/>
        </w:rPr>
        <w:t xml:space="preserve">, and </w:t>
      </w:r>
      <w:r w:rsidRPr="00BC19EC">
        <w:rPr>
          <w:rStyle w:val="StyleUnderline"/>
          <w:rFonts w:asciiTheme="majorHAnsi" w:hAnsiTheme="majorHAnsi" w:cstheme="majorHAnsi"/>
        </w:rPr>
        <w:t>this is so fundamental to the way that modern society works that it’s frightening</w:t>
      </w:r>
      <w:r w:rsidRPr="00BC19EC">
        <w:rPr>
          <w:rFonts w:asciiTheme="majorHAnsi" w:hAnsiTheme="majorHAnsi" w:cstheme="majorHAnsi"/>
          <w:sz w:val="14"/>
        </w:rPr>
        <w:t xml:space="preserve">, and, for me, </w:t>
      </w:r>
      <w:r w:rsidRPr="00BC19EC">
        <w:rPr>
          <w:rStyle w:val="Emphasis"/>
          <w:rFonts w:asciiTheme="majorHAnsi" w:hAnsiTheme="majorHAnsi" w:cstheme="majorHAnsi"/>
        </w:rPr>
        <w:t xml:space="preserve">it’s better to </w:t>
      </w:r>
      <w:r w:rsidRPr="00BC19EC">
        <w:rPr>
          <w:rStyle w:val="Emphasis"/>
          <w:rFonts w:asciiTheme="majorHAnsi" w:hAnsiTheme="majorHAnsi" w:cstheme="majorHAnsi"/>
          <w:highlight w:val="green"/>
        </w:rPr>
        <w:t>think in a stepwise fashion</w:t>
      </w:r>
      <w:r w:rsidRPr="00BC19EC">
        <w:rPr>
          <w:rStyle w:val="Emphasis"/>
          <w:rFonts w:asciiTheme="majorHAnsi" w:hAnsiTheme="majorHAnsi" w:cstheme="majorHAnsi"/>
        </w:rPr>
        <w:t xml:space="preserve"> and to imagine society from where we are now transforming to an undefined better political economy. </w:t>
      </w:r>
      <w:r w:rsidRPr="00BC19EC">
        <w:rPr>
          <w:rFonts w:asciiTheme="majorHAnsi" w:hAnsiTheme="majorHAnsi" w:cstheme="majorHAnsi"/>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BC19EC">
        <w:rPr>
          <w:rFonts w:asciiTheme="majorHAnsi" w:hAnsiTheme="majorHAnsi" w:cstheme="majorHAnsi"/>
          <w:sz w:val="14"/>
        </w:rPr>
        <w:t>really almost</w:t>
      </w:r>
      <w:proofErr w:type="gramEnd"/>
      <w:r w:rsidRPr="00BC19EC">
        <w:rPr>
          <w:rFonts w:asciiTheme="majorHAnsi" w:hAnsiTheme="majorHAnsi" w:cstheme="majorHAnsi"/>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BC19EC">
        <w:rPr>
          <w:rFonts w:asciiTheme="majorHAnsi" w:hAnsiTheme="majorHAnsi" w:cstheme="majorHAnsi"/>
          <w:sz w:val="14"/>
        </w:rPr>
        <w:t>some kind of CQE</w:t>
      </w:r>
      <w:proofErr w:type="gramEnd"/>
      <w:r w:rsidRPr="00BC19EC">
        <w:rPr>
          <w:rFonts w:asciiTheme="majorHAnsi" w:hAnsiTheme="majorHAnsi" w:cstheme="majorHAnsi"/>
          <w:sz w:val="14"/>
        </w:rPr>
        <w:t xml:space="preserve">. </w:t>
      </w:r>
      <w:proofErr w:type="gramStart"/>
      <w:r w:rsidRPr="00BC19EC">
        <w:rPr>
          <w:rFonts w:asciiTheme="majorHAnsi" w:hAnsiTheme="majorHAnsi" w:cstheme="majorHAnsi"/>
          <w:sz w:val="14"/>
        </w:rPr>
        <w:t>So</w:t>
      </w:r>
      <w:proofErr w:type="gramEnd"/>
      <w:r w:rsidRPr="00BC19EC">
        <w:rPr>
          <w:rFonts w:asciiTheme="majorHAnsi" w:hAnsiTheme="majorHAnsi" w:cstheme="majorHAnsi"/>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C19EC">
        <w:rPr>
          <w:rStyle w:val="StyleUnderline"/>
          <w:rFonts w:asciiTheme="majorHAnsi" w:hAnsiTheme="majorHAnsi" w:cstheme="majorHAnsi"/>
        </w:rPr>
        <w:t xml:space="preserve">Because </w:t>
      </w:r>
      <w:r w:rsidRPr="00BC19EC">
        <w:rPr>
          <w:rStyle w:val="StyleUnderline"/>
          <w:rFonts w:asciiTheme="majorHAnsi" w:hAnsiTheme="majorHAnsi" w:cstheme="majorHAnsi"/>
          <w:highlight w:val="green"/>
        </w:rPr>
        <w:t>saving the biosphere</w:t>
      </w:r>
      <w:r w:rsidRPr="00BC19EC">
        <w:rPr>
          <w:rStyle w:val="StyleUnderline"/>
          <w:rFonts w:asciiTheme="majorHAnsi" w:hAnsiTheme="majorHAnsi" w:cstheme="majorHAnsi"/>
        </w:rPr>
        <w:t xml:space="preserve"> </w:t>
      </w:r>
      <w:r w:rsidRPr="00BC19EC">
        <w:rPr>
          <w:rStyle w:val="StyleUnderline"/>
          <w:rFonts w:asciiTheme="majorHAnsi" w:hAnsiTheme="majorHAnsi" w:cstheme="majorHAnsi"/>
          <w:highlight w:val="green"/>
        </w:rPr>
        <w:t>doesn’t</w:t>
      </w:r>
      <w:r w:rsidRPr="00BC19EC">
        <w:rPr>
          <w:rStyle w:val="StyleUnderline"/>
          <w:rFonts w:asciiTheme="majorHAnsi" w:hAnsiTheme="majorHAnsi" w:cstheme="majorHAnsi"/>
        </w:rPr>
        <w:t xml:space="preserve"> make a </w:t>
      </w:r>
      <w:r w:rsidRPr="00BC19EC">
        <w:rPr>
          <w:rStyle w:val="StyleUnderline"/>
          <w:rFonts w:asciiTheme="majorHAnsi" w:hAnsiTheme="majorHAnsi" w:cstheme="majorHAnsi"/>
          <w:highlight w:val="green"/>
        </w:rPr>
        <w:t>profit</w:t>
      </w:r>
      <w:r w:rsidRPr="00BC19EC">
        <w:rPr>
          <w:rStyle w:val="StyleUnderline"/>
          <w:rFonts w:asciiTheme="majorHAnsi" w:hAnsiTheme="majorHAnsi" w:cstheme="majorHAnsi"/>
        </w:rPr>
        <w:t xml:space="preserve"> in the capitalist order, </w:t>
      </w:r>
      <w:r w:rsidRPr="00BC19EC">
        <w:rPr>
          <w:rStyle w:val="StyleUnderline"/>
          <w:rFonts w:asciiTheme="majorHAnsi" w:hAnsiTheme="majorHAnsi" w:cstheme="majorHAnsi"/>
          <w:highlight w:val="green"/>
        </w:rPr>
        <w:t>we will never do it</w:t>
      </w:r>
      <w:r w:rsidRPr="00BC19EC">
        <w:rPr>
          <w:rStyle w:val="StyleUnderline"/>
          <w:rFonts w:asciiTheme="majorHAnsi" w:hAnsiTheme="majorHAnsi" w:cstheme="majorHAnsi"/>
        </w:rPr>
        <w:t>, and we are therefore doomed</w:t>
      </w:r>
      <w:r w:rsidRPr="00BC19EC">
        <w:rPr>
          <w:rFonts w:asciiTheme="majorHAnsi" w:hAnsiTheme="majorHAnsi" w:cstheme="majorHAnsi"/>
          <w:sz w:val="14"/>
        </w:rPr>
        <w:t xml:space="preserve">. </w:t>
      </w:r>
      <w:proofErr w:type="gramStart"/>
      <w:r w:rsidRPr="00BC19EC">
        <w:rPr>
          <w:rFonts w:asciiTheme="majorHAnsi" w:hAnsiTheme="majorHAnsi" w:cstheme="majorHAnsi"/>
          <w:sz w:val="14"/>
        </w:rPr>
        <w:t>So</w:t>
      </w:r>
      <w:proofErr w:type="gramEnd"/>
      <w:r w:rsidRPr="00BC19EC">
        <w:rPr>
          <w:rFonts w:asciiTheme="majorHAnsi" w:hAnsiTheme="majorHAnsi" w:cstheme="majorHAnsi"/>
          <w:sz w:val="14"/>
        </w:rPr>
        <w:t xml:space="preserve"> </w:t>
      </w:r>
      <w:r w:rsidRPr="00BC19EC">
        <w:rPr>
          <w:rStyle w:val="StyleUnderline"/>
          <w:rFonts w:asciiTheme="majorHAnsi" w:hAnsiTheme="majorHAnsi" w:cstheme="majorHAnsi"/>
        </w:rPr>
        <w:t>a very fundamental reform of how we regard money itself is absolutely necessary</w:t>
      </w:r>
      <w:r w:rsidRPr="00BC19EC">
        <w:rPr>
          <w:rFonts w:asciiTheme="majorHAnsi" w:hAnsiTheme="majorHAnsi" w:cstheme="majorHAnsi"/>
          <w:sz w:val="14"/>
        </w:rPr>
        <w:t xml:space="preserve">. I’m saying that </w:t>
      </w:r>
      <w:r w:rsidRPr="00BC19EC">
        <w:rPr>
          <w:rStyle w:val="StyleUnderline"/>
          <w:rFonts w:asciiTheme="majorHAnsi" w:hAnsiTheme="majorHAnsi" w:cstheme="majorHAnsi"/>
        </w:rPr>
        <w:t xml:space="preserve">a post-capitalist political economy that </w:t>
      </w:r>
      <w:r w:rsidRPr="00BC19EC">
        <w:rPr>
          <w:rStyle w:val="Emphasis"/>
          <w:rFonts w:asciiTheme="majorHAnsi" w:hAnsiTheme="majorHAnsi" w:cstheme="majorHAnsi"/>
        </w:rPr>
        <w:t xml:space="preserve">regards </w:t>
      </w:r>
      <w:r w:rsidRPr="00BC19EC">
        <w:rPr>
          <w:rStyle w:val="Emphasis"/>
          <w:rFonts w:asciiTheme="majorHAnsi" w:hAnsiTheme="majorHAnsi" w:cstheme="majorHAnsi"/>
          <w:highlight w:val="green"/>
        </w:rPr>
        <w:t>money as created for the public good</w:t>
      </w:r>
      <w:r w:rsidRPr="00BC19EC">
        <w:rPr>
          <w:rStyle w:val="StyleUnderline"/>
          <w:rFonts w:asciiTheme="majorHAnsi" w:hAnsiTheme="majorHAnsi" w:cstheme="majorHAnsi"/>
        </w:rPr>
        <w:t xml:space="preserve"> and is spent on that first — and then trickles into the general economy — is a fundamental shift, and without it, we’re in terrible trouble. </w:t>
      </w:r>
      <w:r w:rsidRPr="00BC19EC">
        <w:rPr>
          <w:rFonts w:asciiTheme="majorHAnsi" w:hAnsiTheme="majorHAnsi" w:cstheme="majorHAnsi"/>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C19EC">
        <w:rPr>
          <w:rStyle w:val="Emphasis"/>
          <w:rFonts w:asciiTheme="majorHAnsi" w:hAnsiTheme="majorHAnsi" w:cstheme="majorHAnsi"/>
        </w:rPr>
        <w:t>the Left has to fight fire with fire</w:t>
      </w:r>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Right-wing ideas are also conceptions of globalization, in terribly poor disguises as being nationalist. But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nationalist system is embedded in capitalism</w:t>
      </w:r>
      <w:r w:rsidRPr="00BC19EC">
        <w:rPr>
          <w:rFonts w:asciiTheme="majorHAnsi" w:hAnsiTheme="majorHAnsi" w:cstheme="majorHAnsi"/>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BC19EC">
        <w:rPr>
          <w:rFonts w:asciiTheme="majorHAnsi" w:hAnsiTheme="majorHAnsi" w:cstheme="majorHAnsi"/>
          <w:sz w:val="14"/>
        </w:rPr>
        <w:t>So</w:t>
      </w:r>
      <w:proofErr w:type="gramEnd"/>
      <w:r w:rsidRPr="00BC19EC">
        <w:rPr>
          <w:rFonts w:asciiTheme="majorHAnsi" w:hAnsiTheme="majorHAnsi" w:cstheme="majorHAnsi"/>
          <w:sz w:val="14"/>
        </w:rPr>
        <w:t xml:space="preserve"> they need to be called out for being completely inconsistent and hypocritical. And </w:t>
      </w:r>
      <w:r w:rsidRPr="00BC19EC">
        <w:rPr>
          <w:rStyle w:val="StyleUnderline"/>
          <w:rFonts w:asciiTheme="majorHAnsi" w:hAnsiTheme="majorHAnsi" w:cstheme="majorHAnsi"/>
        </w:rPr>
        <w:t>the Left needs to be much more aggressive</w:t>
      </w:r>
      <w:r w:rsidRPr="00BC19EC">
        <w:rPr>
          <w:rFonts w:asciiTheme="majorHAnsi" w:hAnsiTheme="majorHAnsi" w:cstheme="majorHAnsi"/>
          <w:sz w:val="14"/>
        </w:rPr>
        <w:t xml:space="preserve"> on that, </w:t>
      </w:r>
      <w:r w:rsidRPr="00BC19EC">
        <w:rPr>
          <w:rStyle w:val="Emphasis"/>
          <w:rFonts w:asciiTheme="majorHAnsi" w:hAnsiTheme="majorHAnsi" w:cstheme="majorHAnsi"/>
        </w:rPr>
        <w:t>and say the problem is not globalization per se</w:t>
      </w:r>
      <w:r w:rsidRPr="00BC19EC">
        <w:rPr>
          <w:rFonts w:asciiTheme="majorHAnsi" w:hAnsiTheme="majorHAnsi" w:cstheme="majorHAnsi"/>
          <w:sz w:val="14"/>
        </w:rPr>
        <w:t xml:space="preserve">; </w:t>
      </w:r>
      <w:r w:rsidRPr="00BC19EC">
        <w:rPr>
          <w:rStyle w:val="StyleUnderline"/>
          <w:rFonts w:asciiTheme="majorHAnsi" w:hAnsiTheme="majorHAnsi" w:cstheme="majorHAnsi"/>
        </w:rPr>
        <w:t>the problem is bad globalization, which is capitalism</w:t>
      </w:r>
      <w:r w:rsidRPr="00BC19EC">
        <w:rPr>
          <w:rFonts w:asciiTheme="majorHAnsi" w:hAnsiTheme="majorHAnsi" w:cstheme="majorHAnsi"/>
          <w:sz w:val="14"/>
        </w:rPr>
        <w:t xml:space="preserve">, </w:t>
      </w:r>
      <w:r w:rsidRPr="00BC19EC">
        <w:rPr>
          <w:rStyle w:val="StyleUnderline"/>
          <w:rFonts w:asciiTheme="majorHAnsi" w:hAnsiTheme="majorHAnsi" w:cstheme="majorHAnsi"/>
        </w:rPr>
        <w:t>as opposed to good globalization, which is mutual aid</w:t>
      </w:r>
      <w:r w:rsidRPr="00BC19EC">
        <w:rPr>
          <w:rFonts w:asciiTheme="majorHAnsi" w:hAnsiTheme="majorHAnsi" w:cstheme="majorHAnsi"/>
          <w:sz w:val="14"/>
        </w:rPr>
        <w:t xml:space="preserve"> and cooperation among the nation states by way of international treaties and things like the UN. The Paris Agreement is crucial. It’s a major event in world history. It could turn into the League of </w:t>
      </w:r>
      <w:proofErr w:type="gramStart"/>
      <w:r w:rsidRPr="00BC19EC">
        <w:rPr>
          <w:rFonts w:asciiTheme="majorHAnsi" w:hAnsiTheme="majorHAnsi" w:cstheme="majorHAnsi"/>
          <w:sz w:val="14"/>
        </w:rPr>
        <w:t>Nations,</w:t>
      </w:r>
      <w:proofErr w:type="gramEnd"/>
      <w:r w:rsidRPr="00BC19EC">
        <w:rPr>
          <w:rFonts w:asciiTheme="majorHAnsi" w:hAnsiTheme="majorHAnsi" w:cstheme="majorHAnsi"/>
          <w:sz w:val="14"/>
        </w:rPr>
        <w:t xml:space="preserve"> in which case we’re screwed. Or it could turn into something new in history, a way to decarbonize without playing the zero-sum game of nation against nation. </w:t>
      </w:r>
      <w:proofErr w:type="gramStart"/>
      <w:r w:rsidRPr="00BC19EC">
        <w:rPr>
          <w:rFonts w:asciiTheme="majorHAnsi" w:hAnsiTheme="majorHAnsi" w:cstheme="majorHAnsi"/>
          <w:sz w:val="14"/>
        </w:rPr>
        <w:t>So</w:t>
      </w:r>
      <w:proofErr w:type="gramEnd"/>
      <w:r w:rsidRPr="00BC19EC">
        <w:rPr>
          <w:rFonts w:asciiTheme="majorHAnsi" w:hAnsiTheme="majorHAnsi" w:cstheme="majorHAnsi"/>
          <w:sz w:val="14"/>
        </w:rPr>
        <w:t xml:space="preserve"> all </w:t>
      </w:r>
      <w:r w:rsidRPr="00BC19EC">
        <w:rPr>
          <w:rStyle w:val="StyleUnderline"/>
          <w:rFonts w:asciiTheme="majorHAnsi" w:hAnsiTheme="majorHAnsi" w:cstheme="majorHAnsi"/>
        </w:rPr>
        <w:t xml:space="preserve">this needs to be fought at the </w:t>
      </w:r>
      <w:r w:rsidRPr="00BC19EC">
        <w:rPr>
          <w:rStyle w:val="Emphasis"/>
          <w:rFonts w:asciiTheme="majorHAnsi" w:hAnsiTheme="majorHAnsi" w:cstheme="majorHAnsi"/>
        </w:rPr>
        <w:t>level of the discursive battle</w:t>
      </w:r>
      <w:r w:rsidRPr="00BC19EC">
        <w:rPr>
          <w:rFonts w:asciiTheme="majorHAnsi" w:hAnsiTheme="majorHAnsi" w:cstheme="majorHAnsi"/>
          <w:sz w:val="14"/>
        </w:rPr>
        <w:t xml:space="preserve">, </w:t>
      </w:r>
      <w:r w:rsidRPr="00BC19EC">
        <w:rPr>
          <w:rStyle w:val="Emphasis"/>
          <w:rFonts w:asciiTheme="majorHAnsi" w:hAnsiTheme="majorHAnsi" w:cstheme="majorHAnsi"/>
        </w:rPr>
        <w:t>and no concessions can be made on that point</w:t>
      </w:r>
      <w:r w:rsidRPr="00BC19EC">
        <w:rPr>
          <w:rFonts w:asciiTheme="majorHAnsi" w:hAnsiTheme="majorHAnsi" w:cstheme="majorHAnsi"/>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BC19EC">
        <w:rPr>
          <w:rFonts w:asciiTheme="majorHAnsi" w:hAnsiTheme="majorHAnsi" w:cstheme="majorHAnsi"/>
          <w:sz w:val="14"/>
        </w:rPr>
        <w:t>DOK</w:t>
      </w:r>
      <w:proofErr w:type="gramEnd"/>
      <w:r w:rsidRPr="00BC19EC">
        <w:rPr>
          <w:rFonts w:asciiTheme="majorHAnsi" w:hAnsiTheme="majorHAnsi" w:cstheme="majorHAnsi"/>
          <w:sz w:val="14"/>
        </w:rPr>
        <w:t xml:space="preserve"> You talked about the Great Trench, of how we get from here to there, and it strikes me that this book is very grounded. </w:t>
      </w:r>
      <w:r w:rsidRPr="00BC19EC">
        <w:rPr>
          <w:rStyle w:val="StyleUnderline"/>
          <w:rFonts w:asciiTheme="majorHAnsi" w:hAnsiTheme="majorHAnsi" w:cstheme="majorHAnsi"/>
        </w:rPr>
        <w:t>There’s no reference to</w:t>
      </w:r>
      <w:r w:rsidRPr="00BC19EC">
        <w:rPr>
          <w:rFonts w:asciiTheme="majorHAnsi" w:hAnsiTheme="majorHAnsi" w:cstheme="majorHAnsi"/>
          <w:sz w:val="14"/>
        </w:rPr>
        <w:t xml:space="preserve"> a lunar colony, let alone to any Elon </w:t>
      </w:r>
      <w:r w:rsidRPr="00BC19EC">
        <w:rPr>
          <w:rStyle w:val="StyleUnderline"/>
          <w:rFonts w:asciiTheme="majorHAnsi" w:hAnsiTheme="majorHAnsi" w:cstheme="majorHAnsi"/>
        </w:rPr>
        <w:t>Musk Inc</w:t>
      </w:r>
      <w:r w:rsidRPr="00BC19EC">
        <w:rPr>
          <w:rFonts w:asciiTheme="majorHAnsi" w:hAnsiTheme="majorHAnsi" w:cstheme="majorHAnsi"/>
          <w:sz w:val="14"/>
        </w:rPr>
        <w:t xml:space="preserve">. version of Mars, and there’s no mention of off-planet gated communities like in the film Elysium. </w:t>
      </w:r>
      <w:r w:rsidRPr="00BC19EC">
        <w:rPr>
          <w:rStyle w:val="Emphasis"/>
          <w:rFonts w:asciiTheme="majorHAnsi" w:hAnsiTheme="majorHAnsi" w:cstheme="majorHAnsi"/>
        </w:rPr>
        <w:t xml:space="preserve">Does this absence imply that </w:t>
      </w:r>
      <w:r w:rsidRPr="00BC19EC">
        <w:rPr>
          <w:rStyle w:val="Emphasis"/>
          <w:rFonts w:asciiTheme="majorHAnsi" w:hAnsiTheme="majorHAnsi" w:cstheme="majorHAnsi"/>
          <w:highlight w:val="green"/>
        </w:rPr>
        <w:t>saving the earth</w:t>
      </w:r>
      <w:r w:rsidRPr="00BC19EC">
        <w:rPr>
          <w:rStyle w:val="Emphasis"/>
          <w:rFonts w:asciiTheme="majorHAnsi" w:hAnsiTheme="majorHAnsi" w:cstheme="majorHAnsi"/>
        </w:rPr>
        <w:t>,</w:t>
      </w:r>
      <w:r w:rsidRPr="00BC19EC">
        <w:rPr>
          <w:rFonts w:asciiTheme="majorHAnsi" w:hAnsiTheme="majorHAnsi" w:cstheme="majorHAnsi"/>
          <w:sz w:val="14"/>
        </w:rPr>
        <w:t xml:space="preserve"> or transitioning to a livable system, </w:t>
      </w:r>
      <w:r w:rsidRPr="00BC19EC">
        <w:rPr>
          <w:rStyle w:val="Emphasis"/>
          <w:rFonts w:asciiTheme="majorHAnsi" w:hAnsiTheme="majorHAnsi" w:cstheme="majorHAnsi"/>
          <w:highlight w:val="green"/>
        </w:rPr>
        <w:t xml:space="preserve">requires stopping </w:t>
      </w:r>
      <w:r w:rsidRPr="00BC19EC">
        <w:rPr>
          <w:rStyle w:val="Emphasis"/>
          <w:rFonts w:asciiTheme="majorHAnsi" w:hAnsiTheme="majorHAnsi" w:cstheme="majorHAnsi"/>
        </w:rPr>
        <w:t xml:space="preserve">the </w:t>
      </w:r>
      <w:r w:rsidRPr="00BC19EC">
        <w:rPr>
          <w:rStyle w:val="Emphasis"/>
          <w:rFonts w:asciiTheme="majorHAnsi" w:hAnsiTheme="majorHAnsi" w:cstheme="majorHAnsi"/>
          <w:highlight w:val="green"/>
        </w:rPr>
        <w:t xml:space="preserve">capitalist </w:t>
      </w:r>
      <w:r w:rsidRPr="00BC19EC">
        <w:rPr>
          <w:rStyle w:val="Emphasis"/>
          <w:rFonts w:asciiTheme="majorHAnsi" w:hAnsiTheme="majorHAnsi" w:cstheme="majorHAnsi"/>
        </w:rPr>
        <w:t xml:space="preserve">colonization of </w:t>
      </w:r>
      <w:r w:rsidRPr="00BC19EC">
        <w:rPr>
          <w:rStyle w:val="Emphasis"/>
          <w:rFonts w:asciiTheme="majorHAnsi" w:hAnsiTheme="majorHAnsi" w:cstheme="majorHAnsi"/>
          <w:highlight w:val="green"/>
        </w:rPr>
        <w:t>space</w:t>
      </w:r>
      <w:r w:rsidRPr="00BC19EC">
        <w:rPr>
          <w:rFonts w:asciiTheme="majorHAnsi" w:hAnsiTheme="majorHAnsi" w:cstheme="majorHAnsi"/>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BC19EC">
        <w:rPr>
          <w:rFonts w:asciiTheme="majorHAnsi" w:hAnsiTheme="majorHAnsi" w:cstheme="majorHAnsi"/>
          <w:sz w:val="14"/>
        </w:rPr>
        <w:t>All of</w:t>
      </w:r>
      <w:proofErr w:type="gramEnd"/>
      <w:r w:rsidRPr="00BC19EC">
        <w:rPr>
          <w:rFonts w:asciiTheme="majorHAnsi" w:hAnsiTheme="majorHAnsi" w:cstheme="majorHAnsi"/>
          <w:sz w:val="14"/>
        </w:rPr>
        <w:t xml:space="preserve"> </w:t>
      </w:r>
      <w:r w:rsidRPr="00BC19EC">
        <w:rPr>
          <w:rStyle w:val="StyleUnderline"/>
          <w:rFonts w:asciiTheme="majorHAnsi" w:hAnsiTheme="majorHAnsi" w:cstheme="majorHAnsi"/>
        </w:rPr>
        <w:t>those things are fantasies, and billionaire fantasy trips are not going anywhere.</w:t>
      </w:r>
      <w:r w:rsidRPr="00BC19EC">
        <w:rPr>
          <w:rFonts w:asciiTheme="majorHAnsi" w:hAnsiTheme="majorHAnsi" w:cstheme="majorHAnsi"/>
          <w:sz w:val="14"/>
        </w:rPr>
        <w:t xml:space="preserve"> In Red Moon and Aurora, I’ve made my statement about what’s possible and what isn’t. Because </w:t>
      </w:r>
      <w:r w:rsidRPr="00BC19EC">
        <w:rPr>
          <w:rStyle w:val="StyleUnderline"/>
          <w:rFonts w:asciiTheme="majorHAnsi" w:hAnsiTheme="majorHAnsi" w:cstheme="majorHAnsi"/>
        </w:rPr>
        <w:t xml:space="preserve">in the capitalist world, you </w:t>
      </w:r>
      <w:proofErr w:type="gramStart"/>
      <w:r w:rsidRPr="00BC19EC">
        <w:rPr>
          <w:rStyle w:val="StyleUnderline"/>
          <w:rFonts w:asciiTheme="majorHAnsi" w:hAnsiTheme="majorHAnsi" w:cstheme="majorHAnsi"/>
        </w:rPr>
        <w:t>have to</w:t>
      </w:r>
      <w:proofErr w:type="gramEnd"/>
      <w:r w:rsidRPr="00BC19EC">
        <w:rPr>
          <w:rStyle w:val="StyleUnderline"/>
          <w:rFonts w:asciiTheme="majorHAnsi" w:hAnsiTheme="majorHAnsi" w:cstheme="majorHAnsi"/>
        </w:rPr>
        <w:t xml:space="preserve"> make a profit</w:t>
      </w:r>
      <w:r w:rsidRPr="00BC19EC">
        <w:rPr>
          <w:rFonts w:asciiTheme="majorHAnsi" w:hAnsiTheme="majorHAnsi" w:cstheme="majorHAnsi"/>
          <w:sz w:val="14"/>
        </w:rPr>
        <w:t xml:space="preserve">, and </w:t>
      </w:r>
      <w:r w:rsidRPr="00BC19EC">
        <w:rPr>
          <w:rStyle w:val="Emphasis"/>
          <w:rFonts w:asciiTheme="majorHAnsi" w:hAnsiTheme="majorHAnsi" w:cstheme="majorHAnsi"/>
        </w:rPr>
        <w:t>even the billionaires don’t have enough money to properly fund these ventures on their own</w:t>
      </w:r>
      <w:r w:rsidRPr="00BC19EC">
        <w:rPr>
          <w:rFonts w:asciiTheme="majorHAnsi" w:hAnsiTheme="majorHAnsi" w:cstheme="majorHAnsi"/>
          <w:sz w:val="14"/>
        </w:rPr>
        <w:t xml:space="preserve">. </w:t>
      </w:r>
      <w:proofErr w:type="gramStart"/>
      <w:r w:rsidRPr="00BC19EC">
        <w:rPr>
          <w:rFonts w:asciiTheme="majorHAnsi" w:hAnsiTheme="majorHAnsi" w:cstheme="majorHAnsi"/>
          <w:sz w:val="14"/>
        </w:rPr>
        <w:t>So</w:t>
      </w:r>
      <w:proofErr w:type="gramEnd"/>
      <w:r w:rsidRPr="00BC19EC">
        <w:rPr>
          <w:rFonts w:asciiTheme="majorHAnsi" w:hAnsiTheme="majorHAnsi" w:cstheme="majorHAnsi"/>
          <w:sz w:val="14"/>
        </w:rPr>
        <w:t xml:space="preserve"> </w:t>
      </w:r>
      <w:r w:rsidRPr="00BC19EC">
        <w:rPr>
          <w:rStyle w:val="StyleUnderline"/>
          <w:rFonts w:asciiTheme="majorHAnsi" w:hAnsiTheme="majorHAnsi" w:cstheme="majorHAnsi"/>
        </w:rPr>
        <w:t xml:space="preserve">they talk about </w:t>
      </w:r>
      <w:r w:rsidRPr="00BC19EC">
        <w:rPr>
          <w:rStyle w:val="StyleUnderline"/>
          <w:rFonts w:asciiTheme="majorHAnsi" w:hAnsiTheme="majorHAnsi" w:cstheme="majorHAnsi"/>
          <w:highlight w:val="green"/>
        </w:rPr>
        <w:t>asteroid mining</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 that’s </w:t>
      </w:r>
      <w:r w:rsidRPr="00BC19EC">
        <w:rPr>
          <w:rStyle w:val="Emphasis"/>
          <w:rFonts w:asciiTheme="majorHAnsi" w:hAnsiTheme="majorHAnsi" w:cstheme="majorHAnsi"/>
          <w:highlight w:val="green"/>
        </w:rPr>
        <w:t>bullshit</w:t>
      </w:r>
      <w:r w:rsidRPr="00BC19EC">
        <w:rPr>
          <w:rFonts w:asciiTheme="majorHAnsi" w:hAnsiTheme="majorHAnsi" w:cstheme="majorHAnsi"/>
          <w:sz w:val="14"/>
        </w:rPr>
        <w:t xml:space="preserve">. They talk about </w:t>
      </w:r>
      <w:r w:rsidRPr="00BC19EC">
        <w:rPr>
          <w:rStyle w:val="Emphasis"/>
          <w:rFonts w:asciiTheme="majorHAnsi" w:hAnsiTheme="majorHAnsi" w:cstheme="majorHAnsi"/>
          <w:highlight w:val="green"/>
        </w:rPr>
        <w:t>Helium</w:t>
      </w:r>
      <w:r w:rsidRPr="00BC19EC">
        <w:rPr>
          <w:rStyle w:val="Emphasis"/>
          <w:rFonts w:asciiTheme="majorHAnsi" w:hAnsiTheme="majorHAnsi" w:cstheme="majorHAnsi"/>
        </w:rPr>
        <w:t xml:space="preserve">-3 </w:t>
      </w:r>
      <w:r w:rsidRPr="00BC19EC">
        <w:rPr>
          <w:rStyle w:val="Emphasis"/>
          <w:rFonts w:asciiTheme="majorHAnsi" w:hAnsiTheme="majorHAnsi" w:cstheme="majorHAnsi"/>
          <w:highlight w:val="green"/>
        </w:rPr>
        <w:t>mining</w:t>
      </w:r>
      <w:r w:rsidRPr="00BC19EC">
        <w:rPr>
          <w:rStyle w:val="Emphasis"/>
          <w:rFonts w:asciiTheme="majorHAnsi" w:hAnsiTheme="majorHAnsi" w:cstheme="majorHAnsi"/>
        </w:rPr>
        <w:t xml:space="preserve"> on the moon — </w:t>
      </w:r>
      <w:proofErr w:type="gramStart"/>
      <w:r w:rsidRPr="00BC19EC">
        <w:rPr>
          <w:rStyle w:val="Emphasis"/>
          <w:rFonts w:asciiTheme="majorHAnsi" w:hAnsiTheme="majorHAnsi" w:cstheme="majorHAnsi"/>
        </w:rPr>
        <w:t xml:space="preserve">that’s </w:t>
      </w:r>
      <w:r w:rsidRPr="00BC19EC">
        <w:rPr>
          <w:rStyle w:val="Emphasis"/>
          <w:rFonts w:asciiTheme="majorHAnsi" w:hAnsiTheme="majorHAnsi" w:cstheme="majorHAnsi"/>
          <w:highlight w:val="green"/>
        </w:rPr>
        <w:t>bullshit</w:t>
      </w:r>
      <w:proofErr w:type="gramEnd"/>
      <w:r w:rsidRPr="00BC19EC">
        <w:rPr>
          <w:rFonts w:asciiTheme="majorHAnsi" w:hAnsiTheme="majorHAnsi" w:cstheme="majorHAnsi"/>
          <w:sz w:val="14"/>
        </w:rPr>
        <w:t xml:space="preserve">. </w:t>
      </w:r>
      <w:r w:rsidRPr="00BC19EC">
        <w:rPr>
          <w:rStyle w:val="Emphasis"/>
          <w:rFonts w:asciiTheme="majorHAnsi" w:hAnsiTheme="majorHAnsi" w:cstheme="majorHAnsi"/>
        </w:rPr>
        <w:t>There is no profit in space</w:t>
      </w:r>
      <w:r w:rsidRPr="00BC19EC">
        <w:rPr>
          <w:rFonts w:asciiTheme="majorHAnsi" w:hAnsiTheme="majorHAnsi" w:cstheme="majorHAnsi"/>
          <w:sz w:val="14"/>
        </w:rPr>
        <w:t xml:space="preserve">. </w:t>
      </w:r>
      <w:r w:rsidRPr="00BC19EC">
        <w:rPr>
          <w:rStyle w:val="Emphasis"/>
          <w:rFonts w:asciiTheme="majorHAnsi" w:hAnsiTheme="majorHAnsi" w:cstheme="majorHAnsi"/>
        </w:rPr>
        <w:t xml:space="preserve">It’s </w:t>
      </w:r>
      <w:r w:rsidRPr="00BC19EC">
        <w:rPr>
          <w:rStyle w:val="Emphasis"/>
          <w:rFonts w:asciiTheme="majorHAnsi" w:hAnsiTheme="majorHAnsi" w:cstheme="majorHAnsi"/>
          <w:highlight w:val="green"/>
        </w:rPr>
        <w:t>just a fantasy</w:t>
      </w:r>
      <w:r w:rsidRPr="00BC19EC">
        <w:rPr>
          <w:rFonts w:asciiTheme="majorHAnsi" w:hAnsiTheme="majorHAnsi" w:cstheme="majorHAnsi"/>
          <w:sz w:val="14"/>
        </w:rPr>
        <w:t xml:space="preserve"> of our culture right now, </w:t>
      </w:r>
      <w:r w:rsidRPr="00BC19EC">
        <w:rPr>
          <w:rStyle w:val="StyleUnderline"/>
          <w:rFonts w:asciiTheme="majorHAnsi" w:hAnsiTheme="majorHAnsi" w:cstheme="majorHAnsi"/>
        </w:rPr>
        <w:t xml:space="preserve">because everybody’s been convinced by science fiction writers [laughs], and they’re not paying attention </w:t>
      </w:r>
      <w:r w:rsidRPr="00BC19EC">
        <w:rPr>
          <w:rStyle w:val="Emphasis"/>
          <w:rFonts w:asciiTheme="majorHAnsi" w:hAnsiTheme="majorHAnsi" w:cstheme="majorHAnsi"/>
        </w:rPr>
        <w:t>to the numbers game</w:t>
      </w:r>
      <w:r w:rsidRPr="00BC19EC">
        <w:rPr>
          <w:rStyle w:val="StyleUnderline"/>
          <w:rFonts w:asciiTheme="majorHAnsi" w:hAnsiTheme="majorHAnsi" w:cstheme="majorHAnsi"/>
        </w:rPr>
        <w:t xml:space="preserve">, I guess. I believe in space science. I’m totally in love with NASA, and with </w:t>
      </w:r>
      <w:r w:rsidRPr="00BC19EC">
        <w:rPr>
          <w:rStyle w:val="Emphasis"/>
          <w:rFonts w:asciiTheme="majorHAnsi" w:hAnsiTheme="majorHAnsi" w:cstheme="majorHAnsi"/>
        </w:rPr>
        <w:t>public space science</w:t>
      </w:r>
      <w:r w:rsidRPr="00BC19EC">
        <w:rPr>
          <w:rFonts w:asciiTheme="majorHAnsi" w:hAnsiTheme="majorHAnsi" w:cstheme="majorHAnsi"/>
          <w:sz w:val="14"/>
        </w:rPr>
        <w:t>, as part of government. There’s this saying of NASA’s, “space science is Earth science,” and I totally believe that.</w:t>
      </w:r>
    </w:p>
    <w:p w14:paraId="0A66894D" w14:textId="77777777" w:rsidR="002233F3" w:rsidRPr="00BC19EC" w:rsidRDefault="002233F3" w:rsidP="002233F3">
      <w:pPr>
        <w:rPr>
          <w:rFonts w:asciiTheme="majorHAnsi" w:hAnsiTheme="majorHAnsi" w:cstheme="majorHAnsi"/>
        </w:rPr>
      </w:pPr>
    </w:p>
    <w:p w14:paraId="1AAE006E" w14:textId="77777777" w:rsidR="002233F3" w:rsidRPr="00BC19EC" w:rsidRDefault="002233F3" w:rsidP="002233F3">
      <w:pPr>
        <w:pStyle w:val="Heading4"/>
        <w:rPr>
          <w:rFonts w:asciiTheme="majorHAnsi" w:hAnsiTheme="majorHAnsi" w:cstheme="majorHAnsi"/>
        </w:rPr>
      </w:pPr>
      <w:r w:rsidRPr="00BC19EC">
        <w:rPr>
          <w:rFonts w:asciiTheme="majorHAnsi" w:hAnsiTheme="majorHAnsi" w:cstheme="majorHAnsi"/>
        </w:rPr>
        <w:t xml:space="preserve">2. Beware the space industrial complex- </w:t>
      </w:r>
      <w:proofErr w:type="gramStart"/>
      <w:r w:rsidRPr="00BC19EC">
        <w:rPr>
          <w:rFonts w:asciiTheme="majorHAnsi" w:hAnsiTheme="majorHAnsi" w:cstheme="majorHAnsi"/>
        </w:rPr>
        <w:t>it’s</w:t>
      </w:r>
      <w:proofErr w:type="gramEnd"/>
      <w:r w:rsidRPr="00BC19EC">
        <w:rPr>
          <w:rFonts w:asciiTheme="majorHAnsi" w:hAnsiTheme="majorHAnsi" w:cstheme="majorHAnsi"/>
        </w:rPr>
        <w:t xml:space="preserve"> only purpose is to bring unequal relations to the stars – futurism should be viewed with “extreme skepticism” </w:t>
      </w:r>
    </w:p>
    <w:p w14:paraId="20532AF1" w14:textId="77777777" w:rsidR="002233F3" w:rsidRPr="00BC19EC" w:rsidRDefault="002233F3" w:rsidP="002233F3">
      <w:pPr>
        <w:rPr>
          <w:rStyle w:val="Style13ptBold"/>
          <w:rFonts w:asciiTheme="majorHAnsi" w:hAnsiTheme="majorHAnsi" w:cstheme="majorHAnsi"/>
        </w:rPr>
      </w:pPr>
      <w:r w:rsidRPr="00BC19EC">
        <w:rPr>
          <w:rStyle w:val="Style13ptBold"/>
          <w:rFonts w:asciiTheme="majorHAnsi" w:hAnsiTheme="majorHAnsi" w:cstheme="majorHAnsi"/>
        </w:rPr>
        <w:t>Savage 21</w:t>
      </w:r>
    </w:p>
    <w:p w14:paraId="31A3351F" w14:textId="77777777" w:rsidR="002233F3" w:rsidRPr="00BC19EC" w:rsidRDefault="002233F3" w:rsidP="002233F3">
      <w:pPr>
        <w:rPr>
          <w:rFonts w:asciiTheme="majorHAnsi" w:hAnsiTheme="majorHAnsi" w:cstheme="majorHAnsi"/>
          <w:sz w:val="16"/>
        </w:rPr>
      </w:pPr>
      <w:r w:rsidRPr="00BC19EC">
        <w:rPr>
          <w:rFonts w:asciiTheme="majorHAnsi" w:hAnsiTheme="majorHAnsi" w:cstheme="majorHAnsi"/>
          <w:sz w:val="16"/>
        </w:rPr>
        <w:t>(Luke, Editor, https://www.jacobinmag.com/2021/05/spacex-blue-origin-musk-bezos-space-race-endless-frontier-act)</w:t>
      </w:r>
    </w:p>
    <w:p w14:paraId="5D39AA5F" w14:textId="77777777" w:rsidR="002233F3" w:rsidRPr="00BC19EC" w:rsidRDefault="002233F3" w:rsidP="002233F3">
      <w:pPr>
        <w:rPr>
          <w:rStyle w:val="Emphasis"/>
          <w:rFonts w:asciiTheme="majorHAnsi" w:hAnsiTheme="majorHAnsi" w:cstheme="majorHAnsi"/>
        </w:rPr>
      </w:pPr>
      <w:r w:rsidRPr="00BC19EC">
        <w:rPr>
          <w:rStyle w:val="StyleUnderline"/>
          <w:rFonts w:asciiTheme="majorHAnsi" w:hAnsiTheme="majorHAnsi" w:cstheme="majorHAnsi"/>
        </w:rPr>
        <w:t>In its promethean quest to conquer the heavens</w:t>
      </w:r>
      <w:r w:rsidRPr="00BC19EC">
        <w:rPr>
          <w:rFonts w:asciiTheme="majorHAnsi" w:hAnsiTheme="majorHAnsi" w:cstheme="majorHAnsi"/>
          <w:sz w:val="16"/>
        </w:rPr>
        <w:t xml:space="preserve"> and transcend the limitations of earthly existence, </w:t>
      </w:r>
      <w:proofErr w:type="gramStart"/>
      <w:r w:rsidRPr="00BC19EC">
        <w:rPr>
          <w:rStyle w:val="StyleUnderline"/>
          <w:rFonts w:asciiTheme="majorHAnsi" w:hAnsiTheme="majorHAnsi" w:cstheme="majorHAnsi"/>
        </w:rPr>
        <w:t>the human race</w:t>
      </w:r>
      <w:proofErr w:type="gramEnd"/>
      <w:r w:rsidRPr="00BC19EC">
        <w:rPr>
          <w:rStyle w:val="StyleUnderline"/>
          <w:rFonts w:asciiTheme="majorHAnsi" w:hAnsiTheme="majorHAnsi" w:cstheme="majorHAnsi"/>
        </w:rPr>
        <w:t xml:space="preserve"> may be on the cusp of reaching an historic milestone:</w:t>
      </w:r>
      <w:r w:rsidRPr="00BC19EC">
        <w:rPr>
          <w:rFonts w:asciiTheme="majorHAnsi" w:hAnsiTheme="majorHAnsi" w:cstheme="majorHAnsi"/>
          <w:sz w:val="16"/>
        </w:rPr>
        <w:t xml:space="preserve"> in this case, </w:t>
      </w:r>
      <w:r w:rsidRPr="00BC19EC">
        <w:rPr>
          <w:rStyle w:val="StyleUnderline"/>
          <w:rFonts w:asciiTheme="majorHAnsi" w:hAnsiTheme="majorHAnsi" w:cstheme="majorHAnsi"/>
        </w:rPr>
        <w:t>the successful launch of a giant barrel filled with pork into outer space</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Thanks in large part to the </w:t>
      </w:r>
      <w:r w:rsidRPr="00BC19EC">
        <w:rPr>
          <w:rStyle w:val="Emphasis"/>
          <w:rFonts w:asciiTheme="majorHAnsi" w:hAnsiTheme="majorHAnsi" w:cstheme="majorHAnsi"/>
        </w:rPr>
        <w:t xml:space="preserve">giant </w:t>
      </w:r>
      <w:r w:rsidRPr="00BC19EC">
        <w:rPr>
          <w:rStyle w:val="Emphasis"/>
          <w:rFonts w:asciiTheme="majorHAnsi" w:hAnsiTheme="majorHAnsi" w:cstheme="majorHAnsi"/>
          <w:highlight w:val="green"/>
        </w:rPr>
        <w:t>corporate PR machines</w:t>
      </w:r>
      <w:r w:rsidRPr="00BC19EC">
        <w:rPr>
          <w:rFonts w:asciiTheme="majorHAnsi" w:hAnsiTheme="majorHAnsi" w:cstheme="majorHAnsi"/>
          <w:sz w:val="16"/>
        </w:rPr>
        <w:t xml:space="preserve"> now in the fray, </w:t>
      </w:r>
      <w:r w:rsidRPr="00BC19EC">
        <w:rPr>
          <w:rStyle w:val="StyleUnderline"/>
          <w:rFonts w:asciiTheme="majorHAnsi" w:hAnsiTheme="majorHAnsi" w:cstheme="majorHAnsi"/>
        </w:rPr>
        <w:t xml:space="preserve">the burgeoning contest for dominance of the twenty-first century space travel market tends to be perceived in the </w:t>
      </w:r>
      <w:r w:rsidRPr="00BC19EC">
        <w:rPr>
          <w:rStyle w:val="Emphasis"/>
          <w:rFonts w:asciiTheme="majorHAnsi" w:hAnsiTheme="majorHAnsi" w:cstheme="majorHAnsi"/>
        </w:rPr>
        <w:t>loftiest of terms</w:t>
      </w:r>
      <w:r w:rsidRPr="00BC19EC">
        <w:rPr>
          <w:rFonts w:asciiTheme="majorHAnsi" w:hAnsiTheme="majorHAnsi" w:cstheme="majorHAnsi"/>
          <w:sz w:val="16"/>
        </w:rPr>
        <w:t xml:space="preserve">: </w:t>
      </w:r>
      <w:r w:rsidRPr="00BC19EC">
        <w:rPr>
          <w:rStyle w:val="Emphasis"/>
          <w:rFonts w:asciiTheme="majorHAnsi" w:hAnsiTheme="majorHAnsi" w:cstheme="majorHAnsi"/>
        </w:rPr>
        <w:t xml:space="preserve">saturated with </w:t>
      </w:r>
      <w:r w:rsidRPr="00BC19EC">
        <w:rPr>
          <w:rStyle w:val="Emphasis"/>
          <w:rFonts w:asciiTheme="majorHAnsi" w:hAnsiTheme="majorHAnsi" w:cstheme="majorHAnsi"/>
          <w:highlight w:val="green"/>
        </w:rPr>
        <w:t>futurist mythology</w:t>
      </w:r>
      <w:r w:rsidRPr="00BC19EC">
        <w:rPr>
          <w:rStyle w:val="Emphasis"/>
          <w:rFonts w:asciiTheme="majorHAnsi" w:hAnsiTheme="majorHAnsi" w:cstheme="majorHAnsi"/>
        </w:rPr>
        <w:t xml:space="preserve"> and defined by grandiose pronouncements</w:t>
      </w:r>
      <w:r w:rsidRPr="00BC19EC">
        <w:rPr>
          <w:rFonts w:asciiTheme="majorHAnsi" w:hAnsiTheme="majorHAnsi" w:cstheme="majorHAnsi"/>
          <w:sz w:val="16"/>
        </w:rPr>
        <w:t xml:space="preserve"> </w:t>
      </w:r>
      <w:r w:rsidRPr="00BC19EC">
        <w:rPr>
          <w:rStyle w:val="StyleUnderline"/>
          <w:rFonts w:asciiTheme="majorHAnsi" w:hAnsiTheme="majorHAnsi" w:cstheme="majorHAnsi"/>
        </w:rPr>
        <w:t>about asteroid mining, multiyear voyages to Mars, and interstellar colonization</w:t>
      </w:r>
      <w:r w:rsidRPr="00BC19EC">
        <w:rPr>
          <w:rFonts w:asciiTheme="majorHAnsi" w:hAnsiTheme="majorHAnsi" w:cstheme="majorHAnsi"/>
          <w:sz w:val="16"/>
        </w:rPr>
        <w:t xml:space="preserve">. </w:t>
      </w:r>
      <w:r w:rsidRPr="00BC19EC">
        <w:rPr>
          <w:rStyle w:val="StyleUnderline"/>
          <w:rFonts w:asciiTheme="majorHAnsi" w:hAnsiTheme="majorHAnsi" w:cstheme="majorHAnsi"/>
        </w:rPr>
        <w:t>But, as this week’s wrangling</w:t>
      </w:r>
      <w:r w:rsidRPr="00BC19EC">
        <w:rPr>
          <w:rFonts w:asciiTheme="majorHAnsi" w:hAnsiTheme="majorHAnsi" w:cstheme="majorHAnsi"/>
          <w:sz w:val="16"/>
        </w:rPr>
        <w:t xml:space="preserve"> in Congress </w:t>
      </w:r>
      <w:r w:rsidRPr="00BC19EC">
        <w:rPr>
          <w:rStyle w:val="StyleUnderline"/>
          <w:rFonts w:asciiTheme="majorHAnsi" w:hAnsiTheme="majorHAnsi" w:cstheme="majorHAnsi"/>
        </w:rPr>
        <w:t>suggests, the accelerating rivalry between</w:t>
      </w:r>
      <w:r w:rsidRPr="00BC19EC">
        <w:rPr>
          <w:rFonts w:asciiTheme="majorHAnsi" w:hAnsiTheme="majorHAnsi" w:cstheme="majorHAnsi"/>
          <w:sz w:val="16"/>
        </w:rPr>
        <w:t xml:space="preserve"> Elon Musk’s </w:t>
      </w:r>
      <w:r w:rsidRPr="00BC19EC">
        <w:rPr>
          <w:rStyle w:val="StyleUnderline"/>
          <w:rFonts w:asciiTheme="majorHAnsi" w:hAnsiTheme="majorHAnsi" w:cstheme="majorHAnsi"/>
        </w:rPr>
        <w:t>SpaceX and</w:t>
      </w:r>
      <w:r w:rsidRPr="00BC19EC">
        <w:rPr>
          <w:rFonts w:asciiTheme="majorHAnsi" w:hAnsiTheme="majorHAnsi" w:cstheme="majorHAnsi"/>
          <w:sz w:val="16"/>
        </w:rPr>
        <w:t xml:space="preserve"> Jeff Bezos’ </w:t>
      </w:r>
      <w:r w:rsidRPr="00BC19EC">
        <w:rPr>
          <w:rStyle w:val="StyleUnderline"/>
          <w:rFonts w:asciiTheme="majorHAnsi" w:hAnsiTheme="majorHAnsi" w:cstheme="majorHAnsi"/>
        </w:rPr>
        <w:t xml:space="preserve">Blue Origin is destined to play out in a decidedly </w:t>
      </w:r>
      <w:r w:rsidRPr="00BC19EC">
        <w:rPr>
          <w:rStyle w:val="Emphasis"/>
          <w:rFonts w:asciiTheme="majorHAnsi" w:hAnsiTheme="majorHAnsi" w:cstheme="majorHAnsi"/>
        </w:rPr>
        <w:t>less than utopian fashion</w:t>
      </w:r>
      <w:r w:rsidRPr="00BC19EC">
        <w:rPr>
          <w:rFonts w:asciiTheme="majorHAnsi" w:hAnsiTheme="majorHAnsi" w:cstheme="majorHAnsi"/>
          <w:sz w:val="16"/>
        </w:rPr>
        <w:t xml:space="preserve">. </w:t>
      </w:r>
      <w:r w:rsidRPr="00BC19EC">
        <w:rPr>
          <w:rStyle w:val="StyleUnderline"/>
          <w:rFonts w:asciiTheme="majorHAnsi" w:hAnsiTheme="majorHAnsi" w:cstheme="majorHAnsi"/>
        </w:rPr>
        <w:t>The tell,</w:t>
      </w:r>
      <w:r w:rsidRPr="00BC19EC">
        <w:rPr>
          <w:rFonts w:asciiTheme="majorHAnsi" w:hAnsiTheme="majorHAnsi" w:cstheme="majorHAnsi"/>
          <w:sz w:val="16"/>
        </w:rPr>
        <w:t xml:space="preserve"> as documented in a recent report from the Intercept, </w:t>
      </w:r>
      <w:r w:rsidRPr="00BC19EC">
        <w:rPr>
          <w:rStyle w:val="StyleUnderline"/>
          <w:rFonts w:asciiTheme="majorHAnsi" w:hAnsiTheme="majorHAnsi" w:cstheme="majorHAnsi"/>
        </w:rPr>
        <w:t>is an absurd $</w:t>
      </w:r>
      <w:r w:rsidRPr="00BC19EC">
        <w:rPr>
          <w:rStyle w:val="StyleUnderline"/>
          <w:rFonts w:asciiTheme="majorHAnsi" w:hAnsiTheme="majorHAnsi" w:cstheme="majorHAnsi"/>
          <w:highlight w:val="green"/>
        </w:rPr>
        <w:t>10 billion</w:t>
      </w:r>
      <w:r w:rsidRPr="00BC19EC">
        <w:rPr>
          <w:rStyle w:val="StyleUnderline"/>
          <w:rFonts w:asciiTheme="majorHAnsi" w:hAnsiTheme="majorHAnsi" w:cstheme="majorHAnsi"/>
        </w:rPr>
        <w:t xml:space="preserve"> amendment </w:t>
      </w:r>
      <w:r w:rsidRPr="00BC19EC">
        <w:rPr>
          <w:rStyle w:val="StyleUnderline"/>
          <w:rFonts w:asciiTheme="majorHAnsi" w:hAnsiTheme="majorHAnsi" w:cstheme="majorHAnsi"/>
          <w:highlight w:val="green"/>
        </w:rPr>
        <w:t>to</w:t>
      </w:r>
      <w:r w:rsidRPr="00BC19EC">
        <w:rPr>
          <w:rStyle w:val="StyleUnderline"/>
          <w:rFonts w:asciiTheme="majorHAnsi" w:hAnsiTheme="majorHAnsi" w:cstheme="majorHAnsi"/>
        </w:rPr>
        <w:t xml:space="preserve"> the sinisterly titled </w:t>
      </w:r>
      <w:r w:rsidRPr="00BC19EC">
        <w:rPr>
          <w:rStyle w:val="StyleUnderline"/>
          <w:rFonts w:asciiTheme="majorHAnsi" w:hAnsiTheme="majorHAnsi" w:cstheme="majorHAnsi"/>
          <w:highlight w:val="green"/>
        </w:rPr>
        <w:t>Endless Frontier Act</w:t>
      </w:r>
      <w:r w:rsidRPr="00BC19EC">
        <w:rPr>
          <w:rFonts w:asciiTheme="majorHAnsi" w:hAnsiTheme="majorHAnsi" w:cstheme="majorHAnsi"/>
          <w:sz w:val="16"/>
        </w:rPr>
        <w:t xml:space="preserve"> introduced by Washington senator Maria Cantwell. Under the highly dubious auspices of funding scientific and technological research, </w:t>
      </w:r>
      <w:r w:rsidRPr="00BC19EC">
        <w:rPr>
          <w:rStyle w:val="StyleUnderline"/>
          <w:rFonts w:asciiTheme="majorHAnsi" w:hAnsiTheme="majorHAnsi" w:cstheme="majorHAnsi"/>
        </w:rPr>
        <w:t xml:space="preserve">the cash would almost certainly go </w:t>
      </w:r>
      <w:r w:rsidRPr="00BC19EC">
        <w:rPr>
          <w:rStyle w:val="StyleUnderline"/>
          <w:rFonts w:asciiTheme="majorHAnsi" w:hAnsiTheme="majorHAnsi" w:cstheme="majorHAnsi"/>
          <w:highlight w:val="green"/>
        </w:rPr>
        <w:t>straight to Blue Origin</w:t>
      </w:r>
      <w:r w:rsidRPr="00BC19EC">
        <w:rPr>
          <w:rFonts w:asciiTheme="majorHAnsi" w:hAnsiTheme="majorHAnsi" w:cstheme="majorHAnsi"/>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C19EC">
        <w:rPr>
          <w:rStyle w:val="Emphasis"/>
          <w:rFonts w:asciiTheme="majorHAnsi" w:hAnsiTheme="majorHAnsi" w:cstheme="majorHAnsi"/>
        </w:rPr>
        <w:t xml:space="preserve">the whole episode looks like a textbook case of </w:t>
      </w:r>
      <w:r w:rsidRPr="00BC19EC">
        <w:rPr>
          <w:rStyle w:val="Emphasis"/>
          <w:rFonts w:asciiTheme="majorHAnsi" w:hAnsiTheme="majorHAnsi" w:cstheme="majorHAnsi"/>
          <w:highlight w:val="green"/>
        </w:rPr>
        <w:t>pork barrel politics</w:t>
      </w:r>
      <w:r w:rsidRPr="00BC19EC">
        <w:rPr>
          <w:rStyle w:val="Emphasis"/>
          <w:rFonts w:asciiTheme="majorHAnsi" w:hAnsiTheme="majorHAnsi" w:cstheme="majorHAnsi"/>
        </w:rPr>
        <w:t xml:space="preserve"> run amok</w:t>
      </w:r>
      <w:r w:rsidRPr="00BC19EC">
        <w:rPr>
          <w:rFonts w:asciiTheme="majorHAnsi" w:hAnsiTheme="majorHAnsi" w:cstheme="majorHAnsi"/>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C19EC">
        <w:rPr>
          <w:rStyle w:val="StyleUnderline"/>
          <w:rFonts w:asciiTheme="majorHAnsi" w:hAnsiTheme="majorHAnsi" w:cstheme="majorHAnsi"/>
        </w:rPr>
        <w:t xml:space="preserve">Bezos’s wealth is by this point less an actual number than a matter for philosophical debate, and there is no tenable justification for handing him public money. He was equally right in using the occasion to </w:t>
      </w:r>
      <w:r w:rsidRPr="00BC19EC">
        <w:rPr>
          <w:rStyle w:val="Emphasis"/>
          <w:rFonts w:asciiTheme="majorHAnsi" w:hAnsiTheme="majorHAnsi" w:cstheme="majorHAnsi"/>
        </w:rPr>
        <w:t>question the whole idea</w:t>
      </w:r>
      <w:r w:rsidRPr="00BC19EC">
        <w:rPr>
          <w:rStyle w:val="StyleUnderline"/>
          <w:rFonts w:asciiTheme="majorHAnsi" w:hAnsiTheme="majorHAnsi" w:cstheme="majorHAnsi"/>
        </w:rPr>
        <w:t xml:space="preserve"> of privately led space exploration</w:t>
      </w:r>
      <w:r w:rsidRPr="00BC19EC">
        <w:rPr>
          <w:rFonts w:asciiTheme="majorHAnsi" w:hAnsiTheme="majorHAnsi" w:cstheme="majorHAnsi"/>
          <w:sz w:val="16"/>
        </w:rPr>
        <w:t xml:space="preserve">: When we were younger, and Neil Armstrong made it to the Moon, there was incredible joy and pride in this country that the United States of America did something people had forever thought was impossible: </w:t>
      </w:r>
      <w:r w:rsidRPr="00BC19EC">
        <w:rPr>
          <w:rStyle w:val="StyleUnderline"/>
          <w:rFonts w:asciiTheme="majorHAnsi" w:hAnsiTheme="majorHAnsi" w:cstheme="majorHAnsi"/>
        </w:rPr>
        <w:t>we sent a man to the Moon … an extraordinary accomplishment for all of humanity, not just the United States</w:t>
      </w:r>
      <w:r w:rsidRPr="00BC19EC">
        <w:rPr>
          <w:rFonts w:asciiTheme="majorHAnsi" w:hAnsiTheme="majorHAnsi" w:cstheme="majorHAnsi"/>
          <w:sz w:val="16"/>
        </w:rPr>
        <w:t xml:space="preserve">…. I worry very much that </w:t>
      </w:r>
      <w:r w:rsidRPr="00BC19EC">
        <w:rPr>
          <w:rStyle w:val="StyleUnderline"/>
          <w:rFonts w:asciiTheme="majorHAnsi" w:hAnsiTheme="majorHAnsi" w:cstheme="majorHAnsi"/>
        </w:rPr>
        <w:t>what we are seeing now is two of the wealthiest people in this country</w:t>
      </w:r>
      <w:r w:rsidRPr="00BC19EC">
        <w:rPr>
          <w:rFonts w:asciiTheme="majorHAnsi" w:hAnsiTheme="majorHAnsi" w:cstheme="majorHAnsi"/>
          <w:sz w:val="16"/>
        </w:rPr>
        <w:t xml:space="preserve"> — Elon Musk and Mr. Bezos — d</w:t>
      </w:r>
      <w:r w:rsidRPr="00BC19EC">
        <w:rPr>
          <w:rStyle w:val="StyleUnderline"/>
          <w:rFonts w:asciiTheme="majorHAnsi" w:hAnsiTheme="majorHAnsi" w:cstheme="majorHAnsi"/>
        </w:rPr>
        <w:t xml:space="preserve">eciding that they are going to take control over our [efforts] to get to the Moon and, maybe, even the extraordinary accomplishment of </w:t>
      </w:r>
      <w:r w:rsidRPr="00BC19EC">
        <w:rPr>
          <w:rStyle w:val="StyleUnderline"/>
          <w:rFonts w:asciiTheme="majorHAnsi" w:hAnsiTheme="majorHAnsi" w:cstheme="majorHAnsi"/>
          <w:highlight w:val="green"/>
        </w:rPr>
        <w:t>getting to Mars</w:t>
      </w:r>
      <w:r w:rsidRPr="00BC19EC">
        <w:rPr>
          <w:rFonts w:asciiTheme="majorHAnsi" w:hAnsiTheme="majorHAnsi" w:cstheme="majorHAnsi"/>
          <w:sz w:val="16"/>
        </w:rPr>
        <w:t xml:space="preserve">…. I have a real problem that, to a significant degree, </w:t>
      </w:r>
      <w:r w:rsidRPr="00BC19EC">
        <w:rPr>
          <w:rStyle w:val="Emphasis"/>
          <w:rFonts w:asciiTheme="majorHAnsi" w:hAnsiTheme="majorHAnsi" w:cstheme="majorHAnsi"/>
        </w:rPr>
        <w:t>we are privatizing that effort</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This is something that … </w:t>
      </w:r>
      <w:r w:rsidRPr="00BC19EC">
        <w:rPr>
          <w:rStyle w:val="Emphasis"/>
          <w:rFonts w:asciiTheme="majorHAnsi" w:hAnsiTheme="majorHAnsi" w:cstheme="majorHAnsi"/>
          <w:highlight w:val="green"/>
        </w:rPr>
        <w:t>all of us should be part of</w:t>
      </w:r>
      <w:r w:rsidRPr="00BC19EC">
        <w:rPr>
          <w:rStyle w:val="Emphasis"/>
          <w:rFonts w:asciiTheme="majorHAnsi" w:hAnsiTheme="majorHAnsi" w:cstheme="majorHAnsi"/>
        </w:rPr>
        <w:t>, and not simply a private corporate undertaking</w:t>
      </w:r>
      <w:r w:rsidRPr="00BC19EC">
        <w:rPr>
          <w:rStyle w:val="StyleUnderline"/>
          <w:rFonts w:asciiTheme="majorHAnsi" w:hAnsiTheme="majorHAnsi" w:cstheme="majorHAnsi"/>
        </w:rPr>
        <w:t xml:space="preserve">. As the </w:t>
      </w:r>
      <w:r w:rsidRPr="00BC19EC">
        <w:rPr>
          <w:rStyle w:val="StyleUnderline"/>
          <w:rFonts w:asciiTheme="majorHAnsi" w:hAnsiTheme="majorHAnsi" w:cstheme="majorHAnsi"/>
          <w:highlight w:val="green"/>
        </w:rPr>
        <w:t xml:space="preserve">free market </w:t>
      </w:r>
      <w:r w:rsidRPr="00BC19EC">
        <w:rPr>
          <w:rStyle w:val="Emphasis"/>
          <w:rFonts w:asciiTheme="majorHAnsi" w:hAnsiTheme="majorHAnsi" w:cstheme="majorHAnsi"/>
          <w:highlight w:val="green"/>
        </w:rPr>
        <w:t>innovates its way to monopolistic control</w:t>
      </w:r>
      <w:r w:rsidRPr="00BC19EC">
        <w:rPr>
          <w:rStyle w:val="Emphasis"/>
          <w:rFonts w:asciiTheme="majorHAnsi" w:hAnsiTheme="majorHAnsi" w:cstheme="majorHAnsi"/>
        </w:rPr>
        <w:t xml:space="preserve"> of the solar system</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by the Earth’s two richest men, it remains </w:t>
      </w:r>
      <w:proofErr w:type="gramStart"/>
      <w:r w:rsidRPr="00BC19EC">
        <w:rPr>
          <w:rStyle w:val="StyleUnderline"/>
          <w:rFonts w:asciiTheme="majorHAnsi" w:hAnsiTheme="majorHAnsi" w:cstheme="majorHAnsi"/>
        </w:rPr>
        <w:t>as yet</w:t>
      </w:r>
      <w:proofErr w:type="gramEnd"/>
      <w:r w:rsidRPr="00BC19EC">
        <w:rPr>
          <w:rStyle w:val="StyleUnderline"/>
          <w:rFonts w:asciiTheme="majorHAnsi" w:hAnsiTheme="majorHAnsi" w:cstheme="majorHAnsi"/>
        </w:rPr>
        <w:t xml:space="preserve"> unclear how far both technology and capitalism will actually allow the billionaire-dominated venture to go. </w:t>
      </w:r>
      <w:r w:rsidRPr="00BC19EC">
        <w:rPr>
          <w:rStyle w:val="StyleUnderline"/>
          <w:rFonts w:asciiTheme="majorHAnsi" w:hAnsiTheme="majorHAnsi" w:cstheme="majorHAnsi"/>
          <w:highlight w:val="green"/>
        </w:rPr>
        <w:t>Bezos</w:t>
      </w:r>
      <w:r w:rsidRPr="00BC19EC">
        <w:rPr>
          <w:rStyle w:val="StyleUnderline"/>
          <w:rFonts w:asciiTheme="majorHAnsi" w:hAnsiTheme="majorHAnsi" w:cstheme="majorHAnsi"/>
        </w:rPr>
        <w:t xml:space="preserve"> and Musk</w:t>
      </w:r>
      <w:r w:rsidRPr="00BC19EC">
        <w:rPr>
          <w:rFonts w:asciiTheme="majorHAnsi" w:hAnsiTheme="majorHAnsi" w:cstheme="majorHAnsi"/>
          <w:sz w:val="16"/>
        </w:rPr>
        <w:t xml:space="preserve">, as you might expect, </w:t>
      </w:r>
      <w:r w:rsidRPr="00BC19EC">
        <w:rPr>
          <w:rStyle w:val="Emphasis"/>
          <w:rFonts w:asciiTheme="majorHAnsi" w:hAnsiTheme="majorHAnsi" w:cstheme="majorHAnsi"/>
          <w:highlight w:val="green"/>
        </w:rPr>
        <w:t>paint a</w:t>
      </w:r>
      <w:r w:rsidRPr="00BC19EC">
        <w:rPr>
          <w:rStyle w:val="Emphasis"/>
          <w:rFonts w:asciiTheme="majorHAnsi" w:hAnsiTheme="majorHAnsi" w:cstheme="majorHAnsi"/>
        </w:rPr>
        <w:t xml:space="preserve"> </w:t>
      </w:r>
      <w:r w:rsidRPr="00BC19EC">
        <w:rPr>
          <w:rStyle w:val="Emphasis"/>
          <w:rFonts w:asciiTheme="majorHAnsi" w:hAnsiTheme="majorHAnsi" w:cstheme="majorHAnsi"/>
          <w:highlight w:val="green"/>
        </w:rPr>
        <w:t>utopian portrait</w:t>
      </w:r>
      <w:r w:rsidRPr="00BC19EC">
        <w:rPr>
          <w:rStyle w:val="Emphasis"/>
          <w:rFonts w:asciiTheme="majorHAnsi" w:hAnsiTheme="majorHAnsi" w:cstheme="majorHAnsi"/>
        </w:rPr>
        <w:t xml:space="preserve"> of interplanetary</w:t>
      </w:r>
      <w:r w:rsidRPr="00BC19EC">
        <w:rPr>
          <w:rFonts w:asciiTheme="majorHAnsi" w:hAnsiTheme="majorHAnsi" w:cstheme="majorHAnsi"/>
          <w:sz w:val="16"/>
        </w:rPr>
        <w:t xml:space="preserve"> </w:t>
      </w:r>
      <w:r w:rsidRPr="00BC19EC">
        <w:rPr>
          <w:rStyle w:val="StyleUnderline"/>
          <w:rFonts w:asciiTheme="majorHAnsi" w:hAnsiTheme="majorHAnsi" w:cstheme="majorHAnsi"/>
        </w:rPr>
        <w:t>colonies and abundant life flourishing off-world.</w:t>
      </w:r>
      <w:r w:rsidRPr="00BC19EC">
        <w:rPr>
          <w:rFonts w:asciiTheme="majorHAnsi" w:hAnsiTheme="majorHAnsi" w:cstheme="majorHAnsi"/>
          <w:sz w:val="16"/>
        </w:rPr>
        <w:t xml:space="preserve"> </w:t>
      </w:r>
      <w:r w:rsidRPr="00BC19EC">
        <w:rPr>
          <w:rStyle w:val="StyleUnderline"/>
          <w:rFonts w:asciiTheme="majorHAnsi" w:hAnsiTheme="majorHAnsi" w:cstheme="majorHAnsi"/>
        </w:rPr>
        <w:t>Investors in speculative companies</w:t>
      </w:r>
      <w:r w:rsidRPr="00BC19EC">
        <w:rPr>
          <w:rFonts w:asciiTheme="majorHAnsi" w:hAnsiTheme="majorHAnsi" w:cstheme="majorHAnsi"/>
          <w:sz w:val="16"/>
        </w:rPr>
        <w:t xml:space="preserve"> like Planetary Resources and Deep Space Industries, meanwhile, </w:t>
      </w:r>
      <w:r w:rsidRPr="00BC19EC">
        <w:rPr>
          <w:rStyle w:val="StyleUnderline"/>
          <w:rFonts w:asciiTheme="majorHAnsi" w:hAnsiTheme="majorHAnsi" w:cstheme="majorHAnsi"/>
        </w:rPr>
        <w:t>hope that the mining of precious metals</w:t>
      </w:r>
      <w:r w:rsidRPr="00BC19EC">
        <w:rPr>
          <w:rFonts w:asciiTheme="majorHAnsi" w:hAnsiTheme="majorHAnsi" w:cstheme="majorHAnsi"/>
          <w:sz w:val="16"/>
        </w:rPr>
        <w:t xml:space="preserve"> from asteroids </w:t>
      </w:r>
      <w:r w:rsidRPr="00BC19EC">
        <w:rPr>
          <w:rStyle w:val="StyleUnderline"/>
          <w:rFonts w:asciiTheme="majorHAnsi" w:hAnsiTheme="majorHAnsi" w:cstheme="majorHAnsi"/>
        </w:rPr>
        <w:t>will unlock untold wealth</w:t>
      </w:r>
      <w:r w:rsidRPr="00BC19EC">
        <w:rPr>
          <w:rFonts w:asciiTheme="majorHAnsi" w:hAnsiTheme="majorHAnsi" w:cstheme="majorHAnsi"/>
          <w:sz w:val="16"/>
        </w:rPr>
        <w:t xml:space="preserve"> and bring about a new industrial revolution. </w:t>
      </w:r>
      <w:r w:rsidRPr="00BC19EC">
        <w:rPr>
          <w:rStyle w:val="StyleUnderline"/>
          <w:rFonts w:asciiTheme="majorHAnsi" w:hAnsiTheme="majorHAnsi" w:cstheme="majorHAnsi"/>
        </w:rPr>
        <w:t xml:space="preserve">The </w:t>
      </w:r>
      <w:r w:rsidRPr="00BC19EC">
        <w:rPr>
          <w:rStyle w:val="StyleUnderline"/>
          <w:rFonts w:asciiTheme="majorHAnsi" w:hAnsiTheme="majorHAnsi" w:cstheme="majorHAnsi"/>
          <w:highlight w:val="green"/>
        </w:rPr>
        <w:t>most probable scenario</w:t>
      </w:r>
      <w:r w:rsidRPr="00BC19EC">
        <w:rPr>
          <w:rStyle w:val="StyleUnderline"/>
          <w:rFonts w:asciiTheme="majorHAnsi" w:hAnsiTheme="majorHAnsi" w:cstheme="majorHAnsi"/>
        </w:rPr>
        <w:t xml:space="preserve"> </w:t>
      </w:r>
      <w:r w:rsidRPr="00BC19EC">
        <w:rPr>
          <w:rFonts w:asciiTheme="majorHAnsi" w:hAnsiTheme="majorHAnsi" w:cstheme="majorHAnsi"/>
          <w:sz w:val="16"/>
        </w:rPr>
        <w:t xml:space="preserve">for such efforts, of course, </w:t>
      </w:r>
      <w:r w:rsidRPr="00BC19EC">
        <w:rPr>
          <w:rStyle w:val="StyleUnderline"/>
          <w:rFonts w:asciiTheme="majorHAnsi" w:hAnsiTheme="majorHAnsi" w:cstheme="majorHAnsi"/>
        </w:rPr>
        <w:t>is</w:t>
      </w:r>
      <w:r w:rsidRPr="00BC19EC">
        <w:rPr>
          <w:rFonts w:asciiTheme="majorHAnsi" w:hAnsiTheme="majorHAnsi" w:cstheme="majorHAnsi"/>
          <w:sz w:val="16"/>
        </w:rPr>
        <w:t xml:space="preserve"> also </w:t>
      </w:r>
      <w:r w:rsidRPr="00BC19EC">
        <w:rPr>
          <w:rStyle w:val="StyleUnderline"/>
          <w:rFonts w:asciiTheme="majorHAnsi" w:hAnsiTheme="majorHAnsi" w:cstheme="majorHAnsi"/>
        </w:rPr>
        <w:t xml:space="preserve">far more banal: </w:t>
      </w:r>
      <w:r w:rsidRPr="00BC19EC">
        <w:rPr>
          <w:rStyle w:val="Emphasis"/>
          <w:rFonts w:asciiTheme="majorHAnsi" w:hAnsiTheme="majorHAnsi" w:cstheme="majorHAnsi"/>
        </w:rPr>
        <w:t xml:space="preserve">a primary </w:t>
      </w:r>
      <w:r w:rsidRPr="00BC19EC">
        <w:rPr>
          <w:rStyle w:val="Emphasis"/>
          <w:rFonts w:asciiTheme="majorHAnsi" w:hAnsiTheme="majorHAnsi" w:cstheme="majorHAnsi"/>
          <w:highlight w:val="green"/>
        </w:rPr>
        <w:t>focus on control</w:t>
      </w:r>
      <w:r w:rsidRPr="00BC19EC">
        <w:rPr>
          <w:rStyle w:val="Emphasis"/>
          <w:rFonts w:asciiTheme="majorHAnsi" w:hAnsiTheme="majorHAnsi" w:cstheme="majorHAnsi"/>
        </w:rPr>
        <w:t xml:space="preserve"> of vital infrastructure like satellites by large corporations and their billionaire owners. </w:t>
      </w:r>
      <w:r w:rsidRPr="00BC19EC">
        <w:rPr>
          <w:rStyle w:val="StyleUnderline"/>
          <w:rFonts w:asciiTheme="majorHAnsi" w:hAnsiTheme="majorHAnsi" w:cstheme="majorHAnsi"/>
        </w:rPr>
        <w:t>In the unlikely event that technology ever does allow interstellar colonization to be both possible and profitable</w:t>
      </w:r>
      <w:r w:rsidRPr="00BC19EC">
        <w:rPr>
          <w:rFonts w:asciiTheme="majorHAnsi" w:hAnsiTheme="majorHAnsi" w:cstheme="majorHAnsi"/>
          <w:sz w:val="16"/>
        </w:rPr>
        <w:t xml:space="preserve">, however, </w:t>
      </w:r>
      <w:r w:rsidRPr="00BC19EC">
        <w:rPr>
          <w:rStyle w:val="StyleUnderline"/>
          <w:rFonts w:asciiTheme="majorHAnsi" w:hAnsiTheme="majorHAnsi" w:cstheme="majorHAnsi"/>
        </w:rPr>
        <w:t xml:space="preserve">it’s safe to assume the result will look </w:t>
      </w:r>
      <w:r w:rsidRPr="00BC19EC">
        <w:rPr>
          <w:rStyle w:val="StyleUnderline"/>
          <w:rFonts w:asciiTheme="majorHAnsi" w:hAnsiTheme="majorHAnsi" w:cstheme="majorHAnsi"/>
          <w:highlight w:val="green"/>
        </w:rPr>
        <w:t xml:space="preserve">more </w:t>
      </w:r>
      <w:r w:rsidRPr="00BC19EC">
        <w:rPr>
          <w:rStyle w:val="Emphasis"/>
          <w:rFonts w:asciiTheme="majorHAnsi" w:hAnsiTheme="majorHAnsi" w:cstheme="majorHAnsi"/>
          <w:highlight w:val="green"/>
        </w:rPr>
        <w:t>like Blade Runner than Star Trek</w:t>
      </w:r>
      <w:r w:rsidRPr="00BC19EC">
        <w:rPr>
          <w:rFonts w:asciiTheme="majorHAnsi" w:hAnsiTheme="majorHAnsi" w:cstheme="majorHAnsi"/>
          <w:sz w:val="16"/>
        </w:rPr>
        <w:t xml:space="preserve"> </w:t>
      </w:r>
      <w:r w:rsidRPr="00BC19EC">
        <w:rPr>
          <w:rStyle w:val="StyleUnderline"/>
          <w:rFonts w:asciiTheme="majorHAnsi" w:hAnsiTheme="majorHAnsi" w:cstheme="majorHAnsi"/>
        </w:rPr>
        <w:t>if people like Musk and Bezos are involved</w:t>
      </w:r>
      <w:r w:rsidRPr="00BC19EC">
        <w:rPr>
          <w:rFonts w:asciiTheme="majorHAnsi" w:hAnsiTheme="majorHAnsi" w:cstheme="majorHAnsi"/>
          <w:sz w:val="16"/>
        </w:rPr>
        <w:t xml:space="preserve">. </w:t>
      </w:r>
      <w:r w:rsidRPr="00BC19EC">
        <w:rPr>
          <w:rStyle w:val="StyleUnderline"/>
          <w:rFonts w:asciiTheme="majorHAnsi" w:hAnsiTheme="majorHAnsi" w:cstheme="majorHAnsi"/>
        </w:rPr>
        <w:t xml:space="preserve">There’s </w:t>
      </w:r>
      <w:r w:rsidRPr="00BC19EC">
        <w:rPr>
          <w:rStyle w:val="StyleUnderline"/>
          <w:rFonts w:asciiTheme="majorHAnsi" w:hAnsiTheme="majorHAnsi" w:cstheme="majorHAnsi"/>
          <w:highlight w:val="green"/>
        </w:rPr>
        <w:t>no reason to believe</w:t>
      </w:r>
      <w:r w:rsidRPr="00BC19EC">
        <w:rPr>
          <w:rFonts w:asciiTheme="majorHAnsi" w:hAnsiTheme="majorHAnsi" w:cstheme="majorHAnsi"/>
          <w:sz w:val="16"/>
        </w:rPr>
        <w:t xml:space="preserve">, after all, </w:t>
      </w:r>
      <w:r w:rsidRPr="00BC19EC">
        <w:rPr>
          <w:rStyle w:val="StyleUnderline"/>
          <w:rFonts w:asciiTheme="majorHAnsi" w:hAnsiTheme="majorHAnsi" w:cstheme="majorHAnsi"/>
        </w:rPr>
        <w:t xml:space="preserve">that </w:t>
      </w:r>
      <w:r w:rsidRPr="00BC19EC">
        <w:rPr>
          <w:rStyle w:val="StyleUnderline"/>
          <w:rFonts w:asciiTheme="majorHAnsi" w:hAnsiTheme="majorHAnsi" w:cstheme="majorHAnsi"/>
          <w:highlight w:val="green"/>
        </w:rPr>
        <w:t xml:space="preserve">extending the profit motive </w:t>
      </w:r>
      <w:r w:rsidRPr="00BC19EC">
        <w:rPr>
          <w:rStyle w:val="StyleUnderline"/>
          <w:rFonts w:asciiTheme="majorHAnsi" w:hAnsiTheme="majorHAnsi" w:cstheme="majorHAnsi"/>
        </w:rPr>
        <w:t xml:space="preserve">into outer space would </w:t>
      </w:r>
      <w:r w:rsidRPr="00BC19EC">
        <w:rPr>
          <w:rStyle w:val="StyleUnderline"/>
          <w:rFonts w:asciiTheme="majorHAnsi" w:hAnsiTheme="majorHAnsi" w:cstheme="majorHAnsi"/>
          <w:highlight w:val="green"/>
        </w:rPr>
        <w:t>yield</w:t>
      </w:r>
      <w:r w:rsidRPr="00BC19EC">
        <w:rPr>
          <w:rStyle w:val="StyleUnderline"/>
          <w:rFonts w:asciiTheme="majorHAnsi" w:hAnsiTheme="majorHAnsi" w:cstheme="majorHAnsi"/>
        </w:rPr>
        <w:t xml:space="preserve"> a </w:t>
      </w:r>
      <w:r w:rsidRPr="00BC19EC">
        <w:rPr>
          <w:rStyle w:val="Emphasis"/>
          <w:rFonts w:asciiTheme="majorHAnsi" w:hAnsiTheme="majorHAnsi" w:cstheme="majorHAnsi"/>
          <w:highlight w:val="green"/>
        </w:rPr>
        <w:t>different</w:t>
      </w:r>
      <w:r w:rsidRPr="00BC19EC">
        <w:rPr>
          <w:rStyle w:val="Emphasis"/>
          <w:rFonts w:asciiTheme="majorHAnsi" w:hAnsiTheme="majorHAnsi" w:cstheme="majorHAnsi"/>
        </w:rPr>
        <w:t xml:space="preserve"> set of social </w:t>
      </w:r>
      <w:r w:rsidRPr="00BC19EC">
        <w:rPr>
          <w:rStyle w:val="Emphasis"/>
          <w:rFonts w:asciiTheme="majorHAnsi" w:hAnsiTheme="majorHAnsi" w:cstheme="majorHAnsi"/>
          <w:highlight w:val="green"/>
        </w:rPr>
        <w:t>relations</w:t>
      </w:r>
      <w:r w:rsidRPr="00BC19EC">
        <w:rPr>
          <w:rStyle w:val="StyleUnderline"/>
          <w:rFonts w:asciiTheme="majorHAnsi" w:hAnsiTheme="majorHAnsi" w:cstheme="majorHAnsi"/>
        </w:rPr>
        <w:t xml:space="preserve"> than the ones it already produces here on Earth </w:t>
      </w:r>
      <w:r w:rsidRPr="00BC19EC">
        <w:rPr>
          <w:rFonts w:asciiTheme="majorHAnsi" w:hAnsiTheme="majorHAnsi" w:cstheme="majorHAnsi"/>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BC19EC">
        <w:rPr>
          <w:rStyle w:val="StyleUnderline"/>
          <w:rFonts w:asciiTheme="majorHAnsi" w:hAnsiTheme="majorHAnsi" w:cstheme="majorHAnsi"/>
        </w:rPr>
        <w:t xml:space="preserve">as any that a privatized space race has far more to do with earthly vice than off-world utopia. Billionaires have already been allowed to devour much of the global economy. </w:t>
      </w:r>
      <w:r w:rsidRPr="00BC19EC">
        <w:rPr>
          <w:rStyle w:val="Emphasis"/>
          <w:rFonts w:asciiTheme="majorHAnsi" w:hAnsiTheme="majorHAnsi" w:cstheme="majorHAnsi"/>
        </w:rPr>
        <w:t xml:space="preserve">Must we let them own the solar system too? </w:t>
      </w:r>
    </w:p>
    <w:p w14:paraId="0849DCA0" w14:textId="77777777" w:rsidR="002233F3" w:rsidRPr="00BC19EC" w:rsidRDefault="002233F3" w:rsidP="002233F3">
      <w:pPr>
        <w:rPr>
          <w:rFonts w:asciiTheme="majorHAnsi" w:hAnsiTheme="majorHAnsi" w:cstheme="majorHAnsi"/>
        </w:rPr>
      </w:pPr>
    </w:p>
    <w:p w14:paraId="14A19F00" w14:textId="77777777" w:rsidR="002233F3" w:rsidRPr="00F601E6" w:rsidRDefault="002233F3" w:rsidP="002233F3"/>
    <w:p w14:paraId="1F037A9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670B22"/>
    <w:multiLevelType w:val="hybridMultilevel"/>
    <w:tmpl w:val="EE4C7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4D7A82"/>
    <w:multiLevelType w:val="hybridMultilevel"/>
    <w:tmpl w:val="15CC86B6"/>
    <w:lvl w:ilvl="0" w:tplc="85E880BC">
      <w:start w:val="30"/>
      <w:numFmt w:val="bullet"/>
      <w:lvlText w:val="-"/>
      <w:lvlJc w:val="left"/>
      <w:pPr>
        <w:ind w:left="720" w:hanging="360"/>
      </w:pPr>
      <w:rPr>
        <w:rFonts w:ascii="Calibri" w:eastAsiaTheme="minorHAns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020A3C"/>
    <w:multiLevelType w:val="hybridMultilevel"/>
    <w:tmpl w:val="F4949CEA"/>
    <w:lvl w:ilvl="0" w:tplc="DF44DE6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6"/>
  </w:num>
  <w:num w:numId="14">
    <w:abstractNumId w:val="13"/>
  </w:num>
  <w:num w:numId="15">
    <w:abstractNumId w:val="11"/>
  </w:num>
  <w:num w:numId="16">
    <w:abstractNumId w:val="22"/>
  </w:num>
  <w:num w:numId="17">
    <w:abstractNumId w:val="19"/>
  </w:num>
  <w:num w:numId="18">
    <w:abstractNumId w:val="17"/>
  </w:num>
  <w:num w:numId="19">
    <w:abstractNumId w:val="12"/>
  </w:num>
  <w:num w:numId="20">
    <w:abstractNumId w:val="24"/>
  </w:num>
  <w:num w:numId="21">
    <w:abstractNumId w:val="15"/>
  </w:num>
  <w:num w:numId="22">
    <w:abstractNumId w:val="18"/>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33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6B2"/>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3F3"/>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CD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3D9"/>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845522"/>
  <w14:defaultImageDpi w14:val="300"/>
  <w15:docId w15:val="{FF9F8F72-DD60-5E42-B9AC-4CE1D2026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33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
    <w:basedOn w:val="DefaultParagraphFont"/>
    <w:uiPriority w:val="1"/>
    <w:qFormat/>
    <w:rsid w:val="003D5EA8"/>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3D5E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textbold">
    <w:name w:val="text bold"/>
    <w:basedOn w:val="Normal"/>
    <w:link w:val="Emphasis"/>
    <w:uiPriority w:val="20"/>
    <w:qFormat/>
    <w:rsid w:val="002233F3"/>
    <w:pPr>
      <w:pBdr>
        <w:top w:val="single" w:sz="4" w:space="0" w:color="auto"/>
        <w:left w:val="single" w:sz="4" w:space="0" w:color="auto"/>
        <w:bottom w:val="single" w:sz="4" w:space="0" w:color="auto"/>
        <w:right w:val="single" w:sz="4" w:space="0" w:color="auto"/>
      </w:pBdr>
      <w:spacing w:line="254" w:lineRule="auto"/>
      <w:ind w:left="720"/>
      <w:jc w:val="both"/>
    </w:pPr>
    <w:rPr>
      <w:rFonts w:cs="Calibri"/>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2233F3"/>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6"/>
    <w:qFormat/>
    <w:rsid w:val="002233F3"/>
    <w:rPr>
      <w:sz w:val="22"/>
      <w:u w:val="single"/>
    </w:rPr>
  </w:style>
  <w:style w:type="paragraph" w:styleId="Title">
    <w:name w:val="Title"/>
    <w:basedOn w:val="Normal"/>
    <w:next w:val="Normal"/>
    <w:link w:val="TitleChar"/>
    <w:uiPriority w:val="6"/>
    <w:qFormat/>
    <w:rsid w:val="002233F3"/>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2233F3"/>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2233F3"/>
    <w:pPr>
      <w:ind w:left="720"/>
      <w:contextualSpacing/>
    </w:pPr>
  </w:style>
  <w:style w:type="character" w:customStyle="1" w:styleId="c-timestamplabel">
    <w:name w:val="c-timestamp__label"/>
    <w:basedOn w:val="DefaultParagraphFont"/>
    <w:rsid w:val="002233F3"/>
  </w:style>
  <w:style w:type="paragraph" w:styleId="Revision">
    <w:name w:val="Revision"/>
    <w:hidden/>
    <w:uiPriority w:val="99"/>
    <w:semiHidden/>
    <w:rsid w:val="002233F3"/>
    <w:rPr>
      <w:rFonts w:ascii="Calibri" w:hAnsi="Calibri" w:cs="Calibri"/>
      <w:sz w:val="22"/>
    </w:rPr>
  </w:style>
  <w:style w:type="paragraph" w:customStyle="1" w:styleId="dcr-o5gy41">
    <w:name w:val="dcr-o5gy41"/>
    <w:basedOn w:val="Normal"/>
    <w:rsid w:val="002233F3"/>
    <w:pPr>
      <w:spacing w:before="100" w:beforeAutospacing="1" w:after="100" w:afterAutospacing="1" w:line="240" w:lineRule="auto"/>
    </w:pPr>
    <w:rPr>
      <w:rFonts w:ascii="Times New Roman" w:eastAsia="Times New Roman" w:hAnsi="Times New Roman" w:cs="Times New Roman"/>
      <w:sz w:val="24"/>
    </w:rPr>
  </w:style>
  <w:style w:type="character" w:customStyle="1" w:styleId="dcr-19x4pdv">
    <w:name w:val="dcr-19x4pdv"/>
    <w:basedOn w:val="DefaultParagraphFont"/>
    <w:rsid w:val="002233F3"/>
  </w:style>
  <w:style w:type="paragraph" w:styleId="NormalWeb">
    <w:name w:val="Normal (Web)"/>
    <w:basedOn w:val="Normal"/>
    <w:uiPriority w:val="99"/>
    <w:semiHidden/>
    <w:unhideWhenUsed/>
    <w:rsid w:val="002233F3"/>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ddress">
    <w:name w:val="c-article-author-affiliation__address"/>
    <w:basedOn w:val="Normal"/>
    <w:rsid w:val="002233F3"/>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uthors-list">
    <w:name w:val="c-article-author-affiliation__authors-list"/>
    <w:basedOn w:val="Normal"/>
    <w:rsid w:val="002233F3"/>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233F3"/>
    <w:rPr>
      <w:sz w:val="22"/>
      <w:u w:val="single"/>
    </w:rPr>
  </w:style>
  <w:style w:type="paragraph" w:customStyle="1" w:styleId="Emphasize">
    <w:name w:val="Emphasize"/>
    <w:basedOn w:val="Normal"/>
    <w:uiPriority w:val="7"/>
    <w:qFormat/>
    <w:rsid w:val="002233F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2233F3"/>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2233F3"/>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2233F3"/>
    <w:rPr>
      <w:color w:val="605E5C"/>
      <w:shd w:val="clear" w:color="auto" w:fill="E1DFDD"/>
    </w:rPr>
  </w:style>
  <w:style w:type="numbering" w:customStyle="1" w:styleId="NoList1">
    <w:name w:val="No List1"/>
    <w:next w:val="NoList"/>
    <w:uiPriority w:val="99"/>
    <w:semiHidden/>
    <w:unhideWhenUsed/>
    <w:rsid w:val="002233F3"/>
  </w:style>
  <w:style w:type="numbering" w:customStyle="1" w:styleId="NoList11">
    <w:name w:val="No List11"/>
    <w:next w:val="NoList"/>
    <w:uiPriority w:val="99"/>
    <w:semiHidden/>
    <w:unhideWhenUsed/>
    <w:rsid w:val="002233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elon-musk-spacex-tesla-falcon-heavy-laun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9/socialist-space-exploration-publicly-funded-nasa-education-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aoud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14161</Words>
  <Characters>80724</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94696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Lila Daoudi</cp:lastModifiedBy>
  <cp:revision>1</cp:revision>
  <dcterms:created xsi:type="dcterms:W3CDTF">2022-02-12T16:23:00Z</dcterms:created>
  <dcterms:modified xsi:type="dcterms:W3CDTF">2022-02-12T16:24:00Z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