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F1778" w14:textId="77777777" w:rsidR="00520DFB" w:rsidRPr="00520DFB" w:rsidRDefault="00520DFB" w:rsidP="00520D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520DFB">
        <w:rPr>
          <w:rFonts w:ascii="Calibri" w:eastAsiaTheme="majorEastAsia" w:hAnsi="Calibri" w:cstheme="majorBidi"/>
          <w:b/>
          <w:sz w:val="52"/>
          <w:szCs w:val="32"/>
          <w:lang w:eastAsia="en-US"/>
        </w:rPr>
        <w:t>1NC</w:t>
      </w:r>
    </w:p>
    <w:p w14:paraId="1A642160" w14:textId="77777777" w:rsidR="00520DFB" w:rsidRPr="00520DFB" w:rsidRDefault="00520DFB" w:rsidP="00520DFB">
      <w:pPr>
        <w:keepNext/>
        <w:keepLines/>
        <w:pageBreakBefore/>
        <w:spacing w:before="40" w:after="0"/>
        <w:jc w:val="center"/>
        <w:outlineLvl w:val="1"/>
        <w:rPr>
          <w:rFonts w:ascii="Calibri" w:eastAsiaTheme="majorEastAsia" w:hAnsi="Calibri" w:cstheme="majorBidi"/>
          <w:b/>
          <w:sz w:val="44"/>
          <w:szCs w:val="26"/>
          <w:u w:val="double"/>
          <w:lang w:eastAsia="en-US"/>
        </w:rPr>
      </w:pPr>
      <w:r w:rsidRPr="00520DFB">
        <w:rPr>
          <w:rFonts w:ascii="Calibri" w:eastAsiaTheme="majorEastAsia" w:hAnsi="Calibri" w:cstheme="majorBidi"/>
          <w:b/>
          <w:sz w:val="44"/>
          <w:szCs w:val="26"/>
          <w:u w:val="double"/>
          <w:lang w:eastAsia="en-US"/>
        </w:rPr>
        <w:t>T</w:t>
      </w:r>
    </w:p>
    <w:p w14:paraId="0E611DFE" w14:textId="77777777" w:rsidR="00520DFB" w:rsidRPr="00520DFB" w:rsidRDefault="00520DFB" w:rsidP="00520DFB">
      <w:pPr>
        <w:keepNext/>
        <w:keepLines/>
        <w:spacing w:before="40" w:after="0"/>
        <w:outlineLvl w:val="3"/>
        <w:rPr>
          <w:rFonts w:ascii="Calibri" w:eastAsiaTheme="majorEastAsia" w:hAnsi="Calibri" w:cstheme="majorBidi"/>
          <w:b/>
          <w:iCs/>
          <w:sz w:val="26"/>
          <w:lang w:eastAsia="en-US"/>
        </w:rPr>
      </w:pPr>
      <w:r w:rsidRPr="00520DFB">
        <w:rPr>
          <w:rFonts w:ascii="Calibri" w:eastAsiaTheme="majorEastAsia" w:hAnsi="Calibri" w:cstheme="majorBidi"/>
          <w:b/>
          <w:iCs/>
          <w:sz w:val="26"/>
          <w:lang w:eastAsia="en-US"/>
        </w:rPr>
        <w:t xml:space="preserve">Interpretation: the affirmative must only defend that the appropriation of space by </w:t>
      </w:r>
      <w:r w:rsidRPr="00520DFB">
        <w:rPr>
          <w:rFonts w:ascii="Calibri" w:eastAsiaTheme="majorEastAsia" w:hAnsi="Calibri" w:cstheme="majorBidi"/>
          <w:b/>
          <w:iCs/>
          <w:sz w:val="26"/>
          <w:u w:val="single"/>
          <w:lang w:eastAsia="en-US"/>
        </w:rPr>
        <w:t>private</w:t>
      </w:r>
      <w:r w:rsidRPr="00520DFB">
        <w:rPr>
          <w:rFonts w:ascii="Calibri" w:eastAsiaTheme="majorEastAsia" w:hAnsi="Calibri" w:cstheme="majorBidi"/>
          <w:b/>
          <w:iCs/>
          <w:sz w:val="26"/>
          <w:lang w:eastAsia="en-US"/>
        </w:rPr>
        <w:t xml:space="preserve"> entities is unjust.</w:t>
      </w:r>
    </w:p>
    <w:p w14:paraId="3EC86301" w14:textId="77777777" w:rsidR="00520DFB" w:rsidRPr="00520DFB" w:rsidRDefault="00520DFB" w:rsidP="00520DFB">
      <w:pPr>
        <w:keepNext/>
        <w:keepLines/>
        <w:spacing w:before="40" w:after="0"/>
        <w:outlineLvl w:val="3"/>
        <w:rPr>
          <w:rFonts w:ascii="Calibri" w:eastAsiaTheme="majorEastAsia" w:hAnsi="Calibri" w:cstheme="majorBidi"/>
          <w:b/>
          <w:iCs/>
          <w:sz w:val="26"/>
          <w:lang w:eastAsia="en-US"/>
        </w:rPr>
      </w:pPr>
      <w:r w:rsidRPr="00520DFB">
        <w:rPr>
          <w:rFonts w:ascii="Calibri" w:eastAsiaTheme="majorEastAsia" w:hAnsi="Calibri" w:cstheme="majorBidi"/>
          <w:b/>
          <w:iCs/>
          <w:sz w:val="26"/>
          <w:lang w:eastAsia="en-US"/>
        </w:rPr>
        <w:t>China's "private" sector companies aren't private</w:t>
      </w:r>
    </w:p>
    <w:p w14:paraId="288AED04" w14:textId="77777777" w:rsidR="00520DFB" w:rsidRPr="00520DFB" w:rsidRDefault="00520DFB" w:rsidP="00520DFB">
      <w:pPr>
        <w:rPr>
          <w:rFonts w:ascii="Calibri" w:eastAsiaTheme="minorHAnsi" w:hAnsi="Calibri" w:cs="Calibri"/>
          <w:lang w:eastAsia="en-US"/>
        </w:rPr>
      </w:pPr>
      <w:r w:rsidRPr="00520DFB">
        <w:rPr>
          <w:rFonts w:ascii="Calibri" w:eastAsiaTheme="minorHAnsi" w:hAnsi="Calibri" w:cs="Calibri"/>
          <w:b/>
          <w:bCs/>
          <w:sz w:val="26"/>
          <w:lang w:eastAsia="en-US"/>
        </w:rPr>
        <w:t>Olson 20</w:t>
      </w:r>
      <w:r w:rsidRPr="00520DFB">
        <w:rPr>
          <w:rFonts w:ascii="Calibri" w:eastAsiaTheme="minorHAnsi" w:hAnsi="Calibri" w:cs="Calibri"/>
          <w:lang w:eastAsia="en-US"/>
        </w:rPr>
        <w:t xml:space="preserve"> [Stephen Olson, research fellow at the Hinrich Foundation. "Are Private Chinese Companies Really Private?" The Diplomat, 9-30-2020, accessed 1-14-2022, https://thediplomat.com/2020/09/are-private-chinese-companies-really-private/] HWIC</w:t>
      </w:r>
    </w:p>
    <w:p w14:paraId="74B36926" w14:textId="77777777" w:rsidR="00520DFB" w:rsidRPr="00520DFB" w:rsidRDefault="00520DFB" w:rsidP="00520DFB">
      <w:pPr>
        <w:rPr>
          <w:rFonts w:ascii="Calibri" w:eastAsiaTheme="minorHAnsi" w:hAnsi="Calibri" w:cs="Calibri"/>
          <w:lang w:eastAsia="en-US"/>
        </w:rPr>
      </w:pPr>
      <w:r w:rsidRPr="00520DFB">
        <w:rPr>
          <w:rFonts w:ascii="Calibri" w:eastAsiaTheme="minorHAnsi" w:hAnsi="Calibri" w:cs="Calibri"/>
          <w:lang w:eastAsia="en-US"/>
        </w:rPr>
        <w:t xml:space="preserve">China has often been criticized for a lack of transparency, especially with regard to its economic and trade policies. While in many cases these criticisms are valid, it belies the fact that in other instances, China is remarkably open and transparent about its intentions and ambitions. </w:t>
      </w:r>
    </w:p>
    <w:p w14:paraId="21D5C793" w14:textId="77777777" w:rsidR="00520DFB" w:rsidRPr="00520DFB" w:rsidRDefault="00520DFB" w:rsidP="00520DFB">
      <w:pPr>
        <w:rPr>
          <w:rFonts w:ascii="Calibri" w:eastAsiaTheme="minorHAnsi" w:hAnsi="Calibri" w:cs="Calibri"/>
          <w:lang w:eastAsia="en-US"/>
        </w:rPr>
      </w:pPr>
      <w:r w:rsidRPr="00520DFB">
        <w:rPr>
          <w:rFonts w:ascii="Calibri" w:eastAsiaTheme="minorHAnsi" w:hAnsi="Calibri" w:cs="Calibri"/>
          <w:lang w:eastAsia="en-US"/>
        </w:rPr>
        <w:t xml:space="preserve">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sidRPr="00520DFB">
        <w:rPr>
          <w:rFonts w:ascii="Calibri" w:eastAsiaTheme="minorHAnsi" w:hAnsi="Calibri" w:cs="Calibri"/>
          <w:highlight w:val="green"/>
          <w:u w:val="single"/>
          <w:lang w:eastAsia="en-US"/>
        </w:rPr>
        <w:t>Chinese private companies</w:t>
      </w:r>
      <w:r w:rsidRPr="00520DFB">
        <w:rPr>
          <w:rFonts w:ascii="Calibri" w:eastAsiaTheme="minorHAnsi" w:hAnsi="Calibri" w:cs="Calibri"/>
          <w:u w:val="single"/>
          <w:lang w:eastAsia="en-US"/>
        </w:rPr>
        <w:t xml:space="preserve"> </w:t>
      </w:r>
      <w:r w:rsidRPr="00520DFB">
        <w:rPr>
          <w:rFonts w:ascii="Calibri" w:eastAsiaTheme="minorHAnsi" w:hAnsi="Calibri" w:cs="Calibri"/>
          <w:highlight w:val="green"/>
          <w:u w:val="single"/>
          <w:lang w:eastAsia="en-US"/>
        </w:rPr>
        <w:t>will be</w:t>
      </w:r>
      <w:r w:rsidRPr="00520DFB">
        <w:rPr>
          <w:rFonts w:ascii="Calibri" w:eastAsiaTheme="minorHAnsi" w:hAnsi="Calibri" w:cs="Calibri"/>
          <w:u w:val="single"/>
          <w:lang w:eastAsia="en-US"/>
        </w:rPr>
        <w:t xml:space="preserve"> increasingly </w:t>
      </w:r>
      <w:r w:rsidRPr="00520DFB">
        <w:rPr>
          <w:rFonts w:ascii="Calibri" w:eastAsiaTheme="minorHAnsi" w:hAnsi="Calibri" w:cs="Calibri"/>
          <w:highlight w:val="green"/>
          <w:u w:val="single"/>
          <w:lang w:eastAsia="en-US"/>
        </w:rPr>
        <w:t>called upon to conduct</w:t>
      </w:r>
      <w:r w:rsidRPr="00520DFB">
        <w:rPr>
          <w:rFonts w:ascii="Calibri" w:eastAsiaTheme="minorHAnsi" w:hAnsi="Calibri" w:cs="Calibri"/>
          <w:u w:val="single"/>
          <w:lang w:eastAsia="en-US"/>
        </w:rPr>
        <w:t xml:space="preserve"> their </w:t>
      </w:r>
      <w:r w:rsidRPr="00520DFB">
        <w:rPr>
          <w:rFonts w:ascii="Calibri" w:eastAsiaTheme="minorHAnsi" w:hAnsi="Calibri" w:cs="Calibri"/>
          <w:highlight w:val="green"/>
          <w:u w:val="single"/>
          <w:lang w:eastAsia="en-US"/>
        </w:rPr>
        <w:t>operations in tight coordination with governmental policy</w:t>
      </w:r>
      <w:r w:rsidRPr="00520DFB">
        <w:rPr>
          <w:rFonts w:ascii="Calibri" w:eastAsiaTheme="minorHAnsi" w:hAnsi="Calibri" w:cs="Calibri"/>
          <w:u w:val="single"/>
          <w:lang w:eastAsia="en-US"/>
        </w:rPr>
        <w:t xml:space="preserve"> objectives and ideologies</w:t>
      </w:r>
      <w:r w:rsidRPr="00520DFB">
        <w:rPr>
          <w:rFonts w:ascii="Calibri" w:eastAsiaTheme="minorHAnsi" w:hAnsi="Calibri" w:cs="Calibri"/>
          <w:lang w:eastAsia="en-US"/>
        </w:rPr>
        <w:t>. The rest of the world should take note.</w:t>
      </w:r>
    </w:p>
    <w:p w14:paraId="2156141E" w14:textId="77777777" w:rsidR="00520DFB" w:rsidRPr="00520DFB" w:rsidRDefault="00520DFB" w:rsidP="00520DFB">
      <w:pPr>
        <w:rPr>
          <w:rFonts w:ascii="Calibri" w:eastAsiaTheme="minorHAnsi" w:hAnsi="Calibri" w:cs="Calibri"/>
          <w:lang w:eastAsia="en-US"/>
        </w:rPr>
      </w:pPr>
      <w:r w:rsidRPr="00520DFB">
        <w:rPr>
          <w:rFonts w:ascii="Calibri" w:eastAsiaTheme="minorHAnsi" w:hAnsi="Calibri" w:cs="Calibri"/>
          <w:lang w:eastAsia="en-US"/>
        </w:rPr>
        <w:t>A Different Vision of “Private” Business</w:t>
      </w:r>
    </w:p>
    <w:p w14:paraId="7E4E81D6" w14:textId="77777777" w:rsidR="00520DFB" w:rsidRPr="00520DFB" w:rsidRDefault="00520DFB" w:rsidP="00520DFB">
      <w:pPr>
        <w:rPr>
          <w:rFonts w:ascii="Calibri" w:eastAsiaTheme="minorHAnsi" w:hAnsi="Calibri" w:cs="Calibri"/>
          <w:lang w:eastAsia="en-US"/>
        </w:rPr>
      </w:pPr>
      <w:r w:rsidRPr="00520DFB">
        <w:rPr>
          <w:rFonts w:ascii="Calibri" w:eastAsiaTheme="minorHAnsi" w:hAnsi="Calibri" w:cs="Calibri"/>
          <w:u w:val="single"/>
          <w:lang w:eastAsia="en-US"/>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w:t>
      </w:r>
      <w:r w:rsidRPr="00520DFB">
        <w:rPr>
          <w:rFonts w:ascii="Calibri" w:eastAsiaTheme="minorHAnsi" w:hAnsi="Calibri" w:cs="Calibri"/>
          <w:highlight w:val="green"/>
          <w:u w:val="single"/>
          <w:lang w:eastAsia="en-US"/>
        </w:rPr>
        <w:t>The objective is to establish a “united front” between business and government</w:t>
      </w:r>
      <w:r w:rsidRPr="00520DFB">
        <w:rPr>
          <w:rFonts w:ascii="Calibri" w:eastAsiaTheme="minorHAnsi" w:hAnsi="Calibri" w:cs="Calibri"/>
          <w:lang w:eastAsia="en-US"/>
        </w:rPr>
        <w:t xml:space="preserve"> and facilitate the “enhancement of the party’s leadership over the private economy.” According to the plan, </w:t>
      </w:r>
      <w:r w:rsidRPr="00520DFB">
        <w:rPr>
          <w:rFonts w:ascii="Calibri" w:eastAsiaTheme="minorHAnsi" w:hAnsi="Calibri" w:cs="Calibri"/>
          <w:u w:val="single"/>
          <w:lang w:eastAsia="en-US"/>
        </w:rPr>
        <w:t>“</w:t>
      </w:r>
      <w:r w:rsidRPr="00520DFB">
        <w:rPr>
          <w:rFonts w:ascii="Calibri" w:eastAsiaTheme="minorHAnsi" w:hAnsi="Calibri" w:cs="Calibri"/>
          <w:highlight w:val="green"/>
          <w:u w:val="single"/>
          <w:lang w:eastAsia="en-US"/>
        </w:rPr>
        <w:t>private economic figures are to be more closely united around the party</w:t>
      </w:r>
      <w:r w:rsidRPr="00520DFB">
        <w:rPr>
          <w:rFonts w:ascii="Calibri" w:eastAsiaTheme="minorHAnsi" w:hAnsi="Calibri" w:cs="Calibri"/>
          <w:u w:val="single"/>
          <w:lang w:eastAsia="en-US"/>
        </w:rPr>
        <w:t>,” thereby achieving “a high degree of consistency with the Party Central Committee</w:t>
      </w:r>
      <w:r w:rsidRPr="00520DFB">
        <w:rPr>
          <w:rFonts w:ascii="Calibri" w:eastAsiaTheme="minorHAnsi" w:hAnsi="Calibri" w:cs="Calibri"/>
          <w:lang w:eastAsia="en-US"/>
        </w:rPr>
        <w:t xml:space="preserve"> on political stand, political direction, political principles, and political roads.”</w:t>
      </w:r>
    </w:p>
    <w:p w14:paraId="24D7DEC3" w14:textId="77777777" w:rsidR="00520DFB" w:rsidRPr="00520DFB" w:rsidRDefault="00520DFB" w:rsidP="00520DFB">
      <w:pPr>
        <w:rPr>
          <w:rFonts w:ascii="Calibri" w:eastAsiaTheme="minorHAnsi" w:hAnsi="Calibri" w:cs="Calibri"/>
          <w:lang w:eastAsia="en-US"/>
        </w:rPr>
      </w:pPr>
      <w:r w:rsidRPr="00520DFB">
        <w:rPr>
          <w:rFonts w:ascii="Calibri" w:eastAsiaTheme="minorHAnsi" w:hAnsi="Calibri" w:cs="Calibri"/>
          <w:u w:val="single"/>
          <w:lang w:eastAsia="en-US"/>
        </w:rPr>
        <w:t xml:space="preserve">All of </w:t>
      </w:r>
      <w:r w:rsidRPr="00520DFB">
        <w:rPr>
          <w:rFonts w:ascii="Calibri" w:eastAsiaTheme="minorHAnsi" w:hAnsi="Calibri" w:cs="Calibri"/>
          <w:highlight w:val="green"/>
          <w:u w:val="single"/>
          <w:lang w:eastAsia="en-US"/>
        </w:rPr>
        <w:t>this stands in</w:t>
      </w:r>
      <w:r w:rsidRPr="00520DFB">
        <w:rPr>
          <w:rFonts w:ascii="Calibri" w:eastAsiaTheme="minorHAnsi" w:hAnsi="Calibri" w:cs="Calibri"/>
          <w:u w:val="single"/>
          <w:lang w:eastAsia="en-US"/>
        </w:rPr>
        <w:t xml:space="preserve"> stark </w:t>
      </w:r>
      <w:r w:rsidRPr="00520DFB">
        <w:rPr>
          <w:rFonts w:ascii="Calibri" w:eastAsiaTheme="minorHAnsi" w:hAnsi="Calibri" w:cs="Calibri"/>
          <w:highlight w:val="green"/>
          <w:u w:val="single"/>
          <w:lang w:eastAsia="en-US"/>
        </w:rPr>
        <w:t>contrast to</w:t>
      </w:r>
      <w:r w:rsidRPr="00520DFB">
        <w:rPr>
          <w:rFonts w:ascii="Calibri" w:eastAsiaTheme="minorHAnsi" w:hAnsi="Calibri" w:cs="Calibri"/>
          <w:u w:val="single"/>
          <w:lang w:eastAsia="en-US"/>
        </w:rPr>
        <w:t xml:space="preserve"> long-accepted concepts of </w:t>
      </w:r>
      <w:r w:rsidRPr="00520DFB">
        <w:rPr>
          <w:rFonts w:ascii="Calibri" w:eastAsiaTheme="minorHAnsi" w:hAnsi="Calibri" w:cs="Calibri"/>
          <w:highlight w:val="green"/>
          <w:u w:val="single"/>
          <w:lang w:eastAsia="en-US"/>
        </w:rPr>
        <w:t>how private companies function in a free market</w:t>
      </w:r>
      <w:r w:rsidRPr="00520DFB">
        <w:rPr>
          <w:rFonts w:ascii="Calibri" w:eastAsiaTheme="minorHAnsi" w:hAnsi="Calibri" w:cs="Calibri"/>
          <w:highlight w:val="green"/>
          <w:lang w:eastAsia="en-US"/>
        </w:rPr>
        <w:t>.</w:t>
      </w:r>
      <w:r w:rsidRPr="00520DFB">
        <w:rPr>
          <w:rFonts w:ascii="Calibri" w:eastAsiaTheme="minorHAnsi" w:hAnsi="Calibri" w:cs="Calibri"/>
          <w:lang w:eastAsia="en-US"/>
        </w:rPr>
        <w:t xml:space="preserve"> The overriding purpose of business, according to these traditional precepts, is to earn profits through the provision of value-added products and services, in response to marketplace signals and under the constraint of basic economic realities. Government ideology plays no role in that equation. </w:t>
      </w:r>
    </w:p>
    <w:p w14:paraId="0889A799" w14:textId="77777777" w:rsidR="00520DFB" w:rsidRPr="00520DFB" w:rsidRDefault="00520DFB" w:rsidP="00520DFB">
      <w:pPr>
        <w:rPr>
          <w:rFonts w:ascii="Calibri" w:eastAsiaTheme="minorHAnsi" w:hAnsi="Calibri" w:cs="Calibri"/>
          <w:u w:val="single"/>
          <w:lang w:eastAsia="en-US"/>
        </w:rPr>
      </w:pPr>
      <w:r w:rsidRPr="00520DFB">
        <w:rPr>
          <w:rFonts w:ascii="Calibri" w:eastAsiaTheme="minorHAnsi" w:hAnsi="Calibri" w:cs="Calibri"/>
          <w:lang w:eastAsia="en-US"/>
        </w:rPr>
        <w:t xml:space="preserve">But </w:t>
      </w:r>
      <w:r w:rsidRPr="00520DFB">
        <w:rPr>
          <w:rFonts w:ascii="Calibri" w:eastAsiaTheme="minorHAnsi" w:hAnsi="Calibri" w:cs="Calibri"/>
          <w:highlight w:val="green"/>
          <w:u w:val="single"/>
          <w:lang w:eastAsia="en-US"/>
        </w:rPr>
        <w:t>China has a</w:t>
      </w:r>
      <w:r w:rsidRPr="00520DFB">
        <w:rPr>
          <w:rFonts w:ascii="Calibri" w:eastAsiaTheme="minorHAnsi" w:hAnsi="Calibri" w:cs="Calibri"/>
          <w:u w:val="single"/>
          <w:lang w:eastAsia="en-US"/>
        </w:rPr>
        <w:t xml:space="preserve"> very </w:t>
      </w:r>
      <w:r w:rsidRPr="00520DFB">
        <w:rPr>
          <w:rFonts w:ascii="Calibri" w:eastAsiaTheme="minorHAnsi" w:hAnsi="Calibri" w:cs="Calibri"/>
          <w:highlight w:val="green"/>
          <w:u w:val="single"/>
          <w:lang w:eastAsia="en-US"/>
        </w:rPr>
        <w:t>different vision. Government officials</w:t>
      </w:r>
      <w:r w:rsidRPr="00520DFB">
        <w:rPr>
          <w:rFonts w:ascii="Calibri" w:eastAsiaTheme="minorHAnsi" w:hAnsi="Calibri" w:cs="Calibri"/>
          <w:u w:val="single"/>
          <w:lang w:eastAsia="en-US"/>
        </w:rPr>
        <w:t xml:space="preserve"> and government ideologies </w:t>
      </w:r>
      <w:r w:rsidRPr="00520DFB">
        <w:rPr>
          <w:rFonts w:ascii="Calibri" w:eastAsiaTheme="minorHAnsi" w:hAnsi="Calibri" w:cs="Calibri"/>
          <w:highlight w:val="green"/>
          <w:u w:val="single"/>
          <w:lang w:eastAsia="en-US"/>
        </w:rPr>
        <w:t>are directly infused into business operations</w:t>
      </w:r>
      <w:r w:rsidRPr="00520DFB">
        <w:rPr>
          <w:rFonts w:ascii="Calibri" w:eastAsiaTheme="minorHAnsi" w:hAnsi="Calibri" w:cs="Calibri"/>
          <w:u w:val="single"/>
          <w:lang w:eastAsia="en-US"/>
        </w:rPr>
        <w:t>. Private sector employees are “educated” on government policies and ideologies</w:t>
      </w:r>
      <w:r w:rsidRPr="00520DFB">
        <w:rPr>
          <w:rFonts w:ascii="Calibri" w:eastAsiaTheme="minorHAnsi" w:hAnsi="Calibri" w:cs="Calibri"/>
          <w:lang w:eastAsia="en-US"/>
        </w:rPr>
        <w:t xml:space="preserve">, with the expectation that this “enlightenment” will help inform their business decisions. </w:t>
      </w:r>
      <w:r w:rsidRPr="00520DFB">
        <w:rPr>
          <w:rFonts w:ascii="Calibri" w:eastAsiaTheme="minorHAnsi" w:hAnsi="Calibri" w:cs="Calibri"/>
          <w:u w:val="single"/>
          <w:lang w:eastAsia="en-US"/>
        </w:rPr>
        <w:t xml:space="preserve">This </w:t>
      </w:r>
      <w:r w:rsidRPr="00520DFB">
        <w:rPr>
          <w:rFonts w:ascii="Calibri" w:eastAsiaTheme="minorHAnsi" w:hAnsi="Calibri" w:cs="Calibri"/>
          <w:highlight w:val="green"/>
          <w:u w:val="single"/>
          <w:lang w:eastAsia="en-US"/>
        </w:rPr>
        <w:t>government-business symbiosis is</w:t>
      </w:r>
      <w:r w:rsidRPr="00520DFB">
        <w:rPr>
          <w:rFonts w:ascii="Calibri" w:eastAsiaTheme="minorHAnsi" w:hAnsi="Calibri" w:cs="Calibri"/>
          <w:u w:val="single"/>
          <w:lang w:eastAsia="en-US"/>
        </w:rPr>
        <w:t xml:space="preserve"> further </w:t>
      </w:r>
      <w:r w:rsidRPr="00520DFB">
        <w:rPr>
          <w:rFonts w:ascii="Calibri" w:eastAsiaTheme="minorHAnsi" w:hAnsi="Calibri" w:cs="Calibri"/>
          <w:highlight w:val="green"/>
          <w:u w:val="single"/>
          <w:lang w:eastAsia="en-US"/>
        </w:rPr>
        <w:t>cemented by</w:t>
      </w:r>
      <w:r w:rsidRPr="00520DFB">
        <w:rPr>
          <w:rFonts w:ascii="Calibri" w:eastAsiaTheme="minorHAnsi" w:hAnsi="Calibri" w:cs="Calibri"/>
          <w:u w:val="single"/>
          <w:lang w:eastAsia="en-US"/>
        </w:rPr>
        <w:t xml:space="preserve"> the provision of </w:t>
      </w:r>
      <w:r w:rsidRPr="00520DFB">
        <w:rPr>
          <w:rFonts w:ascii="Calibri" w:eastAsiaTheme="minorHAnsi" w:hAnsi="Calibri" w:cs="Calibri"/>
          <w:highlight w:val="green"/>
          <w:u w:val="single"/>
          <w:lang w:eastAsia="en-US"/>
        </w:rPr>
        <w:t>massive government subsidies</w:t>
      </w:r>
      <w:r w:rsidRPr="00520DFB">
        <w:rPr>
          <w:rFonts w:ascii="Calibri" w:eastAsiaTheme="minorHAnsi" w:hAnsi="Calibri" w:cs="Calibri"/>
          <w:u w:val="single"/>
          <w:lang w:eastAsia="en-US"/>
        </w:rPr>
        <w:t xml:space="preserve"> (estimated to be about 3 percent of China’s GDP) to Chinese companies.</w:t>
      </w:r>
    </w:p>
    <w:p w14:paraId="23EF5A5F" w14:textId="77777777" w:rsidR="00520DFB" w:rsidRPr="00520DFB" w:rsidRDefault="00520DFB" w:rsidP="00520DFB">
      <w:pPr>
        <w:rPr>
          <w:rFonts w:ascii="Calibri" w:eastAsiaTheme="minorHAnsi" w:hAnsi="Calibri" w:cs="Calibri"/>
          <w:lang w:eastAsia="en-US"/>
        </w:rPr>
      </w:pPr>
    </w:p>
    <w:p w14:paraId="306AB46C" w14:textId="77777777" w:rsidR="00520DFB" w:rsidRPr="00520DFB" w:rsidRDefault="00520DFB" w:rsidP="00520DFB">
      <w:pPr>
        <w:keepNext/>
        <w:keepLines/>
        <w:spacing w:before="40" w:after="0"/>
        <w:outlineLvl w:val="3"/>
        <w:rPr>
          <w:rFonts w:ascii="Calibri" w:eastAsiaTheme="majorEastAsia" w:hAnsi="Calibri" w:cstheme="majorBidi"/>
          <w:b/>
          <w:iCs/>
          <w:sz w:val="26"/>
          <w:lang w:eastAsia="en-US"/>
        </w:rPr>
      </w:pPr>
      <w:r w:rsidRPr="00520DFB">
        <w:rPr>
          <w:rFonts w:ascii="Calibri" w:eastAsiaTheme="majorEastAsia" w:hAnsi="Calibri" w:cstheme="majorBidi"/>
          <w:b/>
          <w:iCs/>
          <w:sz w:val="26"/>
          <w:lang w:eastAsia="en-US"/>
        </w:rPr>
        <w:t>Negate – they skirt the core controversy of the topic which is national vs private space activities – kills stasis point and pre-round prep and means we lose access to generics that rely on the motives of private companies differing from national interest proven by the fact that their advantage is functionally China space good/bad – competing interps and DTD on T, it's a question of models and we indict their advocacy</w:t>
      </w:r>
    </w:p>
    <w:p w14:paraId="089858C6" w14:textId="77777777" w:rsidR="00520DFB" w:rsidRPr="00520DFB" w:rsidRDefault="00520DFB" w:rsidP="00520DFB">
      <w:pPr>
        <w:rPr>
          <w:rFonts w:ascii="Calibri" w:eastAsiaTheme="minorHAnsi" w:hAnsi="Calibri" w:cs="Calibri"/>
          <w:lang w:eastAsia="en-US"/>
        </w:rPr>
      </w:pPr>
    </w:p>
    <w:p w14:paraId="5792469F" w14:textId="77777777" w:rsidR="00520DFB" w:rsidRPr="00520DFB" w:rsidRDefault="00520DFB" w:rsidP="00520DFB">
      <w:pPr>
        <w:rPr>
          <w:rFonts w:ascii="Calibri" w:eastAsiaTheme="minorHAnsi" w:hAnsi="Calibri" w:cs="Calibri"/>
          <w:lang w:eastAsia="en-US"/>
        </w:rPr>
      </w:pPr>
    </w:p>
    <w:p w14:paraId="21AC1F6D" w14:textId="77777777" w:rsidR="00520DFB" w:rsidRPr="00520DFB" w:rsidRDefault="00520DFB" w:rsidP="00520DFB">
      <w:pPr>
        <w:keepNext/>
        <w:keepLines/>
        <w:pageBreakBefore/>
        <w:spacing w:before="40" w:after="0"/>
        <w:jc w:val="center"/>
        <w:outlineLvl w:val="1"/>
        <w:rPr>
          <w:rFonts w:ascii="Calibri" w:eastAsiaTheme="majorEastAsia" w:hAnsi="Calibri" w:cstheme="majorBidi"/>
          <w:b/>
          <w:sz w:val="44"/>
          <w:szCs w:val="26"/>
          <w:u w:val="double"/>
          <w:lang w:eastAsia="en-US"/>
        </w:rPr>
      </w:pPr>
      <w:r w:rsidRPr="00520DFB">
        <w:rPr>
          <w:rFonts w:ascii="Calibri" w:eastAsiaTheme="majorEastAsia" w:hAnsi="Calibri" w:cstheme="majorBidi"/>
          <w:b/>
          <w:sz w:val="44"/>
          <w:szCs w:val="26"/>
          <w:u w:val="double"/>
          <w:lang w:eastAsia="en-US"/>
        </w:rPr>
        <w:t>DA</w:t>
      </w:r>
    </w:p>
    <w:p w14:paraId="633E4E05" w14:textId="77777777" w:rsidR="00520DFB" w:rsidRPr="00520DFB" w:rsidRDefault="00520DFB" w:rsidP="00520DFB">
      <w:pPr>
        <w:keepNext/>
        <w:keepLines/>
        <w:spacing w:before="40" w:after="0"/>
        <w:outlineLvl w:val="3"/>
        <w:rPr>
          <w:rFonts w:ascii="Calibri" w:eastAsiaTheme="majorEastAsia" w:hAnsi="Calibri" w:cstheme="majorBidi"/>
          <w:b/>
          <w:iCs/>
          <w:sz w:val="26"/>
          <w:lang w:eastAsia="en-US"/>
        </w:rPr>
      </w:pPr>
      <w:r w:rsidRPr="00520DFB">
        <w:rPr>
          <w:rFonts w:ascii="Calibri" w:eastAsiaTheme="majorEastAsia" w:hAnsi="Calibri" w:cstheme="majorBidi"/>
          <w:b/>
          <w:iCs/>
          <w:sz w:val="26"/>
          <w:lang w:eastAsia="en-US"/>
        </w:rPr>
        <w:t xml:space="preserve">Xi is successfully consolidating power now but </w:t>
      </w:r>
      <w:r w:rsidRPr="00520DFB">
        <w:rPr>
          <w:rFonts w:ascii="Calibri" w:eastAsiaTheme="majorEastAsia" w:hAnsi="Calibri" w:cstheme="majorBidi"/>
          <w:b/>
          <w:i/>
          <w:sz w:val="26"/>
          <w:lang w:eastAsia="en-US"/>
        </w:rPr>
        <w:t>legitimacy</w:t>
      </w:r>
      <w:r w:rsidRPr="00520DFB">
        <w:rPr>
          <w:rFonts w:ascii="Calibri" w:eastAsiaTheme="majorEastAsia" w:hAnsi="Calibri" w:cstheme="majorBidi"/>
          <w:b/>
          <w:iCs/>
          <w:sz w:val="26"/>
          <w:lang w:eastAsia="en-US"/>
        </w:rPr>
        <w:t xml:space="preserve"> is key </w:t>
      </w:r>
    </w:p>
    <w:p w14:paraId="68440336" w14:textId="77777777" w:rsidR="00520DFB" w:rsidRPr="00520DFB" w:rsidRDefault="00520DFB" w:rsidP="00520DFB">
      <w:pPr>
        <w:rPr>
          <w:rFonts w:ascii="Calibri" w:eastAsiaTheme="minorHAnsi" w:hAnsi="Calibri" w:cs="Calibri"/>
          <w:b/>
          <w:bCs/>
          <w:sz w:val="26"/>
          <w:lang w:eastAsia="en-US"/>
        </w:rPr>
      </w:pPr>
      <w:r w:rsidRPr="00520DFB">
        <w:rPr>
          <w:rFonts w:ascii="Calibri" w:eastAsiaTheme="minorHAnsi" w:hAnsi="Calibri" w:cs="Calibri"/>
          <w:b/>
          <w:bCs/>
          <w:sz w:val="26"/>
          <w:lang w:eastAsia="en-US"/>
        </w:rPr>
        <w:t>Hale 11-8-21</w:t>
      </w:r>
    </w:p>
    <w:p w14:paraId="143C0FF4" w14:textId="77777777" w:rsidR="00520DFB" w:rsidRPr="00520DFB" w:rsidRDefault="00520DFB" w:rsidP="00520DFB">
      <w:pPr>
        <w:rPr>
          <w:rFonts w:ascii="Calibri" w:eastAsiaTheme="minorHAnsi" w:hAnsi="Calibri" w:cs="Calibri"/>
          <w:lang w:eastAsia="en-US"/>
        </w:rPr>
      </w:pPr>
      <w:r w:rsidRPr="00520DFB">
        <w:rPr>
          <w:rFonts w:ascii="Calibri" w:eastAsiaTheme="minorHAnsi" w:hAnsi="Calibri" w:cs="Calibri"/>
          <w:lang w:eastAsia="en-US"/>
        </w:rPr>
        <w:t>(Erin, https://www.aljazeera.com/news/2021/11/8/xi-looks-to-consolidate-power-at-key-party-meeting)</w:t>
      </w:r>
    </w:p>
    <w:p w14:paraId="5F3CB53E" w14:textId="77777777" w:rsidR="00520DFB" w:rsidRPr="00520DFB" w:rsidRDefault="00520DFB" w:rsidP="00520DFB">
      <w:pPr>
        <w:rPr>
          <w:rFonts w:ascii="Calibri" w:eastAsiaTheme="minorHAnsi" w:hAnsi="Calibri" w:cs="Calibri"/>
          <w:lang w:eastAsia="en-US"/>
        </w:rPr>
      </w:pPr>
      <w:r w:rsidRPr="00520DFB">
        <w:rPr>
          <w:rFonts w:ascii="Calibri" w:eastAsiaTheme="minorHAnsi" w:hAnsi="Calibri" w:cs="Calibri"/>
          <w:sz w:val="16"/>
          <w:lang w:eastAsia="en-US"/>
        </w:rPr>
        <w:t xml:space="preserve">Chinese President </w:t>
      </w:r>
      <w:r w:rsidRPr="00520DFB">
        <w:rPr>
          <w:rFonts w:ascii="Calibri" w:eastAsiaTheme="minorHAnsi" w:hAnsi="Calibri" w:cs="Calibri"/>
          <w:highlight w:val="green"/>
          <w:u w:val="single"/>
          <w:lang w:eastAsia="en-US"/>
        </w:rPr>
        <w:t>Xi</w:t>
      </w:r>
      <w:r w:rsidRPr="00520DFB">
        <w:rPr>
          <w:rFonts w:ascii="Calibri" w:eastAsiaTheme="minorHAnsi" w:hAnsi="Calibri" w:cs="Calibri"/>
          <w:sz w:val="16"/>
          <w:lang w:eastAsia="en-US"/>
        </w:rPr>
        <w:t xml:space="preserve"> Jinping </w:t>
      </w:r>
      <w:r w:rsidRPr="00520DFB">
        <w:rPr>
          <w:rFonts w:ascii="Calibri" w:eastAsiaTheme="minorHAnsi" w:hAnsi="Calibri" w:cs="Calibri"/>
          <w:highlight w:val="green"/>
          <w:u w:val="single"/>
          <w:lang w:eastAsia="en-US"/>
        </w:rPr>
        <w:t xml:space="preserve">is expected to </w:t>
      </w:r>
      <w:r w:rsidRPr="00520DFB">
        <w:rPr>
          <w:rFonts w:ascii="Calibri" w:eastAsiaTheme="minorHAnsi" w:hAnsi="Calibri" w:cs="Calibri"/>
          <w:b/>
          <w:iCs/>
          <w:highlight w:val="green"/>
          <w:u w:val="single"/>
          <w:lang w:eastAsia="en-US"/>
        </w:rPr>
        <w:t>further consolidate his leadership</w:t>
      </w:r>
      <w:r w:rsidRPr="00520DFB">
        <w:rPr>
          <w:rFonts w:ascii="Calibri" w:eastAsiaTheme="minorHAnsi" w:hAnsi="Calibri" w:cs="Calibri"/>
          <w:u w:val="single"/>
          <w:lang w:eastAsia="en-US"/>
        </w:rPr>
        <w:t xml:space="preserve"> at a key meeting</w:t>
      </w:r>
      <w:r w:rsidRPr="00520DFB">
        <w:rPr>
          <w:rFonts w:ascii="Calibri" w:eastAsiaTheme="minorHAnsi" w:hAnsi="Calibri" w:cs="Calibri"/>
          <w:sz w:val="16"/>
          <w:lang w:eastAsia="en-US"/>
        </w:rPr>
        <w:t xml:space="preserve"> of the Communist Party’s Central Committee this week </w:t>
      </w:r>
      <w:r w:rsidRPr="00520DFB">
        <w:rPr>
          <w:rFonts w:ascii="Calibri" w:eastAsiaTheme="minorHAnsi" w:hAnsi="Calibri" w:cs="Calibri"/>
          <w:highlight w:val="green"/>
          <w:u w:val="single"/>
          <w:lang w:eastAsia="en-US"/>
        </w:rPr>
        <w:t>amid</w:t>
      </w:r>
      <w:r w:rsidRPr="00520DFB">
        <w:rPr>
          <w:rFonts w:ascii="Calibri" w:eastAsiaTheme="minorHAnsi" w:hAnsi="Calibri" w:cs="Calibri"/>
          <w:u w:val="single"/>
          <w:lang w:eastAsia="en-US"/>
        </w:rPr>
        <w:t xml:space="preserve"> a flurry of flattering </w:t>
      </w:r>
      <w:r w:rsidRPr="00520DFB">
        <w:rPr>
          <w:rFonts w:ascii="Calibri" w:eastAsiaTheme="minorHAnsi" w:hAnsi="Calibri" w:cs="Calibri"/>
          <w:highlight w:val="green"/>
          <w:u w:val="single"/>
          <w:lang w:eastAsia="en-US"/>
        </w:rPr>
        <w:t>publicity from state media</w:t>
      </w:r>
      <w:r w:rsidRPr="00520DFB">
        <w:rPr>
          <w:rFonts w:ascii="Calibri" w:eastAsiaTheme="minorHAnsi" w:hAnsi="Calibri" w:cs="Calibri"/>
          <w:u w:val="single"/>
          <w:lang w:eastAsia="en-US"/>
        </w:rPr>
        <w:t xml:space="preserve">. </w:t>
      </w:r>
      <w:r w:rsidRPr="00520DFB">
        <w:rPr>
          <w:rFonts w:ascii="Calibri" w:eastAsiaTheme="minorHAnsi" w:hAnsi="Calibri" w:cs="Calibri"/>
          <w:sz w:val="16"/>
          <w:lang w:eastAsia="en-US"/>
        </w:rPr>
        <w:t xml:space="preserve">The Central Committee is made up of more than 300 of the party’s top leaders who include provincial governors and party secretaries as well as financial and military elites. </w:t>
      </w:r>
      <w:r w:rsidRPr="00520DFB">
        <w:rPr>
          <w:rFonts w:ascii="Calibri" w:eastAsiaTheme="minorHAnsi" w:hAnsi="Calibri" w:cs="Calibri"/>
          <w:u w:val="single"/>
          <w:lang w:eastAsia="en-US"/>
        </w:rPr>
        <w:t>The Beijing meeting</w:t>
      </w:r>
      <w:r w:rsidRPr="00520DFB">
        <w:rPr>
          <w:rFonts w:ascii="Calibri" w:eastAsiaTheme="minorHAnsi" w:hAnsi="Calibri" w:cs="Calibri"/>
          <w:sz w:val="16"/>
          <w:lang w:eastAsia="en-US"/>
        </w:rPr>
        <w:t xml:space="preserve">, which continues until Thursday, </w:t>
      </w:r>
      <w:r w:rsidRPr="00520DFB">
        <w:rPr>
          <w:rFonts w:ascii="Calibri" w:eastAsiaTheme="minorHAnsi" w:hAnsi="Calibri" w:cs="Calibri"/>
          <w:u w:val="single"/>
          <w:lang w:eastAsia="en-US"/>
        </w:rPr>
        <w:t xml:space="preserve">is expected to further pave the way for Xi to secure an unprecedented third </w:t>
      </w:r>
      <w:r w:rsidRPr="00520DFB">
        <w:rPr>
          <w:rFonts w:ascii="Calibri" w:eastAsiaTheme="minorHAnsi" w:hAnsi="Calibri" w:cs="Calibri"/>
          <w:highlight w:val="green"/>
          <w:u w:val="single"/>
          <w:lang w:eastAsia="en-US"/>
        </w:rPr>
        <w:t>term</w:t>
      </w:r>
      <w:r w:rsidRPr="00520DFB">
        <w:rPr>
          <w:rFonts w:ascii="Calibri" w:eastAsiaTheme="minorHAnsi" w:hAnsi="Calibri" w:cs="Calibri"/>
          <w:sz w:val="16"/>
          <w:lang w:eastAsia="en-US"/>
        </w:rPr>
        <w:t xml:space="preserve"> in office at next year’s Party Congress, one of China’s most important political meetings, which is held once every five years. While the National People’s Congress removed term limits in 2018, enabling Xi to rule China indefinitely, he needs the endorsement of top party leaders, says Tai Wei Lim, a research fellow adjunct at the National University of Singapore’s East Asian Institute. “[</w:t>
      </w:r>
      <w:r w:rsidRPr="00520DFB">
        <w:rPr>
          <w:rFonts w:ascii="Calibri" w:eastAsiaTheme="minorHAnsi" w:hAnsi="Calibri" w:cs="Calibri"/>
          <w:b/>
          <w:iCs/>
          <w:highlight w:val="green"/>
          <w:u w:val="single"/>
          <w:lang w:eastAsia="en-US"/>
        </w:rPr>
        <w:t>Xi] needs the legitimacy</w:t>
      </w:r>
      <w:r w:rsidRPr="00520DFB">
        <w:rPr>
          <w:rFonts w:ascii="Calibri" w:eastAsiaTheme="minorHAnsi" w:hAnsi="Calibri" w:cs="Calibri"/>
          <w:sz w:val="16"/>
          <w:lang w:eastAsia="en-US"/>
        </w:rPr>
        <w:t xml:space="preserve"> of leading members of the party </w:t>
      </w:r>
      <w:r w:rsidRPr="00520DFB">
        <w:rPr>
          <w:rFonts w:ascii="Calibri" w:eastAsiaTheme="minorHAnsi" w:hAnsi="Calibri" w:cs="Calibri"/>
          <w:highlight w:val="green"/>
          <w:u w:val="single"/>
          <w:lang w:eastAsia="en-US"/>
        </w:rPr>
        <w:t>for an unprecedented additional term</w:t>
      </w:r>
      <w:r w:rsidRPr="00520DFB">
        <w:rPr>
          <w:rFonts w:ascii="Calibri" w:eastAsiaTheme="minorHAnsi" w:hAnsi="Calibri" w:cs="Calibri"/>
          <w:sz w:val="16"/>
          <w:lang w:eastAsia="en-US"/>
        </w:rPr>
        <w:t xml:space="preserve">, especially when he is not normatively following a term limit convention – convention, not law – in the post-Mao era,” Lim told Al Jazeera. Xi’s aspirations appear to be to take a place among China’s foremost Communist leaders, including Mao Zedong and Deng Xiaoping, who steered China through its political and economic reopening in the late 1970s and 80s. As the child of one of the party’s founding members and the country’s political elite, Xi is known as a “princeling” and since taking office in 2013, he has obtained a cult of personality not seen since Mao was in power. Earlier this year, the party marked its centenary and the upcoming Central Committee is expected to pass a “historical resolution” reviewing its achievements over the past 100 years, according to Xinhua news agency. The text will also uphold Xi’s “core position” within the party, it said. </w:t>
      </w:r>
      <w:r w:rsidRPr="00520DFB">
        <w:rPr>
          <w:rFonts w:ascii="Calibri" w:eastAsiaTheme="minorHAnsi" w:hAnsi="Calibri" w:cs="Calibri"/>
          <w:highlight w:val="green"/>
          <w:u w:val="single"/>
          <w:lang w:eastAsia="en-US"/>
        </w:rPr>
        <w:t>The</w:t>
      </w:r>
      <w:r w:rsidRPr="00520DFB">
        <w:rPr>
          <w:rFonts w:ascii="Calibri" w:eastAsiaTheme="minorHAnsi" w:hAnsi="Calibri" w:cs="Calibri"/>
          <w:u w:val="single"/>
          <w:lang w:eastAsia="en-US"/>
        </w:rPr>
        <w:t xml:space="preserve"> party’s public relations </w:t>
      </w:r>
      <w:r w:rsidRPr="00520DFB">
        <w:rPr>
          <w:rFonts w:ascii="Calibri" w:eastAsiaTheme="minorHAnsi" w:hAnsi="Calibri" w:cs="Calibri"/>
          <w:highlight w:val="green"/>
          <w:u w:val="single"/>
          <w:lang w:eastAsia="en-US"/>
        </w:rPr>
        <w:t>blitz around Xi comes as China faces its internal struggles with a resurgence of COVID</w:t>
      </w:r>
      <w:r w:rsidRPr="00520DFB">
        <w:rPr>
          <w:rFonts w:ascii="Calibri" w:eastAsiaTheme="minorHAnsi" w:hAnsi="Calibri" w:cs="Calibri"/>
          <w:u w:val="single"/>
          <w:lang w:eastAsia="en-US"/>
        </w:rPr>
        <w:t xml:space="preserve">-19 </w:t>
      </w:r>
      <w:r w:rsidRPr="00520DFB">
        <w:rPr>
          <w:rFonts w:ascii="Calibri" w:eastAsiaTheme="minorHAnsi" w:hAnsi="Calibri" w:cs="Calibri"/>
          <w:highlight w:val="green"/>
          <w:u w:val="single"/>
          <w:lang w:eastAsia="en-US"/>
        </w:rPr>
        <w:t>cases,</w:t>
      </w:r>
      <w:r w:rsidRPr="00520DFB">
        <w:rPr>
          <w:rFonts w:ascii="Calibri" w:eastAsiaTheme="minorHAnsi" w:hAnsi="Calibri" w:cs="Calibri"/>
          <w:u w:val="single"/>
          <w:lang w:eastAsia="en-US"/>
        </w:rPr>
        <w:t xml:space="preserve"> an ongoing energy crisis and a teetering real estate sector saddled in debt</w:t>
      </w:r>
      <w:r w:rsidRPr="00520DFB">
        <w:rPr>
          <w:rFonts w:ascii="Calibri" w:eastAsiaTheme="minorHAnsi" w:hAnsi="Calibri" w:cs="Calibri"/>
          <w:sz w:val="16"/>
          <w:lang w:eastAsia="en-US"/>
        </w:rPr>
        <w:t>.</w:t>
      </w:r>
    </w:p>
    <w:p w14:paraId="3701EECE" w14:textId="77777777" w:rsidR="00520DFB" w:rsidRPr="00520DFB" w:rsidRDefault="00520DFB" w:rsidP="00520DFB">
      <w:pPr>
        <w:rPr>
          <w:rFonts w:ascii="Calibri" w:eastAsiaTheme="minorHAnsi" w:hAnsi="Calibri" w:cs="Calibri"/>
          <w:lang w:eastAsia="en-US"/>
        </w:rPr>
      </w:pPr>
    </w:p>
    <w:p w14:paraId="60332229" w14:textId="77777777" w:rsidR="00520DFB" w:rsidRPr="00520DFB" w:rsidRDefault="00520DFB" w:rsidP="00520DFB">
      <w:pPr>
        <w:rPr>
          <w:rFonts w:ascii="Calibri" w:eastAsiaTheme="minorHAnsi" w:hAnsi="Calibri" w:cs="Calibri"/>
          <w:lang w:eastAsia="en-US"/>
        </w:rPr>
      </w:pPr>
    </w:p>
    <w:p w14:paraId="24B26A1E" w14:textId="77777777" w:rsidR="00520DFB" w:rsidRPr="00520DFB" w:rsidRDefault="00520DFB" w:rsidP="00520DFB">
      <w:pPr>
        <w:keepNext/>
        <w:keepLines/>
        <w:spacing w:before="40" w:after="0"/>
        <w:outlineLvl w:val="3"/>
        <w:rPr>
          <w:rFonts w:ascii="Calibri" w:eastAsiaTheme="majorEastAsia" w:hAnsi="Calibri" w:cs="Arial"/>
          <w:b/>
          <w:iCs/>
          <w:sz w:val="26"/>
          <w:lang w:eastAsia="en-US"/>
        </w:rPr>
      </w:pPr>
      <w:r w:rsidRPr="00520DFB">
        <w:rPr>
          <w:rFonts w:ascii="Calibri" w:eastAsiaTheme="majorEastAsia" w:hAnsi="Calibri" w:cs="Arial"/>
          <w:b/>
          <w:iCs/>
          <w:sz w:val="26"/>
          <w:lang w:eastAsia="en-US"/>
        </w:rPr>
        <w:t xml:space="preserve">Xi’s </w:t>
      </w:r>
      <w:r w:rsidRPr="00520DFB">
        <w:rPr>
          <w:rFonts w:ascii="Calibri" w:eastAsiaTheme="majorEastAsia" w:hAnsi="Calibri" w:cs="Arial"/>
          <w:b/>
          <w:iCs/>
          <w:sz w:val="26"/>
          <w:u w:val="single"/>
          <w:lang w:eastAsia="en-US"/>
        </w:rPr>
        <w:t>rallying the party</w:t>
      </w:r>
      <w:r w:rsidRPr="00520DFB">
        <w:rPr>
          <w:rFonts w:ascii="Calibri" w:eastAsiaTheme="majorEastAsia" w:hAnsi="Calibri" w:cs="Arial"/>
          <w:b/>
          <w:iCs/>
          <w:sz w:val="26"/>
          <w:lang w:eastAsia="en-US"/>
        </w:rPr>
        <w:t xml:space="preserve"> around space development – its central to his entire agenda </w:t>
      </w:r>
    </w:p>
    <w:p w14:paraId="6B9DD7F6"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b/>
          <w:bCs/>
          <w:sz w:val="26"/>
          <w:lang w:eastAsia="en-US"/>
        </w:rPr>
        <w:t>Loftus ’19</w:t>
      </w:r>
      <w:r w:rsidRPr="00520DFB">
        <w:rPr>
          <w:rFonts w:ascii="Calibri" w:eastAsiaTheme="minorHAnsi" w:hAnsi="Calibri" w:cs="Calibri"/>
          <w:lang w:eastAsia="en-US"/>
        </w:rPr>
        <w:t xml:space="preserve"> </w:t>
      </w:r>
      <w:r w:rsidRPr="00520DFB">
        <w:rPr>
          <w:rFonts w:ascii="Calibri" w:eastAsiaTheme="minorHAnsi" w:hAnsi="Calibri" w:cs="Calibri"/>
          <w:sz w:val="16"/>
          <w:lang w:eastAsia="en-US"/>
        </w:rPr>
        <w:t>(Peter; 1</w:t>
      </w:r>
      <w:r w:rsidRPr="00520DFB">
        <w:rPr>
          <w:rFonts w:ascii="Calibri" w:eastAsiaTheme="minorHAnsi" w:hAnsi="Calibri" w:cs="Calibri"/>
          <w:sz w:val="16"/>
          <w:vertAlign w:val="superscript"/>
          <w:lang w:eastAsia="en-US"/>
        </w:rPr>
        <w:t>st</w:t>
      </w:r>
      <w:r w:rsidRPr="00520DFB">
        <w:rPr>
          <w:rFonts w:ascii="Calibri" w:eastAsiaTheme="minorHAnsi" w:hAnsi="Calibri" w:cs="Calibri"/>
          <w:sz w:val="16"/>
          <w:lang w:eastAsia="en-US"/>
        </w:rPr>
        <w:t xml:space="preserve"> Lieutenant, US Air Force, M.A. in International Relations and Affairs from Johns Hopkins University; Spring 2019; “Counter and Cooperate: How Space Can Be Used to Advance US–China Cooperation While Curbing Beijing’s Terrestrial Excesses”; </w:t>
      </w:r>
      <w:hyperlink r:id="rId5" w:history="1">
        <w:r w:rsidRPr="00520DFB">
          <w:rPr>
            <w:rFonts w:ascii="Calibri" w:eastAsiaTheme="minorHAnsi" w:hAnsi="Calibri" w:cs="Calibri"/>
            <w:sz w:val="16"/>
            <w:lang w:eastAsia="en-US"/>
          </w:rPr>
          <w:t>https://www.airuniversity.af.edu/Portals/10/ASPJ/journals/Volume-33_Issue-1/SEA-Loftus.pdf</w:t>
        </w:r>
      </w:hyperlink>
      <w:r w:rsidRPr="00520DFB">
        <w:rPr>
          <w:rFonts w:ascii="Calibri" w:eastAsiaTheme="minorHAnsi" w:hAnsi="Calibri" w:cs="Calibri"/>
          <w:sz w:val="16"/>
          <w:lang w:eastAsia="en-US"/>
        </w:rPr>
        <w:t>; Air &amp; Space Power Journal; accessed 9/1/19; TV)</w:t>
      </w:r>
    </w:p>
    <w:p w14:paraId="2172FB1F"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u w:val="single"/>
          <w:lang w:eastAsia="en-US"/>
        </w:rPr>
        <w:t>Since</w:t>
      </w:r>
      <w:r w:rsidRPr="00520DFB">
        <w:rPr>
          <w:rFonts w:ascii="Calibri" w:eastAsiaTheme="minorHAnsi" w:hAnsi="Calibri" w:cs="Calibri"/>
          <w:sz w:val="16"/>
          <w:lang w:eastAsia="en-US"/>
        </w:rPr>
        <w:t xml:space="preserve"> People’s Republic of China (PRC) President Jinping </w:t>
      </w:r>
      <w:r w:rsidRPr="00520DFB">
        <w:rPr>
          <w:rFonts w:ascii="Calibri" w:eastAsiaTheme="minorHAnsi" w:hAnsi="Calibri" w:cs="Calibri"/>
          <w:u w:val="single"/>
          <w:lang w:eastAsia="en-US"/>
        </w:rPr>
        <w:t>XI came to power</w:t>
      </w:r>
      <w:r w:rsidRPr="00520DFB">
        <w:rPr>
          <w:rFonts w:ascii="Calibri" w:eastAsiaTheme="minorHAnsi" w:hAnsi="Calibri" w:cs="Calibri"/>
          <w:sz w:val="16"/>
          <w:lang w:eastAsia="en-US"/>
        </w:rPr>
        <w:t xml:space="preserve"> in 2012, </w:t>
      </w:r>
      <w:r w:rsidRPr="00520DFB">
        <w:rPr>
          <w:rFonts w:ascii="Calibri" w:eastAsiaTheme="minorHAnsi" w:hAnsi="Calibri" w:cs="Calibri"/>
          <w:u w:val="single"/>
          <w:lang w:eastAsia="en-US"/>
        </w:rPr>
        <w:t xml:space="preserve">China’s </w:t>
      </w:r>
      <w:r w:rsidRPr="00520DFB">
        <w:rPr>
          <w:rFonts w:ascii="Calibri" w:eastAsiaTheme="minorHAnsi" w:hAnsi="Calibri" w:cs="Calibri"/>
          <w:b/>
          <w:iCs/>
          <w:u w:val="single"/>
          <w:lang w:eastAsia="en-US"/>
        </w:rPr>
        <w:t>diplomatic disposition</w:t>
      </w:r>
      <w:r w:rsidRPr="00520DFB">
        <w:rPr>
          <w:rFonts w:ascii="Calibri" w:eastAsiaTheme="minorHAnsi" w:hAnsi="Calibri" w:cs="Calibri"/>
          <w:sz w:val="16"/>
          <w:lang w:eastAsia="en-US"/>
        </w:rPr>
        <w:t xml:space="preserve"> has </w:t>
      </w:r>
      <w:r w:rsidRPr="00520DFB">
        <w:rPr>
          <w:rFonts w:ascii="Calibri" w:eastAsiaTheme="minorHAnsi" w:hAnsi="Calibri" w:cs="Calibri"/>
          <w:u w:val="single"/>
          <w:lang w:eastAsia="en-US"/>
        </w:rPr>
        <w:t xml:space="preserve">experienced a </w:t>
      </w:r>
      <w:r w:rsidRPr="00520DFB">
        <w:rPr>
          <w:rFonts w:ascii="Calibri" w:eastAsiaTheme="minorHAnsi" w:hAnsi="Calibri" w:cs="Calibri"/>
          <w:b/>
          <w:iCs/>
          <w:u w:val="single"/>
          <w:lang w:eastAsia="en-US"/>
        </w:rPr>
        <w:t>profound evolution</w:t>
      </w:r>
      <w:r w:rsidRPr="00520DFB">
        <w:rPr>
          <w:rFonts w:ascii="Calibri" w:eastAsiaTheme="minorHAnsi" w:hAnsi="Calibri" w:cs="Calibri"/>
          <w:sz w:val="16"/>
          <w:lang w:eastAsia="en-US"/>
        </w:rPr>
        <w:t xml:space="preserve">. Jinping </w:t>
      </w:r>
      <w:r w:rsidRPr="00520DFB">
        <w:rPr>
          <w:rFonts w:ascii="Calibri" w:eastAsiaTheme="minorHAnsi" w:hAnsi="Calibri" w:cs="Calibri"/>
          <w:highlight w:val="green"/>
          <w:u w:val="single"/>
          <w:lang w:eastAsia="en-US"/>
        </w:rPr>
        <w:t>XI is promoting</w:t>
      </w:r>
      <w:r w:rsidRPr="00520DFB">
        <w:rPr>
          <w:rFonts w:ascii="Calibri" w:eastAsiaTheme="minorHAnsi" w:hAnsi="Calibri" w:cs="Calibri"/>
          <w:sz w:val="16"/>
          <w:lang w:eastAsia="en-US"/>
        </w:rPr>
        <w:t xml:space="preserve"> his vision of </w:t>
      </w:r>
      <w:r w:rsidRPr="00520DFB">
        <w:rPr>
          <w:rFonts w:ascii="Calibri" w:eastAsiaTheme="minorHAnsi" w:hAnsi="Calibri" w:cs="Calibri"/>
          <w:highlight w:val="green"/>
          <w:u w:val="single"/>
          <w:lang w:eastAsia="en-US"/>
        </w:rPr>
        <w:t>the “</w:t>
      </w:r>
      <w:r w:rsidRPr="00520DFB">
        <w:rPr>
          <w:rFonts w:ascii="Calibri" w:eastAsiaTheme="minorHAnsi" w:hAnsi="Calibri" w:cs="Calibri"/>
          <w:b/>
          <w:iCs/>
          <w:highlight w:val="green"/>
          <w:u w:val="single"/>
          <w:lang w:eastAsia="en-US"/>
        </w:rPr>
        <w:t>Chinese Dream</w:t>
      </w:r>
      <w:r w:rsidRPr="00520DFB">
        <w:rPr>
          <w:rFonts w:ascii="Calibri" w:eastAsiaTheme="minorHAnsi" w:hAnsi="Calibri" w:cs="Calibri"/>
          <w:highlight w:val="green"/>
          <w:u w:val="single"/>
          <w:lang w:eastAsia="en-US"/>
        </w:rPr>
        <w:t xml:space="preserve">” and </w:t>
      </w:r>
      <w:r w:rsidRPr="00520DFB">
        <w:rPr>
          <w:rFonts w:ascii="Calibri" w:eastAsiaTheme="minorHAnsi" w:hAnsi="Calibri" w:cs="Calibri"/>
          <w:b/>
          <w:iCs/>
          <w:highlight w:val="green"/>
          <w:u w:val="single"/>
          <w:lang w:eastAsia="en-US"/>
        </w:rPr>
        <w:t>national rejuvenation</w:t>
      </w:r>
      <w:r w:rsidRPr="00520DFB">
        <w:rPr>
          <w:rFonts w:ascii="Calibri" w:eastAsiaTheme="minorHAnsi" w:hAnsi="Calibri" w:cs="Calibri"/>
          <w:sz w:val="16"/>
          <w:lang w:eastAsia="en-US"/>
        </w:rPr>
        <w:t xml:space="preserve">, the goal of which is </w:t>
      </w:r>
      <w:r w:rsidRPr="00520DFB">
        <w:rPr>
          <w:rFonts w:ascii="Calibri" w:eastAsiaTheme="minorHAnsi" w:hAnsi="Calibri" w:cs="Calibri"/>
          <w:highlight w:val="green"/>
          <w:u w:val="single"/>
          <w:lang w:eastAsia="en-US"/>
        </w:rPr>
        <w:t xml:space="preserve">to </w:t>
      </w:r>
      <w:r w:rsidRPr="00520DFB">
        <w:rPr>
          <w:rFonts w:ascii="Calibri" w:eastAsiaTheme="minorHAnsi" w:hAnsi="Calibri" w:cs="Calibri"/>
          <w:b/>
          <w:iCs/>
          <w:highlight w:val="green"/>
          <w:u w:val="single"/>
          <w:lang w:eastAsia="en-US"/>
        </w:rPr>
        <w:t>reverse the “Century of Humiliation”</w:t>
      </w:r>
      <w:r w:rsidRPr="00520DFB">
        <w:rPr>
          <w:rFonts w:ascii="Calibri" w:eastAsiaTheme="minorHAnsi" w:hAnsi="Calibri" w:cs="Calibri"/>
          <w:u w:val="single"/>
          <w:lang w:eastAsia="en-US"/>
        </w:rPr>
        <w:t xml:space="preserve"> that China suffered</w:t>
      </w:r>
      <w:r w:rsidRPr="00520DFB">
        <w:rPr>
          <w:rFonts w:ascii="Calibri" w:eastAsiaTheme="minorHAnsi" w:hAnsi="Calibri" w:cs="Calibri"/>
          <w:sz w:val="16"/>
          <w:lang w:eastAsia="en-US"/>
        </w:rPr>
        <w:t xml:space="preserve">, from the start of the First Opium War in 1839 and </w:t>
      </w:r>
      <w:r w:rsidRPr="00520DFB">
        <w:rPr>
          <w:rFonts w:ascii="Calibri" w:eastAsiaTheme="minorHAnsi" w:hAnsi="Calibri" w:cs="Calibri"/>
          <w:u w:val="single"/>
          <w:lang w:eastAsia="en-US"/>
        </w:rPr>
        <w:t>lasting until the</w:t>
      </w:r>
      <w:r w:rsidRPr="00520DFB">
        <w:rPr>
          <w:rFonts w:ascii="Calibri" w:eastAsiaTheme="minorHAnsi" w:hAnsi="Calibri" w:cs="Calibri"/>
          <w:sz w:val="16"/>
          <w:lang w:eastAsia="en-US"/>
        </w:rPr>
        <w:t xml:space="preserve"> Chinese Communist Party (</w:t>
      </w:r>
      <w:r w:rsidRPr="00520DFB">
        <w:rPr>
          <w:rFonts w:ascii="Calibri" w:eastAsiaTheme="minorHAnsi" w:hAnsi="Calibri" w:cs="Calibri"/>
          <w:u w:val="single"/>
          <w:lang w:eastAsia="en-US"/>
        </w:rPr>
        <w:t>CCP</w:t>
      </w:r>
      <w:r w:rsidRPr="00520DFB">
        <w:rPr>
          <w:rFonts w:ascii="Calibri" w:eastAsiaTheme="minorHAnsi" w:hAnsi="Calibri" w:cs="Calibri"/>
          <w:sz w:val="16"/>
          <w:lang w:eastAsia="en-US"/>
        </w:rPr>
        <w:t xml:space="preserve">) </w:t>
      </w:r>
      <w:r w:rsidRPr="00520DFB">
        <w:rPr>
          <w:rFonts w:ascii="Calibri" w:eastAsiaTheme="minorHAnsi" w:hAnsi="Calibri" w:cs="Calibri"/>
          <w:u w:val="single"/>
          <w:lang w:eastAsia="en-US"/>
        </w:rPr>
        <w:t>came to power</w:t>
      </w:r>
      <w:r w:rsidRPr="00520DFB">
        <w:rPr>
          <w:rFonts w:ascii="Calibri" w:eastAsiaTheme="minorHAnsi" w:hAnsi="Calibri" w:cs="Calibri"/>
          <w:sz w:val="16"/>
          <w:lang w:eastAsia="en-US"/>
        </w:rPr>
        <w:t xml:space="preserve"> in 1949. In testimony before the US–China Economic and Security Review Commission, Dr. Alison A. Kaufman, a senior Asia policy researcher with the Center for Naval Analyses, explained that </w:t>
      </w:r>
      <w:r w:rsidRPr="00520DFB">
        <w:rPr>
          <w:rFonts w:ascii="Calibri" w:eastAsiaTheme="minorHAnsi" w:hAnsi="Calibri" w:cs="Calibri"/>
          <w:u w:val="single"/>
          <w:lang w:eastAsia="en-US"/>
        </w:rPr>
        <w:t xml:space="preserve">this period provides a key </w:t>
      </w:r>
      <w:r w:rsidRPr="00520DFB">
        <w:rPr>
          <w:rFonts w:ascii="Calibri" w:eastAsiaTheme="minorHAnsi" w:hAnsi="Calibri" w:cs="Calibri"/>
          <w:b/>
          <w:iCs/>
          <w:u w:val="single"/>
          <w:lang w:eastAsia="en-US"/>
        </w:rPr>
        <w:t xml:space="preserve">foundational story </w:t>
      </w:r>
      <w:r w:rsidRPr="00520DFB">
        <w:rPr>
          <w:rFonts w:ascii="Calibri" w:eastAsiaTheme="minorHAnsi" w:hAnsi="Calibri" w:cs="Calibri"/>
          <w:u w:val="single"/>
          <w:lang w:eastAsia="en-US"/>
        </w:rPr>
        <w:t>for the CCP.</w:t>
      </w:r>
      <w:r w:rsidRPr="00520DFB">
        <w:rPr>
          <w:rFonts w:ascii="Calibri" w:eastAsiaTheme="minorHAnsi" w:hAnsi="Calibri" w:cs="Calibri"/>
          <w:sz w:val="16"/>
          <w:lang w:eastAsia="en-US"/>
        </w:rPr>
        <w:t xml:space="preserve"> “Today, </w:t>
      </w:r>
      <w:r w:rsidRPr="00520DFB">
        <w:rPr>
          <w:rFonts w:ascii="Calibri" w:eastAsiaTheme="minorHAnsi" w:hAnsi="Calibri" w:cs="Calibri"/>
          <w:highlight w:val="green"/>
          <w:u w:val="single"/>
          <w:lang w:eastAsia="en-US"/>
        </w:rPr>
        <w:t>this</w:t>
      </w:r>
      <w:r w:rsidRPr="00520DFB">
        <w:rPr>
          <w:rFonts w:ascii="Calibri" w:eastAsiaTheme="minorHAnsi" w:hAnsi="Calibri" w:cs="Calibri"/>
          <w:u w:val="single"/>
          <w:lang w:eastAsia="en-US"/>
        </w:rPr>
        <w:t xml:space="preserve"> narrative </w:t>
      </w:r>
      <w:r w:rsidRPr="00520DFB">
        <w:rPr>
          <w:rFonts w:ascii="Calibri" w:eastAsiaTheme="minorHAnsi" w:hAnsi="Calibri" w:cs="Calibri"/>
          <w:highlight w:val="green"/>
          <w:u w:val="single"/>
          <w:lang w:eastAsia="en-US"/>
        </w:rPr>
        <w:t xml:space="preserve">has become a </w:t>
      </w:r>
      <w:r w:rsidRPr="00520DFB">
        <w:rPr>
          <w:rFonts w:ascii="Calibri" w:eastAsiaTheme="minorHAnsi" w:hAnsi="Calibri" w:cs="Calibri"/>
          <w:b/>
          <w:iCs/>
          <w:highlight w:val="green"/>
          <w:u w:val="single"/>
          <w:lang w:eastAsia="en-US"/>
        </w:rPr>
        <w:t>key legitimizer for CCP rule</w:t>
      </w:r>
      <w:r w:rsidRPr="00520DFB">
        <w:rPr>
          <w:rFonts w:ascii="Calibri" w:eastAsiaTheme="minorHAnsi" w:hAnsi="Calibri" w:cs="Calibri"/>
          <w:sz w:val="16"/>
          <w:lang w:eastAsia="en-US"/>
        </w:rPr>
        <w:t xml:space="preserve">, because </w:t>
      </w:r>
      <w:r w:rsidRPr="00520DFB">
        <w:rPr>
          <w:rFonts w:ascii="Calibri" w:eastAsiaTheme="minorHAnsi" w:hAnsi="Calibri" w:cs="Calibri"/>
          <w:highlight w:val="green"/>
          <w:u w:val="single"/>
          <w:lang w:eastAsia="en-US"/>
        </w:rPr>
        <w:t>the CCP is portrayed as the</w:t>
      </w:r>
      <w:r w:rsidRPr="00520DFB">
        <w:rPr>
          <w:rFonts w:ascii="Calibri" w:eastAsiaTheme="minorHAnsi" w:hAnsi="Calibri" w:cs="Calibri"/>
          <w:u w:val="single"/>
          <w:lang w:eastAsia="en-US"/>
        </w:rPr>
        <w:t xml:space="preserve"> only</w:t>
      </w:r>
      <w:r w:rsidRPr="00520DFB">
        <w:rPr>
          <w:rFonts w:ascii="Calibri" w:eastAsiaTheme="minorHAnsi" w:hAnsi="Calibri" w:cs="Calibri"/>
          <w:sz w:val="16"/>
          <w:lang w:eastAsia="en-US"/>
        </w:rPr>
        <w:t xml:space="preserve"> modern Chinese </w:t>
      </w:r>
      <w:r w:rsidRPr="00520DFB">
        <w:rPr>
          <w:rFonts w:ascii="Calibri" w:eastAsiaTheme="minorHAnsi" w:hAnsi="Calibri" w:cs="Calibri"/>
          <w:u w:val="single"/>
          <w:lang w:eastAsia="en-US"/>
        </w:rPr>
        <w:t xml:space="preserve">political </w:t>
      </w:r>
      <w:r w:rsidRPr="00520DFB">
        <w:rPr>
          <w:rFonts w:ascii="Calibri" w:eastAsiaTheme="minorHAnsi" w:hAnsi="Calibri" w:cs="Calibri"/>
          <w:highlight w:val="green"/>
          <w:u w:val="single"/>
          <w:lang w:eastAsia="en-US"/>
        </w:rPr>
        <w:t>party</w:t>
      </w:r>
      <w:r w:rsidRPr="00520DFB">
        <w:rPr>
          <w:rFonts w:ascii="Calibri" w:eastAsiaTheme="minorHAnsi" w:hAnsi="Calibri" w:cs="Calibri"/>
          <w:u w:val="single"/>
          <w:lang w:eastAsia="en-US"/>
        </w:rPr>
        <w:t xml:space="preserve"> that was </w:t>
      </w:r>
      <w:r w:rsidRPr="00520DFB">
        <w:rPr>
          <w:rFonts w:ascii="Calibri" w:eastAsiaTheme="minorHAnsi" w:hAnsi="Calibri" w:cs="Calibri"/>
          <w:highlight w:val="green"/>
          <w:u w:val="single"/>
          <w:lang w:eastAsia="en-US"/>
        </w:rPr>
        <w:t>able to</w:t>
      </w:r>
      <w:r w:rsidRPr="00520DFB">
        <w:rPr>
          <w:rFonts w:ascii="Calibri" w:eastAsiaTheme="minorHAnsi" w:hAnsi="Calibri" w:cs="Calibri"/>
          <w:sz w:val="16"/>
          <w:lang w:eastAsia="en-US"/>
        </w:rPr>
        <w:t xml:space="preserve"> successfully </w:t>
      </w:r>
      <w:r w:rsidRPr="00520DFB">
        <w:rPr>
          <w:rFonts w:ascii="Calibri" w:eastAsiaTheme="minorHAnsi" w:hAnsi="Calibri" w:cs="Calibri"/>
          <w:b/>
          <w:iCs/>
          <w:highlight w:val="green"/>
          <w:u w:val="single"/>
          <w:lang w:eastAsia="en-US"/>
        </w:rPr>
        <w:t>stand up to foreign aggression</w:t>
      </w:r>
      <w:r w:rsidRPr="00520DFB">
        <w:rPr>
          <w:rFonts w:ascii="Calibri" w:eastAsiaTheme="minorHAnsi" w:hAnsi="Calibri" w:cs="Calibri"/>
          <w:sz w:val="16"/>
          <w:lang w:eastAsia="en-US"/>
        </w:rPr>
        <w:t>.”2</w:t>
      </w:r>
    </w:p>
    <w:p w14:paraId="53188663" w14:textId="77777777" w:rsidR="00520DFB" w:rsidRPr="00520DFB" w:rsidRDefault="00520DFB" w:rsidP="00520DFB">
      <w:pPr>
        <w:rPr>
          <w:rFonts w:ascii="Calibri" w:eastAsiaTheme="minorHAnsi" w:hAnsi="Calibri" w:cs="Calibri"/>
          <w:u w:val="single"/>
          <w:lang w:eastAsia="en-US"/>
        </w:rPr>
      </w:pPr>
      <w:r w:rsidRPr="00520DFB">
        <w:rPr>
          <w:rFonts w:ascii="Calibri" w:eastAsiaTheme="minorHAnsi" w:hAnsi="Calibri" w:cs="Calibri"/>
          <w:u w:val="single"/>
          <w:lang w:eastAsia="en-US"/>
        </w:rPr>
        <w:t xml:space="preserve">The dilemma for Beijing is how to ascend without ensnaring </w:t>
      </w:r>
      <w:r w:rsidRPr="00520DFB">
        <w:rPr>
          <w:rFonts w:ascii="Calibri" w:eastAsiaTheme="minorHAnsi" w:hAnsi="Calibri" w:cs="Calibri"/>
          <w:sz w:val="16"/>
          <w:lang w:eastAsia="en-US"/>
        </w:rPr>
        <w:t xml:space="preserve">itself and </w:t>
      </w:r>
      <w:r w:rsidRPr="00520DFB">
        <w:rPr>
          <w:rFonts w:ascii="Calibri" w:eastAsiaTheme="minorHAnsi" w:hAnsi="Calibri" w:cs="Calibri"/>
          <w:u w:val="single"/>
          <w:lang w:eastAsia="en-US"/>
        </w:rPr>
        <w:t xml:space="preserve">the US in </w:t>
      </w:r>
      <w:r w:rsidRPr="00520DFB">
        <w:rPr>
          <w:rFonts w:ascii="Calibri" w:eastAsiaTheme="minorHAnsi" w:hAnsi="Calibri" w:cs="Calibri"/>
          <w:b/>
          <w:iCs/>
          <w:u w:val="single"/>
          <w:lang w:eastAsia="en-US"/>
        </w:rPr>
        <w:t>Thucydides’s Trap</w:t>
      </w:r>
      <w:r w:rsidRPr="00520DFB">
        <w:rPr>
          <w:rFonts w:ascii="Calibri" w:eastAsiaTheme="minorHAnsi" w:hAnsi="Calibri" w:cs="Calibri"/>
          <w:sz w:val="16"/>
          <w:lang w:eastAsia="en-US"/>
        </w:rPr>
        <w:t xml:space="preserve">. Previously the PRC abided by former paramount leader Deng Xiaoping’s dictum of Tao Guang Yang Hui, which translates to “lay low and bide one’s time.” The purpose of this strategy was to fight the perception that China is an ascendant threat, incurring preemptive hostilities from outside powers. Today, however, </w:t>
      </w:r>
      <w:r w:rsidRPr="00520DFB">
        <w:rPr>
          <w:rFonts w:ascii="Calibri" w:eastAsiaTheme="minorHAnsi" w:hAnsi="Calibri" w:cs="Calibri"/>
          <w:u w:val="single"/>
          <w:lang w:eastAsia="en-US"/>
        </w:rPr>
        <w:t>China is</w:t>
      </w:r>
      <w:r w:rsidRPr="00520DFB">
        <w:rPr>
          <w:rFonts w:ascii="Calibri" w:eastAsiaTheme="minorHAnsi" w:hAnsi="Calibri" w:cs="Calibri"/>
          <w:sz w:val="16"/>
          <w:lang w:eastAsia="en-US"/>
        </w:rPr>
        <w:t xml:space="preserve"> much </w:t>
      </w:r>
      <w:r w:rsidRPr="00520DFB">
        <w:rPr>
          <w:rFonts w:ascii="Calibri" w:eastAsiaTheme="minorHAnsi" w:hAnsi="Calibri" w:cs="Calibri"/>
          <w:u w:val="single"/>
          <w:lang w:eastAsia="en-US"/>
        </w:rPr>
        <w:t xml:space="preserve">more confident on the world stage. Beijing seeks to </w:t>
      </w:r>
      <w:r w:rsidRPr="00520DFB">
        <w:rPr>
          <w:rFonts w:ascii="Calibri" w:eastAsiaTheme="minorHAnsi" w:hAnsi="Calibri" w:cs="Calibri"/>
          <w:b/>
          <w:iCs/>
          <w:u w:val="single"/>
          <w:lang w:eastAsia="en-US"/>
        </w:rPr>
        <w:t>promote its vision</w:t>
      </w:r>
      <w:r w:rsidRPr="00520DFB">
        <w:rPr>
          <w:rFonts w:ascii="Calibri" w:eastAsiaTheme="minorHAnsi" w:hAnsi="Calibri" w:cs="Calibri"/>
          <w:u w:val="single"/>
          <w:lang w:eastAsia="en-US"/>
        </w:rPr>
        <w:t xml:space="preserve"> for the</w:t>
      </w:r>
      <w:r w:rsidRPr="00520DFB">
        <w:rPr>
          <w:rFonts w:ascii="Calibri" w:eastAsiaTheme="minorHAnsi" w:hAnsi="Calibri" w:cs="Calibri"/>
          <w:sz w:val="16"/>
          <w:lang w:eastAsia="en-US"/>
        </w:rPr>
        <w:t xml:space="preserve"> future on the </w:t>
      </w:r>
      <w:r w:rsidRPr="00520DFB">
        <w:rPr>
          <w:rFonts w:ascii="Calibri" w:eastAsiaTheme="minorHAnsi" w:hAnsi="Calibri" w:cs="Calibri"/>
          <w:u w:val="single"/>
          <w:lang w:eastAsia="en-US"/>
        </w:rPr>
        <w:t>diplomatic front</w:t>
      </w:r>
      <w:r w:rsidRPr="00520DFB">
        <w:rPr>
          <w:rFonts w:ascii="Calibri" w:eastAsiaTheme="minorHAnsi" w:hAnsi="Calibri" w:cs="Calibri"/>
          <w:sz w:val="16"/>
          <w:lang w:eastAsia="en-US"/>
        </w:rPr>
        <w:t xml:space="preserve">, and </w:t>
      </w:r>
      <w:r w:rsidRPr="00520DFB">
        <w:rPr>
          <w:rFonts w:ascii="Calibri" w:eastAsiaTheme="minorHAnsi" w:hAnsi="Calibri" w:cs="Calibri"/>
          <w:b/>
          <w:iCs/>
          <w:u w:val="single"/>
          <w:lang w:eastAsia="en-US"/>
        </w:rPr>
        <w:t>space policy</w:t>
      </w:r>
      <w:r w:rsidRPr="00520DFB">
        <w:rPr>
          <w:rFonts w:ascii="Calibri" w:eastAsiaTheme="minorHAnsi" w:hAnsi="Calibri" w:cs="Calibri"/>
          <w:u w:val="single"/>
          <w:lang w:eastAsia="en-US"/>
        </w:rPr>
        <w:t xml:space="preserve"> plays an important role</w:t>
      </w:r>
      <w:r w:rsidRPr="00520DFB">
        <w:rPr>
          <w:rFonts w:ascii="Calibri" w:eastAsiaTheme="minorHAnsi" w:hAnsi="Calibri" w:cs="Calibri"/>
          <w:sz w:val="16"/>
          <w:lang w:eastAsia="en-US"/>
        </w:rPr>
        <w:t xml:space="preserve"> in this objective. According to James Andrew Lewis, the Center for Strategic &amp; International Studies technology and public policy program director, </w:t>
      </w:r>
      <w:r w:rsidRPr="00520DFB">
        <w:rPr>
          <w:rFonts w:ascii="Calibri" w:eastAsiaTheme="minorHAnsi" w:hAnsi="Calibri" w:cs="Calibri"/>
          <w:highlight w:val="green"/>
          <w:u w:val="single"/>
          <w:lang w:eastAsia="en-US"/>
        </w:rPr>
        <w:t xml:space="preserve">China’s </w:t>
      </w:r>
      <w:r w:rsidRPr="00520DFB">
        <w:rPr>
          <w:rFonts w:ascii="Calibri" w:eastAsiaTheme="minorHAnsi" w:hAnsi="Calibri" w:cs="Calibri"/>
          <w:b/>
          <w:iCs/>
          <w:highlight w:val="green"/>
          <w:u w:val="single"/>
          <w:lang w:eastAsia="en-US"/>
        </w:rPr>
        <w:t>space endeavors</w:t>
      </w:r>
      <w:r w:rsidRPr="00520DFB">
        <w:rPr>
          <w:rFonts w:ascii="Calibri" w:eastAsiaTheme="minorHAnsi" w:hAnsi="Calibri" w:cs="Calibri"/>
          <w:highlight w:val="green"/>
          <w:u w:val="single"/>
          <w:lang w:eastAsia="en-US"/>
        </w:rPr>
        <w:t xml:space="preserve"> are</w:t>
      </w:r>
      <w:r w:rsidRPr="00520DFB">
        <w:rPr>
          <w:rFonts w:ascii="Calibri" w:eastAsiaTheme="minorHAnsi" w:hAnsi="Calibri" w:cs="Calibri"/>
          <w:u w:val="single"/>
          <w:lang w:eastAsia="en-US"/>
        </w:rPr>
        <w:t xml:space="preserve"> “. . . especially </w:t>
      </w:r>
      <w:r w:rsidRPr="00520DFB">
        <w:rPr>
          <w:rFonts w:ascii="Calibri" w:eastAsiaTheme="minorHAnsi" w:hAnsi="Calibri" w:cs="Calibri"/>
          <w:highlight w:val="green"/>
          <w:u w:val="single"/>
          <w:lang w:eastAsia="en-US"/>
        </w:rPr>
        <w:t>important to show</w:t>
      </w:r>
      <w:r w:rsidRPr="00520DFB">
        <w:rPr>
          <w:rFonts w:ascii="Calibri" w:eastAsiaTheme="minorHAnsi" w:hAnsi="Calibri" w:cs="Calibri"/>
          <w:sz w:val="16"/>
          <w:lang w:eastAsia="en-US"/>
        </w:rPr>
        <w:t xml:space="preserve"> that </w:t>
      </w:r>
      <w:r w:rsidRPr="00520DFB">
        <w:rPr>
          <w:rFonts w:ascii="Calibri" w:eastAsiaTheme="minorHAnsi" w:hAnsi="Calibri" w:cs="Calibri"/>
          <w:highlight w:val="green"/>
          <w:u w:val="single"/>
          <w:lang w:eastAsia="en-US"/>
        </w:rPr>
        <w:t xml:space="preserve">it has </w:t>
      </w:r>
      <w:r w:rsidRPr="00520DFB">
        <w:rPr>
          <w:rFonts w:ascii="Calibri" w:eastAsiaTheme="minorHAnsi" w:hAnsi="Calibri" w:cs="Calibri"/>
          <w:b/>
          <w:iCs/>
          <w:highlight w:val="green"/>
          <w:u w:val="single"/>
          <w:lang w:eastAsia="en-US"/>
        </w:rPr>
        <w:t>reclaimed its place</w:t>
      </w:r>
      <w:r w:rsidRPr="00520DFB">
        <w:rPr>
          <w:rFonts w:ascii="Calibri" w:eastAsiaTheme="minorHAnsi" w:hAnsi="Calibri" w:cs="Calibri"/>
          <w:highlight w:val="green"/>
          <w:u w:val="single"/>
          <w:lang w:eastAsia="en-US"/>
        </w:rPr>
        <w:t xml:space="preserve"> among</w:t>
      </w:r>
      <w:r w:rsidRPr="00520DFB">
        <w:rPr>
          <w:rFonts w:ascii="Calibri" w:eastAsiaTheme="minorHAnsi" w:hAnsi="Calibri" w:cs="Calibri"/>
          <w:u w:val="single"/>
          <w:lang w:eastAsia="en-US"/>
        </w:rPr>
        <w:t xml:space="preserve"> the </w:t>
      </w:r>
      <w:r w:rsidRPr="00520DFB">
        <w:rPr>
          <w:rFonts w:ascii="Calibri" w:eastAsiaTheme="minorHAnsi" w:hAnsi="Calibri" w:cs="Calibri"/>
          <w:b/>
          <w:iCs/>
          <w:highlight w:val="green"/>
          <w:u w:val="single"/>
          <w:lang w:eastAsia="en-US"/>
        </w:rPr>
        <w:t>leading nations</w:t>
      </w:r>
      <w:r w:rsidRPr="00520DFB">
        <w:rPr>
          <w:rFonts w:ascii="Calibri" w:eastAsiaTheme="minorHAnsi" w:hAnsi="Calibri" w:cs="Calibri"/>
          <w:sz w:val="16"/>
          <w:lang w:eastAsia="en-US"/>
        </w:rPr>
        <w:t xml:space="preserve"> of the world. </w:t>
      </w:r>
      <w:r w:rsidRPr="00520DFB">
        <w:rPr>
          <w:rFonts w:ascii="Calibri" w:eastAsiaTheme="minorHAnsi" w:hAnsi="Calibri" w:cs="Calibri"/>
          <w:u w:val="single"/>
          <w:lang w:eastAsia="en-US"/>
        </w:rPr>
        <w:t xml:space="preserve">China’s </w:t>
      </w:r>
      <w:r w:rsidRPr="00520DFB">
        <w:rPr>
          <w:rFonts w:ascii="Calibri" w:eastAsiaTheme="minorHAnsi" w:hAnsi="Calibri" w:cs="Calibri"/>
          <w:highlight w:val="green"/>
          <w:u w:val="single"/>
          <w:lang w:eastAsia="en-US"/>
        </w:rPr>
        <w:t xml:space="preserve">successes in </w:t>
      </w:r>
      <w:r w:rsidRPr="00520DFB">
        <w:rPr>
          <w:rFonts w:ascii="Calibri" w:eastAsiaTheme="minorHAnsi" w:hAnsi="Calibri" w:cs="Calibri"/>
          <w:b/>
          <w:iCs/>
          <w:highlight w:val="green"/>
          <w:u w:val="single"/>
          <w:lang w:eastAsia="en-US"/>
        </w:rPr>
        <w:t>space</w:t>
      </w:r>
      <w:r w:rsidRPr="00520DFB">
        <w:rPr>
          <w:rFonts w:ascii="Calibri" w:eastAsiaTheme="minorHAnsi" w:hAnsi="Calibri" w:cs="Calibri"/>
          <w:highlight w:val="green"/>
          <w:u w:val="single"/>
          <w:lang w:eastAsia="en-US"/>
        </w:rPr>
        <w:t xml:space="preserve"> reinforce</w:t>
      </w:r>
      <w:r w:rsidRPr="00520DFB">
        <w:rPr>
          <w:rFonts w:ascii="Calibri" w:eastAsiaTheme="minorHAnsi" w:hAnsi="Calibri" w:cs="Calibri"/>
          <w:u w:val="single"/>
          <w:lang w:eastAsia="en-US"/>
        </w:rPr>
        <w:t xml:space="preserve"> its claims to </w:t>
      </w:r>
      <w:r w:rsidRPr="00520DFB">
        <w:rPr>
          <w:rFonts w:ascii="Calibri" w:eastAsiaTheme="minorHAnsi" w:hAnsi="Calibri" w:cs="Calibri"/>
          <w:b/>
          <w:iCs/>
          <w:highlight w:val="green"/>
          <w:u w:val="single"/>
          <w:lang w:eastAsia="en-US"/>
        </w:rPr>
        <w:t>regional dominance</w:t>
      </w:r>
      <w:r w:rsidRPr="00520DFB">
        <w:rPr>
          <w:rFonts w:ascii="Calibri" w:eastAsiaTheme="minorHAnsi" w:hAnsi="Calibri" w:cs="Calibri"/>
          <w:highlight w:val="green"/>
          <w:u w:val="single"/>
          <w:lang w:eastAsia="en-US"/>
        </w:rPr>
        <w:t xml:space="preserve"> by demonstrating</w:t>
      </w:r>
      <w:r w:rsidRPr="00520DFB">
        <w:rPr>
          <w:rFonts w:ascii="Calibri" w:eastAsiaTheme="minorHAnsi" w:hAnsi="Calibri" w:cs="Calibri"/>
          <w:sz w:val="16"/>
          <w:lang w:eastAsia="en-US"/>
        </w:rPr>
        <w:t xml:space="preserve"> that </w:t>
      </w:r>
      <w:r w:rsidRPr="00520DFB">
        <w:rPr>
          <w:rFonts w:ascii="Calibri" w:eastAsiaTheme="minorHAnsi" w:hAnsi="Calibri" w:cs="Calibri"/>
          <w:highlight w:val="green"/>
          <w:u w:val="single"/>
          <w:lang w:eastAsia="en-US"/>
        </w:rPr>
        <w:t xml:space="preserve">it is the </w:t>
      </w:r>
      <w:r w:rsidRPr="00520DFB">
        <w:rPr>
          <w:rFonts w:ascii="Calibri" w:eastAsiaTheme="minorHAnsi" w:hAnsi="Calibri" w:cs="Calibri"/>
          <w:b/>
          <w:iCs/>
          <w:highlight w:val="green"/>
          <w:u w:val="single"/>
          <w:lang w:eastAsia="en-US"/>
        </w:rPr>
        <w:t>most advanced</w:t>
      </w:r>
      <w:r w:rsidRPr="00520DFB">
        <w:rPr>
          <w:rFonts w:ascii="Calibri" w:eastAsiaTheme="minorHAnsi" w:hAnsi="Calibri" w:cs="Calibri"/>
          <w:sz w:val="16"/>
          <w:lang w:eastAsia="en-US"/>
        </w:rPr>
        <w:t xml:space="preserve"> among Asian nations, </w:t>
      </w:r>
      <w:r w:rsidRPr="00520DFB">
        <w:rPr>
          <w:rFonts w:ascii="Calibri" w:eastAsiaTheme="minorHAnsi" w:hAnsi="Calibri" w:cs="Calibri"/>
          <w:highlight w:val="green"/>
          <w:u w:val="single"/>
          <w:lang w:eastAsia="en-US"/>
        </w:rPr>
        <w:t>with technology</w:t>
      </w:r>
      <w:r w:rsidRPr="00520DFB">
        <w:rPr>
          <w:rFonts w:ascii="Calibri" w:eastAsiaTheme="minorHAnsi" w:hAnsi="Calibri" w:cs="Calibri"/>
          <w:sz w:val="16"/>
          <w:lang w:eastAsia="en-US"/>
        </w:rPr>
        <w:t xml:space="preserve"> and resources that </w:t>
      </w:r>
      <w:r w:rsidRPr="00520DFB">
        <w:rPr>
          <w:rFonts w:ascii="Calibri" w:eastAsiaTheme="minorHAnsi" w:hAnsi="Calibri" w:cs="Calibri"/>
          <w:b/>
          <w:iCs/>
          <w:highlight w:val="green"/>
          <w:u w:val="single"/>
          <w:lang w:eastAsia="en-US"/>
        </w:rPr>
        <w:t>others cannot match</w:t>
      </w:r>
      <w:r w:rsidRPr="00520DFB">
        <w:rPr>
          <w:rFonts w:ascii="Calibri" w:eastAsiaTheme="minorHAnsi" w:hAnsi="Calibri" w:cs="Calibri"/>
          <w:sz w:val="16"/>
          <w:highlight w:val="green"/>
          <w:lang w:eastAsia="en-US"/>
        </w:rPr>
        <w:t>.</w:t>
      </w:r>
      <w:r w:rsidRPr="00520DFB">
        <w:rPr>
          <w:rFonts w:ascii="Calibri" w:eastAsiaTheme="minorHAnsi" w:hAnsi="Calibri" w:cs="Calibri"/>
          <w:sz w:val="16"/>
          <w:lang w:eastAsia="en-US"/>
        </w:rPr>
        <w:t xml:space="preserve">”3 </w:t>
      </w:r>
      <w:r w:rsidRPr="00520DFB">
        <w:rPr>
          <w:rFonts w:ascii="Calibri" w:eastAsiaTheme="minorHAnsi" w:hAnsi="Calibri" w:cs="Calibri"/>
          <w:u w:val="single"/>
          <w:lang w:eastAsia="en-US"/>
        </w:rPr>
        <w:t xml:space="preserve">China’s space initiatives play an </w:t>
      </w:r>
      <w:r w:rsidRPr="00520DFB">
        <w:rPr>
          <w:rFonts w:ascii="Calibri" w:eastAsiaTheme="minorHAnsi" w:hAnsi="Calibri" w:cs="Calibri"/>
          <w:b/>
          <w:iCs/>
          <w:u w:val="single"/>
          <w:lang w:eastAsia="en-US"/>
        </w:rPr>
        <w:t>instrumental role</w:t>
      </w:r>
      <w:r w:rsidRPr="00520DFB">
        <w:rPr>
          <w:rFonts w:ascii="Calibri" w:eastAsiaTheme="minorHAnsi" w:hAnsi="Calibri" w:cs="Calibri"/>
          <w:u w:val="single"/>
          <w:lang w:eastAsia="en-US"/>
        </w:rPr>
        <w:t xml:space="preserve"> in showing</w:t>
      </w:r>
      <w:r w:rsidRPr="00520DFB">
        <w:rPr>
          <w:rFonts w:ascii="Calibri" w:eastAsiaTheme="minorHAnsi" w:hAnsi="Calibri" w:cs="Calibri"/>
          <w:sz w:val="16"/>
          <w:lang w:eastAsia="en-US"/>
        </w:rPr>
        <w:t xml:space="preserve"> that </w:t>
      </w:r>
      <w:r w:rsidRPr="00520DFB">
        <w:rPr>
          <w:rFonts w:ascii="Calibri" w:eastAsiaTheme="minorHAnsi" w:hAnsi="Calibri" w:cs="Calibri"/>
          <w:u w:val="single"/>
          <w:lang w:eastAsia="en-US"/>
        </w:rPr>
        <w:t>it has returned</w:t>
      </w:r>
      <w:r w:rsidRPr="00520DFB">
        <w:rPr>
          <w:rFonts w:ascii="Calibri" w:eastAsiaTheme="minorHAnsi" w:hAnsi="Calibri" w:cs="Calibri"/>
          <w:sz w:val="16"/>
          <w:lang w:eastAsia="en-US"/>
        </w:rPr>
        <w:t xml:space="preserve"> to its place </w:t>
      </w:r>
      <w:r w:rsidRPr="00520DFB">
        <w:rPr>
          <w:rFonts w:ascii="Calibri" w:eastAsiaTheme="minorHAnsi" w:hAnsi="Calibri" w:cs="Calibri"/>
          <w:u w:val="single"/>
          <w:lang w:eastAsia="en-US"/>
        </w:rPr>
        <w:t xml:space="preserve">as a </w:t>
      </w:r>
      <w:r w:rsidRPr="00520DFB">
        <w:rPr>
          <w:rFonts w:ascii="Calibri" w:eastAsiaTheme="minorHAnsi" w:hAnsi="Calibri" w:cs="Calibri"/>
          <w:b/>
          <w:iCs/>
          <w:u w:val="single"/>
          <w:lang w:eastAsia="en-US"/>
        </w:rPr>
        <w:t>preeminent regional power</w:t>
      </w:r>
      <w:r w:rsidRPr="00520DFB">
        <w:rPr>
          <w:rFonts w:ascii="Calibri" w:eastAsiaTheme="minorHAnsi" w:hAnsi="Calibri" w:cs="Calibri"/>
          <w:sz w:val="16"/>
          <w:lang w:eastAsia="en-US"/>
        </w:rPr>
        <w:t xml:space="preserve">. While China’s neighbors question US commitment to the Indo-Asia-Pacific, </w:t>
      </w:r>
      <w:r w:rsidRPr="00520DFB">
        <w:rPr>
          <w:rFonts w:ascii="Calibri" w:eastAsiaTheme="minorHAnsi" w:hAnsi="Calibri" w:cs="Calibri"/>
          <w:highlight w:val="green"/>
          <w:u w:val="single"/>
          <w:lang w:eastAsia="en-US"/>
        </w:rPr>
        <w:t>Beijing’s</w:t>
      </w:r>
      <w:r w:rsidRPr="00520DFB">
        <w:rPr>
          <w:rFonts w:ascii="Calibri" w:eastAsiaTheme="minorHAnsi" w:hAnsi="Calibri" w:cs="Calibri"/>
          <w:sz w:val="16"/>
          <w:lang w:eastAsia="en-US"/>
        </w:rPr>
        <w:t xml:space="preserve"> promulgation of a </w:t>
      </w:r>
      <w:r w:rsidRPr="00520DFB">
        <w:rPr>
          <w:rFonts w:ascii="Calibri" w:eastAsiaTheme="minorHAnsi" w:hAnsi="Calibri" w:cs="Calibri"/>
          <w:b/>
          <w:iCs/>
          <w:highlight w:val="green"/>
          <w:u w:val="single"/>
          <w:lang w:eastAsia="en-US"/>
        </w:rPr>
        <w:t>multidecade plan</w:t>
      </w:r>
      <w:r w:rsidRPr="00520DFB">
        <w:rPr>
          <w:rFonts w:ascii="Calibri" w:eastAsiaTheme="minorHAnsi" w:hAnsi="Calibri" w:cs="Calibri"/>
          <w:u w:val="single"/>
          <w:lang w:eastAsia="en-US"/>
        </w:rPr>
        <w:t xml:space="preserve"> for</w:t>
      </w:r>
      <w:r w:rsidRPr="00520DFB">
        <w:rPr>
          <w:rFonts w:ascii="Calibri" w:eastAsiaTheme="minorHAnsi" w:hAnsi="Calibri" w:cs="Calibri"/>
          <w:sz w:val="16"/>
          <w:lang w:eastAsia="en-US"/>
        </w:rPr>
        <w:t xml:space="preserve"> developing </w:t>
      </w:r>
      <w:r w:rsidRPr="00520DFB">
        <w:rPr>
          <w:rFonts w:ascii="Calibri" w:eastAsiaTheme="minorHAnsi" w:hAnsi="Calibri" w:cs="Calibri"/>
          <w:u w:val="single"/>
          <w:lang w:eastAsia="en-US"/>
        </w:rPr>
        <w:t xml:space="preserve">space capabilities </w:t>
      </w:r>
      <w:r w:rsidRPr="00520DFB">
        <w:rPr>
          <w:rFonts w:ascii="Calibri" w:eastAsiaTheme="minorHAnsi" w:hAnsi="Calibri" w:cs="Calibri"/>
          <w:highlight w:val="green"/>
          <w:u w:val="single"/>
          <w:lang w:eastAsia="en-US"/>
        </w:rPr>
        <w:t>demonstrates</w:t>
      </w:r>
      <w:r w:rsidRPr="00520DFB">
        <w:rPr>
          <w:rFonts w:ascii="Calibri" w:eastAsiaTheme="minorHAnsi" w:hAnsi="Calibri" w:cs="Calibri"/>
          <w:u w:val="single"/>
          <w:lang w:eastAsia="en-US"/>
        </w:rPr>
        <w:t xml:space="preserve"> its</w:t>
      </w:r>
      <w:r w:rsidRPr="00520DFB">
        <w:rPr>
          <w:rFonts w:ascii="Calibri" w:eastAsiaTheme="minorHAnsi" w:hAnsi="Calibri" w:cs="Calibri"/>
          <w:sz w:val="16"/>
          <w:lang w:eastAsia="en-US"/>
        </w:rPr>
        <w:t xml:space="preserve"> staying </w:t>
      </w:r>
      <w:r w:rsidRPr="00520DFB">
        <w:rPr>
          <w:rFonts w:ascii="Calibri" w:eastAsiaTheme="minorHAnsi" w:hAnsi="Calibri" w:cs="Calibri"/>
          <w:b/>
          <w:iCs/>
          <w:highlight w:val="green"/>
          <w:u w:val="single"/>
          <w:lang w:eastAsia="en-US"/>
        </w:rPr>
        <w:t>power</w:t>
      </w:r>
      <w:r w:rsidRPr="00520DFB">
        <w:rPr>
          <w:rFonts w:ascii="Calibri" w:eastAsiaTheme="minorHAnsi" w:hAnsi="Calibri" w:cs="Calibri"/>
          <w:highlight w:val="green"/>
          <w:u w:val="single"/>
          <w:lang w:eastAsia="en-US"/>
        </w:rPr>
        <w:t xml:space="preserve"> and </w:t>
      </w:r>
      <w:r w:rsidRPr="00520DFB">
        <w:rPr>
          <w:rFonts w:ascii="Calibri" w:eastAsiaTheme="minorHAnsi" w:hAnsi="Calibri" w:cs="Calibri"/>
          <w:b/>
          <w:iCs/>
          <w:highlight w:val="green"/>
          <w:u w:val="single"/>
          <w:lang w:eastAsia="en-US"/>
        </w:rPr>
        <w:t>ambition</w:t>
      </w:r>
      <w:r w:rsidRPr="00520DFB">
        <w:rPr>
          <w:rFonts w:ascii="Calibri" w:eastAsiaTheme="minorHAnsi" w:hAnsi="Calibri" w:cs="Calibri"/>
          <w:highlight w:val="green"/>
          <w:u w:val="single"/>
          <w:lang w:eastAsia="en-US"/>
        </w:rPr>
        <w:t>.</w:t>
      </w:r>
    </w:p>
    <w:p w14:paraId="6EE871A8"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China’s Informational Power</w:t>
      </w:r>
    </w:p>
    <w:p w14:paraId="665D373C" w14:textId="77777777" w:rsidR="00520DFB" w:rsidRPr="00520DFB" w:rsidRDefault="00520DFB" w:rsidP="00520DFB">
      <w:pPr>
        <w:rPr>
          <w:rFonts w:ascii="Calibri" w:eastAsiaTheme="minorHAnsi" w:hAnsi="Calibri" w:cs="Calibri"/>
          <w:u w:val="single"/>
          <w:lang w:eastAsia="en-US"/>
        </w:rPr>
      </w:pPr>
      <w:r w:rsidRPr="00520DFB">
        <w:rPr>
          <w:rFonts w:ascii="Calibri" w:eastAsiaTheme="minorHAnsi" w:hAnsi="Calibri" w:cs="Calibri"/>
          <w:sz w:val="16"/>
          <w:lang w:eastAsia="en-US"/>
        </w:rPr>
        <w:t xml:space="preserve">While China’s focus on diplomatic messaging travels outward, </w:t>
      </w:r>
      <w:r w:rsidRPr="00520DFB">
        <w:rPr>
          <w:rFonts w:ascii="Calibri" w:eastAsiaTheme="minorHAnsi" w:hAnsi="Calibri" w:cs="Calibri"/>
          <w:u w:val="single"/>
          <w:lang w:eastAsia="en-US"/>
        </w:rPr>
        <w:t>the informational element of Chinese space policy is</w:t>
      </w:r>
      <w:r w:rsidRPr="00520DFB">
        <w:rPr>
          <w:rFonts w:ascii="Calibri" w:eastAsiaTheme="minorHAnsi" w:hAnsi="Calibri" w:cs="Calibri"/>
          <w:sz w:val="16"/>
          <w:lang w:eastAsia="en-US"/>
        </w:rPr>
        <w:t xml:space="preserve"> mainly </w:t>
      </w:r>
      <w:r w:rsidRPr="00520DFB">
        <w:rPr>
          <w:rFonts w:ascii="Calibri" w:eastAsiaTheme="minorHAnsi" w:hAnsi="Calibri" w:cs="Calibri"/>
          <w:b/>
          <w:iCs/>
          <w:u w:val="single"/>
          <w:lang w:eastAsia="en-US"/>
        </w:rPr>
        <w:t>directed inward</w:t>
      </w:r>
      <w:r w:rsidRPr="00520DFB">
        <w:rPr>
          <w:rFonts w:ascii="Calibri" w:eastAsiaTheme="minorHAnsi" w:hAnsi="Calibri" w:cs="Calibri"/>
          <w:u w:val="single"/>
          <w:lang w:eastAsia="en-US"/>
        </w:rPr>
        <w:t>.</w:t>
      </w:r>
      <w:r w:rsidRPr="00520DFB">
        <w:rPr>
          <w:rFonts w:ascii="Calibri" w:eastAsiaTheme="minorHAnsi" w:hAnsi="Calibri" w:cs="Calibri"/>
          <w:sz w:val="16"/>
          <w:lang w:eastAsia="en-US"/>
        </w:rPr>
        <w:t xml:space="preserve"> To this day, </w:t>
      </w:r>
      <w:r w:rsidRPr="00520DFB">
        <w:rPr>
          <w:rFonts w:ascii="Calibri" w:eastAsiaTheme="minorHAnsi" w:hAnsi="Calibri" w:cs="Calibri"/>
          <w:highlight w:val="green"/>
          <w:u w:val="single"/>
          <w:lang w:eastAsia="en-US"/>
        </w:rPr>
        <w:t xml:space="preserve">the CCP’s legitimacy is premised upon a </w:t>
      </w:r>
      <w:r w:rsidRPr="00520DFB">
        <w:rPr>
          <w:rFonts w:ascii="Calibri" w:eastAsiaTheme="minorHAnsi" w:hAnsi="Calibri" w:cs="Calibri"/>
          <w:b/>
          <w:iCs/>
          <w:highlight w:val="green"/>
          <w:u w:val="single"/>
          <w:lang w:eastAsia="en-US"/>
        </w:rPr>
        <w:t>Faustian bargain</w:t>
      </w:r>
      <w:r w:rsidRPr="00520DFB">
        <w:rPr>
          <w:rFonts w:ascii="Calibri" w:eastAsiaTheme="minorHAnsi" w:hAnsi="Calibri" w:cs="Calibri"/>
          <w:u w:val="single"/>
          <w:lang w:eastAsia="en-US"/>
        </w:rPr>
        <w:t xml:space="preserve"> with its citizens. In exchange for economic results, social improvement, and</w:t>
      </w:r>
      <w:r w:rsidRPr="00520DFB">
        <w:rPr>
          <w:rFonts w:ascii="Calibri" w:eastAsiaTheme="minorHAnsi" w:hAnsi="Calibri" w:cs="Calibri"/>
          <w:sz w:val="16"/>
          <w:lang w:eastAsia="en-US"/>
        </w:rPr>
        <w:t xml:space="preserve"> the </w:t>
      </w:r>
      <w:r w:rsidRPr="00520DFB">
        <w:rPr>
          <w:rFonts w:ascii="Calibri" w:eastAsiaTheme="minorHAnsi" w:hAnsi="Calibri" w:cs="Calibri"/>
          <w:u w:val="single"/>
          <w:lang w:eastAsia="en-US"/>
        </w:rPr>
        <w:t>respect</w:t>
      </w:r>
      <w:r w:rsidRPr="00520DFB">
        <w:rPr>
          <w:rFonts w:ascii="Calibri" w:eastAsiaTheme="minorHAnsi" w:hAnsi="Calibri" w:cs="Calibri"/>
          <w:sz w:val="16"/>
          <w:lang w:eastAsia="en-US"/>
        </w:rPr>
        <w:t xml:space="preserve"> of the world, </w:t>
      </w:r>
      <w:r w:rsidRPr="00520DFB">
        <w:rPr>
          <w:rFonts w:ascii="Calibri" w:eastAsiaTheme="minorHAnsi" w:hAnsi="Calibri" w:cs="Calibri"/>
          <w:highlight w:val="green"/>
          <w:u w:val="single"/>
          <w:lang w:eastAsia="en-US"/>
        </w:rPr>
        <w:t>the</w:t>
      </w:r>
      <w:r w:rsidRPr="00520DFB">
        <w:rPr>
          <w:rFonts w:ascii="Calibri" w:eastAsiaTheme="minorHAnsi" w:hAnsi="Calibri" w:cs="Calibri"/>
          <w:sz w:val="16"/>
          <w:lang w:eastAsia="en-US"/>
        </w:rPr>
        <w:t xml:space="preserve"> political </w:t>
      </w:r>
      <w:r w:rsidRPr="00520DFB">
        <w:rPr>
          <w:rFonts w:ascii="Calibri" w:eastAsiaTheme="minorHAnsi" w:hAnsi="Calibri" w:cs="Calibri"/>
          <w:highlight w:val="green"/>
          <w:u w:val="single"/>
          <w:lang w:eastAsia="en-US"/>
        </w:rPr>
        <w:t xml:space="preserve">elite expects </w:t>
      </w:r>
      <w:r w:rsidRPr="00520DFB">
        <w:rPr>
          <w:rFonts w:ascii="Calibri" w:eastAsiaTheme="minorHAnsi" w:hAnsi="Calibri" w:cs="Calibri"/>
          <w:b/>
          <w:iCs/>
          <w:highlight w:val="green"/>
          <w:u w:val="single"/>
          <w:lang w:eastAsia="en-US"/>
        </w:rPr>
        <w:t>loyalty</w:t>
      </w:r>
      <w:r w:rsidRPr="00520DFB">
        <w:rPr>
          <w:rFonts w:ascii="Calibri" w:eastAsiaTheme="minorHAnsi" w:hAnsi="Calibri" w:cs="Calibri"/>
          <w:highlight w:val="green"/>
          <w:u w:val="single"/>
          <w:lang w:eastAsia="en-US"/>
        </w:rPr>
        <w:t xml:space="preserve"> and </w:t>
      </w:r>
      <w:r w:rsidRPr="00520DFB">
        <w:rPr>
          <w:rFonts w:ascii="Calibri" w:eastAsiaTheme="minorHAnsi" w:hAnsi="Calibri" w:cs="Calibri"/>
          <w:b/>
          <w:iCs/>
          <w:highlight w:val="green"/>
          <w:u w:val="single"/>
          <w:lang w:eastAsia="en-US"/>
        </w:rPr>
        <w:t>acquiescence</w:t>
      </w:r>
      <w:r w:rsidRPr="00520DFB">
        <w:rPr>
          <w:rFonts w:ascii="Calibri" w:eastAsiaTheme="minorHAnsi" w:hAnsi="Calibri" w:cs="Calibri"/>
          <w:u w:val="single"/>
          <w:lang w:eastAsia="en-US"/>
        </w:rPr>
        <w:t xml:space="preserve"> from the public. The CCP’s </w:t>
      </w:r>
      <w:r w:rsidRPr="00520DFB">
        <w:rPr>
          <w:rFonts w:ascii="Calibri" w:eastAsiaTheme="minorHAnsi" w:hAnsi="Calibri" w:cs="Calibri"/>
          <w:b/>
          <w:iCs/>
          <w:highlight w:val="green"/>
          <w:u w:val="single"/>
          <w:lang w:eastAsia="en-US"/>
        </w:rPr>
        <w:t>space aspirations</w:t>
      </w:r>
      <w:r w:rsidRPr="00520DFB">
        <w:rPr>
          <w:rFonts w:ascii="Calibri" w:eastAsiaTheme="minorHAnsi" w:hAnsi="Calibri" w:cs="Calibri"/>
          <w:u w:val="single"/>
          <w:lang w:eastAsia="en-US"/>
        </w:rPr>
        <w:t xml:space="preserve"> play a fundamental role in demonstrating</w:t>
      </w:r>
      <w:r w:rsidRPr="00520DFB">
        <w:rPr>
          <w:rFonts w:ascii="Calibri" w:eastAsiaTheme="minorHAnsi" w:hAnsi="Calibri" w:cs="Calibri"/>
          <w:sz w:val="16"/>
          <w:lang w:eastAsia="en-US"/>
        </w:rPr>
        <w:t xml:space="preserve"> the government’s </w:t>
      </w:r>
      <w:r w:rsidRPr="00520DFB">
        <w:rPr>
          <w:rFonts w:ascii="Calibri" w:eastAsiaTheme="minorHAnsi" w:hAnsi="Calibri" w:cs="Calibri"/>
          <w:u w:val="single"/>
          <w:lang w:eastAsia="en-US"/>
        </w:rPr>
        <w:t xml:space="preserve">ambitions for China’s future. </w:t>
      </w:r>
      <w:r w:rsidRPr="00520DFB">
        <w:rPr>
          <w:rFonts w:ascii="Calibri" w:eastAsiaTheme="minorHAnsi" w:hAnsi="Calibri" w:cs="Calibri"/>
          <w:sz w:val="16"/>
          <w:lang w:eastAsia="en-US"/>
        </w:rPr>
        <w:t xml:space="preserve">They include landing a rover on the far side of the moon by 2018, landing a Mars rover by 2020, probing asteroids by 2022, sending humans to the moon by 2025, bringing Mars samples back by 2028, sending an exploratory mission to Jupiter by 2029, and establishing a lunar research station manned by robots with occasional astronaut visits by 2050.4 </w:t>
      </w:r>
      <w:r w:rsidRPr="00520DFB">
        <w:rPr>
          <w:rFonts w:ascii="Calibri" w:eastAsiaTheme="minorHAnsi" w:hAnsi="Calibri" w:cs="Calibri"/>
          <w:b/>
          <w:iCs/>
          <w:u w:val="single"/>
          <w:lang w:eastAsia="en-US"/>
        </w:rPr>
        <w:t>Shooting for the stars</w:t>
      </w:r>
      <w:r w:rsidRPr="00520DFB">
        <w:rPr>
          <w:rFonts w:ascii="Calibri" w:eastAsiaTheme="minorHAnsi" w:hAnsi="Calibri" w:cs="Calibri"/>
          <w:u w:val="single"/>
          <w:lang w:eastAsia="en-US"/>
        </w:rPr>
        <w:t xml:space="preserve"> </w:t>
      </w:r>
      <w:r w:rsidRPr="00520DFB">
        <w:rPr>
          <w:rFonts w:ascii="Calibri" w:eastAsiaTheme="minorHAnsi" w:hAnsi="Calibri" w:cs="Calibri"/>
          <w:highlight w:val="green"/>
          <w:u w:val="single"/>
          <w:lang w:eastAsia="en-US"/>
        </w:rPr>
        <w:t>keeps the</w:t>
      </w:r>
      <w:r w:rsidRPr="00520DFB">
        <w:rPr>
          <w:rFonts w:ascii="Calibri" w:eastAsiaTheme="minorHAnsi" w:hAnsi="Calibri" w:cs="Calibri"/>
          <w:u w:val="single"/>
          <w:lang w:eastAsia="en-US"/>
        </w:rPr>
        <w:t xml:space="preserve"> Chinese </w:t>
      </w:r>
      <w:r w:rsidRPr="00520DFB">
        <w:rPr>
          <w:rFonts w:ascii="Calibri" w:eastAsiaTheme="minorHAnsi" w:hAnsi="Calibri" w:cs="Calibri"/>
          <w:highlight w:val="green"/>
          <w:u w:val="single"/>
          <w:lang w:eastAsia="en-US"/>
        </w:rPr>
        <w:t xml:space="preserve">people’s eyes </w:t>
      </w:r>
      <w:r w:rsidRPr="00520DFB">
        <w:rPr>
          <w:rFonts w:ascii="Calibri" w:eastAsiaTheme="minorHAnsi" w:hAnsi="Calibri" w:cs="Calibri"/>
          <w:b/>
          <w:iCs/>
          <w:highlight w:val="green"/>
          <w:u w:val="single"/>
          <w:lang w:eastAsia="en-US"/>
        </w:rPr>
        <w:t>skyward</w:t>
      </w:r>
      <w:r w:rsidRPr="00520DFB">
        <w:rPr>
          <w:rFonts w:ascii="Calibri" w:eastAsiaTheme="minorHAnsi" w:hAnsi="Calibri" w:cs="Calibri"/>
          <w:highlight w:val="green"/>
          <w:u w:val="single"/>
          <w:lang w:eastAsia="en-US"/>
        </w:rPr>
        <w:t xml:space="preserve"> and away from </w:t>
      </w:r>
      <w:r w:rsidRPr="00520DFB">
        <w:rPr>
          <w:rFonts w:ascii="Calibri" w:eastAsiaTheme="minorHAnsi" w:hAnsi="Calibri" w:cs="Calibri"/>
          <w:b/>
          <w:iCs/>
          <w:highlight w:val="green"/>
          <w:u w:val="single"/>
          <w:lang w:eastAsia="en-US"/>
        </w:rPr>
        <w:t>CCP malfeasance</w:t>
      </w:r>
      <w:r w:rsidRPr="00520DFB">
        <w:rPr>
          <w:rFonts w:ascii="Calibri" w:eastAsiaTheme="minorHAnsi" w:hAnsi="Calibri" w:cs="Calibri"/>
          <w:sz w:val="16"/>
          <w:lang w:eastAsia="en-US"/>
        </w:rPr>
        <w:t xml:space="preserve">. To borrow Karl Marx’s reference to religion, </w:t>
      </w:r>
      <w:r w:rsidRPr="00520DFB">
        <w:rPr>
          <w:rFonts w:ascii="Calibri" w:eastAsiaTheme="minorHAnsi" w:hAnsi="Calibri" w:cs="Calibri"/>
          <w:highlight w:val="green"/>
          <w:u w:val="single"/>
          <w:lang w:eastAsia="en-US"/>
        </w:rPr>
        <w:t>Beijing’s space policy is</w:t>
      </w:r>
      <w:r w:rsidRPr="00520DFB">
        <w:rPr>
          <w:rFonts w:ascii="Calibri" w:eastAsiaTheme="minorHAnsi" w:hAnsi="Calibri" w:cs="Calibri"/>
          <w:u w:val="single"/>
          <w:lang w:eastAsia="en-US"/>
        </w:rPr>
        <w:t xml:space="preserve"> an </w:t>
      </w:r>
      <w:r w:rsidRPr="00520DFB">
        <w:rPr>
          <w:rFonts w:ascii="Calibri" w:eastAsiaTheme="minorHAnsi" w:hAnsi="Calibri" w:cs="Calibri"/>
          <w:b/>
          <w:iCs/>
          <w:highlight w:val="green"/>
          <w:u w:val="single"/>
          <w:lang w:eastAsia="en-US"/>
        </w:rPr>
        <w:t>opiate for the Chinese masses.</w:t>
      </w:r>
    </w:p>
    <w:p w14:paraId="211CE6B8"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China’s Military Power</w:t>
      </w:r>
    </w:p>
    <w:p w14:paraId="6CCBE63A"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 xml:space="preserve">The Gulf War had a visceral effect on Chinese military planners. The rapid neutralization of Saddam Hussein’s military demonstrated what decades of Cold War military spending were able to procure for the US armed forces, especially in the realm of command and control, communications, computer, intelligence, surveillance, and reconnaissance (C4ISR). </w:t>
      </w:r>
      <w:r w:rsidRPr="00520DFB">
        <w:rPr>
          <w:rFonts w:ascii="Calibri" w:eastAsiaTheme="minorHAnsi" w:hAnsi="Calibri" w:cs="Calibri"/>
          <w:u w:val="single"/>
          <w:lang w:eastAsia="en-US"/>
        </w:rPr>
        <w:t>The Chinese</w:t>
      </w:r>
      <w:r w:rsidRPr="00520DFB">
        <w:rPr>
          <w:rFonts w:ascii="Calibri" w:eastAsiaTheme="minorHAnsi" w:hAnsi="Calibri" w:cs="Calibri"/>
          <w:sz w:val="16"/>
          <w:lang w:eastAsia="en-US"/>
        </w:rPr>
        <w:t xml:space="preserve"> took this to heart and </w:t>
      </w:r>
      <w:r w:rsidRPr="00520DFB">
        <w:rPr>
          <w:rFonts w:ascii="Calibri" w:eastAsiaTheme="minorHAnsi" w:hAnsi="Calibri" w:cs="Calibri"/>
          <w:u w:val="single"/>
          <w:lang w:eastAsia="en-US"/>
        </w:rPr>
        <w:t xml:space="preserve">incorporated </w:t>
      </w:r>
      <w:r w:rsidRPr="00520DFB">
        <w:rPr>
          <w:rFonts w:ascii="Calibri" w:eastAsiaTheme="minorHAnsi" w:hAnsi="Calibri" w:cs="Calibri"/>
          <w:b/>
          <w:iCs/>
          <w:u w:val="single"/>
          <w:lang w:eastAsia="en-US"/>
        </w:rPr>
        <w:t>informationized warfare</w:t>
      </w:r>
      <w:r w:rsidRPr="00520DFB">
        <w:rPr>
          <w:rFonts w:ascii="Calibri" w:eastAsiaTheme="minorHAnsi" w:hAnsi="Calibri" w:cs="Calibri"/>
          <w:u w:val="single"/>
          <w:lang w:eastAsia="en-US"/>
        </w:rPr>
        <w:t xml:space="preserve"> into their military doctrine in 1993</w:t>
      </w:r>
      <w:r w:rsidRPr="00520DFB">
        <w:rPr>
          <w:rFonts w:ascii="Calibri" w:eastAsiaTheme="minorHAnsi" w:hAnsi="Calibri" w:cs="Calibri"/>
          <w:sz w:val="16"/>
          <w:lang w:eastAsia="en-US"/>
        </w:rPr>
        <w:t xml:space="preserve">.5 Increasingly, </w:t>
      </w:r>
      <w:r w:rsidRPr="00520DFB">
        <w:rPr>
          <w:rFonts w:ascii="Calibri" w:eastAsiaTheme="minorHAnsi" w:hAnsi="Calibri" w:cs="Calibri"/>
          <w:u w:val="single"/>
          <w:lang w:eastAsia="en-US"/>
        </w:rPr>
        <w:t xml:space="preserve">space has become a central focus of China’s </w:t>
      </w:r>
      <w:r w:rsidRPr="00520DFB">
        <w:rPr>
          <w:rFonts w:ascii="Calibri" w:eastAsiaTheme="minorHAnsi" w:hAnsi="Calibri" w:cs="Calibri"/>
          <w:b/>
          <w:iCs/>
          <w:u w:val="single"/>
          <w:lang w:eastAsia="en-US"/>
        </w:rPr>
        <w:t>national security strategy</w:t>
      </w:r>
      <w:r w:rsidRPr="00520DFB">
        <w:rPr>
          <w:rFonts w:ascii="Calibri" w:eastAsiaTheme="minorHAnsi" w:hAnsi="Calibri" w:cs="Calibri"/>
          <w:u w:val="single"/>
          <w:lang w:eastAsia="en-US"/>
        </w:rPr>
        <w:t>, which continues to expand</w:t>
      </w:r>
      <w:r w:rsidRPr="00520DFB">
        <w:rPr>
          <w:rFonts w:ascii="Calibri" w:eastAsiaTheme="minorHAnsi" w:hAnsi="Calibri" w:cs="Calibri"/>
          <w:sz w:val="16"/>
          <w:lang w:eastAsia="en-US"/>
        </w:rPr>
        <w:t xml:space="preserve"> outward </w:t>
      </w:r>
      <w:r w:rsidRPr="00520DFB">
        <w:rPr>
          <w:rFonts w:ascii="Calibri" w:eastAsiaTheme="minorHAnsi" w:hAnsi="Calibri" w:cs="Calibri"/>
          <w:u w:val="single"/>
          <w:lang w:eastAsia="en-US"/>
        </w:rPr>
        <w:t>from</w:t>
      </w:r>
      <w:r w:rsidRPr="00520DFB">
        <w:rPr>
          <w:rFonts w:ascii="Calibri" w:eastAsiaTheme="minorHAnsi" w:hAnsi="Calibri" w:cs="Calibri"/>
          <w:sz w:val="16"/>
          <w:lang w:eastAsia="en-US"/>
        </w:rPr>
        <w:t xml:space="preserve"> an immediate </w:t>
      </w:r>
      <w:r w:rsidRPr="00520DFB">
        <w:rPr>
          <w:rFonts w:ascii="Calibri" w:eastAsiaTheme="minorHAnsi" w:hAnsi="Calibri" w:cs="Calibri"/>
          <w:u w:val="single"/>
          <w:lang w:eastAsia="en-US"/>
        </w:rPr>
        <w:t xml:space="preserve">defense of the Chinese homeland to </w:t>
      </w:r>
      <w:r w:rsidRPr="00520DFB">
        <w:rPr>
          <w:rFonts w:ascii="Calibri" w:eastAsiaTheme="minorHAnsi" w:hAnsi="Calibri" w:cs="Calibri"/>
          <w:b/>
          <w:iCs/>
          <w:u w:val="single"/>
          <w:lang w:eastAsia="en-US"/>
        </w:rPr>
        <w:t>protecting interests overseas</w:t>
      </w:r>
      <w:r w:rsidRPr="00520DFB">
        <w:rPr>
          <w:rFonts w:ascii="Calibri" w:eastAsiaTheme="minorHAnsi" w:hAnsi="Calibri" w:cs="Calibri"/>
          <w:sz w:val="16"/>
          <w:lang w:eastAsia="en-US"/>
        </w:rPr>
        <w:t xml:space="preserve"> and even in space.</w:t>
      </w:r>
    </w:p>
    <w:p w14:paraId="654C208D"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 xml:space="preserve">In this capacity, </w:t>
      </w:r>
      <w:r w:rsidRPr="00520DFB">
        <w:rPr>
          <w:rFonts w:ascii="Calibri" w:eastAsiaTheme="minorHAnsi" w:hAnsi="Calibri" w:cs="Calibri"/>
          <w:highlight w:val="green"/>
          <w:u w:val="single"/>
          <w:lang w:eastAsia="en-US"/>
        </w:rPr>
        <w:t>the</w:t>
      </w:r>
      <w:r w:rsidRPr="00520DFB">
        <w:rPr>
          <w:rFonts w:ascii="Calibri" w:eastAsiaTheme="minorHAnsi" w:hAnsi="Calibri" w:cs="Calibri"/>
          <w:sz w:val="16"/>
          <w:lang w:eastAsia="en-US"/>
        </w:rPr>
        <w:t xml:space="preserve"> People’s Liberation Army (</w:t>
      </w:r>
      <w:r w:rsidRPr="00520DFB">
        <w:rPr>
          <w:rFonts w:ascii="Calibri" w:eastAsiaTheme="minorHAnsi" w:hAnsi="Calibri" w:cs="Calibri"/>
          <w:highlight w:val="green"/>
          <w:u w:val="single"/>
          <w:lang w:eastAsia="en-US"/>
        </w:rPr>
        <w:t>PLA</w:t>
      </w:r>
      <w:r w:rsidRPr="00520DFB">
        <w:rPr>
          <w:rFonts w:ascii="Calibri" w:eastAsiaTheme="minorHAnsi" w:hAnsi="Calibri" w:cs="Calibri"/>
          <w:sz w:val="16"/>
          <w:highlight w:val="green"/>
          <w:lang w:eastAsia="en-US"/>
        </w:rPr>
        <w:t xml:space="preserve">) </w:t>
      </w:r>
      <w:r w:rsidRPr="00520DFB">
        <w:rPr>
          <w:rFonts w:ascii="Calibri" w:eastAsiaTheme="minorHAnsi" w:hAnsi="Calibri" w:cs="Calibri"/>
          <w:highlight w:val="green"/>
          <w:u w:val="single"/>
          <w:lang w:eastAsia="en-US"/>
        </w:rPr>
        <w:t>is pursuing</w:t>
      </w:r>
      <w:r w:rsidRPr="00520DFB">
        <w:rPr>
          <w:rFonts w:ascii="Calibri" w:eastAsiaTheme="minorHAnsi" w:hAnsi="Calibri" w:cs="Calibri"/>
          <w:u w:val="single"/>
          <w:lang w:eastAsia="en-US"/>
        </w:rPr>
        <w:t xml:space="preserve"> a comprehensive </w:t>
      </w:r>
      <w:r w:rsidRPr="00520DFB">
        <w:rPr>
          <w:rFonts w:ascii="Calibri" w:eastAsiaTheme="minorHAnsi" w:hAnsi="Calibri" w:cs="Calibri"/>
          <w:highlight w:val="green"/>
          <w:u w:val="single"/>
          <w:lang w:eastAsia="en-US"/>
        </w:rPr>
        <w:t>space</w:t>
      </w:r>
      <w:r w:rsidRPr="00520DFB">
        <w:rPr>
          <w:rFonts w:ascii="Calibri" w:eastAsiaTheme="minorHAnsi" w:hAnsi="Calibri" w:cs="Calibri"/>
          <w:u w:val="single"/>
          <w:lang w:eastAsia="en-US"/>
        </w:rPr>
        <w:t xml:space="preserve"> strategy </w:t>
      </w:r>
      <w:r w:rsidRPr="00520DFB">
        <w:rPr>
          <w:rFonts w:ascii="Calibri" w:eastAsiaTheme="minorHAnsi" w:hAnsi="Calibri" w:cs="Calibri"/>
          <w:highlight w:val="green"/>
          <w:u w:val="single"/>
          <w:lang w:eastAsia="en-US"/>
        </w:rPr>
        <w:t>to</w:t>
      </w:r>
      <w:r w:rsidRPr="00520DFB">
        <w:rPr>
          <w:rFonts w:ascii="Calibri" w:eastAsiaTheme="minorHAnsi" w:hAnsi="Calibri" w:cs="Calibri"/>
          <w:sz w:val="16"/>
          <w:lang w:eastAsia="en-US"/>
        </w:rPr>
        <w:t xml:space="preserve"> allow for it to </w:t>
      </w:r>
      <w:r w:rsidRPr="00520DFB">
        <w:rPr>
          <w:rFonts w:ascii="Calibri" w:eastAsiaTheme="minorHAnsi" w:hAnsi="Calibri" w:cs="Calibri"/>
          <w:b/>
          <w:iCs/>
          <w:highlight w:val="green"/>
          <w:u w:val="single"/>
          <w:lang w:eastAsia="en-US"/>
        </w:rPr>
        <w:t>compete with near-peer adversaries</w:t>
      </w:r>
      <w:r w:rsidRPr="00520DFB">
        <w:rPr>
          <w:rFonts w:ascii="Calibri" w:eastAsiaTheme="minorHAnsi" w:hAnsi="Calibri" w:cs="Calibri"/>
          <w:u w:val="single"/>
          <w:lang w:eastAsia="en-US"/>
        </w:rPr>
        <w:t>.</w:t>
      </w:r>
      <w:r w:rsidRPr="00520DFB">
        <w:rPr>
          <w:rFonts w:ascii="Calibri" w:eastAsiaTheme="minorHAnsi" w:hAnsi="Calibri" w:cs="Calibri"/>
          <w:sz w:val="16"/>
          <w:lang w:eastAsia="en-US"/>
        </w:rPr>
        <w:t xml:space="preserve"> As the US–China Economic and Security Review Commission states:</w:t>
      </w:r>
    </w:p>
    <w:p w14:paraId="3489A733" w14:textId="77777777" w:rsidR="00520DFB" w:rsidRPr="00520DFB" w:rsidRDefault="00520DFB" w:rsidP="00520DFB">
      <w:pPr>
        <w:keepNext/>
        <w:keepLines/>
        <w:spacing w:before="40" w:after="0"/>
        <w:outlineLvl w:val="3"/>
        <w:rPr>
          <w:rFonts w:ascii="Calibri" w:eastAsiaTheme="majorEastAsia" w:hAnsi="Calibri" w:cs="Arial"/>
          <w:b/>
          <w:iCs/>
          <w:sz w:val="26"/>
          <w:lang w:eastAsia="en-US"/>
        </w:rPr>
      </w:pPr>
      <w:r w:rsidRPr="00520DFB">
        <w:rPr>
          <w:rFonts w:ascii="Calibri" w:eastAsiaTheme="majorEastAsia" w:hAnsi="Calibri" w:cs="Arial"/>
          <w:b/>
          <w:iCs/>
          <w:sz w:val="26"/>
          <w:lang w:eastAsia="en-US"/>
        </w:rPr>
        <w:t xml:space="preserve">Consolidation of power under Xi is vital to prevent </w:t>
      </w:r>
      <w:r w:rsidRPr="00520DFB">
        <w:rPr>
          <w:rFonts w:ascii="Calibri" w:eastAsiaTheme="majorEastAsia" w:hAnsi="Calibri" w:cs="Arial"/>
          <w:b/>
          <w:iCs/>
          <w:sz w:val="26"/>
          <w:u w:val="single"/>
          <w:lang w:eastAsia="en-US"/>
        </w:rPr>
        <w:t>CCP collapse</w:t>
      </w:r>
      <w:r w:rsidRPr="00520DFB">
        <w:rPr>
          <w:rFonts w:ascii="Calibri" w:eastAsiaTheme="majorEastAsia" w:hAnsi="Calibri" w:cs="Arial"/>
          <w:b/>
          <w:iCs/>
          <w:sz w:val="26"/>
          <w:lang w:eastAsia="en-US"/>
        </w:rPr>
        <w:t xml:space="preserve">.  </w:t>
      </w:r>
    </w:p>
    <w:p w14:paraId="1FE03189" w14:textId="77777777" w:rsidR="00520DFB" w:rsidRPr="00520DFB" w:rsidRDefault="00520DFB" w:rsidP="00520DFB">
      <w:pPr>
        <w:rPr>
          <w:rFonts w:ascii="Calibri" w:eastAsiaTheme="minorHAnsi" w:hAnsi="Calibri" w:cs="Calibri"/>
          <w:lang w:eastAsia="en-US"/>
        </w:rPr>
      </w:pPr>
      <w:r w:rsidRPr="00520DFB">
        <w:rPr>
          <w:rFonts w:ascii="Calibri" w:eastAsiaTheme="minorHAnsi" w:hAnsi="Calibri" w:cs="Calibri"/>
          <w:b/>
          <w:bCs/>
          <w:sz w:val="26"/>
          <w:lang w:eastAsia="en-US"/>
        </w:rPr>
        <w:t>Kuhn 16</w:t>
      </w:r>
      <w:r w:rsidRPr="00520DFB">
        <w:rPr>
          <w:rFonts w:ascii="Calibri" w:eastAsiaTheme="minorHAnsi" w:hAnsi="Calibri" w:cs="Calibri"/>
          <w:lang w:eastAsia="en-US"/>
        </w:rPr>
        <w:t xml:space="preserve"> — Robert Lawrence Kuhn, Columnist for </w:t>
      </w:r>
      <w:r w:rsidRPr="00520DFB">
        <w:rPr>
          <w:rFonts w:ascii="Calibri" w:eastAsiaTheme="minorHAnsi" w:hAnsi="Calibri" w:cs="Calibri"/>
          <w:i/>
          <w:lang w:eastAsia="en-US"/>
        </w:rPr>
        <w:t>China Daily</w:t>
      </w:r>
      <w:r w:rsidRPr="00520DFB">
        <w:rPr>
          <w:rFonts w:ascii="Calibri" w:eastAsiaTheme="minorHAnsi" w:hAnsi="Calibri" w:cs="Calibri"/>
          <w:lang w:eastAsia="en-US"/>
        </w:rPr>
        <w:t xml:space="preserve"> and </w:t>
      </w:r>
      <w:r w:rsidRPr="00520DFB">
        <w:rPr>
          <w:rFonts w:ascii="Calibri" w:eastAsiaTheme="minorHAnsi" w:hAnsi="Calibri" w:cs="Calibri"/>
          <w:i/>
          <w:lang w:eastAsia="en-US"/>
        </w:rPr>
        <w:t>South China Morning Post</w:t>
      </w:r>
      <w:r w:rsidRPr="00520DFB">
        <w:rPr>
          <w:rFonts w:ascii="Calibri" w:eastAsiaTheme="minorHAnsi" w:hAnsi="Calibri" w:cs="Calibri"/>
          <w:lang w:eastAsia="en-US"/>
        </w:rPr>
        <w:t xml:space="preserve">, Author of </w:t>
      </w:r>
      <w:r w:rsidRPr="00520DFB">
        <w:rPr>
          <w:rFonts w:ascii="Calibri" w:eastAsiaTheme="minorHAnsi" w:hAnsi="Calibri" w:cs="Calibri"/>
          <w:i/>
          <w:lang w:eastAsia="en-US"/>
        </w:rPr>
        <w:t>How China’s Leaders Think: The Inside Story of China's Past, Current and Future Leaders</w:t>
      </w:r>
      <w:r w:rsidRPr="00520DFB">
        <w:rPr>
          <w:rFonts w:ascii="Calibri" w:eastAsiaTheme="minorHAnsi" w:hAnsi="Calibri" w:cs="Calibri"/>
          <w:lang w:eastAsia="en-US"/>
        </w:rPr>
        <w:t xml:space="preserve"> and </w:t>
      </w:r>
      <w:r w:rsidRPr="00520DFB">
        <w:rPr>
          <w:rFonts w:ascii="Calibri" w:eastAsiaTheme="minorHAnsi" w:hAnsi="Calibri" w:cs="Calibri"/>
          <w:i/>
          <w:lang w:eastAsia="en-US"/>
        </w:rPr>
        <w:t>The Man Who Changed China: The Life and Legacy of Jiang Zemin</w:t>
      </w:r>
      <w:r w:rsidRPr="00520DFB">
        <w:rPr>
          <w:rFonts w:ascii="Calibri" w:eastAsiaTheme="minorHAnsi" w:hAnsi="Calibri" w:cs="Calibri"/>
          <w:lang w:eastAsia="en-US"/>
        </w:rPr>
        <w:t xml:space="preserve">—the first biography of a living Chinese leader, holds a Ph.D. in Anatomy and Brain Research from the Brain Research Institute at the University of California-Los Angeles and an M.S. in Management from the Sloan School of Management at the Massachusetts Institute of Technology, 2016 (“Why China needs Xi Jinping as its core leader,” </w:t>
      </w:r>
      <w:r w:rsidRPr="00520DFB">
        <w:rPr>
          <w:rFonts w:ascii="Calibri" w:eastAsiaTheme="minorHAnsi" w:hAnsi="Calibri" w:cs="Calibri"/>
          <w:i/>
          <w:lang w:eastAsia="en-US"/>
        </w:rPr>
        <w:t>South China Morning Post</w:t>
      </w:r>
      <w:r w:rsidRPr="00520DFB">
        <w:rPr>
          <w:rFonts w:ascii="Calibri" w:eastAsiaTheme="minorHAnsi" w:hAnsi="Calibri" w:cs="Calibri"/>
          <w:lang w:eastAsia="en-US"/>
        </w:rPr>
        <w:t>, November 20</w:t>
      </w:r>
      <w:r w:rsidRPr="00520DFB">
        <w:rPr>
          <w:rFonts w:ascii="Calibri" w:eastAsiaTheme="minorHAnsi" w:hAnsi="Calibri" w:cs="Calibri"/>
          <w:vertAlign w:val="superscript"/>
          <w:lang w:eastAsia="en-US"/>
        </w:rPr>
        <w:t>th</w:t>
      </w:r>
      <w:r w:rsidRPr="00520DFB">
        <w:rPr>
          <w:rFonts w:ascii="Calibri" w:eastAsiaTheme="minorHAnsi" w:hAnsi="Calibri" w:cs="Calibri"/>
          <w:lang w:eastAsia="en-US"/>
        </w:rPr>
        <w:t xml:space="preserve">, Available Online at </w:t>
      </w:r>
      <w:hyperlink r:id="rId6" w:history="1">
        <w:r w:rsidRPr="00520DFB">
          <w:rPr>
            <w:rFonts w:ascii="Calibri" w:eastAsiaTheme="minorHAnsi" w:hAnsi="Calibri" w:cs="Calibri"/>
            <w:lang w:eastAsia="en-US"/>
          </w:rPr>
          <w:t>http://www.scmp.com/comment/insight-opinion/article/2047173/why-china-needs-xi-jinping-its-core-leader</w:t>
        </w:r>
      </w:hyperlink>
      <w:r w:rsidRPr="00520DFB">
        <w:rPr>
          <w:rFonts w:ascii="Calibri" w:eastAsiaTheme="minorHAnsi" w:hAnsi="Calibri" w:cs="Calibri"/>
          <w:lang w:eastAsia="en-US"/>
        </w:rPr>
        <w:t>, Accessed 01-27-2017)</w:t>
      </w:r>
    </w:p>
    <w:p w14:paraId="76D91EB9"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u w:val="single"/>
          <w:lang w:eastAsia="en-US"/>
        </w:rPr>
        <w:t>When</w:t>
      </w:r>
      <w:r w:rsidRPr="00520DFB">
        <w:rPr>
          <w:rFonts w:ascii="Calibri" w:eastAsiaTheme="minorHAnsi" w:hAnsi="Calibri" w:cs="Calibri"/>
          <w:sz w:val="16"/>
          <w:lang w:eastAsia="en-US"/>
        </w:rPr>
        <w:t xml:space="preserve">, at a recent party plenum, President </w:t>
      </w:r>
      <w:r w:rsidRPr="00520DFB">
        <w:rPr>
          <w:rFonts w:ascii="Calibri" w:eastAsiaTheme="minorHAnsi" w:hAnsi="Calibri" w:cs="Calibri"/>
          <w:u w:val="single"/>
          <w:lang w:eastAsia="en-US"/>
        </w:rPr>
        <w:t>Xi</w:t>
      </w:r>
      <w:r w:rsidRPr="00520DFB">
        <w:rPr>
          <w:rFonts w:ascii="Calibri" w:eastAsiaTheme="minorHAnsi" w:hAnsi="Calibri" w:cs="Calibri"/>
          <w:sz w:val="16"/>
          <w:lang w:eastAsia="en-US"/>
        </w:rPr>
        <w:t xml:space="preserve"> Jinping ( </w:t>
      </w:r>
      <w:r w:rsidRPr="00520DFB">
        <w:rPr>
          <w:rFonts w:ascii="Microsoft YaHei" w:eastAsia="Microsoft YaHei" w:hAnsi="Microsoft YaHei" w:cs="Microsoft YaHei"/>
          <w:sz w:val="16"/>
          <w:lang w:eastAsia="en-US"/>
        </w:rPr>
        <w:t>習近平</w:t>
      </w:r>
      <w:r w:rsidRPr="00520DFB">
        <w:rPr>
          <w:rFonts w:ascii="Calibri" w:eastAsiaTheme="minorHAnsi" w:hAnsi="Calibri" w:cs="Calibri"/>
          <w:sz w:val="16"/>
          <w:lang w:eastAsia="en-US"/>
        </w:rPr>
        <w:t xml:space="preserve"> ) </w:t>
      </w:r>
      <w:r w:rsidRPr="00520DFB">
        <w:rPr>
          <w:rFonts w:ascii="Calibri" w:eastAsiaTheme="minorHAnsi" w:hAnsi="Calibri" w:cs="Calibri"/>
          <w:u w:val="single"/>
          <w:lang w:eastAsia="en-US"/>
        </w:rPr>
        <w:t>was designated</w:t>
      </w:r>
      <w:r w:rsidRPr="00520DFB">
        <w:rPr>
          <w:rFonts w:ascii="Calibri" w:eastAsiaTheme="minorHAnsi" w:hAnsi="Calibri" w:cs="Calibri"/>
          <w:sz w:val="16"/>
          <w:lang w:eastAsia="en-US"/>
        </w:rPr>
        <w:t xml:space="preserve"> as </w:t>
      </w:r>
      <w:r w:rsidRPr="00520DFB">
        <w:rPr>
          <w:rFonts w:ascii="Calibri" w:eastAsiaTheme="minorHAnsi" w:hAnsi="Calibri" w:cs="Calibri"/>
          <w:u w:val="single"/>
          <w:lang w:eastAsia="en-US"/>
        </w:rPr>
        <w:t>“core”</w:t>
      </w:r>
      <w:r w:rsidRPr="00520DFB">
        <w:rPr>
          <w:rFonts w:ascii="Calibri" w:eastAsiaTheme="minorHAnsi" w:hAnsi="Calibri" w:cs="Calibri"/>
          <w:sz w:val="16"/>
          <w:lang w:eastAsia="en-US"/>
        </w:rPr>
        <w:t xml:space="preserve"> of the Communist Party’s Central Committee, </w:t>
      </w:r>
      <w:r w:rsidRPr="00520DFB">
        <w:rPr>
          <w:rFonts w:ascii="Calibri" w:eastAsiaTheme="minorHAnsi" w:hAnsi="Calibri" w:cs="Calibri"/>
          <w:u w:val="single"/>
          <w:lang w:eastAsia="en-US"/>
        </w:rPr>
        <w:t xml:space="preserve">some Western media were quick to condemn the rise of a new “strongman”. </w:t>
      </w:r>
      <w:r w:rsidRPr="00520DFB">
        <w:rPr>
          <w:rFonts w:ascii="Calibri" w:eastAsiaTheme="minorHAnsi" w:hAnsi="Calibri" w:cs="Calibri"/>
          <w:highlight w:val="green"/>
          <w:u w:val="single"/>
          <w:lang w:eastAsia="en-US"/>
        </w:rPr>
        <w:t>While recognising</w:t>
      </w:r>
      <w:r w:rsidRPr="00520DFB">
        <w:rPr>
          <w:rFonts w:ascii="Calibri" w:eastAsiaTheme="minorHAnsi" w:hAnsi="Calibri" w:cs="Calibri"/>
          <w:u w:val="single"/>
          <w:lang w:eastAsia="en-US"/>
        </w:rPr>
        <w:t xml:space="preserve"> the significance of </w:t>
      </w:r>
      <w:r w:rsidRPr="00520DFB">
        <w:rPr>
          <w:rFonts w:ascii="Calibri" w:eastAsiaTheme="minorHAnsi" w:hAnsi="Calibri" w:cs="Calibri"/>
          <w:highlight w:val="green"/>
          <w:u w:val="single"/>
          <w:lang w:eastAsia="en-US"/>
        </w:rPr>
        <w:t>Xi as</w:t>
      </w:r>
      <w:r w:rsidRPr="00520DFB">
        <w:rPr>
          <w:rFonts w:ascii="Calibri" w:eastAsiaTheme="minorHAnsi" w:hAnsi="Calibri" w:cs="Calibri"/>
          <w:u w:val="single"/>
          <w:lang w:eastAsia="en-US"/>
        </w:rPr>
        <w:t xml:space="preserve"> the </w:t>
      </w:r>
      <w:r w:rsidRPr="00520DFB">
        <w:rPr>
          <w:rFonts w:ascii="Calibri" w:eastAsiaTheme="minorHAnsi" w:hAnsi="Calibri" w:cs="Calibri"/>
          <w:highlight w:val="green"/>
          <w:u w:val="single"/>
          <w:lang w:eastAsia="en-US"/>
        </w:rPr>
        <w:t>core was correct, conjuring</w:t>
      </w:r>
      <w:r w:rsidRPr="00520DFB">
        <w:rPr>
          <w:rFonts w:ascii="Calibri" w:eastAsiaTheme="minorHAnsi" w:hAnsi="Calibri" w:cs="Calibri"/>
          <w:u w:val="single"/>
          <w:lang w:eastAsia="en-US"/>
        </w:rPr>
        <w:t xml:space="preserve"> up </w:t>
      </w:r>
      <w:r w:rsidRPr="00520DFB">
        <w:rPr>
          <w:rFonts w:ascii="Calibri" w:eastAsiaTheme="minorHAnsi" w:hAnsi="Calibri" w:cs="Calibri"/>
          <w:highlight w:val="green"/>
          <w:u w:val="single"/>
          <w:lang w:eastAsia="en-US"/>
        </w:rPr>
        <w:t>visions of a</w:t>
      </w:r>
      <w:r w:rsidRPr="00520DFB">
        <w:rPr>
          <w:rFonts w:ascii="Calibri" w:eastAsiaTheme="minorHAnsi" w:hAnsi="Calibri" w:cs="Calibri"/>
          <w:u w:val="single"/>
          <w:lang w:eastAsia="en-US"/>
        </w:rPr>
        <w:t xml:space="preserve">n emerging </w:t>
      </w:r>
      <w:r w:rsidRPr="00520DFB">
        <w:rPr>
          <w:rFonts w:ascii="Calibri" w:eastAsiaTheme="minorHAnsi" w:hAnsi="Calibri" w:cs="Calibri"/>
          <w:highlight w:val="green"/>
          <w:u w:val="single"/>
          <w:lang w:eastAsia="en-US"/>
        </w:rPr>
        <w:t xml:space="preserve">dictator was </w:t>
      </w:r>
      <w:r w:rsidRPr="00520DFB">
        <w:rPr>
          <w:rFonts w:ascii="Calibri" w:eastAsiaTheme="minorHAnsi" w:hAnsi="Calibri" w:cs="Calibri"/>
          <w:b/>
          <w:iCs/>
          <w:highlight w:val="green"/>
          <w:u w:val="single"/>
          <w:lang w:eastAsia="en-US"/>
        </w:rPr>
        <w:t>not</w:t>
      </w:r>
      <w:r w:rsidRPr="00520DFB">
        <w:rPr>
          <w:rFonts w:ascii="Calibri" w:eastAsiaTheme="minorHAnsi" w:hAnsi="Calibri" w:cs="Calibri"/>
          <w:sz w:val="16"/>
          <w:lang w:eastAsia="en-US"/>
        </w:rPr>
        <w:t>.</w:t>
      </w:r>
    </w:p>
    <w:p w14:paraId="027C83C4"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I recalled my meeting with Xi years earlier, when he was still party secretary of Zhejiang (</w:t>
      </w:r>
      <w:r w:rsidRPr="00520DFB">
        <w:rPr>
          <w:rFonts w:ascii="Microsoft YaHei" w:eastAsia="Microsoft YaHei" w:hAnsi="Microsoft YaHei" w:cs="Microsoft YaHei"/>
          <w:sz w:val="16"/>
          <w:lang w:eastAsia="en-US"/>
        </w:rPr>
        <w:t>浙江</w:t>
      </w:r>
      <w:r w:rsidRPr="00520DFB">
        <w:rPr>
          <w:rFonts w:ascii="Calibri" w:eastAsiaTheme="minorHAnsi" w:hAnsi="Calibri" w:cs="Calibri"/>
          <w:sz w:val="16"/>
          <w:lang w:eastAsia="en-US"/>
        </w:rPr>
        <w:t>) province. Even then he was criticising “empty talk” and advising, “We should never overestimate our accomplishments or indulge ourselves in our achievements”. I took note of how Xi stressed, “We need to assess ourselves objectively”. Hardly, in retrospect, the ruminations of a gestating dictator.</w:t>
      </w:r>
    </w:p>
    <w:p w14:paraId="7DD7A0AF"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 xml:space="preserve">To understand why Xi is now the core, one must appreciate the complex challenges of our times. </w:t>
      </w:r>
      <w:r w:rsidRPr="00520DFB">
        <w:rPr>
          <w:rFonts w:ascii="Calibri" w:eastAsiaTheme="minorHAnsi" w:hAnsi="Calibri" w:cs="Calibri"/>
          <w:highlight w:val="green"/>
          <w:u w:val="single"/>
          <w:lang w:eastAsia="en-US"/>
        </w:rPr>
        <w:t>China is</w:t>
      </w:r>
      <w:r w:rsidRPr="00520DFB">
        <w:rPr>
          <w:rFonts w:ascii="Calibri" w:eastAsiaTheme="minorHAnsi" w:hAnsi="Calibri" w:cs="Calibri"/>
          <w:u w:val="single"/>
          <w:lang w:eastAsia="en-US"/>
        </w:rPr>
        <w:t xml:space="preserve"> now </w:t>
      </w:r>
      <w:r w:rsidRPr="00520DFB">
        <w:rPr>
          <w:rFonts w:ascii="Calibri" w:eastAsiaTheme="minorHAnsi" w:hAnsi="Calibri" w:cs="Calibri"/>
          <w:highlight w:val="green"/>
          <w:u w:val="single"/>
          <w:lang w:eastAsia="en-US"/>
        </w:rPr>
        <w:t xml:space="preserve">facing </w:t>
      </w:r>
      <w:r w:rsidRPr="00520DFB">
        <w:rPr>
          <w:rFonts w:ascii="Calibri" w:eastAsiaTheme="minorHAnsi" w:hAnsi="Calibri" w:cs="Calibri"/>
          <w:b/>
          <w:iCs/>
          <w:highlight w:val="green"/>
          <w:u w:val="single"/>
          <w:lang w:eastAsia="en-US"/>
        </w:rPr>
        <w:t>multiple challenges:</w:t>
      </w:r>
      <w:r w:rsidRPr="00520DFB">
        <w:rPr>
          <w:rFonts w:ascii="Calibri" w:eastAsiaTheme="minorHAnsi" w:hAnsi="Calibri" w:cs="Calibri"/>
          <w:u w:val="single"/>
          <w:lang w:eastAsia="en-US"/>
        </w:rPr>
        <w:t xml:space="preserve"> domestically – </w:t>
      </w:r>
      <w:r w:rsidRPr="00520DFB">
        <w:rPr>
          <w:rFonts w:ascii="Calibri" w:eastAsiaTheme="minorHAnsi" w:hAnsi="Calibri" w:cs="Calibri"/>
          <w:highlight w:val="green"/>
          <w:u w:val="single"/>
          <w:lang w:eastAsia="en-US"/>
        </w:rPr>
        <w:t>slow growth,</w:t>
      </w:r>
      <w:r w:rsidRPr="00520DFB">
        <w:rPr>
          <w:rFonts w:ascii="Calibri" w:eastAsiaTheme="minorHAnsi" w:hAnsi="Calibri" w:cs="Calibri"/>
          <w:u w:val="single"/>
          <w:lang w:eastAsia="en-US"/>
        </w:rPr>
        <w:t xml:space="preserve"> industrial </w:t>
      </w:r>
      <w:r w:rsidRPr="00520DFB">
        <w:rPr>
          <w:rFonts w:ascii="Calibri" w:eastAsiaTheme="minorHAnsi" w:hAnsi="Calibri" w:cs="Calibri"/>
          <w:highlight w:val="green"/>
          <w:u w:val="single"/>
          <w:lang w:eastAsia="en-US"/>
        </w:rPr>
        <w:t>overcapacity,</w:t>
      </w:r>
      <w:r w:rsidRPr="00520DFB">
        <w:rPr>
          <w:rFonts w:ascii="Calibri" w:eastAsiaTheme="minorHAnsi" w:hAnsi="Calibri" w:cs="Calibri"/>
          <w:u w:val="single"/>
          <w:lang w:eastAsia="en-US"/>
        </w:rPr>
        <w:t xml:space="preserve"> endemic </w:t>
      </w:r>
      <w:r w:rsidRPr="00520DFB">
        <w:rPr>
          <w:rFonts w:ascii="Calibri" w:eastAsiaTheme="minorHAnsi" w:hAnsi="Calibri" w:cs="Calibri"/>
          <w:highlight w:val="green"/>
          <w:u w:val="single"/>
          <w:lang w:eastAsia="en-US"/>
        </w:rPr>
        <w:t>pollution, imbalanced development, income disparity, social injustice, social service demands;</w:t>
      </w:r>
      <w:r w:rsidRPr="00520DFB">
        <w:rPr>
          <w:rFonts w:ascii="Calibri" w:eastAsiaTheme="minorHAnsi" w:hAnsi="Calibri" w:cs="Calibri"/>
          <w:u w:val="single"/>
          <w:lang w:eastAsia="en-US"/>
        </w:rPr>
        <w:t xml:space="preserve"> and, internationally – </w:t>
      </w:r>
      <w:r w:rsidRPr="00520DFB">
        <w:rPr>
          <w:rFonts w:ascii="Calibri" w:eastAsiaTheme="minorHAnsi" w:hAnsi="Calibri" w:cs="Calibri"/>
          <w:highlight w:val="green"/>
          <w:u w:val="single"/>
          <w:lang w:eastAsia="en-US"/>
        </w:rPr>
        <w:t>wars, regional conflicts,</w:t>
      </w:r>
      <w:r w:rsidRPr="00520DFB">
        <w:rPr>
          <w:rFonts w:ascii="Calibri" w:eastAsiaTheme="minorHAnsi" w:hAnsi="Calibri" w:cs="Calibri"/>
          <w:u w:val="single"/>
          <w:lang w:eastAsia="en-US"/>
        </w:rPr>
        <w:t xml:space="preserve"> sluggish economies, </w:t>
      </w:r>
      <w:r w:rsidRPr="00520DFB">
        <w:rPr>
          <w:rFonts w:ascii="Calibri" w:eastAsiaTheme="minorHAnsi" w:hAnsi="Calibri" w:cs="Calibri"/>
          <w:highlight w:val="green"/>
          <w:u w:val="single"/>
          <w:lang w:eastAsia="en-US"/>
        </w:rPr>
        <w:t>volatile markets,</w:t>
      </w:r>
      <w:r w:rsidRPr="00520DFB">
        <w:rPr>
          <w:rFonts w:ascii="Calibri" w:eastAsiaTheme="minorHAnsi" w:hAnsi="Calibri" w:cs="Calibri"/>
          <w:u w:val="single"/>
          <w:lang w:eastAsia="en-US"/>
        </w:rPr>
        <w:t xml:space="preserve"> trade </w:t>
      </w:r>
      <w:r w:rsidRPr="00520DFB">
        <w:rPr>
          <w:rFonts w:ascii="Calibri" w:eastAsiaTheme="minorHAnsi" w:hAnsi="Calibri" w:cs="Calibri"/>
          <w:highlight w:val="green"/>
          <w:u w:val="single"/>
          <w:lang w:eastAsia="en-US"/>
        </w:rPr>
        <w:t>protectionism, ethnic clashes, terrorism, geopolitical rivalries, and territorial disputes</w:t>
      </w:r>
      <w:r w:rsidRPr="00520DFB">
        <w:rPr>
          <w:rFonts w:ascii="Calibri" w:eastAsiaTheme="minorHAnsi" w:hAnsi="Calibri" w:cs="Calibri"/>
          <w:u w:val="single"/>
          <w:lang w:eastAsia="en-US"/>
        </w:rPr>
        <w:t xml:space="preserve"> in the S</w:t>
      </w:r>
      <w:r w:rsidRPr="00520DFB">
        <w:rPr>
          <w:rFonts w:ascii="Calibri" w:eastAsiaTheme="minorHAnsi" w:hAnsi="Calibri" w:cs="Calibri"/>
          <w:sz w:val="16"/>
          <w:lang w:eastAsia="en-US"/>
        </w:rPr>
        <w:t xml:space="preserve">outh </w:t>
      </w:r>
      <w:r w:rsidRPr="00520DFB">
        <w:rPr>
          <w:rFonts w:ascii="Calibri" w:eastAsiaTheme="minorHAnsi" w:hAnsi="Calibri" w:cs="Calibri"/>
          <w:u w:val="single"/>
          <w:lang w:eastAsia="en-US"/>
        </w:rPr>
        <w:t>and E</w:t>
      </w:r>
      <w:r w:rsidRPr="00520DFB">
        <w:rPr>
          <w:rFonts w:ascii="Calibri" w:eastAsiaTheme="minorHAnsi" w:hAnsi="Calibri" w:cs="Calibri"/>
          <w:sz w:val="16"/>
          <w:lang w:eastAsia="en-US"/>
        </w:rPr>
        <w:t xml:space="preserve">ast </w:t>
      </w:r>
      <w:r w:rsidRPr="00520DFB">
        <w:rPr>
          <w:rFonts w:ascii="Calibri" w:eastAsiaTheme="minorHAnsi" w:hAnsi="Calibri" w:cs="Calibri"/>
          <w:u w:val="single"/>
          <w:lang w:eastAsia="en-US"/>
        </w:rPr>
        <w:t>C</w:t>
      </w:r>
      <w:r w:rsidRPr="00520DFB">
        <w:rPr>
          <w:rFonts w:ascii="Calibri" w:eastAsiaTheme="minorHAnsi" w:hAnsi="Calibri" w:cs="Calibri"/>
          <w:sz w:val="16"/>
          <w:lang w:eastAsia="en-US"/>
        </w:rPr>
        <w:t xml:space="preserve">hina </w:t>
      </w:r>
      <w:r w:rsidRPr="00520DFB">
        <w:rPr>
          <w:rFonts w:ascii="Calibri" w:eastAsiaTheme="minorHAnsi" w:hAnsi="Calibri" w:cs="Calibri"/>
          <w:u w:val="single"/>
          <w:lang w:eastAsia="en-US"/>
        </w:rPr>
        <w:t>s</w:t>
      </w:r>
      <w:r w:rsidRPr="00520DFB">
        <w:rPr>
          <w:rFonts w:ascii="Calibri" w:eastAsiaTheme="minorHAnsi" w:hAnsi="Calibri" w:cs="Calibri"/>
          <w:sz w:val="16"/>
          <w:lang w:eastAsia="en-US"/>
        </w:rPr>
        <w:t>eas.</w:t>
      </w:r>
    </w:p>
    <w:p w14:paraId="543C5967"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u w:val="single"/>
          <w:lang w:eastAsia="en-US"/>
        </w:rPr>
        <w:t xml:space="preserve">Most critically, because </w:t>
      </w:r>
      <w:r w:rsidRPr="00520DFB">
        <w:rPr>
          <w:rFonts w:ascii="Calibri" w:eastAsiaTheme="minorHAnsi" w:hAnsi="Calibri" w:cs="Calibri"/>
          <w:highlight w:val="green"/>
          <w:u w:val="single"/>
          <w:lang w:eastAsia="en-US"/>
        </w:rPr>
        <w:t>China must deepen its reforms</w:t>
      </w:r>
      <w:r w:rsidRPr="00520DFB">
        <w:rPr>
          <w:rFonts w:ascii="Calibri" w:eastAsiaTheme="minorHAnsi" w:hAnsi="Calibri" w:cs="Calibri"/>
          <w:sz w:val="16"/>
          <w:lang w:eastAsia="en-US"/>
        </w:rPr>
        <w:t xml:space="preserve"> to achieve its oft-promised goal of a “moderately prosperous society” by 2020, </w:t>
      </w:r>
      <w:r w:rsidRPr="00520DFB">
        <w:rPr>
          <w:rFonts w:ascii="Calibri" w:eastAsiaTheme="minorHAnsi" w:hAnsi="Calibri" w:cs="Calibri"/>
          <w:u w:val="single"/>
          <w:lang w:eastAsia="en-US"/>
        </w:rPr>
        <w:t xml:space="preserve">the </w:t>
      </w:r>
      <w:r w:rsidRPr="00520DFB">
        <w:rPr>
          <w:rFonts w:ascii="Calibri" w:eastAsiaTheme="minorHAnsi" w:hAnsi="Calibri" w:cs="Calibri"/>
          <w:highlight w:val="green"/>
          <w:u w:val="single"/>
          <w:lang w:eastAsia="en-US"/>
        </w:rPr>
        <w:t>resistance of</w:t>
      </w:r>
      <w:r w:rsidRPr="00520DFB">
        <w:rPr>
          <w:rFonts w:ascii="Calibri" w:eastAsiaTheme="minorHAnsi" w:hAnsi="Calibri" w:cs="Calibri"/>
          <w:u w:val="single"/>
          <w:lang w:eastAsia="en-US"/>
        </w:rPr>
        <w:t xml:space="preserve"> entrenched </w:t>
      </w:r>
      <w:r w:rsidRPr="00520DFB">
        <w:rPr>
          <w:rFonts w:ascii="Calibri" w:eastAsiaTheme="minorHAnsi" w:hAnsi="Calibri" w:cs="Calibri"/>
          <w:highlight w:val="green"/>
          <w:u w:val="single"/>
          <w:lang w:eastAsia="en-US"/>
        </w:rPr>
        <w:t xml:space="preserve">interest groups </w:t>
      </w:r>
      <w:r w:rsidRPr="00520DFB">
        <w:rPr>
          <w:rFonts w:ascii="Calibri" w:eastAsiaTheme="minorHAnsi" w:hAnsi="Calibri" w:cs="Calibri"/>
          <w:b/>
          <w:iCs/>
          <w:highlight w:val="green"/>
          <w:u w:val="single"/>
          <w:lang w:eastAsia="en-US"/>
        </w:rPr>
        <w:t>must be overcome</w:t>
      </w:r>
      <w:r w:rsidRPr="00520DFB">
        <w:rPr>
          <w:rFonts w:ascii="Calibri" w:eastAsiaTheme="minorHAnsi" w:hAnsi="Calibri" w:cs="Calibri"/>
          <w:sz w:val="16"/>
          <w:lang w:eastAsia="en-US"/>
        </w:rPr>
        <w:t>. More subtly, there is what some call a pervasive “soft resistance” – local officials who do not do their job and economic elites who migrate.</w:t>
      </w:r>
    </w:p>
    <w:p w14:paraId="2A3EB0B1"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 xml:space="preserve">If reform had been progressing smoothly, then why strengthen central authority by investing Xi with the status of core leader? Xi has encountered obstacles; </w:t>
      </w:r>
      <w:r w:rsidRPr="00520DFB">
        <w:rPr>
          <w:rFonts w:ascii="Calibri" w:eastAsiaTheme="minorHAnsi" w:hAnsi="Calibri" w:cs="Calibri"/>
          <w:u w:val="single"/>
          <w:lang w:eastAsia="en-US"/>
        </w:rPr>
        <w:t>if there were no obstacles, there would be no need for a core leader</w:t>
      </w:r>
      <w:r w:rsidRPr="00520DFB">
        <w:rPr>
          <w:rFonts w:ascii="Calibri" w:eastAsiaTheme="minorHAnsi" w:hAnsi="Calibri" w:cs="Calibri"/>
          <w:sz w:val="16"/>
          <w:lang w:eastAsia="en-US"/>
        </w:rPr>
        <w:t>.</w:t>
      </w:r>
    </w:p>
    <w:p w14:paraId="420D3BD6"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 xml:space="preserve">I have been speaking to party officials and theorists about Xi as core leader. In fact, </w:t>
      </w:r>
      <w:r w:rsidRPr="00520DFB">
        <w:rPr>
          <w:rFonts w:ascii="Calibri" w:eastAsiaTheme="minorHAnsi" w:hAnsi="Calibri" w:cs="Calibri"/>
          <w:u w:val="single"/>
          <w:lang w:eastAsia="en-US"/>
        </w:rPr>
        <w:t>the necessity of having a leadership core to maintain stability and expedite reform is the first and foremost of</w:t>
      </w:r>
      <w:r w:rsidRPr="00520DFB">
        <w:rPr>
          <w:rFonts w:ascii="Calibri" w:eastAsiaTheme="minorHAnsi" w:hAnsi="Calibri" w:cs="Calibri"/>
          <w:sz w:val="16"/>
          <w:lang w:eastAsia="en-US"/>
        </w:rPr>
        <w:t xml:space="preserve"> what I found to be </w:t>
      </w:r>
      <w:r w:rsidRPr="00520DFB">
        <w:rPr>
          <w:rFonts w:ascii="Calibri" w:eastAsiaTheme="minorHAnsi" w:hAnsi="Calibri" w:cs="Calibri"/>
          <w:u w:val="single"/>
          <w:lang w:eastAsia="en-US"/>
        </w:rPr>
        <w:t>four factors relating to Xi’s elevation</w:t>
      </w:r>
      <w:r w:rsidRPr="00520DFB">
        <w:rPr>
          <w:rFonts w:ascii="Calibri" w:eastAsiaTheme="minorHAnsi" w:hAnsi="Calibri" w:cs="Calibri"/>
          <w:sz w:val="16"/>
          <w:lang w:eastAsia="en-US"/>
        </w:rPr>
        <w:t>.</w:t>
      </w:r>
    </w:p>
    <w:p w14:paraId="10BD49CD"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u w:val="single"/>
          <w:lang w:eastAsia="en-US"/>
        </w:rPr>
        <w:t xml:space="preserve">A second factor is that </w:t>
      </w:r>
      <w:r w:rsidRPr="00520DFB">
        <w:rPr>
          <w:rFonts w:ascii="Calibri" w:eastAsiaTheme="minorHAnsi" w:hAnsi="Calibri" w:cs="Calibri"/>
          <w:highlight w:val="green"/>
          <w:u w:val="single"/>
          <w:lang w:eastAsia="en-US"/>
        </w:rPr>
        <w:t>not only does Xi have</w:t>
      </w:r>
      <w:r w:rsidRPr="00520DFB">
        <w:rPr>
          <w:rFonts w:ascii="Calibri" w:eastAsiaTheme="minorHAnsi" w:hAnsi="Calibri" w:cs="Calibri"/>
          <w:u w:val="single"/>
          <w:lang w:eastAsia="en-US"/>
        </w:rPr>
        <w:t xml:space="preserve"> the </w:t>
      </w:r>
      <w:r w:rsidRPr="00520DFB">
        <w:rPr>
          <w:rFonts w:ascii="Calibri" w:eastAsiaTheme="minorHAnsi" w:hAnsi="Calibri" w:cs="Calibri"/>
          <w:highlight w:val="green"/>
          <w:u w:val="single"/>
          <w:lang w:eastAsia="en-US"/>
        </w:rPr>
        <w:t>responsibility for China’s transformation, he is</w:t>
      </w:r>
      <w:r w:rsidRPr="00520DFB">
        <w:rPr>
          <w:rFonts w:ascii="Calibri" w:eastAsiaTheme="minorHAnsi" w:hAnsi="Calibri" w:cs="Calibri"/>
          <w:u w:val="single"/>
          <w:lang w:eastAsia="en-US"/>
        </w:rPr>
        <w:t xml:space="preserve"> also </w:t>
      </w:r>
      <w:r w:rsidRPr="00520DFB">
        <w:rPr>
          <w:rFonts w:ascii="Calibri" w:eastAsiaTheme="minorHAnsi" w:hAnsi="Calibri" w:cs="Calibri"/>
          <w:highlight w:val="green"/>
          <w:u w:val="single"/>
          <w:lang w:eastAsia="en-US"/>
        </w:rPr>
        <w:t>accountable for it</w:t>
      </w:r>
      <w:r w:rsidRPr="00520DFB">
        <w:rPr>
          <w:rFonts w:ascii="Calibri" w:eastAsiaTheme="minorHAnsi" w:hAnsi="Calibri" w:cs="Calibri"/>
          <w:sz w:val="16"/>
          <w:lang w:eastAsia="en-US"/>
        </w:rPr>
        <w:t xml:space="preserve">. Moreover, </w:t>
      </w:r>
      <w:r w:rsidRPr="00520DFB">
        <w:rPr>
          <w:rFonts w:ascii="Calibri" w:eastAsiaTheme="minorHAnsi" w:hAnsi="Calibri" w:cs="Calibri"/>
          <w:highlight w:val="green"/>
          <w:u w:val="single"/>
          <w:lang w:eastAsia="en-US"/>
        </w:rPr>
        <w:t>he has shown courage in</w:t>
      </w:r>
      <w:r w:rsidRPr="00520DFB">
        <w:rPr>
          <w:rFonts w:ascii="Calibri" w:eastAsiaTheme="minorHAnsi" w:hAnsi="Calibri" w:cs="Calibri"/>
          <w:u w:val="single"/>
          <w:lang w:eastAsia="en-US"/>
        </w:rPr>
        <w:t xml:space="preserve"> confronting and </w:t>
      </w:r>
      <w:r w:rsidRPr="00520DFB">
        <w:rPr>
          <w:rFonts w:ascii="Calibri" w:eastAsiaTheme="minorHAnsi" w:hAnsi="Calibri" w:cs="Calibri"/>
          <w:highlight w:val="green"/>
          <w:u w:val="single"/>
          <w:lang w:eastAsia="en-US"/>
        </w:rPr>
        <w:t>dismantling a</w:t>
      </w:r>
      <w:r w:rsidRPr="00520DFB">
        <w:rPr>
          <w:rFonts w:ascii="Calibri" w:eastAsiaTheme="minorHAnsi" w:hAnsi="Calibri" w:cs="Calibri"/>
          <w:u w:val="single"/>
          <w:lang w:eastAsia="en-US"/>
        </w:rPr>
        <w:t xml:space="preserve"> vast, </w:t>
      </w:r>
      <w:r w:rsidRPr="00520DFB">
        <w:rPr>
          <w:rFonts w:ascii="Calibri" w:eastAsiaTheme="minorHAnsi" w:hAnsi="Calibri" w:cs="Calibri"/>
          <w:highlight w:val="green"/>
          <w:u w:val="single"/>
          <w:lang w:eastAsia="en-US"/>
        </w:rPr>
        <w:t>corrupt system</w:t>
      </w:r>
      <w:r w:rsidRPr="00520DFB">
        <w:rPr>
          <w:rFonts w:ascii="Calibri" w:eastAsiaTheme="minorHAnsi" w:hAnsi="Calibri" w:cs="Calibri"/>
          <w:u w:val="single"/>
          <w:lang w:eastAsia="en-US"/>
        </w:rPr>
        <w:t xml:space="preserve"> of bribery, patronage and illicit wealth accretion</w:t>
      </w:r>
      <w:r w:rsidRPr="00520DFB">
        <w:rPr>
          <w:rFonts w:ascii="Calibri" w:eastAsiaTheme="minorHAnsi" w:hAnsi="Calibri" w:cs="Calibri"/>
          <w:sz w:val="16"/>
          <w:lang w:eastAsia="en-US"/>
        </w:rPr>
        <w:t>.</w:t>
      </w:r>
    </w:p>
    <w:p w14:paraId="48C4F4C5"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u w:val="single"/>
          <w:lang w:eastAsia="en-US"/>
        </w:rPr>
        <w:t xml:space="preserve">A third factor is that Xi as the core does </w:t>
      </w:r>
      <w:r w:rsidRPr="00520DFB">
        <w:rPr>
          <w:rFonts w:ascii="Calibri" w:eastAsiaTheme="minorHAnsi" w:hAnsi="Calibri" w:cs="Calibri"/>
          <w:b/>
          <w:iCs/>
          <w:u w:val="single"/>
          <w:lang w:eastAsia="en-US"/>
        </w:rPr>
        <w:t>not</w:t>
      </w:r>
      <w:r w:rsidRPr="00520DFB">
        <w:rPr>
          <w:rFonts w:ascii="Calibri" w:eastAsiaTheme="minorHAnsi" w:hAnsi="Calibri" w:cs="Calibri"/>
          <w:u w:val="single"/>
          <w:lang w:eastAsia="en-US"/>
        </w:rPr>
        <w:t xml:space="preserve"> end</w:t>
      </w:r>
      <w:r w:rsidRPr="00520DFB">
        <w:rPr>
          <w:rFonts w:ascii="Calibri" w:eastAsiaTheme="minorHAnsi" w:hAnsi="Calibri" w:cs="Calibri"/>
          <w:sz w:val="16"/>
          <w:lang w:eastAsia="en-US"/>
        </w:rPr>
        <w:t xml:space="preserve">, and even may not diminish, </w:t>
      </w:r>
      <w:r w:rsidRPr="00520DFB">
        <w:rPr>
          <w:rFonts w:ascii="Calibri" w:eastAsiaTheme="minorHAnsi" w:hAnsi="Calibri" w:cs="Calibri"/>
          <w:u w:val="single"/>
          <w:lang w:eastAsia="en-US"/>
        </w:rPr>
        <w:t>the cardinal principle of “democratic centralism”.</w:t>
      </w:r>
      <w:r w:rsidRPr="00520DFB">
        <w:rPr>
          <w:rFonts w:ascii="Calibri" w:eastAsiaTheme="minorHAnsi" w:hAnsi="Calibri" w:cs="Calibri"/>
          <w:sz w:val="16"/>
          <w:lang w:eastAsia="en-US"/>
        </w:rPr>
        <w:t xml:space="preserve"> The party bolsters each of the concepts: encouraging the democratic solicitation of input and feedback from members, lower-ranked officials, and the public; and strengthening centralism through Xi’s leadership of the principal levers of power (his positions as party general secretary, head of state, chairman of the Central Military Commission, and head of the “leading groups” on reform, national security and internet security).</w:t>
      </w:r>
    </w:p>
    <w:p w14:paraId="46EF055A"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u w:val="single"/>
          <w:lang w:eastAsia="en-US"/>
        </w:rPr>
        <w:t xml:space="preserve">A fourth factor is that </w:t>
      </w:r>
      <w:r w:rsidRPr="00520DFB">
        <w:rPr>
          <w:rFonts w:ascii="Calibri" w:eastAsiaTheme="minorHAnsi" w:hAnsi="Calibri" w:cs="Calibri"/>
          <w:highlight w:val="green"/>
          <w:u w:val="single"/>
          <w:lang w:eastAsia="en-US"/>
        </w:rPr>
        <w:t>a core is required to manage the party</w:t>
      </w:r>
      <w:r w:rsidRPr="00520DFB">
        <w:rPr>
          <w:rFonts w:ascii="Calibri" w:eastAsiaTheme="minorHAnsi" w:hAnsi="Calibri" w:cs="Calibri"/>
          <w:u w:val="single"/>
          <w:lang w:eastAsia="en-US"/>
        </w:rPr>
        <w:t xml:space="preserve"> more </w:t>
      </w:r>
      <w:r w:rsidRPr="00520DFB">
        <w:rPr>
          <w:rFonts w:ascii="Calibri" w:eastAsiaTheme="minorHAnsi" w:hAnsi="Calibri" w:cs="Calibri"/>
          <w:highlight w:val="green"/>
          <w:u w:val="single"/>
          <w:lang w:eastAsia="en-US"/>
        </w:rPr>
        <w:t>strictly and</w:t>
      </w:r>
      <w:r w:rsidRPr="00520DFB">
        <w:rPr>
          <w:rFonts w:ascii="Calibri" w:eastAsiaTheme="minorHAnsi" w:hAnsi="Calibri" w:cs="Calibri"/>
          <w:u w:val="single"/>
          <w:lang w:eastAsia="en-US"/>
        </w:rPr>
        <w:t xml:space="preserve"> thereby </w:t>
      </w:r>
      <w:r w:rsidRPr="00520DFB">
        <w:rPr>
          <w:rFonts w:ascii="Calibri" w:eastAsiaTheme="minorHAnsi" w:hAnsi="Calibri" w:cs="Calibri"/>
          <w:highlight w:val="green"/>
          <w:u w:val="single"/>
          <w:lang w:eastAsia="en-US"/>
        </w:rPr>
        <w:t>give</w:t>
      </w:r>
      <w:r w:rsidRPr="00520DFB">
        <w:rPr>
          <w:rFonts w:ascii="Calibri" w:eastAsiaTheme="minorHAnsi" w:hAnsi="Calibri" w:cs="Calibri"/>
          <w:u w:val="single"/>
          <w:lang w:eastAsia="en-US"/>
        </w:rPr>
        <w:t xml:space="preserve"> members and the public </w:t>
      </w:r>
      <w:r w:rsidRPr="00520DFB">
        <w:rPr>
          <w:rFonts w:ascii="Calibri" w:eastAsiaTheme="minorHAnsi" w:hAnsi="Calibri" w:cs="Calibri"/>
          <w:b/>
          <w:iCs/>
          <w:highlight w:val="green"/>
          <w:u w:val="single"/>
          <w:lang w:eastAsia="en-US"/>
        </w:rPr>
        <w:t>more confidence</w:t>
      </w:r>
      <w:r w:rsidRPr="00520DFB">
        <w:rPr>
          <w:rFonts w:ascii="Calibri" w:eastAsiaTheme="minorHAnsi" w:hAnsi="Calibri" w:cs="Calibri"/>
          <w:u w:val="single"/>
          <w:lang w:eastAsia="en-US"/>
        </w:rPr>
        <w:t>. Witness Xi’s relentless and unprecedented anti-corruption campaign</w:t>
      </w:r>
      <w:r w:rsidRPr="00520DFB">
        <w:rPr>
          <w:rFonts w:ascii="Calibri" w:eastAsiaTheme="minorHAnsi" w:hAnsi="Calibri" w:cs="Calibri"/>
          <w:sz w:val="16"/>
          <w:lang w:eastAsia="en-US"/>
        </w:rPr>
        <w:t>, which is altering how government officials and industry managers work and even think. Let no one assume that Xi’s battle against corruption has been risk-free.</w:t>
      </w:r>
    </w:p>
    <w:p w14:paraId="5AAD3B17"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 xml:space="preserve">Significantly, </w:t>
      </w:r>
      <w:r w:rsidRPr="00520DFB">
        <w:rPr>
          <w:rFonts w:ascii="Calibri" w:eastAsiaTheme="minorHAnsi" w:hAnsi="Calibri" w:cs="Calibri"/>
          <w:u w:val="single"/>
          <w:lang w:eastAsia="en-US"/>
        </w:rPr>
        <w:t>these four factors undergirding Xi as the core leader map onto his overarching political framework</w:t>
      </w:r>
      <w:r w:rsidRPr="00520DFB">
        <w:rPr>
          <w:rFonts w:ascii="Calibri" w:eastAsiaTheme="minorHAnsi" w:hAnsi="Calibri" w:cs="Calibri"/>
          <w:sz w:val="16"/>
          <w:lang w:eastAsia="en-US"/>
        </w:rPr>
        <w:t xml:space="preserve">, his strategic blueprint </w:t>
      </w:r>
      <w:r w:rsidRPr="00520DFB">
        <w:rPr>
          <w:rFonts w:ascii="Calibri" w:eastAsiaTheme="minorHAnsi" w:hAnsi="Calibri" w:cs="Calibri"/>
          <w:u w:val="single"/>
          <w:lang w:eastAsia="en-US"/>
        </w:rPr>
        <w:t>called “The Four Comprehensives” – a moderately prosperous society, reform, rule of law, party discipline</w:t>
      </w:r>
      <w:r w:rsidRPr="00520DFB">
        <w:rPr>
          <w:rFonts w:ascii="Calibri" w:eastAsiaTheme="minorHAnsi" w:hAnsi="Calibri" w:cs="Calibri"/>
          <w:sz w:val="16"/>
          <w:lang w:eastAsia="en-US"/>
        </w:rPr>
        <w:t>.</w:t>
      </w:r>
    </w:p>
    <w:p w14:paraId="42C0C2B0"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Xi’s core status arises, we’re told, through the collective will of the party and the people. Becoming party core is not an automatic consequence of being general secretary; a core leader must fit the times and the status must be earned.</w:t>
      </w:r>
    </w:p>
    <w:p w14:paraId="77F9B1E6"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Speaking at a press conference following the 18th Central Committee’s sixth plenum last month, Huang Kunming (</w:t>
      </w:r>
      <w:r w:rsidRPr="00520DFB">
        <w:rPr>
          <w:rFonts w:ascii="Microsoft YaHei" w:eastAsia="Microsoft YaHei" w:hAnsi="Microsoft YaHei" w:cs="Microsoft YaHei"/>
          <w:sz w:val="16"/>
          <w:lang w:eastAsia="en-US"/>
        </w:rPr>
        <w:t>黄坤明</w:t>
      </w:r>
      <w:r w:rsidRPr="00520DFB">
        <w:rPr>
          <w:rFonts w:ascii="Calibri" w:eastAsiaTheme="minorHAnsi" w:hAnsi="Calibri" w:cs="Calibri"/>
          <w:sz w:val="16"/>
          <w:lang w:eastAsia="en-US"/>
        </w:rPr>
        <w:t>), executive vice-minister of the committee’s Publicity Department, said that the “central and local departments as well as the military all expressed their support” for Xi’s position as party core, adding that this decision was “based on the valuable experience of the party and we feel keenly about it”.</w:t>
      </w:r>
    </w:p>
    <w:p w14:paraId="412ACE33"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Huang explained that “</w:t>
      </w:r>
      <w:r w:rsidRPr="00520DFB">
        <w:rPr>
          <w:rFonts w:ascii="Calibri" w:eastAsiaTheme="minorHAnsi" w:hAnsi="Calibri" w:cs="Calibri"/>
          <w:u w:val="single"/>
          <w:lang w:eastAsia="en-US"/>
        </w:rPr>
        <w:t xml:space="preserve">a core is needed </w:t>
      </w:r>
      <w:r w:rsidRPr="00520DFB">
        <w:rPr>
          <w:rFonts w:ascii="Calibri" w:eastAsiaTheme="minorHAnsi" w:hAnsi="Calibri" w:cs="Calibri"/>
          <w:b/>
          <w:iCs/>
          <w:u w:val="single"/>
          <w:lang w:eastAsia="en-US"/>
        </w:rPr>
        <w:t>to ensure that the party will be the governing party</w:t>
      </w:r>
      <w:r w:rsidRPr="00520DFB">
        <w:rPr>
          <w:rFonts w:ascii="Calibri" w:eastAsiaTheme="minorHAnsi" w:hAnsi="Calibri" w:cs="Calibri"/>
          <w:sz w:val="16"/>
          <w:lang w:eastAsia="en-US"/>
        </w:rPr>
        <w:t>”, describing it as significant for upholding the Central Committee’s authority and maintaining the central, unified leadership of the party and for its “staying true to its mission”.</w:t>
      </w:r>
    </w:p>
    <w:p w14:paraId="223547EE"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Therefore, party theorists explain, Xi as core leader is more a ratification of reality than a shift of fundamentals.</w:t>
      </w:r>
    </w:p>
    <w:p w14:paraId="71154149"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What does Xi as core mean in a historical context? It was Deng Xiaoping (</w:t>
      </w:r>
      <w:r w:rsidRPr="00520DFB">
        <w:rPr>
          <w:rFonts w:ascii="Microsoft YaHei" w:eastAsia="Microsoft YaHei" w:hAnsi="Microsoft YaHei" w:cs="Microsoft YaHei"/>
          <w:sz w:val="16"/>
          <w:lang w:eastAsia="en-US"/>
        </w:rPr>
        <w:t>鄧小平</w:t>
      </w:r>
      <w:r w:rsidRPr="00520DFB">
        <w:rPr>
          <w:rFonts w:ascii="Calibri" w:eastAsiaTheme="minorHAnsi" w:hAnsi="Calibri" w:cs="Calibri"/>
          <w:sz w:val="16"/>
          <w:lang w:eastAsia="en-US"/>
        </w:rPr>
        <w:t>) who introduced the concept when he designated Jiang Zemin (</w:t>
      </w:r>
      <w:r w:rsidRPr="00520DFB">
        <w:rPr>
          <w:rFonts w:ascii="Microsoft YaHei" w:eastAsia="Microsoft YaHei" w:hAnsi="Microsoft YaHei" w:cs="Microsoft YaHei"/>
          <w:sz w:val="16"/>
          <w:lang w:eastAsia="en-US"/>
        </w:rPr>
        <w:t>江澤民</w:t>
      </w:r>
      <w:r w:rsidRPr="00520DFB">
        <w:rPr>
          <w:rFonts w:ascii="Calibri" w:eastAsiaTheme="minorHAnsi" w:hAnsi="Calibri" w:cs="Calibri"/>
          <w:sz w:val="16"/>
          <w:lang w:eastAsia="en-US"/>
        </w:rPr>
        <w:t>) as “core of the third generation” of central leaders, bolstering Jiang’s stature following his unexpected appointment as party leader in 1989. At the time, China was facing the dual impediments of economic stagnation and social uncertainty at home, and economic quarantine and diplomatic isolation abroad. As Deng pointed out: “Any leading group should have a core; a leadership with no core is unreliable.”</w:t>
      </w:r>
    </w:p>
    <w:p w14:paraId="577686D4"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Only then did Deng retrospectively apply the novel term to Mao Zedong (</w:t>
      </w:r>
      <w:r w:rsidRPr="00520DFB">
        <w:rPr>
          <w:rFonts w:ascii="Microsoft YaHei" w:eastAsia="Microsoft YaHei" w:hAnsi="Microsoft YaHei" w:cs="Microsoft YaHei"/>
          <w:sz w:val="16"/>
          <w:lang w:eastAsia="en-US"/>
        </w:rPr>
        <w:t>毛澤東</w:t>
      </w:r>
      <w:r w:rsidRPr="00520DFB">
        <w:rPr>
          <w:rFonts w:ascii="Calibri" w:eastAsiaTheme="minorHAnsi" w:hAnsi="Calibri" w:cs="Calibri"/>
          <w:sz w:val="16"/>
          <w:lang w:eastAsia="en-US"/>
        </w:rPr>
        <w:t>) and to himself, as core of the first and second generations, respectively. (Of course, Mao was so utterly dominant that calling him core during his lifetime would have seemed a demotion. Deng remained core even when he no longer held any official position.)</w:t>
      </w:r>
    </w:p>
    <w:p w14:paraId="791F4FD9"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 xml:space="preserve">Today’s world is more complex. </w:t>
      </w:r>
      <w:r w:rsidRPr="00520DFB">
        <w:rPr>
          <w:rFonts w:ascii="Calibri" w:eastAsiaTheme="minorHAnsi" w:hAnsi="Calibri" w:cs="Calibri"/>
          <w:highlight w:val="green"/>
          <w:u w:val="single"/>
          <w:lang w:eastAsia="en-US"/>
        </w:rPr>
        <w:t>China faces threats</w:t>
      </w:r>
      <w:r w:rsidRPr="00520DFB">
        <w:rPr>
          <w:rFonts w:ascii="Calibri" w:eastAsiaTheme="minorHAnsi" w:hAnsi="Calibri" w:cs="Calibri"/>
          <w:u w:val="single"/>
          <w:lang w:eastAsia="en-US"/>
        </w:rPr>
        <w:t xml:space="preserve"> at home and abroad. </w:t>
      </w:r>
      <w:r w:rsidRPr="00520DFB">
        <w:rPr>
          <w:rFonts w:ascii="Calibri" w:eastAsiaTheme="minorHAnsi" w:hAnsi="Calibri" w:cs="Calibri"/>
          <w:highlight w:val="green"/>
          <w:u w:val="single"/>
          <w:lang w:eastAsia="en-US"/>
        </w:rPr>
        <w:t>Volatility grows and uncertainty abounds</w:t>
      </w:r>
      <w:r w:rsidRPr="00520DFB">
        <w:rPr>
          <w:rFonts w:ascii="Calibri" w:eastAsiaTheme="minorHAnsi" w:hAnsi="Calibri" w:cs="Calibri"/>
          <w:u w:val="single"/>
          <w:lang w:eastAsia="en-US"/>
        </w:rPr>
        <w:t xml:space="preserve"> – the Middle East and</w:t>
      </w:r>
      <w:r w:rsidRPr="00520DFB">
        <w:rPr>
          <w:rFonts w:ascii="Calibri" w:eastAsiaTheme="minorHAnsi" w:hAnsi="Calibri" w:cs="Calibri"/>
          <w:sz w:val="16"/>
          <w:lang w:eastAsia="en-US"/>
        </w:rPr>
        <w:t xml:space="preserve"> Donald </w:t>
      </w:r>
      <w:r w:rsidRPr="00520DFB">
        <w:rPr>
          <w:rFonts w:ascii="Calibri" w:eastAsiaTheme="minorHAnsi" w:hAnsi="Calibri" w:cs="Calibri"/>
          <w:u w:val="single"/>
          <w:lang w:eastAsia="en-US"/>
        </w:rPr>
        <w:t>Trump are</w:t>
      </w:r>
      <w:r w:rsidRPr="00520DFB">
        <w:rPr>
          <w:rFonts w:ascii="Calibri" w:eastAsiaTheme="minorHAnsi" w:hAnsi="Calibri" w:cs="Calibri"/>
          <w:sz w:val="16"/>
          <w:lang w:eastAsia="en-US"/>
        </w:rPr>
        <w:t xml:space="preserve"> offered as </w:t>
      </w:r>
      <w:r w:rsidRPr="00520DFB">
        <w:rPr>
          <w:rFonts w:ascii="Calibri" w:eastAsiaTheme="minorHAnsi" w:hAnsi="Calibri" w:cs="Calibri"/>
          <w:u w:val="single"/>
          <w:lang w:eastAsia="en-US"/>
        </w:rPr>
        <w:t xml:space="preserve">evidence. </w:t>
      </w:r>
      <w:r w:rsidRPr="00520DFB">
        <w:rPr>
          <w:rFonts w:ascii="Calibri" w:eastAsiaTheme="minorHAnsi" w:hAnsi="Calibri" w:cs="Calibri"/>
          <w:highlight w:val="green"/>
          <w:u w:val="single"/>
          <w:lang w:eastAsia="en-US"/>
        </w:rPr>
        <w:t>The need to secure China’s stability is</w:t>
      </w:r>
      <w:r w:rsidRPr="00520DFB">
        <w:rPr>
          <w:rFonts w:ascii="Calibri" w:eastAsiaTheme="minorHAnsi" w:hAnsi="Calibri" w:cs="Calibri"/>
          <w:u w:val="single"/>
          <w:lang w:eastAsia="en-US"/>
        </w:rPr>
        <w:t xml:space="preserve"> </w:t>
      </w:r>
      <w:r w:rsidRPr="00520DFB">
        <w:rPr>
          <w:rFonts w:ascii="Calibri" w:eastAsiaTheme="minorHAnsi" w:hAnsi="Calibri" w:cs="Calibri"/>
          <w:b/>
          <w:iCs/>
          <w:u w:val="single"/>
          <w:lang w:eastAsia="en-US"/>
        </w:rPr>
        <w:t xml:space="preserve">more </w:t>
      </w:r>
      <w:r w:rsidRPr="00520DFB">
        <w:rPr>
          <w:rFonts w:ascii="Calibri" w:eastAsiaTheme="minorHAnsi" w:hAnsi="Calibri" w:cs="Calibri"/>
          <w:b/>
          <w:iCs/>
          <w:highlight w:val="green"/>
          <w:u w:val="single"/>
          <w:lang w:eastAsia="en-US"/>
        </w:rPr>
        <w:t>essential</w:t>
      </w:r>
      <w:r w:rsidRPr="00520DFB">
        <w:rPr>
          <w:rFonts w:ascii="Calibri" w:eastAsiaTheme="minorHAnsi" w:hAnsi="Calibri" w:cs="Calibri"/>
          <w:b/>
          <w:iCs/>
          <w:u w:val="single"/>
          <w:lang w:eastAsia="en-US"/>
        </w:rPr>
        <w:t xml:space="preserve"> than ever</w:t>
      </w:r>
      <w:r w:rsidRPr="00520DFB">
        <w:rPr>
          <w:rFonts w:ascii="Calibri" w:eastAsiaTheme="minorHAnsi" w:hAnsi="Calibri" w:cs="Calibri"/>
          <w:u w:val="single"/>
          <w:lang w:eastAsia="en-US"/>
        </w:rPr>
        <w:t>, and thus to strengthen Xi’s authority is a primary reason</w:t>
      </w:r>
      <w:r w:rsidRPr="00520DFB">
        <w:rPr>
          <w:rFonts w:ascii="Calibri" w:eastAsiaTheme="minorHAnsi" w:hAnsi="Calibri" w:cs="Calibri"/>
          <w:sz w:val="16"/>
          <w:lang w:eastAsia="en-US"/>
        </w:rPr>
        <w:t xml:space="preserve">, I’m told, </w:t>
      </w:r>
      <w:r w:rsidRPr="00520DFB">
        <w:rPr>
          <w:rFonts w:ascii="Calibri" w:eastAsiaTheme="minorHAnsi" w:hAnsi="Calibri" w:cs="Calibri"/>
          <w:u w:val="single"/>
          <w:lang w:eastAsia="en-US"/>
        </w:rPr>
        <w:t xml:space="preserve">for designating Xi as core leader. Party theorists say </w:t>
      </w:r>
      <w:r w:rsidRPr="00520DFB">
        <w:rPr>
          <w:rFonts w:ascii="Calibri" w:eastAsiaTheme="minorHAnsi" w:hAnsi="Calibri" w:cs="Calibri"/>
          <w:highlight w:val="green"/>
          <w:u w:val="single"/>
          <w:lang w:eastAsia="en-US"/>
        </w:rPr>
        <w:t xml:space="preserve">China </w:t>
      </w:r>
      <w:r w:rsidRPr="00520DFB">
        <w:rPr>
          <w:rFonts w:ascii="Calibri" w:eastAsiaTheme="minorHAnsi" w:hAnsi="Calibri" w:cs="Calibri"/>
          <w:b/>
          <w:iCs/>
          <w:highlight w:val="green"/>
          <w:u w:val="single"/>
          <w:lang w:eastAsia="en-US"/>
        </w:rPr>
        <w:t>“urgently” requires a political nucleus</w:t>
      </w:r>
      <w:r w:rsidRPr="00520DFB">
        <w:rPr>
          <w:rFonts w:ascii="Calibri" w:eastAsiaTheme="minorHAnsi" w:hAnsi="Calibri" w:cs="Calibri"/>
          <w:highlight w:val="green"/>
          <w:u w:val="single"/>
          <w:lang w:eastAsia="en-US"/>
        </w:rPr>
        <w:t xml:space="preserve"> that is sophisticated and nuanced</w:t>
      </w:r>
      <w:r w:rsidRPr="00520DFB">
        <w:rPr>
          <w:rFonts w:ascii="Calibri" w:eastAsiaTheme="minorHAnsi" w:hAnsi="Calibri" w:cs="Calibri"/>
          <w:sz w:val="16"/>
          <w:lang w:eastAsia="en-US"/>
        </w:rPr>
        <w:t>, attuned to contemporary times. Though conditions now differ from those in 1989, Deng’s admonition rings timelessly true.</w:t>
      </w:r>
    </w:p>
    <w:p w14:paraId="41473A0F"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However, that a core leader is needed now does not mean one will always be needed. When China becomes a fully modernised nation, perhaps by mid-century, conditions may change again.</w:t>
      </w:r>
    </w:p>
    <w:p w14:paraId="648B1F99"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I hear frequently of the “painful lessons of China’s century of blood and tears” and that for China not to have a tested and authoritative leadership core would be “unthinkable”. Party inner talk says “Xi Jinping has passed the test of the people” to be China’s political core, leadership core, and a core of the times.</w:t>
      </w:r>
    </w:p>
    <w:p w14:paraId="48481BBB"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Chinese scholars argue that “core” is a unique characteristic of Chinese political theory – however inapplicable (even inexplicable) in Western political theory. They call Western concerns that Xi as core leader means that “a new emperor is born” wildly unfounded, even paranoic. In feudal society, the emperor ruled unconditionally with arbitrary imperial power, and in such a “command-obey” system, goes the argument, there is simply no need for a core.</w:t>
      </w:r>
    </w:p>
    <w:p w14:paraId="115CA509"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 xml:space="preserve">Rather, </w:t>
      </w:r>
      <w:r w:rsidRPr="00520DFB">
        <w:rPr>
          <w:rFonts w:ascii="Calibri" w:eastAsiaTheme="minorHAnsi" w:hAnsi="Calibri" w:cs="Calibri"/>
          <w:u w:val="single"/>
          <w:lang w:eastAsia="en-US"/>
        </w:rPr>
        <w:t xml:space="preserve">given today’s party political structure, </w:t>
      </w:r>
      <w:r w:rsidRPr="00520DFB">
        <w:rPr>
          <w:rFonts w:ascii="Calibri" w:eastAsiaTheme="minorHAnsi" w:hAnsi="Calibri" w:cs="Calibri"/>
          <w:highlight w:val="green"/>
          <w:u w:val="single"/>
          <w:lang w:eastAsia="en-US"/>
        </w:rPr>
        <w:t>the</w:t>
      </w:r>
      <w:r w:rsidRPr="00520DFB">
        <w:rPr>
          <w:rFonts w:ascii="Calibri" w:eastAsiaTheme="minorHAnsi" w:hAnsi="Calibri" w:cs="Calibri"/>
          <w:u w:val="single"/>
          <w:lang w:eastAsia="en-US"/>
        </w:rPr>
        <w:t xml:space="preserve"> concept of a </w:t>
      </w:r>
      <w:r w:rsidRPr="00520DFB">
        <w:rPr>
          <w:rFonts w:ascii="Calibri" w:eastAsiaTheme="minorHAnsi" w:hAnsi="Calibri" w:cs="Calibri"/>
          <w:highlight w:val="green"/>
          <w:u w:val="single"/>
          <w:lang w:eastAsia="en-US"/>
        </w:rPr>
        <w:t>core</w:t>
      </w:r>
      <w:r w:rsidRPr="00520DFB">
        <w:rPr>
          <w:rFonts w:ascii="Calibri" w:eastAsiaTheme="minorHAnsi" w:hAnsi="Calibri" w:cs="Calibri"/>
          <w:u w:val="single"/>
          <w:lang w:eastAsia="en-US"/>
        </w:rPr>
        <w:t xml:space="preserve"> both </w:t>
      </w:r>
      <w:r w:rsidRPr="00520DFB">
        <w:rPr>
          <w:rFonts w:ascii="Calibri" w:eastAsiaTheme="minorHAnsi" w:hAnsi="Calibri" w:cs="Calibri"/>
          <w:b/>
          <w:iCs/>
          <w:highlight w:val="green"/>
          <w:u w:val="single"/>
          <w:lang w:eastAsia="en-US"/>
        </w:rPr>
        <w:t>strengthens cohesion</w:t>
      </w:r>
      <w:r w:rsidRPr="00520DFB">
        <w:rPr>
          <w:rFonts w:ascii="Calibri" w:eastAsiaTheme="minorHAnsi" w:hAnsi="Calibri" w:cs="Calibri"/>
          <w:highlight w:val="green"/>
          <w:u w:val="single"/>
          <w:lang w:eastAsia="en-US"/>
        </w:rPr>
        <w:t xml:space="preserve"> and serves to </w:t>
      </w:r>
      <w:r w:rsidRPr="00520DFB">
        <w:rPr>
          <w:rFonts w:ascii="Calibri" w:eastAsiaTheme="minorHAnsi" w:hAnsi="Calibri" w:cs="Calibri"/>
          <w:b/>
          <w:iCs/>
          <w:highlight w:val="green"/>
          <w:u w:val="single"/>
          <w:lang w:eastAsia="en-US"/>
        </w:rPr>
        <w:t>prevent</w:t>
      </w:r>
      <w:r w:rsidRPr="00520DFB">
        <w:rPr>
          <w:rFonts w:ascii="Calibri" w:eastAsiaTheme="minorHAnsi" w:hAnsi="Calibri" w:cs="Calibri"/>
          <w:highlight w:val="green"/>
          <w:u w:val="single"/>
          <w:lang w:eastAsia="en-US"/>
        </w:rPr>
        <w:t xml:space="preserve"> a personality cult</w:t>
      </w:r>
      <w:r w:rsidRPr="00520DFB">
        <w:rPr>
          <w:rFonts w:ascii="Calibri" w:eastAsiaTheme="minorHAnsi" w:hAnsi="Calibri" w:cs="Calibri"/>
          <w:u w:val="single"/>
          <w:lang w:eastAsia="en-US"/>
        </w:rPr>
        <w:t>, not to promote one. Having a core means acknowledging that the party system is not the “emperor system”</w:t>
      </w:r>
      <w:r w:rsidRPr="00520DFB">
        <w:rPr>
          <w:rFonts w:ascii="Calibri" w:eastAsiaTheme="minorHAnsi" w:hAnsi="Calibri" w:cs="Calibri"/>
          <w:sz w:val="16"/>
          <w:lang w:eastAsia="en-US"/>
        </w:rPr>
        <w:t xml:space="preserve"> – absolute power is rejected – </w:t>
      </w:r>
      <w:r w:rsidRPr="00520DFB">
        <w:rPr>
          <w:rFonts w:ascii="Calibri" w:eastAsiaTheme="minorHAnsi" w:hAnsi="Calibri" w:cs="Calibri"/>
          <w:u w:val="single"/>
          <w:lang w:eastAsia="en-US"/>
        </w:rPr>
        <w:t xml:space="preserve">and that </w:t>
      </w:r>
      <w:r w:rsidRPr="00520DFB">
        <w:rPr>
          <w:rFonts w:ascii="Calibri" w:eastAsiaTheme="minorHAnsi" w:hAnsi="Calibri" w:cs="Calibri"/>
          <w:highlight w:val="green"/>
          <w:u w:val="single"/>
          <w:lang w:eastAsia="en-US"/>
        </w:rPr>
        <w:t>the optimum system</w:t>
      </w:r>
      <w:r w:rsidRPr="00520DFB">
        <w:rPr>
          <w:rFonts w:ascii="Calibri" w:eastAsiaTheme="minorHAnsi" w:hAnsi="Calibri" w:cs="Calibri"/>
          <w:sz w:val="16"/>
          <w:lang w:eastAsia="en-US"/>
        </w:rPr>
        <w:t xml:space="preserve">, at least for the foreseeable future, </w:t>
      </w:r>
      <w:r w:rsidRPr="00520DFB">
        <w:rPr>
          <w:rFonts w:ascii="Calibri" w:eastAsiaTheme="minorHAnsi" w:hAnsi="Calibri" w:cs="Calibri"/>
          <w:highlight w:val="green"/>
          <w:u w:val="single"/>
          <w:lang w:eastAsia="en-US"/>
        </w:rPr>
        <w:t xml:space="preserve">is a </w:t>
      </w:r>
      <w:r w:rsidRPr="00520DFB">
        <w:rPr>
          <w:rFonts w:ascii="Calibri" w:eastAsiaTheme="minorHAnsi" w:hAnsi="Calibri" w:cs="Calibri"/>
          <w:b/>
          <w:iCs/>
          <w:highlight w:val="green"/>
          <w:u w:val="single"/>
          <w:lang w:eastAsia="en-US"/>
        </w:rPr>
        <w:t>combination</w:t>
      </w:r>
      <w:r w:rsidRPr="00520DFB">
        <w:rPr>
          <w:rFonts w:ascii="Calibri" w:eastAsiaTheme="minorHAnsi" w:hAnsi="Calibri" w:cs="Calibri"/>
          <w:highlight w:val="green"/>
          <w:u w:val="single"/>
          <w:lang w:eastAsia="en-US"/>
        </w:rPr>
        <w:t xml:space="preserve"> of concentrated centralism and</w:t>
      </w:r>
      <w:r w:rsidRPr="00520DFB">
        <w:rPr>
          <w:rFonts w:ascii="Calibri" w:eastAsiaTheme="minorHAnsi" w:hAnsi="Calibri" w:cs="Calibri"/>
          <w:u w:val="single"/>
          <w:lang w:eastAsia="en-US"/>
        </w:rPr>
        <w:t xml:space="preserve"> democratic </w:t>
      </w:r>
      <w:r w:rsidRPr="00520DFB">
        <w:rPr>
          <w:rFonts w:ascii="Calibri" w:eastAsiaTheme="minorHAnsi" w:hAnsi="Calibri" w:cs="Calibri"/>
          <w:highlight w:val="green"/>
          <w:u w:val="single"/>
          <w:lang w:eastAsia="en-US"/>
        </w:rPr>
        <w:t>collective leadership</w:t>
      </w:r>
      <w:r w:rsidRPr="00520DFB">
        <w:rPr>
          <w:rFonts w:ascii="Calibri" w:eastAsiaTheme="minorHAnsi" w:hAnsi="Calibri" w:cs="Calibri"/>
          <w:sz w:val="16"/>
          <w:lang w:eastAsia="en-US"/>
        </w:rPr>
        <w:t>.</w:t>
      </w:r>
    </w:p>
    <w:p w14:paraId="2A34046A"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Corroborating this functional balance, in the communiqué issued following the sixth plenum, the “collective leadership system” is reconfirmed. It states: “The implementation of collective leadership and personal division of labour is an important component of democratic centralism and must always be adhered to.” And it stresses: “Any organisation or individual shall, under any circumstance, not be allowed to violate this system for any reason.” The three “any’s” seem no accident.</w:t>
      </w:r>
    </w:p>
    <w:p w14:paraId="289A2E8D"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Some analysts see contradictions. On the one hand, the communiqué calls for democracy and constructive criticism internally within the party. On the other, disobeying the central leadership is forbidden, backed by vigilant supervision and tough discipline.</w:t>
      </w:r>
    </w:p>
    <w:p w14:paraId="3DF89B1C"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Yet to read these statements as contradictory is to misunderstand what is happening here. Xi appreciates the complex and arduous tasks that lie ahead. He told me so a decade ago, and it is obviously truer today than it was then. The statements are harmonised, first, by the party’s motivation to seek optimum policies for the country, and second, by keeping most of the divergent views internal.</w:t>
      </w:r>
    </w:p>
    <w:p w14:paraId="05634A61"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sz w:val="16"/>
          <w:lang w:eastAsia="en-US"/>
        </w:rPr>
        <w:t xml:space="preserve">True loyalty is telling leadership in private what one really believes is in their best interests, not pandering and fawning by repeating what one thinks leadership wants to hear. </w:t>
      </w:r>
      <w:r w:rsidRPr="00520DFB">
        <w:rPr>
          <w:rFonts w:ascii="Calibri" w:eastAsiaTheme="minorHAnsi" w:hAnsi="Calibri" w:cs="Calibri"/>
          <w:u w:val="single"/>
          <w:lang w:eastAsia="en-US"/>
        </w:rPr>
        <w:t xml:space="preserve">Though there are concerns, </w:t>
      </w:r>
      <w:r w:rsidRPr="00520DFB">
        <w:rPr>
          <w:rFonts w:ascii="Calibri" w:eastAsiaTheme="minorHAnsi" w:hAnsi="Calibri" w:cs="Calibri"/>
          <w:highlight w:val="green"/>
          <w:u w:val="single"/>
          <w:lang w:eastAsia="en-US"/>
        </w:rPr>
        <w:t>no one</w:t>
      </w:r>
      <w:r w:rsidRPr="00520DFB">
        <w:rPr>
          <w:rFonts w:ascii="Calibri" w:eastAsiaTheme="minorHAnsi" w:hAnsi="Calibri" w:cs="Calibri"/>
          <w:sz w:val="16"/>
          <w:lang w:eastAsia="en-US"/>
        </w:rPr>
        <w:t xml:space="preserve"> here </w:t>
      </w:r>
      <w:r w:rsidRPr="00520DFB">
        <w:rPr>
          <w:rFonts w:ascii="Calibri" w:eastAsiaTheme="minorHAnsi" w:hAnsi="Calibri" w:cs="Calibri"/>
          <w:highlight w:val="green"/>
          <w:u w:val="single"/>
          <w:lang w:eastAsia="en-US"/>
        </w:rPr>
        <w:t>worries</w:t>
      </w:r>
      <w:r w:rsidRPr="00520DFB">
        <w:rPr>
          <w:rFonts w:ascii="Calibri" w:eastAsiaTheme="minorHAnsi" w:hAnsi="Calibri" w:cs="Calibri"/>
          <w:u w:val="single"/>
          <w:lang w:eastAsia="en-US"/>
        </w:rPr>
        <w:t xml:space="preserve"> that </w:t>
      </w:r>
      <w:r w:rsidRPr="00520DFB">
        <w:rPr>
          <w:rFonts w:ascii="Calibri" w:eastAsiaTheme="minorHAnsi" w:hAnsi="Calibri" w:cs="Calibri"/>
          <w:highlight w:val="green"/>
          <w:u w:val="single"/>
          <w:lang w:eastAsia="en-US"/>
        </w:rPr>
        <w:t>Xi will become Mao</w:t>
      </w:r>
      <w:r w:rsidRPr="00520DFB">
        <w:rPr>
          <w:rFonts w:ascii="Calibri" w:eastAsiaTheme="minorHAnsi" w:hAnsi="Calibri" w:cs="Calibri"/>
          <w:sz w:val="16"/>
          <w:lang w:eastAsia="en-US"/>
        </w:rPr>
        <w:t>.</w:t>
      </w:r>
    </w:p>
    <w:p w14:paraId="4D293079"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u w:val="single"/>
          <w:lang w:eastAsia="en-US"/>
        </w:rPr>
        <w:t>China is now the world’s largest trading nation and its second-largest economy. China’s diplomacy is expanding and its military is growing. From its Belt and Road initiative</w:t>
      </w:r>
      <w:r w:rsidRPr="00520DFB">
        <w:rPr>
          <w:rFonts w:ascii="Calibri" w:eastAsiaTheme="minorHAnsi" w:hAnsi="Calibri" w:cs="Calibri"/>
          <w:sz w:val="16"/>
          <w:lang w:eastAsia="en-US"/>
        </w:rPr>
        <w:t xml:space="preserve"> building infrastructure and facilitating trade in over 60 developing countries </w:t>
      </w:r>
      <w:r w:rsidRPr="00520DFB">
        <w:rPr>
          <w:rFonts w:ascii="Calibri" w:eastAsiaTheme="minorHAnsi" w:hAnsi="Calibri" w:cs="Calibri"/>
          <w:u w:val="single"/>
          <w:lang w:eastAsia="en-US"/>
        </w:rPr>
        <w:t>to its leading role in the UN peacekeeping forces, China</w:t>
      </w:r>
      <w:r w:rsidRPr="00520DFB">
        <w:rPr>
          <w:rFonts w:ascii="Calibri" w:eastAsiaTheme="minorHAnsi" w:hAnsi="Calibri" w:cs="Calibri"/>
          <w:sz w:val="16"/>
          <w:lang w:eastAsia="en-US"/>
        </w:rPr>
        <w:t xml:space="preserve">, the “Middle Kingdom”, </w:t>
      </w:r>
      <w:r w:rsidRPr="00520DFB">
        <w:rPr>
          <w:rFonts w:ascii="Calibri" w:eastAsiaTheme="minorHAnsi" w:hAnsi="Calibri" w:cs="Calibri"/>
          <w:u w:val="single"/>
          <w:lang w:eastAsia="en-US"/>
        </w:rPr>
        <w:t>is involved in every meaningful matter of international affairs</w:t>
      </w:r>
      <w:r w:rsidRPr="00520DFB">
        <w:rPr>
          <w:rFonts w:ascii="Calibri" w:eastAsiaTheme="minorHAnsi" w:hAnsi="Calibri" w:cs="Calibri"/>
          <w:sz w:val="16"/>
          <w:lang w:eastAsia="en-US"/>
        </w:rPr>
        <w:t>.</w:t>
      </w:r>
    </w:p>
    <w:p w14:paraId="40356581" w14:textId="77777777" w:rsidR="00520DFB" w:rsidRPr="00520DFB" w:rsidRDefault="00520DFB" w:rsidP="00520DFB">
      <w:pPr>
        <w:rPr>
          <w:rFonts w:ascii="Calibri" w:eastAsiaTheme="minorHAnsi" w:hAnsi="Calibri" w:cs="Calibri"/>
          <w:sz w:val="16"/>
          <w:lang w:eastAsia="en-US"/>
        </w:rPr>
      </w:pPr>
      <w:r w:rsidRPr="00520DFB">
        <w:rPr>
          <w:rFonts w:ascii="Calibri" w:eastAsiaTheme="minorHAnsi" w:hAnsi="Calibri" w:cs="Calibri"/>
          <w:u w:val="single"/>
          <w:lang w:eastAsia="en-US"/>
        </w:rPr>
        <w:t>So</w:t>
      </w:r>
      <w:r w:rsidRPr="00520DFB">
        <w:rPr>
          <w:rFonts w:ascii="Calibri" w:eastAsiaTheme="minorHAnsi" w:hAnsi="Calibri" w:cs="Calibri"/>
          <w:sz w:val="16"/>
          <w:lang w:eastAsia="en-US"/>
        </w:rPr>
        <w:t xml:space="preserve">, </w:t>
      </w:r>
      <w:r w:rsidRPr="00520DFB">
        <w:rPr>
          <w:rFonts w:ascii="Calibri" w:eastAsiaTheme="minorHAnsi" w:hAnsi="Calibri" w:cs="Calibri"/>
          <w:highlight w:val="green"/>
          <w:u w:val="single"/>
          <w:lang w:eastAsia="en-US"/>
        </w:rPr>
        <w:t>what</w:t>
      </w:r>
      <w:r w:rsidRPr="00520DFB">
        <w:rPr>
          <w:rFonts w:ascii="Calibri" w:eastAsiaTheme="minorHAnsi" w:hAnsi="Calibri" w:cs="Calibri"/>
          <w:u w:val="single"/>
          <w:lang w:eastAsia="en-US"/>
        </w:rPr>
        <w:t xml:space="preserve"> kind of </w:t>
      </w:r>
      <w:r w:rsidRPr="00520DFB">
        <w:rPr>
          <w:rFonts w:ascii="Calibri" w:eastAsiaTheme="minorHAnsi" w:hAnsi="Calibri" w:cs="Calibri"/>
          <w:highlight w:val="green"/>
          <w:u w:val="single"/>
          <w:lang w:eastAsia="en-US"/>
        </w:rPr>
        <w:t>China do we want?</w:t>
      </w:r>
      <w:r w:rsidRPr="00520DFB">
        <w:rPr>
          <w:rFonts w:ascii="Calibri" w:eastAsiaTheme="minorHAnsi" w:hAnsi="Calibri" w:cs="Calibri"/>
          <w:u w:val="single"/>
          <w:lang w:eastAsia="en-US"/>
        </w:rPr>
        <w:t xml:space="preserve"> </w:t>
      </w:r>
      <w:r w:rsidRPr="00520DFB">
        <w:rPr>
          <w:rFonts w:ascii="Calibri" w:eastAsiaTheme="minorHAnsi" w:hAnsi="Calibri" w:cs="Calibri"/>
          <w:b/>
          <w:iCs/>
          <w:u w:val="single"/>
          <w:lang w:eastAsia="en-US"/>
        </w:rPr>
        <w:t xml:space="preserve">Certainly </w:t>
      </w:r>
      <w:r w:rsidRPr="00520DFB">
        <w:rPr>
          <w:rFonts w:ascii="Calibri" w:eastAsiaTheme="minorHAnsi" w:hAnsi="Calibri" w:cs="Calibri"/>
          <w:b/>
          <w:iCs/>
          <w:highlight w:val="green"/>
          <w:u w:val="single"/>
          <w:lang w:eastAsia="en-US"/>
        </w:rPr>
        <w:t>not one with weak central leadership and fragmented citadels of power</w:t>
      </w:r>
      <w:r w:rsidRPr="00520DFB">
        <w:rPr>
          <w:rFonts w:ascii="Calibri" w:eastAsiaTheme="minorHAnsi" w:hAnsi="Calibri" w:cs="Calibri"/>
          <w:u w:val="single"/>
          <w:lang w:eastAsia="en-US"/>
        </w:rPr>
        <w:t xml:space="preserve">. With its huge and imbalanced population, and its diverse culture and traditions, </w:t>
      </w:r>
      <w:r w:rsidRPr="00520DFB">
        <w:rPr>
          <w:rFonts w:ascii="Calibri" w:eastAsiaTheme="minorHAnsi" w:hAnsi="Calibri" w:cs="Calibri"/>
          <w:highlight w:val="green"/>
          <w:u w:val="single"/>
          <w:lang w:eastAsia="en-US"/>
        </w:rPr>
        <w:t>China</w:t>
      </w:r>
      <w:r w:rsidRPr="00520DFB">
        <w:rPr>
          <w:rFonts w:ascii="Calibri" w:eastAsiaTheme="minorHAnsi" w:hAnsi="Calibri" w:cs="Calibri"/>
          <w:u w:val="single"/>
          <w:lang w:eastAsia="en-US"/>
        </w:rPr>
        <w:t xml:space="preserve"> today </w:t>
      </w:r>
      <w:r w:rsidRPr="00520DFB">
        <w:rPr>
          <w:rFonts w:ascii="Calibri" w:eastAsiaTheme="minorHAnsi" w:hAnsi="Calibri" w:cs="Calibri"/>
          <w:highlight w:val="green"/>
          <w:u w:val="single"/>
          <w:lang w:eastAsia="en-US"/>
        </w:rPr>
        <w:t>requires a leader with</w:t>
      </w:r>
      <w:r w:rsidRPr="00520DFB">
        <w:rPr>
          <w:rFonts w:ascii="Calibri" w:eastAsiaTheme="minorHAnsi" w:hAnsi="Calibri" w:cs="Calibri"/>
          <w:u w:val="single"/>
          <w:lang w:eastAsia="en-US"/>
        </w:rPr>
        <w:t xml:space="preserve"> </w:t>
      </w:r>
      <w:r w:rsidRPr="00520DFB">
        <w:rPr>
          <w:rFonts w:ascii="Calibri" w:eastAsiaTheme="minorHAnsi" w:hAnsi="Calibri" w:cs="Calibri"/>
          <w:b/>
          <w:iCs/>
          <w:u w:val="single"/>
          <w:lang w:eastAsia="en-US"/>
        </w:rPr>
        <w:t xml:space="preserve">sufficient </w:t>
      </w:r>
      <w:r w:rsidRPr="00520DFB">
        <w:rPr>
          <w:rFonts w:ascii="Calibri" w:eastAsiaTheme="minorHAnsi" w:hAnsi="Calibri" w:cs="Calibri"/>
          <w:b/>
          <w:iCs/>
          <w:highlight w:val="green"/>
          <w:u w:val="single"/>
          <w:lang w:eastAsia="en-US"/>
        </w:rPr>
        <w:t>strength</w:t>
      </w:r>
      <w:r w:rsidRPr="00520DFB">
        <w:rPr>
          <w:rFonts w:ascii="Calibri" w:eastAsiaTheme="minorHAnsi" w:hAnsi="Calibri" w:cs="Calibri"/>
          <w:b/>
          <w:iCs/>
          <w:u w:val="single"/>
          <w:lang w:eastAsia="en-US"/>
        </w:rPr>
        <w:t xml:space="preserve"> and prestige</w:t>
      </w:r>
      <w:r w:rsidRPr="00520DFB">
        <w:rPr>
          <w:rFonts w:ascii="Calibri" w:eastAsiaTheme="minorHAnsi" w:hAnsi="Calibri" w:cs="Calibri"/>
          <w:u w:val="single"/>
          <w:lang w:eastAsia="en-US"/>
        </w:rPr>
        <w:t xml:space="preserve"> </w:t>
      </w:r>
      <w:r w:rsidRPr="00520DFB">
        <w:rPr>
          <w:rFonts w:ascii="Calibri" w:eastAsiaTheme="minorHAnsi" w:hAnsi="Calibri" w:cs="Calibri"/>
          <w:highlight w:val="green"/>
          <w:u w:val="single"/>
          <w:lang w:eastAsia="en-US"/>
        </w:rPr>
        <w:t xml:space="preserve">to </w:t>
      </w:r>
      <w:r w:rsidRPr="00520DFB">
        <w:rPr>
          <w:rFonts w:ascii="Calibri" w:eastAsiaTheme="minorHAnsi" w:hAnsi="Calibri" w:cs="Calibri"/>
          <w:b/>
          <w:iCs/>
          <w:highlight w:val="green"/>
          <w:u w:val="single"/>
          <w:lang w:eastAsia="en-US"/>
        </w:rPr>
        <w:t>secure social stability</w:t>
      </w:r>
      <w:r w:rsidRPr="00520DFB">
        <w:rPr>
          <w:rFonts w:ascii="Calibri" w:eastAsiaTheme="minorHAnsi" w:hAnsi="Calibri" w:cs="Calibri"/>
          <w:highlight w:val="green"/>
          <w:u w:val="single"/>
          <w:lang w:eastAsia="en-US"/>
        </w:rPr>
        <w:t xml:space="preserve">, </w:t>
      </w:r>
      <w:r w:rsidRPr="00520DFB">
        <w:rPr>
          <w:rFonts w:ascii="Calibri" w:eastAsiaTheme="minorHAnsi" w:hAnsi="Calibri" w:cs="Calibri"/>
          <w:b/>
          <w:iCs/>
          <w:highlight w:val="green"/>
          <w:u w:val="single"/>
          <w:lang w:eastAsia="en-US"/>
        </w:rPr>
        <w:t>drive economic reform</w:t>
      </w:r>
      <w:r w:rsidRPr="00520DFB">
        <w:rPr>
          <w:rFonts w:ascii="Calibri" w:eastAsiaTheme="minorHAnsi" w:hAnsi="Calibri" w:cs="Calibri"/>
          <w:highlight w:val="green"/>
          <w:u w:val="single"/>
          <w:lang w:eastAsia="en-US"/>
        </w:rPr>
        <w:t xml:space="preserve">, and guide it in being a </w:t>
      </w:r>
      <w:r w:rsidRPr="00520DFB">
        <w:rPr>
          <w:rFonts w:ascii="Calibri" w:eastAsiaTheme="minorHAnsi" w:hAnsi="Calibri" w:cs="Calibri"/>
          <w:b/>
          <w:iCs/>
          <w:highlight w:val="green"/>
          <w:u w:val="single"/>
          <w:lang w:eastAsia="en-US"/>
        </w:rPr>
        <w:t>responsible world power</w:t>
      </w:r>
      <w:r w:rsidRPr="00520DFB">
        <w:rPr>
          <w:rFonts w:ascii="Calibri" w:eastAsiaTheme="minorHAnsi" w:hAnsi="Calibri" w:cs="Calibri"/>
          <w:highlight w:val="green"/>
          <w:u w:val="single"/>
          <w:lang w:eastAsia="en-US"/>
        </w:rPr>
        <w:t>.</w:t>
      </w:r>
      <w:r w:rsidRPr="00520DFB">
        <w:rPr>
          <w:rFonts w:ascii="Calibri" w:eastAsiaTheme="minorHAnsi" w:hAnsi="Calibri" w:cs="Calibri"/>
          <w:u w:val="single"/>
          <w:lang w:eastAsia="en-US"/>
        </w:rPr>
        <w:t xml:space="preserve"> Xi as core leader should be </w:t>
      </w:r>
      <w:r w:rsidRPr="00520DFB">
        <w:rPr>
          <w:rFonts w:ascii="Calibri" w:eastAsiaTheme="minorHAnsi" w:hAnsi="Calibri" w:cs="Calibri"/>
          <w:b/>
          <w:iCs/>
          <w:u w:val="single"/>
          <w:lang w:eastAsia="en-US"/>
        </w:rPr>
        <w:t>good for China and</w:t>
      </w:r>
      <w:r w:rsidRPr="00520DFB">
        <w:rPr>
          <w:rFonts w:ascii="Calibri" w:eastAsiaTheme="minorHAnsi" w:hAnsi="Calibri" w:cs="Calibri"/>
          <w:sz w:val="16"/>
          <w:lang w:eastAsia="en-US"/>
        </w:rPr>
        <w:t xml:space="preserve">, thus, </w:t>
      </w:r>
      <w:r w:rsidRPr="00520DFB">
        <w:rPr>
          <w:rFonts w:ascii="Calibri" w:eastAsiaTheme="minorHAnsi" w:hAnsi="Calibri" w:cs="Calibri"/>
          <w:b/>
          <w:iCs/>
          <w:u w:val="single"/>
          <w:lang w:eastAsia="en-US"/>
        </w:rPr>
        <w:t>for the world</w:t>
      </w:r>
      <w:r w:rsidRPr="00520DFB">
        <w:rPr>
          <w:rFonts w:ascii="Calibri" w:eastAsiaTheme="minorHAnsi" w:hAnsi="Calibri" w:cs="Calibri"/>
          <w:sz w:val="16"/>
          <w:lang w:eastAsia="en-US"/>
        </w:rPr>
        <w:t>.</w:t>
      </w:r>
    </w:p>
    <w:p w14:paraId="5B83CDA5" w14:textId="77777777" w:rsidR="00520DFB" w:rsidRPr="00520DFB" w:rsidRDefault="00520DFB" w:rsidP="00520DFB">
      <w:pPr>
        <w:keepNext/>
        <w:keepLines/>
        <w:spacing w:before="40" w:after="0"/>
        <w:outlineLvl w:val="3"/>
        <w:rPr>
          <w:rFonts w:ascii="Calibri" w:eastAsiaTheme="majorEastAsia" w:hAnsi="Calibri" w:cs="Arial"/>
          <w:b/>
          <w:iCs/>
          <w:sz w:val="26"/>
          <w:lang w:eastAsia="en-US"/>
        </w:rPr>
      </w:pPr>
      <w:r w:rsidRPr="00520DFB">
        <w:rPr>
          <w:rFonts w:ascii="Calibri" w:eastAsiaTheme="majorEastAsia" w:hAnsi="Calibri" w:cs="Arial"/>
          <w:b/>
          <w:iCs/>
          <w:sz w:val="26"/>
          <w:lang w:eastAsia="en-US"/>
        </w:rPr>
        <w:t xml:space="preserve">CCP instability causes extinction.  </w:t>
      </w:r>
    </w:p>
    <w:p w14:paraId="6A750D3A" w14:textId="77777777" w:rsidR="00520DFB" w:rsidRPr="00520DFB" w:rsidRDefault="00520DFB" w:rsidP="00520DFB">
      <w:pPr>
        <w:rPr>
          <w:rFonts w:ascii="Calibri" w:eastAsiaTheme="minorHAnsi" w:hAnsi="Calibri" w:cs="Calibri"/>
          <w:lang w:eastAsia="en-US"/>
        </w:rPr>
      </w:pPr>
      <w:r w:rsidRPr="00520DFB">
        <w:rPr>
          <w:rFonts w:ascii="Calibri" w:eastAsiaTheme="minorHAnsi" w:hAnsi="Calibri" w:cs="Calibri"/>
          <w:b/>
          <w:bCs/>
          <w:sz w:val="26"/>
          <w:lang w:eastAsia="en-US"/>
        </w:rPr>
        <w:t>Perkinson 12</w:t>
      </w:r>
      <w:r w:rsidRPr="00520DFB">
        <w:rPr>
          <w:rFonts w:ascii="Calibri" w:eastAsiaTheme="minorHAnsi" w:hAnsi="Calibri" w:cs="Calibri"/>
          <w:lang w:eastAsia="en-US"/>
        </w:rPr>
        <w:t xml:space="preserve"> — Jessica, Faculty of the School of International Service of American University in Partial Fulfilment of the Requirements for the Degree of Master of Arts in International Affairs; reviewed by: Quansheng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520DFB">
        <w:rPr>
          <w:rFonts w:ascii="Calibri" w:eastAsiaTheme="minorHAnsi" w:hAnsi="Calibri" w:cs="Calibri"/>
          <w:vertAlign w:val="superscript"/>
          <w:lang w:eastAsia="en-US"/>
        </w:rPr>
        <w:t>th</w:t>
      </w:r>
      <w:r w:rsidRPr="00520DFB">
        <w:rPr>
          <w:rFonts w:ascii="Calibri" w:eastAsiaTheme="minorHAnsi" w:hAnsi="Calibri" w:cs="Calibri"/>
          <w:lang w:eastAsia="en-US"/>
        </w:rPr>
        <w:t>, Available Online at http://aladinrc.wrlc.org/bitstream/handle/1961/10330/Perkinson_american_0008N_10238display.pdf?sequence=1)</w:t>
      </w:r>
    </w:p>
    <w:p w14:paraId="2789658E" w14:textId="77777777" w:rsidR="00520DFB" w:rsidRPr="00520DFB" w:rsidRDefault="00520DFB" w:rsidP="00520DFB">
      <w:pPr>
        <w:rPr>
          <w:rFonts w:ascii="Calibri" w:eastAsiaTheme="minorHAnsi" w:hAnsi="Calibri" w:cs="Calibri"/>
          <w:u w:val="single"/>
          <w:lang w:eastAsia="en-US"/>
        </w:rPr>
      </w:pPr>
      <w:r w:rsidRPr="00520DFB">
        <w:rPr>
          <w:rFonts w:ascii="Calibri" w:eastAsiaTheme="minorHAnsi" w:hAnsi="Calibri" w:cs="Calibri"/>
          <w:highlight w:val="green"/>
          <w:u w:val="single"/>
          <w:lang w:eastAsia="en-US"/>
        </w:rPr>
        <w:t>Should the CCP undergo some</w:t>
      </w:r>
      <w:r w:rsidRPr="00520DFB">
        <w:rPr>
          <w:rFonts w:ascii="Calibri" w:eastAsiaTheme="minorHAnsi" w:hAnsi="Calibri" w:cs="Calibri"/>
          <w:u w:val="single"/>
          <w:lang w:eastAsia="en-US"/>
        </w:rPr>
        <w:t xml:space="preserve"> sort of </w:t>
      </w:r>
      <w:r w:rsidRPr="00520DFB">
        <w:rPr>
          <w:rFonts w:ascii="Calibri" w:eastAsiaTheme="minorHAnsi" w:hAnsi="Calibri" w:cs="Calibri"/>
          <w:highlight w:val="green"/>
          <w:u w:val="single"/>
          <w:lang w:eastAsia="en-US"/>
        </w:rPr>
        <w:t>dramatic transformation</w:t>
      </w:r>
      <w:r w:rsidRPr="00520DFB">
        <w:rPr>
          <w:rFonts w:ascii="Calibri" w:eastAsiaTheme="minorHAnsi" w:hAnsi="Calibri" w:cs="Calibri"/>
          <w:lang w:eastAsia="en-US"/>
        </w:rPr>
        <w:t xml:space="preserve"> – whether that be significant reform or complete collapse, as some radical China scholars predict2 – </w:t>
      </w:r>
      <w:r w:rsidRPr="00520DFB">
        <w:rPr>
          <w:rFonts w:ascii="Calibri" w:eastAsiaTheme="minorHAnsi" w:hAnsi="Calibri" w:cs="Calibri"/>
          <w:highlight w:val="green"/>
          <w:u w:val="single"/>
          <w:lang w:eastAsia="en-US"/>
        </w:rPr>
        <w:t>the implications for international</w:t>
      </w:r>
      <w:r w:rsidRPr="00520DFB">
        <w:rPr>
          <w:rFonts w:ascii="Calibri" w:eastAsiaTheme="minorHAnsi" w:hAnsi="Calibri" w:cs="Calibri"/>
          <w:u w:val="single"/>
          <w:lang w:eastAsia="en-US"/>
        </w:rPr>
        <w:t xml:space="preserve"> and US national </w:t>
      </w:r>
      <w:r w:rsidRPr="00520DFB">
        <w:rPr>
          <w:rFonts w:ascii="Calibri" w:eastAsiaTheme="minorHAnsi" w:hAnsi="Calibri" w:cs="Calibri"/>
          <w:highlight w:val="green"/>
          <w:u w:val="single"/>
          <w:lang w:eastAsia="en-US"/>
        </w:rPr>
        <w:t xml:space="preserve">security are </w:t>
      </w:r>
      <w:r w:rsidRPr="00520DFB">
        <w:rPr>
          <w:rFonts w:ascii="Calibri" w:eastAsiaTheme="minorHAnsi" w:hAnsi="Calibri" w:cs="Calibri"/>
          <w:b/>
          <w:iCs/>
          <w:highlight w:val="green"/>
          <w:u w:val="single"/>
          <w:lang w:eastAsia="en-US"/>
        </w:rPr>
        <w:t>vast</w:t>
      </w:r>
      <w:r w:rsidRPr="00520DFB">
        <w:rPr>
          <w:rFonts w:ascii="Calibri" w:eastAsiaTheme="minorHAnsi" w:hAnsi="Calibri" w:cs="Calibri"/>
          <w:highlight w:val="green"/>
          <w:lang w:eastAsia="en-US"/>
        </w:rPr>
        <w:t xml:space="preserve">. </w:t>
      </w:r>
      <w:r w:rsidRPr="00520DFB">
        <w:rPr>
          <w:rFonts w:ascii="Calibri" w:eastAsiaTheme="minorHAnsi" w:hAnsi="Calibri" w:cs="Calibri"/>
          <w:highlight w:val="green"/>
          <w:u w:val="single"/>
          <w:lang w:eastAsia="en-US"/>
        </w:rPr>
        <w:t>Not only does</w:t>
      </w:r>
      <w:r w:rsidRPr="00520DFB">
        <w:rPr>
          <w:rFonts w:ascii="Calibri" w:eastAsiaTheme="minorHAnsi" w:hAnsi="Calibri" w:cs="Calibri"/>
          <w:u w:val="single"/>
          <w:lang w:eastAsia="en-US"/>
        </w:rPr>
        <w:t xml:space="preserve"> China and the </w:t>
      </w:r>
      <w:r w:rsidRPr="00520DFB">
        <w:rPr>
          <w:rFonts w:ascii="Calibri" w:eastAsiaTheme="minorHAnsi" w:hAnsi="Calibri" w:cs="Calibri"/>
          <w:highlight w:val="green"/>
          <w:u w:val="single"/>
          <w:lang w:eastAsia="en-US"/>
        </w:rPr>
        <w:t>stability of the CCP play a significant role in</w:t>
      </w:r>
      <w:r w:rsidRPr="00520DFB">
        <w:rPr>
          <w:rFonts w:ascii="Calibri" w:eastAsiaTheme="minorHAnsi" w:hAnsi="Calibri" w:cs="Calibri"/>
          <w:u w:val="single"/>
          <w:lang w:eastAsia="en-US"/>
        </w:rPr>
        <w:t xml:space="preserve"> the maintenance </w:t>
      </w:r>
      <w:r w:rsidRPr="00520DFB">
        <w:rPr>
          <w:rFonts w:ascii="Calibri" w:eastAsiaTheme="minorHAnsi" w:hAnsi="Calibri" w:cs="Calibri"/>
          <w:highlight w:val="green"/>
          <w:u w:val="single"/>
          <w:lang w:eastAsia="en-US"/>
        </w:rPr>
        <w:t xml:space="preserve">of </w:t>
      </w:r>
      <w:r w:rsidRPr="00520DFB">
        <w:rPr>
          <w:rFonts w:ascii="Calibri" w:eastAsiaTheme="minorHAnsi" w:hAnsi="Calibri" w:cs="Calibri"/>
          <w:b/>
          <w:iCs/>
          <w:highlight w:val="green"/>
          <w:u w:val="single"/>
          <w:lang w:eastAsia="en-US"/>
        </w:rPr>
        <w:t>peace in</w:t>
      </w:r>
      <w:r w:rsidRPr="00520DFB">
        <w:rPr>
          <w:rFonts w:ascii="Calibri" w:eastAsiaTheme="minorHAnsi" w:hAnsi="Calibri" w:cs="Calibri"/>
          <w:u w:val="single"/>
          <w:lang w:eastAsia="en-US"/>
        </w:rPr>
        <w:t xml:space="preserve"> the </w:t>
      </w:r>
      <w:r w:rsidRPr="00520DFB">
        <w:rPr>
          <w:rFonts w:ascii="Calibri" w:eastAsiaTheme="minorHAnsi" w:hAnsi="Calibri" w:cs="Calibri"/>
          <w:b/>
          <w:iCs/>
          <w:highlight w:val="green"/>
          <w:u w:val="single"/>
          <w:lang w:eastAsia="en-US"/>
        </w:rPr>
        <w:t>East Asia</w:t>
      </w:r>
      <w:r w:rsidRPr="00520DFB">
        <w:rPr>
          <w:rFonts w:ascii="Calibri" w:eastAsiaTheme="minorHAnsi" w:hAnsi="Calibri" w:cs="Calibri"/>
          <w:u w:val="single"/>
          <w:lang w:eastAsia="en-US"/>
        </w:rPr>
        <w:t xml:space="preserve">n region, </w:t>
      </w:r>
      <w:r w:rsidRPr="00520DFB">
        <w:rPr>
          <w:rFonts w:ascii="Calibri" w:eastAsiaTheme="minorHAnsi" w:hAnsi="Calibri" w:cs="Calibri"/>
          <w:highlight w:val="green"/>
          <w:u w:val="single"/>
          <w:lang w:eastAsia="en-US"/>
        </w:rPr>
        <w:t xml:space="preserve">but China is </w:t>
      </w:r>
      <w:r w:rsidRPr="00520DFB">
        <w:rPr>
          <w:rFonts w:ascii="Calibri" w:eastAsiaTheme="minorHAnsi" w:hAnsi="Calibri" w:cs="Calibri"/>
          <w:u w:val="single"/>
          <w:lang w:eastAsia="en-US"/>
        </w:rPr>
        <w:t xml:space="preserve">also </w:t>
      </w:r>
      <w:r w:rsidRPr="00520DFB">
        <w:rPr>
          <w:rFonts w:ascii="Calibri" w:eastAsiaTheme="minorHAnsi" w:hAnsi="Calibri" w:cs="Calibri"/>
          <w:highlight w:val="green"/>
          <w:u w:val="single"/>
          <w:lang w:eastAsia="en-US"/>
        </w:rPr>
        <w:t>relied upon by</w:t>
      </w:r>
      <w:r w:rsidRPr="00520DFB">
        <w:rPr>
          <w:rFonts w:ascii="Calibri" w:eastAsiaTheme="minorHAnsi" w:hAnsi="Calibri" w:cs="Calibri"/>
          <w:u w:val="single"/>
          <w:lang w:eastAsia="en-US"/>
        </w:rPr>
        <w:t xml:space="preserve"> many members of </w:t>
      </w:r>
      <w:r w:rsidRPr="00520DFB">
        <w:rPr>
          <w:rFonts w:ascii="Calibri" w:eastAsiaTheme="minorHAnsi" w:hAnsi="Calibri" w:cs="Calibri"/>
          <w:highlight w:val="green"/>
          <w:u w:val="single"/>
          <w:lang w:eastAsia="en-US"/>
        </w:rPr>
        <w:t>the international community for foreign</w:t>
      </w:r>
      <w:r w:rsidRPr="00520DFB">
        <w:rPr>
          <w:rFonts w:ascii="Calibri" w:eastAsiaTheme="minorHAnsi" w:hAnsi="Calibri" w:cs="Calibri"/>
          <w:u w:val="single"/>
          <w:lang w:eastAsia="en-US"/>
        </w:rPr>
        <w:t xml:space="preserve"> direct </w:t>
      </w:r>
      <w:r w:rsidRPr="00520DFB">
        <w:rPr>
          <w:rFonts w:ascii="Calibri" w:eastAsiaTheme="minorHAnsi" w:hAnsi="Calibri" w:cs="Calibri"/>
          <w:highlight w:val="green"/>
          <w:u w:val="single"/>
          <w:lang w:eastAsia="en-US"/>
        </w:rPr>
        <w:t xml:space="preserve">investment, </w:t>
      </w:r>
      <w:r w:rsidRPr="00520DFB">
        <w:rPr>
          <w:rFonts w:ascii="Calibri" w:eastAsiaTheme="minorHAnsi" w:hAnsi="Calibri" w:cs="Calibri"/>
          <w:b/>
          <w:iCs/>
          <w:highlight w:val="green"/>
          <w:u w:val="single"/>
          <w:lang w:eastAsia="en-US"/>
        </w:rPr>
        <w:t>economic stability and trade</w:t>
      </w:r>
      <w:r w:rsidRPr="00520DFB">
        <w:rPr>
          <w:rFonts w:ascii="Calibri" w:eastAsiaTheme="minorHAnsi" w:hAnsi="Calibri" w:cs="Calibri"/>
          <w:highlight w:val="green"/>
          <w:u w:val="single"/>
          <w:lang w:eastAsia="en-US"/>
        </w:rPr>
        <w:t>.</w:t>
      </w:r>
      <w:r w:rsidRPr="00520DFB">
        <w:rPr>
          <w:rFonts w:ascii="Calibri" w:eastAsiaTheme="minorHAnsi" w:hAnsi="Calibri" w:cs="Calibri"/>
          <w:highlight w:val="green"/>
          <w:lang w:eastAsia="en-US"/>
        </w:rPr>
        <w:t xml:space="preserve"> </w:t>
      </w:r>
      <w:r w:rsidRPr="00520DFB">
        <w:rPr>
          <w:rFonts w:ascii="Calibri" w:eastAsiaTheme="minorHAnsi" w:hAnsi="Calibri" w:cs="Calibri"/>
          <w:highlight w:val="green"/>
          <w:u w:val="single"/>
          <w:lang w:eastAsia="en-US"/>
        </w:rPr>
        <w:t xml:space="preserve">China plays a key role in maintaining </w:t>
      </w:r>
      <w:r w:rsidRPr="00520DFB">
        <w:rPr>
          <w:rFonts w:ascii="Calibri" w:eastAsiaTheme="minorHAnsi" w:hAnsi="Calibri" w:cs="Calibri"/>
          <w:b/>
          <w:iCs/>
          <w:highlight w:val="green"/>
          <w:u w:val="single"/>
          <w:lang w:eastAsia="en-US"/>
        </w:rPr>
        <w:t>stability on the Korean Peninsula</w:t>
      </w:r>
      <w:r w:rsidRPr="00520DFB">
        <w:rPr>
          <w:rFonts w:ascii="Calibri" w:eastAsiaTheme="minorHAnsi" w:hAnsi="Calibri" w:cs="Calibri"/>
          <w:lang w:eastAsia="en-US"/>
        </w:rPr>
        <w:t xml:space="preserve"> as one of North Korea’s only allies, and it is argued that </w:t>
      </w:r>
      <w:r w:rsidRPr="00520DFB">
        <w:rPr>
          <w:rFonts w:ascii="Calibri" w:eastAsiaTheme="minorHAnsi" w:hAnsi="Calibri" w:cs="Calibri"/>
          <w:u w:val="single"/>
          <w:lang w:eastAsia="en-US"/>
        </w:rPr>
        <w:t xml:space="preserve">instability within the Chinese government could also lead to instability in the already sensitive military </w:t>
      </w:r>
      <w:r w:rsidRPr="00520DFB">
        <w:rPr>
          <w:rFonts w:ascii="Calibri" w:eastAsiaTheme="minorHAnsi" w:hAnsi="Calibri" w:cs="Calibri"/>
          <w:highlight w:val="green"/>
          <w:u w:val="single"/>
          <w:lang w:eastAsia="en-US"/>
        </w:rPr>
        <w:t>and</w:t>
      </w:r>
      <w:r w:rsidRPr="00520DFB">
        <w:rPr>
          <w:rFonts w:ascii="Calibri" w:eastAsiaTheme="minorHAnsi" w:hAnsi="Calibri" w:cs="Calibri"/>
          <w:u w:val="single"/>
          <w:lang w:eastAsia="en-US"/>
        </w:rPr>
        <w:t xml:space="preserve"> political situation across the </w:t>
      </w:r>
      <w:r w:rsidRPr="00520DFB">
        <w:rPr>
          <w:rFonts w:ascii="Calibri" w:eastAsiaTheme="minorHAnsi" w:hAnsi="Calibri" w:cs="Calibri"/>
          <w:b/>
          <w:iCs/>
          <w:highlight w:val="green"/>
          <w:u w:val="single"/>
          <w:lang w:eastAsia="en-US"/>
        </w:rPr>
        <w:t>Taiwan</w:t>
      </w:r>
      <w:r w:rsidRPr="00520DFB">
        <w:rPr>
          <w:rFonts w:ascii="Calibri" w:eastAsiaTheme="minorHAnsi" w:hAnsi="Calibri" w:cs="Calibri"/>
          <w:b/>
          <w:iCs/>
          <w:u w:val="single"/>
          <w:lang w:eastAsia="en-US"/>
        </w:rPr>
        <w:t xml:space="preserve"> Strait</w:t>
      </w:r>
      <w:r w:rsidRPr="00520DFB">
        <w:rPr>
          <w:rFonts w:ascii="Calibri" w:eastAsiaTheme="minorHAnsi" w:hAnsi="Calibri" w:cs="Calibri"/>
          <w:lang w:eastAsia="en-US"/>
        </w:rPr>
        <w:t xml:space="preserve">. For the United States, </w:t>
      </w:r>
      <w:r w:rsidRPr="00520DFB">
        <w:rPr>
          <w:rFonts w:ascii="Calibri" w:eastAsiaTheme="minorHAnsi" w:hAnsi="Calibri" w:cs="Calibri"/>
          <w:u w:val="single"/>
          <w:lang w:eastAsia="en-US"/>
        </w:rPr>
        <w:t xml:space="preserve">the effect of </w:t>
      </w:r>
      <w:r w:rsidRPr="00520DFB">
        <w:rPr>
          <w:rFonts w:ascii="Calibri" w:eastAsiaTheme="minorHAnsi" w:hAnsi="Calibri" w:cs="Calibri"/>
          <w:highlight w:val="green"/>
          <w:u w:val="single"/>
          <w:lang w:eastAsia="en-US"/>
        </w:rPr>
        <w:t xml:space="preserve">instability within the CCP would be </w:t>
      </w:r>
      <w:r w:rsidRPr="00520DFB">
        <w:rPr>
          <w:rFonts w:ascii="Calibri" w:eastAsiaTheme="minorHAnsi" w:hAnsi="Calibri" w:cs="Calibri"/>
          <w:b/>
          <w:iCs/>
          <w:highlight w:val="green"/>
          <w:u w:val="single"/>
          <w:lang w:eastAsia="en-US"/>
        </w:rPr>
        <w:t>widespread and dramatic</w:t>
      </w:r>
      <w:r w:rsidRPr="00520DFB">
        <w:rPr>
          <w:rFonts w:ascii="Calibri" w:eastAsiaTheme="minorHAnsi" w:hAnsi="Calibri" w:cs="Calibri"/>
          <w:u w:val="single"/>
          <w:lang w:eastAsia="en-US"/>
        </w:rPr>
        <w:t>.</w:t>
      </w:r>
      <w:r w:rsidRPr="00520DFB">
        <w:rPr>
          <w:rFonts w:ascii="Calibri" w:eastAsiaTheme="minorHAnsi" w:hAnsi="Calibri" w:cs="Calibri"/>
          <w:lang w:eastAsia="en-US"/>
        </w:rPr>
        <w:t xml:space="preserve"> </w:t>
      </w:r>
      <w:r w:rsidRPr="00520DFB">
        <w:rPr>
          <w:rFonts w:ascii="Calibri" w:eastAsiaTheme="minorHAnsi" w:hAnsi="Calibri" w:cs="Calibri"/>
          <w:u w:val="single"/>
          <w:lang w:eastAsia="en-US"/>
        </w:rPr>
        <w:t xml:space="preserve">As the United States’ largest holder of US treasury securities, instability or </w:t>
      </w:r>
      <w:r w:rsidRPr="00520DFB">
        <w:rPr>
          <w:rFonts w:ascii="Calibri" w:eastAsiaTheme="minorHAnsi" w:hAnsi="Calibri" w:cs="Calibri"/>
          <w:highlight w:val="green"/>
          <w:u w:val="single"/>
          <w:lang w:eastAsia="en-US"/>
        </w:rPr>
        <w:t>collapse</w:t>
      </w:r>
      <w:r w:rsidRPr="00520DFB">
        <w:rPr>
          <w:rFonts w:ascii="Calibri" w:eastAsiaTheme="minorHAnsi" w:hAnsi="Calibri" w:cs="Calibri"/>
          <w:u w:val="single"/>
          <w:lang w:eastAsia="en-US"/>
        </w:rPr>
        <w:t xml:space="preserve"> of the CCP </w:t>
      </w:r>
      <w:r w:rsidRPr="00520DFB">
        <w:rPr>
          <w:rFonts w:ascii="Calibri" w:eastAsiaTheme="minorHAnsi" w:hAnsi="Calibri" w:cs="Calibri"/>
          <w:highlight w:val="green"/>
          <w:u w:val="single"/>
          <w:lang w:eastAsia="en-US"/>
        </w:rPr>
        <w:t>could threaten the</w:t>
      </w:r>
      <w:r w:rsidRPr="00520DFB">
        <w:rPr>
          <w:rFonts w:ascii="Calibri" w:eastAsiaTheme="minorHAnsi" w:hAnsi="Calibri" w:cs="Calibri"/>
          <w:u w:val="single"/>
          <w:lang w:eastAsia="en-US"/>
        </w:rPr>
        <w:t xml:space="preserve"> stability of the </w:t>
      </w:r>
      <w:r w:rsidRPr="00520DFB">
        <w:rPr>
          <w:rFonts w:ascii="Calibri" w:eastAsiaTheme="minorHAnsi" w:hAnsi="Calibri" w:cs="Calibri"/>
          <w:b/>
          <w:iCs/>
          <w:u w:val="single"/>
          <w:lang w:eastAsia="en-US"/>
        </w:rPr>
        <w:t xml:space="preserve">already </w:t>
      </w:r>
      <w:r w:rsidRPr="00520DFB">
        <w:rPr>
          <w:rFonts w:ascii="Calibri" w:eastAsiaTheme="minorHAnsi" w:hAnsi="Calibri" w:cs="Calibri"/>
          <w:b/>
          <w:iCs/>
          <w:highlight w:val="green"/>
          <w:u w:val="single"/>
          <w:lang w:eastAsia="en-US"/>
        </w:rPr>
        <w:t>volatile economic situation</w:t>
      </w:r>
      <w:r w:rsidRPr="00520DFB">
        <w:rPr>
          <w:rFonts w:ascii="Calibri" w:eastAsiaTheme="minorHAnsi" w:hAnsi="Calibri" w:cs="Calibri"/>
          <w:highlight w:val="green"/>
          <w:u w:val="single"/>
          <w:lang w:eastAsia="en-US"/>
        </w:rPr>
        <w:t xml:space="preserve"> in the US</w:t>
      </w:r>
      <w:r w:rsidRPr="00520DFB">
        <w:rPr>
          <w:rFonts w:ascii="Calibri" w:eastAsiaTheme="minorHAnsi" w:hAnsi="Calibri" w:cs="Calibri"/>
          <w:lang w:eastAsia="en-US"/>
        </w:rPr>
        <w:t xml:space="preserve">. In addition, </w:t>
      </w:r>
      <w:r w:rsidRPr="00520DFB">
        <w:rPr>
          <w:rFonts w:ascii="Calibri" w:eastAsiaTheme="minorHAnsi" w:hAnsi="Calibri" w:cs="Calibri"/>
          <w:u w:val="single"/>
          <w:lang w:eastAsia="en-US"/>
        </w:rPr>
        <w:t xml:space="preserve">China is the </w:t>
      </w:r>
      <w:r w:rsidRPr="00520DFB">
        <w:rPr>
          <w:rFonts w:ascii="Calibri" w:eastAsiaTheme="minorHAnsi" w:hAnsi="Calibri" w:cs="Calibri"/>
          <w:b/>
          <w:iCs/>
          <w:u w:val="single"/>
          <w:lang w:eastAsia="en-US"/>
        </w:rPr>
        <w:t>largest trading partner</w:t>
      </w:r>
      <w:r w:rsidRPr="00520DFB">
        <w:rPr>
          <w:rFonts w:ascii="Calibri" w:eastAsiaTheme="minorHAnsi" w:hAnsi="Calibri" w:cs="Calibri"/>
          <w:u w:val="single"/>
          <w:lang w:eastAsia="en-US"/>
        </w:rPr>
        <w:t xml:space="preserve"> of a number of countries, including the US, and the US is reliant upon its market of inexpensive goods to feed demand within the US.</w:t>
      </w:r>
    </w:p>
    <w:p w14:paraId="5D09B93F" w14:textId="77777777" w:rsidR="00520DFB" w:rsidRPr="00520DFB" w:rsidRDefault="00520DFB" w:rsidP="00520DFB">
      <w:pPr>
        <w:rPr>
          <w:rFonts w:ascii="Calibri" w:eastAsiaTheme="minorHAnsi" w:hAnsi="Calibri" w:cs="Calibri"/>
          <w:lang w:eastAsia="en-US"/>
        </w:rPr>
      </w:pPr>
      <w:r w:rsidRPr="00520DFB">
        <w:rPr>
          <w:rFonts w:ascii="Calibri" w:eastAsiaTheme="minorHAnsi" w:hAnsi="Calibri" w:cs="Calibri"/>
          <w:lang w:eastAsia="en-US"/>
        </w:rPr>
        <w:t xml:space="preserve">It is with this in mind that China scholars within the United States and around the world should be studying this phenomenon, because the potential for reform, </w:t>
      </w:r>
      <w:r w:rsidRPr="00520DFB">
        <w:rPr>
          <w:rFonts w:ascii="Calibri" w:eastAsiaTheme="minorHAnsi" w:hAnsi="Calibri" w:cs="Calibri"/>
          <w:u w:val="single"/>
          <w:lang w:eastAsia="en-US"/>
        </w:rPr>
        <w:t>instability or</w:t>
      </w:r>
      <w:r w:rsidRPr="00520DFB">
        <w:rPr>
          <w:rFonts w:ascii="Calibri" w:eastAsiaTheme="minorHAnsi" w:hAnsi="Calibri" w:cs="Calibri"/>
          <w:lang w:eastAsia="en-US"/>
        </w:rPr>
        <w:t xml:space="preserve"> even </w:t>
      </w:r>
      <w:r w:rsidRPr="00520DFB">
        <w:rPr>
          <w:rFonts w:ascii="Calibri" w:eastAsiaTheme="minorHAnsi" w:hAnsi="Calibri" w:cs="Calibri"/>
          <w:u w:val="single"/>
          <w:lang w:eastAsia="en-US"/>
        </w:rPr>
        <w:t xml:space="preserve">collapse of </w:t>
      </w:r>
      <w:r w:rsidRPr="00520DFB">
        <w:rPr>
          <w:rFonts w:ascii="Calibri" w:eastAsiaTheme="minorHAnsi" w:hAnsi="Calibri" w:cs="Calibri"/>
          <w:highlight w:val="green"/>
          <w:u w:val="single"/>
          <w:lang w:eastAsia="en-US"/>
        </w:rPr>
        <w:t xml:space="preserve">the CCP is of </w:t>
      </w:r>
      <w:r w:rsidRPr="00520DFB">
        <w:rPr>
          <w:rFonts w:ascii="Calibri" w:eastAsiaTheme="minorHAnsi" w:hAnsi="Calibri" w:cs="Calibri"/>
          <w:b/>
          <w:iCs/>
          <w:highlight w:val="green"/>
          <w:u w:val="single"/>
          <w:lang w:eastAsia="en-US"/>
        </w:rPr>
        <w:t>critical importance</w:t>
      </w:r>
      <w:r w:rsidRPr="00520DFB">
        <w:rPr>
          <w:rFonts w:ascii="Calibri" w:eastAsiaTheme="minorHAnsi" w:hAnsi="Calibri" w:cs="Calibri"/>
          <w:highlight w:val="green"/>
          <w:u w:val="single"/>
          <w:lang w:eastAsia="en-US"/>
        </w:rPr>
        <w:t xml:space="preserve"> to the </w:t>
      </w:r>
      <w:r w:rsidRPr="00520DFB">
        <w:rPr>
          <w:rFonts w:ascii="Calibri" w:eastAsiaTheme="minorHAnsi" w:hAnsi="Calibri" w:cs="Calibri"/>
          <w:b/>
          <w:iCs/>
          <w:highlight w:val="green"/>
          <w:u w:val="single"/>
          <w:lang w:eastAsia="en-US"/>
        </w:rPr>
        <w:t>stability of the international order</w:t>
      </w:r>
      <w:r w:rsidRPr="00520DFB">
        <w:rPr>
          <w:rFonts w:ascii="Calibri" w:eastAsiaTheme="minorHAnsi" w:hAnsi="Calibri" w:cs="Calibri"/>
          <w:b/>
          <w:iCs/>
          <w:u w:val="single"/>
          <w:lang w:eastAsia="en-US"/>
        </w:rPr>
        <w:t xml:space="preserve"> as a whole</w:t>
      </w:r>
      <w:r w:rsidRPr="00520DFB">
        <w:rPr>
          <w:rFonts w:ascii="Calibri" w:eastAsiaTheme="minorHAnsi" w:hAnsi="Calibri" w:cs="Calibri"/>
          <w:lang w:eastAsia="en-US"/>
        </w:rPr>
        <w:t xml:space="preserve">. For the United States specifically, the potential - or lack thereof - for 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59149CB9" w14:textId="77777777" w:rsidR="00520DFB" w:rsidRPr="00520DFB" w:rsidRDefault="00520DFB" w:rsidP="00520DFB">
      <w:pPr>
        <w:rPr>
          <w:rFonts w:ascii="Calibri" w:eastAsiaTheme="minorHAnsi" w:hAnsi="Calibri" w:cs="Calibri"/>
          <w:lang w:eastAsia="en-US"/>
        </w:rPr>
      </w:pPr>
    </w:p>
    <w:p w14:paraId="06CD4232" w14:textId="77777777" w:rsidR="00520DFB" w:rsidRPr="00520DFB" w:rsidRDefault="00520DFB" w:rsidP="00520DFB">
      <w:pPr>
        <w:keepNext/>
        <w:keepLines/>
        <w:pageBreakBefore/>
        <w:spacing w:before="40" w:after="0"/>
        <w:jc w:val="center"/>
        <w:outlineLvl w:val="1"/>
        <w:rPr>
          <w:rFonts w:ascii="Calibri" w:eastAsiaTheme="majorEastAsia" w:hAnsi="Calibri" w:cstheme="majorBidi"/>
          <w:b/>
          <w:sz w:val="44"/>
          <w:szCs w:val="26"/>
          <w:u w:val="double"/>
          <w:lang w:eastAsia="en-US"/>
        </w:rPr>
      </w:pPr>
      <w:r w:rsidRPr="00520DFB">
        <w:rPr>
          <w:rFonts w:ascii="Calibri" w:eastAsiaTheme="majorEastAsia" w:hAnsi="Calibri" w:cstheme="majorBidi"/>
          <w:b/>
          <w:sz w:val="44"/>
          <w:szCs w:val="26"/>
          <w:u w:val="double"/>
          <w:lang w:eastAsia="en-US"/>
        </w:rPr>
        <w:t>Case</w:t>
      </w:r>
    </w:p>
    <w:p w14:paraId="0B713B9A" w14:textId="77777777" w:rsidR="00520DFB" w:rsidRPr="00520DFB" w:rsidRDefault="00520DFB" w:rsidP="00520DFB">
      <w:pPr>
        <w:keepNext/>
        <w:keepLines/>
        <w:pageBreakBefore/>
        <w:spacing w:before="40" w:after="0"/>
        <w:jc w:val="center"/>
        <w:outlineLvl w:val="2"/>
        <w:rPr>
          <w:rFonts w:ascii="Calibri" w:eastAsiaTheme="majorEastAsia" w:hAnsi="Calibri" w:cstheme="majorBidi"/>
          <w:b/>
          <w:sz w:val="32"/>
          <w:szCs w:val="24"/>
          <w:u w:val="single"/>
          <w:lang w:eastAsia="en-US"/>
        </w:rPr>
      </w:pPr>
      <w:r w:rsidRPr="00520DFB">
        <w:rPr>
          <w:rFonts w:ascii="Calibri" w:eastAsiaTheme="majorEastAsia" w:hAnsi="Calibri" w:cstheme="majorBidi"/>
          <w:b/>
          <w:sz w:val="32"/>
          <w:szCs w:val="24"/>
          <w:u w:val="single"/>
          <w:lang w:eastAsia="en-US"/>
        </w:rPr>
        <w:t>Heg</w:t>
      </w:r>
    </w:p>
    <w:p w14:paraId="120848B5" w14:textId="77777777" w:rsidR="00520DFB" w:rsidRPr="00520DFB" w:rsidRDefault="00520DFB" w:rsidP="00520DFB">
      <w:pPr>
        <w:keepNext/>
        <w:keepLines/>
        <w:spacing w:before="40" w:after="0" w:line="252" w:lineRule="auto"/>
        <w:outlineLvl w:val="3"/>
        <w:rPr>
          <w:rFonts w:ascii="Calibri" w:eastAsia="MS Gothic" w:hAnsi="Calibri" w:cs="Arial"/>
          <w:b/>
          <w:iCs/>
          <w:sz w:val="26"/>
          <w:lang w:eastAsia="en-US"/>
        </w:rPr>
      </w:pPr>
      <w:r w:rsidRPr="00520DFB">
        <w:rPr>
          <w:rFonts w:ascii="Calibri" w:eastAsia="MS Gothic" w:hAnsi="Calibri" w:cs="Arial"/>
          <w:b/>
          <w:iCs/>
          <w:sz w:val="26"/>
          <w:lang w:eastAsia="en-US"/>
        </w:rPr>
        <w:t xml:space="preserve">Decline in hegemony </w:t>
      </w:r>
      <w:r w:rsidRPr="00520DFB">
        <w:rPr>
          <w:rFonts w:ascii="Calibri" w:eastAsia="MS Gothic" w:hAnsi="Calibri" w:cs="Arial"/>
          <w:b/>
          <w:iCs/>
          <w:sz w:val="26"/>
          <w:u w:val="single"/>
          <w:lang w:eastAsia="en-US"/>
        </w:rPr>
        <w:t>inevitable</w:t>
      </w:r>
      <w:r w:rsidRPr="00520DFB">
        <w:rPr>
          <w:rFonts w:ascii="Calibri" w:eastAsia="MS Gothic" w:hAnsi="Calibri" w:cs="Arial"/>
          <w:b/>
          <w:iCs/>
          <w:sz w:val="26"/>
          <w:lang w:eastAsia="en-US"/>
        </w:rPr>
        <w:t xml:space="preserve"> and </w:t>
      </w:r>
      <w:r w:rsidRPr="00520DFB">
        <w:rPr>
          <w:rFonts w:ascii="Calibri" w:eastAsia="MS Gothic" w:hAnsi="Calibri" w:cs="Arial"/>
          <w:b/>
          <w:iCs/>
          <w:sz w:val="26"/>
          <w:u w:val="single"/>
          <w:lang w:eastAsia="en-US"/>
        </w:rPr>
        <w:t>good</w:t>
      </w:r>
      <w:r w:rsidRPr="00520DFB">
        <w:rPr>
          <w:rFonts w:ascii="Calibri" w:eastAsia="MS Gothic" w:hAnsi="Calibri" w:cs="Arial"/>
          <w:b/>
          <w:iCs/>
          <w:sz w:val="26"/>
          <w:lang w:eastAsia="en-US"/>
        </w:rPr>
        <w:t xml:space="preserve"> – </w:t>
      </w:r>
      <w:r w:rsidRPr="00520DFB">
        <w:rPr>
          <w:rFonts w:ascii="Calibri" w:eastAsia="MS Gothic" w:hAnsi="Calibri" w:cs="Arial"/>
          <w:b/>
          <w:iCs/>
          <w:sz w:val="26"/>
          <w:u w:val="single"/>
          <w:lang w:eastAsia="en-US"/>
        </w:rPr>
        <w:t>COVID</w:t>
      </w:r>
      <w:r w:rsidRPr="00520DFB">
        <w:rPr>
          <w:rFonts w:ascii="Calibri" w:eastAsia="MS Gothic" w:hAnsi="Calibri" w:cs="Arial"/>
          <w:b/>
          <w:iCs/>
          <w:sz w:val="26"/>
          <w:lang w:eastAsia="en-US"/>
        </w:rPr>
        <w:t xml:space="preserve">, </w:t>
      </w:r>
      <w:r w:rsidRPr="00520DFB">
        <w:rPr>
          <w:rFonts w:ascii="Calibri" w:eastAsia="MS Gothic" w:hAnsi="Calibri" w:cs="Arial"/>
          <w:b/>
          <w:iCs/>
          <w:sz w:val="26"/>
          <w:u w:val="single"/>
          <w:lang w:eastAsia="en-US"/>
        </w:rPr>
        <w:t>Iraq</w:t>
      </w:r>
      <w:r w:rsidRPr="00520DFB">
        <w:rPr>
          <w:rFonts w:ascii="Calibri" w:eastAsia="MS Gothic" w:hAnsi="Calibri" w:cs="Arial"/>
          <w:b/>
          <w:iCs/>
          <w:sz w:val="26"/>
          <w:lang w:eastAsia="en-US"/>
        </w:rPr>
        <w:t xml:space="preserve">, financial </w:t>
      </w:r>
      <w:r w:rsidRPr="00520DFB">
        <w:rPr>
          <w:rFonts w:ascii="Calibri" w:eastAsia="MS Gothic" w:hAnsi="Calibri" w:cs="Arial"/>
          <w:b/>
          <w:iCs/>
          <w:sz w:val="26"/>
          <w:u w:val="single"/>
          <w:lang w:eastAsia="en-US"/>
        </w:rPr>
        <w:t>crisis</w:t>
      </w:r>
      <w:r w:rsidRPr="00520DFB">
        <w:rPr>
          <w:rFonts w:ascii="Calibri" w:eastAsia="MS Gothic" w:hAnsi="Calibri" w:cs="Arial"/>
          <w:b/>
          <w:iCs/>
          <w:sz w:val="26"/>
          <w:lang w:eastAsia="en-US"/>
        </w:rPr>
        <w:t xml:space="preserve">, and </w:t>
      </w:r>
      <w:r w:rsidRPr="00520DFB">
        <w:rPr>
          <w:rFonts w:ascii="Calibri" w:eastAsia="MS Gothic" w:hAnsi="Calibri" w:cs="Arial"/>
          <w:b/>
          <w:iCs/>
          <w:sz w:val="26"/>
          <w:u w:val="single"/>
          <w:lang w:eastAsia="en-US"/>
        </w:rPr>
        <w:t>Trump</w:t>
      </w:r>
      <w:r w:rsidRPr="00520DFB">
        <w:rPr>
          <w:rFonts w:ascii="Calibri" w:eastAsia="MS Gothic" w:hAnsi="Calibri" w:cs="Arial"/>
          <w:b/>
          <w:iCs/>
          <w:sz w:val="26"/>
          <w:lang w:eastAsia="en-US"/>
        </w:rPr>
        <w:t xml:space="preserve"> thump, and China is </w:t>
      </w:r>
      <w:r w:rsidRPr="00520DFB">
        <w:rPr>
          <w:rFonts w:ascii="Calibri" w:eastAsia="MS Gothic" w:hAnsi="Calibri" w:cs="Arial"/>
          <w:b/>
          <w:iCs/>
          <w:sz w:val="26"/>
          <w:u w:val="single"/>
          <w:lang w:eastAsia="en-US"/>
        </w:rPr>
        <w:t>stability-oriented</w:t>
      </w:r>
      <w:r w:rsidRPr="00520DFB">
        <w:rPr>
          <w:rFonts w:ascii="Calibri" w:eastAsia="MS Gothic" w:hAnsi="Calibri" w:cs="Arial"/>
          <w:b/>
          <w:iCs/>
          <w:sz w:val="26"/>
          <w:lang w:eastAsia="en-US"/>
        </w:rPr>
        <w:t>.</w:t>
      </w:r>
    </w:p>
    <w:p w14:paraId="62D9FF59" w14:textId="77777777" w:rsidR="00520DFB" w:rsidRPr="00520DFB" w:rsidRDefault="00520DFB" w:rsidP="00520DFB">
      <w:pPr>
        <w:spacing w:line="252" w:lineRule="auto"/>
        <w:rPr>
          <w:rFonts w:ascii="Calibri" w:eastAsia="Cambria" w:hAnsi="Calibri" w:cs="Arial"/>
          <w:b/>
          <w:sz w:val="26"/>
          <w:u w:val="single"/>
          <w:lang w:eastAsia="en-US"/>
        </w:rPr>
      </w:pPr>
      <w:r w:rsidRPr="00520DFB">
        <w:rPr>
          <w:rFonts w:ascii="Calibri" w:eastAsia="Cambria" w:hAnsi="Calibri" w:cs="Arial"/>
          <w:b/>
          <w:bCs/>
          <w:sz w:val="26"/>
          <w:lang w:eastAsia="en-US"/>
        </w:rPr>
        <w:t>Karabell, PhD IR@Harvard, 07-13</w:t>
      </w:r>
      <w:r w:rsidRPr="00520DFB">
        <w:rPr>
          <w:rFonts w:ascii="Calibri" w:eastAsia="Cambria" w:hAnsi="Calibri" w:cs="Arial"/>
          <w:b/>
          <w:sz w:val="16"/>
          <w:szCs w:val="16"/>
          <w:lang w:eastAsia="en-US"/>
        </w:rPr>
        <w:t>-20</w:t>
      </w:r>
    </w:p>
    <w:p w14:paraId="6025F0FE" w14:textId="77777777" w:rsidR="00520DFB" w:rsidRPr="00520DFB" w:rsidRDefault="00520DFB" w:rsidP="00520DFB">
      <w:pPr>
        <w:spacing w:line="252" w:lineRule="auto"/>
        <w:rPr>
          <w:rFonts w:ascii="Calibri" w:eastAsia="Cambria" w:hAnsi="Calibri" w:cs="Arial"/>
          <w:sz w:val="16"/>
          <w:szCs w:val="16"/>
          <w:lang w:eastAsia="en-US"/>
        </w:rPr>
      </w:pPr>
      <w:r w:rsidRPr="00520DFB">
        <w:rPr>
          <w:rFonts w:ascii="Calibri" w:eastAsia="Cambria" w:hAnsi="Calibri" w:cs="Arial"/>
          <w:b/>
          <w:sz w:val="16"/>
          <w:szCs w:val="16"/>
          <w:lang w:eastAsia="en-US"/>
        </w:rPr>
        <w:t>(Karabell, Zachary (Founder of Progress Network@New America, President@River Twice Research, Contributing Editor@Politico, Snr. Advisor@Business for Social Responsibility, PhD IR/History@Harvard, with a focus on US-USSR relations during the Cold War). “The Anti-American Century,” Foreign Policy Magazine, July 13, 2020. https://foreignpolicy.com/2020/07/13/anti-american-century-united-states-order//SHL)</w:t>
      </w:r>
    </w:p>
    <w:p w14:paraId="2A9B1D30" w14:textId="77777777" w:rsidR="00520DFB" w:rsidRPr="00520DFB" w:rsidRDefault="00520DFB" w:rsidP="00520DFB">
      <w:pPr>
        <w:spacing w:line="252" w:lineRule="auto"/>
        <w:rPr>
          <w:rFonts w:ascii="Calibri" w:eastAsia="Cambria" w:hAnsi="Calibri" w:cs="Arial"/>
          <w:bCs/>
          <w:sz w:val="16"/>
          <w:szCs w:val="16"/>
          <w:lang w:eastAsia="en-US"/>
        </w:rPr>
      </w:pPr>
      <w:r w:rsidRPr="00520DFB">
        <w:rPr>
          <w:rFonts w:ascii="Calibri" w:eastAsia="Cambria" w:hAnsi="Calibri" w:cs="Arial"/>
          <w:bCs/>
          <w:sz w:val="16"/>
          <w:szCs w:val="16"/>
          <w:lang w:eastAsia="en-US"/>
        </w:rPr>
        <w:t xml:space="preserve">The remainder of the century saw the United States bestride the world as the dominant power, sometimes for better and often for worse. But Luce was correct that it was the American Century (or at least half-century). </w:t>
      </w:r>
      <w:r w:rsidRPr="00520DFB">
        <w:rPr>
          <w:rFonts w:ascii="Calibri" w:eastAsia="Cambria" w:hAnsi="Calibri" w:cs="Arial"/>
          <w:u w:val="single"/>
          <w:lang w:eastAsia="en-US"/>
        </w:rPr>
        <w:t xml:space="preserve">As of 2020, though, the 21st century has become </w:t>
      </w:r>
      <w:r w:rsidRPr="00520DFB">
        <w:rPr>
          <w:rFonts w:ascii="Calibri" w:eastAsia="Cambria" w:hAnsi="Calibri" w:cs="Arial"/>
          <w:bCs/>
          <w:u w:val="single"/>
          <w:lang w:eastAsia="en-US"/>
        </w:rPr>
        <w:t>“</w:t>
      </w:r>
      <w:r w:rsidRPr="00520DFB">
        <w:rPr>
          <w:rFonts w:ascii="Calibri" w:eastAsia="Cambria" w:hAnsi="Calibri" w:cs="Arial"/>
          <w:bCs/>
          <w:highlight w:val="green"/>
          <w:u w:val="single"/>
          <w:lang w:eastAsia="en-US"/>
        </w:rPr>
        <w:t>the Anti-American Century</w:t>
      </w:r>
      <w:r w:rsidRPr="00520DFB">
        <w:rPr>
          <w:rFonts w:ascii="Calibri" w:eastAsia="Cambria" w:hAnsi="Calibri" w:cs="Arial"/>
          <w:bCs/>
          <w:u w:val="single"/>
          <w:lang w:eastAsia="en-US"/>
        </w:rPr>
        <w:t>,”</w:t>
      </w:r>
      <w:r w:rsidRPr="00520DFB">
        <w:rPr>
          <w:rFonts w:ascii="Calibri" w:eastAsia="Cambria" w:hAnsi="Calibri" w:cs="Arial"/>
          <w:bCs/>
          <w:sz w:val="16"/>
          <w:szCs w:val="16"/>
          <w:lang w:eastAsia="en-US"/>
        </w:rPr>
        <w:t xml:space="preserve"> an identity </w:t>
      </w:r>
      <w:r w:rsidRPr="00520DFB">
        <w:rPr>
          <w:rFonts w:ascii="Calibri" w:eastAsia="Cambria" w:hAnsi="Calibri" w:cs="Arial"/>
          <w:u w:val="single"/>
          <w:lang w:eastAsia="en-US"/>
        </w:rPr>
        <w:t xml:space="preserve">already </w:t>
      </w:r>
      <w:r w:rsidRPr="00520DFB">
        <w:rPr>
          <w:rFonts w:ascii="Calibri" w:eastAsia="Cambria" w:hAnsi="Calibri" w:cs="Arial"/>
          <w:highlight w:val="green"/>
          <w:u w:val="single"/>
          <w:lang w:eastAsia="en-US"/>
        </w:rPr>
        <w:t>well-advanced before the pandemic but</w:t>
      </w:r>
      <w:r w:rsidRPr="00520DFB">
        <w:rPr>
          <w:rFonts w:ascii="Calibri" w:eastAsia="Cambria" w:hAnsi="Calibri" w:cs="Arial"/>
          <w:u w:val="single"/>
          <w:lang w:eastAsia="en-US"/>
        </w:rPr>
        <w:t xml:space="preserve"> certainly </w:t>
      </w:r>
      <w:r w:rsidRPr="00520DFB">
        <w:rPr>
          <w:rFonts w:ascii="Calibri" w:eastAsia="Cambria" w:hAnsi="Calibri" w:cs="Arial"/>
          <w:bCs/>
          <w:u w:val="single"/>
          <w:lang w:eastAsia="en-US"/>
        </w:rPr>
        <w:t xml:space="preserve">accelerated and </w:t>
      </w:r>
      <w:r w:rsidRPr="00520DFB">
        <w:rPr>
          <w:rFonts w:ascii="Calibri" w:eastAsia="Cambria" w:hAnsi="Calibri" w:cs="Arial"/>
          <w:bCs/>
          <w:highlight w:val="green"/>
          <w:u w:val="single"/>
          <w:lang w:eastAsia="en-US"/>
        </w:rPr>
        <w:t>cemented</w:t>
      </w:r>
      <w:r w:rsidRPr="00520DFB">
        <w:rPr>
          <w:rFonts w:ascii="Calibri" w:eastAsia="Cambria" w:hAnsi="Calibri" w:cs="Arial"/>
          <w:highlight w:val="green"/>
          <w:u w:val="single"/>
          <w:lang w:eastAsia="en-US"/>
        </w:rPr>
        <w:t xml:space="preserve"> by it. </w:t>
      </w:r>
      <w:r w:rsidRPr="00520DFB">
        <w:rPr>
          <w:rFonts w:ascii="Calibri" w:eastAsia="Cambria" w:hAnsi="Calibri" w:cs="Arial"/>
          <w:u w:val="single"/>
          <w:lang w:eastAsia="en-US"/>
        </w:rPr>
        <w:t>The Anti-American Century may turn out to be aggressively hostile</w:t>
      </w:r>
      <w:r w:rsidRPr="00520DFB">
        <w:rPr>
          <w:rFonts w:ascii="Calibri" w:eastAsia="Cambria" w:hAnsi="Calibri" w:cs="Arial"/>
          <w:bCs/>
          <w:sz w:val="16"/>
          <w:szCs w:val="16"/>
          <w:lang w:eastAsia="en-US"/>
        </w:rPr>
        <w:t xml:space="preserve"> to the United States, </w:t>
      </w:r>
      <w:r w:rsidRPr="00520DFB">
        <w:rPr>
          <w:rFonts w:ascii="Calibri" w:eastAsia="Cambria" w:hAnsi="Calibri" w:cs="Arial"/>
          <w:u w:val="single"/>
          <w:lang w:eastAsia="en-US"/>
        </w:rPr>
        <w:t>but for now it is</w:t>
      </w:r>
      <w:r w:rsidRPr="00520DFB">
        <w:rPr>
          <w:rFonts w:ascii="Calibri" w:eastAsia="Cambria" w:hAnsi="Calibri" w:cs="Arial"/>
          <w:bCs/>
          <w:sz w:val="16"/>
          <w:szCs w:val="16"/>
          <w:lang w:eastAsia="en-US"/>
        </w:rPr>
        <w:t xml:space="preserve"> anti-American mostly </w:t>
      </w:r>
      <w:r w:rsidRPr="00520DFB">
        <w:rPr>
          <w:rFonts w:ascii="Calibri" w:eastAsia="Cambria" w:hAnsi="Calibri" w:cs="Arial"/>
          <w:u w:val="single"/>
          <w:lang w:eastAsia="en-US"/>
        </w:rPr>
        <w:t>in the sense of being antithetical</w:t>
      </w:r>
      <w:r w:rsidRPr="00520DFB">
        <w:rPr>
          <w:rFonts w:ascii="Calibri" w:eastAsia="Cambria" w:hAnsi="Calibri" w:cs="Arial"/>
          <w:bCs/>
          <w:sz w:val="16"/>
          <w:szCs w:val="16"/>
          <w:lang w:eastAsia="en-US"/>
        </w:rPr>
        <w:t xml:space="preserve"> to the American Century. </w:t>
      </w:r>
      <w:r w:rsidRPr="00520DFB">
        <w:rPr>
          <w:rFonts w:ascii="Calibri" w:eastAsia="Cambria" w:hAnsi="Calibri" w:cs="Arial"/>
          <w:u w:val="single"/>
          <w:lang w:eastAsia="en-US"/>
        </w:rPr>
        <w:t xml:space="preserve">The </w:t>
      </w:r>
      <w:r w:rsidRPr="00520DFB">
        <w:rPr>
          <w:rFonts w:ascii="Calibri" w:eastAsia="Cambria" w:hAnsi="Calibri" w:cs="Arial"/>
          <w:bCs/>
          <w:u w:val="single"/>
          <w:lang w:eastAsia="en-US"/>
        </w:rPr>
        <w:t xml:space="preserve">three </w:t>
      </w:r>
      <w:r w:rsidRPr="00520DFB">
        <w:rPr>
          <w:rFonts w:ascii="Calibri" w:eastAsia="Cambria" w:hAnsi="Calibri" w:cs="Arial"/>
          <w:bCs/>
          <w:highlight w:val="green"/>
          <w:u w:val="single"/>
          <w:lang w:eastAsia="en-US"/>
        </w:rPr>
        <w:t>pillars of American strength</w:t>
      </w:r>
      <w:r w:rsidRPr="00520DFB">
        <w:rPr>
          <w:rFonts w:ascii="Calibri" w:eastAsia="Cambria" w:hAnsi="Calibri" w:cs="Arial"/>
          <w:u w:val="single"/>
          <w:lang w:eastAsia="en-US"/>
        </w:rPr>
        <w:t>—military, economic, and political</w:t>
      </w:r>
      <w:r w:rsidRPr="00520DFB">
        <w:rPr>
          <w:rFonts w:ascii="Calibri" w:eastAsia="Cambria" w:hAnsi="Calibri" w:cs="Arial"/>
          <w:bCs/>
          <w:sz w:val="16"/>
          <w:szCs w:val="16"/>
          <w:lang w:eastAsia="en-US"/>
        </w:rPr>
        <w:t xml:space="preserve">—that defined the last century </w:t>
      </w:r>
      <w:r w:rsidRPr="00520DFB">
        <w:rPr>
          <w:rFonts w:ascii="Calibri" w:eastAsia="Cambria" w:hAnsi="Calibri" w:cs="Arial"/>
          <w:highlight w:val="green"/>
          <w:u w:val="single"/>
          <w:lang w:eastAsia="en-US"/>
        </w:rPr>
        <w:t>have</w:t>
      </w:r>
      <w:r w:rsidRPr="00520DFB">
        <w:rPr>
          <w:rFonts w:ascii="Calibri" w:eastAsia="Cambria" w:hAnsi="Calibri" w:cs="Arial"/>
          <w:u w:val="single"/>
          <w:lang w:eastAsia="en-US"/>
        </w:rPr>
        <w:t xml:space="preserve"> each </w:t>
      </w:r>
      <w:r w:rsidRPr="00520DFB">
        <w:rPr>
          <w:rFonts w:ascii="Calibri" w:eastAsia="Cambria" w:hAnsi="Calibri" w:cs="Arial"/>
          <w:highlight w:val="green"/>
          <w:u w:val="single"/>
          <w:lang w:eastAsia="en-US"/>
        </w:rPr>
        <w:t xml:space="preserve">been </w:t>
      </w:r>
      <w:r w:rsidRPr="00520DFB">
        <w:rPr>
          <w:rFonts w:ascii="Calibri" w:eastAsia="Cambria" w:hAnsi="Calibri" w:cs="Arial"/>
          <w:bCs/>
          <w:u w:val="single"/>
          <w:lang w:eastAsia="en-US"/>
        </w:rPr>
        <w:t xml:space="preserve">undermined if not </w:t>
      </w:r>
      <w:r w:rsidRPr="00520DFB">
        <w:rPr>
          <w:rFonts w:ascii="Calibri" w:eastAsia="Cambria" w:hAnsi="Calibri" w:cs="Arial"/>
          <w:bCs/>
          <w:highlight w:val="green"/>
          <w:u w:val="single"/>
          <w:lang w:eastAsia="en-US"/>
        </w:rPr>
        <w:t>obliterated</w:t>
      </w:r>
      <w:r w:rsidRPr="00520DFB">
        <w:rPr>
          <w:rFonts w:ascii="Calibri" w:eastAsia="Cambria" w:hAnsi="Calibri" w:cs="Arial"/>
          <w:bCs/>
          <w:sz w:val="16"/>
          <w:szCs w:val="16"/>
          <w:lang w:eastAsia="en-US"/>
        </w:rPr>
        <w:t xml:space="preserve">. In this moment, </w:t>
      </w:r>
      <w:r w:rsidRPr="00520DFB">
        <w:rPr>
          <w:rFonts w:ascii="Calibri" w:eastAsia="Cambria" w:hAnsi="Calibri" w:cs="Arial"/>
          <w:u w:val="single"/>
          <w:lang w:eastAsia="en-US"/>
        </w:rPr>
        <w:t>those</w:t>
      </w:r>
      <w:r w:rsidRPr="00520DFB">
        <w:rPr>
          <w:rFonts w:ascii="Calibri" w:eastAsia="Cambria" w:hAnsi="Calibri" w:cs="Arial"/>
          <w:bCs/>
          <w:sz w:val="16"/>
          <w:szCs w:val="16"/>
          <w:lang w:eastAsia="en-US"/>
        </w:rPr>
        <w:t xml:space="preserve"> failures </w:t>
      </w:r>
      <w:r w:rsidRPr="00520DFB">
        <w:rPr>
          <w:rFonts w:ascii="Calibri" w:eastAsia="Cambria" w:hAnsi="Calibri" w:cs="Arial"/>
          <w:u w:val="single"/>
          <w:lang w:eastAsia="en-US"/>
        </w:rPr>
        <w:t>may seem like profound negatives</w:t>
      </w:r>
      <w:r w:rsidRPr="00520DFB">
        <w:rPr>
          <w:rFonts w:ascii="Calibri" w:eastAsia="Cambria" w:hAnsi="Calibri" w:cs="Arial"/>
          <w:bCs/>
          <w:sz w:val="16"/>
          <w:szCs w:val="16"/>
          <w:lang w:eastAsia="en-US"/>
        </w:rPr>
        <w:t xml:space="preserve">. In his most recent book, the writer Robert Kagan laments that, without American leadership around the world, the jungle will grow back. In the United States’ absence, Beijing may be able to define a less liberal world order. In terms of domestic politics, the left and the right are oddly united in their despair at the erosion of the American Century, as the left bemoans the failure of the American experiment in an age of racial divisions and government ineptitude and the right defends to the hilt “Make America Great Again” redux. </w:t>
      </w:r>
    </w:p>
    <w:p w14:paraId="1BBB76E8" w14:textId="77777777" w:rsidR="00520DFB" w:rsidRPr="00520DFB" w:rsidRDefault="00520DFB" w:rsidP="00520DFB">
      <w:pPr>
        <w:spacing w:line="252" w:lineRule="auto"/>
        <w:rPr>
          <w:rFonts w:ascii="Calibri" w:eastAsia="Cambria" w:hAnsi="Calibri" w:cs="Arial"/>
          <w:u w:val="single"/>
          <w:lang w:eastAsia="en-US"/>
        </w:rPr>
      </w:pPr>
      <w:r w:rsidRPr="00520DFB">
        <w:rPr>
          <w:rFonts w:ascii="Calibri" w:eastAsia="Cambria" w:hAnsi="Calibri" w:cs="Arial"/>
          <w:u w:val="single"/>
          <w:lang w:eastAsia="en-US"/>
        </w:rPr>
        <w:t xml:space="preserve">Yet the dawn of the Anti-American Century may be </w:t>
      </w:r>
      <w:r w:rsidRPr="00520DFB">
        <w:rPr>
          <w:rFonts w:ascii="Calibri" w:eastAsia="Cambria" w:hAnsi="Calibri" w:cs="Arial"/>
          <w:bCs/>
          <w:highlight w:val="green"/>
          <w:u w:val="single"/>
          <w:lang w:eastAsia="en-US"/>
        </w:rPr>
        <w:t>precisely what</w:t>
      </w:r>
      <w:r w:rsidRPr="00520DFB">
        <w:rPr>
          <w:rFonts w:ascii="Calibri" w:eastAsia="Cambria" w:hAnsi="Calibri" w:cs="Arial"/>
          <w:bCs/>
          <w:u w:val="single"/>
          <w:lang w:eastAsia="en-US"/>
        </w:rPr>
        <w:t xml:space="preserve"> both </w:t>
      </w:r>
      <w:r w:rsidRPr="00520DFB">
        <w:rPr>
          <w:rFonts w:ascii="Calibri" w:eastAsia="Cambria" w:hAnsi="Calibri" w:cs="Arial"/>
          <w:bCs/>
          <w:highlight w:val="green"/>
          <w:u w:val="single"/>
          <w:lang w:eastAsia="en-US"/>
        </w:rPr>
        <w:t>the world</w:t>
      </w:r>
      <w:r w:rsidRPr="00520DFB">
        <w:rPr>
          <w:rFonts w:ascii="Calibri" w:eastAsia="Cambria" w:hAnsi="Calibri" w:cs="Arial"/>
          <w:bCs/>
          <w:u w:val="single"/>
          <w:lang w:eastAsia="en-US"/>
        </w:rPr>
        <w:t xml:space="preserve"> and the United States </w:t>
      </w:r>
      <w:r w:rsidRPr="00520DFB">
        <w:rPr>
          <w:rFonts w:ascii="Calibri" w:eastAsia="Cambria" w:hAnsi="Calibri" w:cs="Arial"/>
          <w:bCs/>
          <w:highlight w:val="green"/>
          <w:u w:val="single"/>
          <w:lang w:eastAsia="en-US"/>
        </w:rPr>
        <w:t>need</w:t>
      </w:r>
      <w:r w:rsidRPr="00520DFB">
        <w:rPr>
          <w:rFonts w:ascii="Calibri" w:eastAsia="Cambria" w:hAnsi="Calibri" w:cs="Arial"/>
          <w:bCs/>
          <w:sz w:val="16"/>
          <w:szCs w:val="16"/>
          <w:lang w:eastAsia="en-US"/>
        </w:rPr>
        <w:t xml:space="preserve"> to meet the particular challenges of today. A world of nearly </w:t>
      </w:r>
      <w:r w:rsidRPr="00520DFB">
        <w:rPr>
          <w:rFonts w:ascii="Calibri" w:eastAsia="Cambria" w:hAnsi="Calibri" w:cs="Arial"/>
          <w:u w:val="single"/>
          <w:lang w:eastAsia="en-US"/>
        </w:rPr>
        <w:t>7.8 billion people demand</w:t>
      </w:r>
      <w:r w:rsidRPr="00520DFB">
        <w:rPr>
          <w:rFonts w:ascii="Calibri" w:eastAsia="Cambria" w:hAnsi="Calibri" w:cs="Arial"/>
          <w:bCs/>
          <w:sz w:val="16"/>
          <w:szCs w:val="16"/>
          <w:lang w:eastAsia="en-US"/>
        </w:rPr>
        <w:t xml:space="preserve">s </w:t>
      </w:r>
      <w:r w:rsidRPr="00520DFB">
        <w:rPr>
          <w:rFonts w:ascii="Calibri" w:eastAsia="Cambria" w:hAnsi="Calibri" w:cs="Arial"/>
          <w:u w:val="single"/>
          <w:lang w:eastAsia="en-US"/>
        </w:rPr>
        <w:t xml:space="preserve">multiple nodes of support, </w:t>
      </w:r>
      <w:r w:rsidRPr="00520DFB">
        <w:rPr>
          <w:rFonts w:ascii="Calibri" w:eastAsia="Cambria" w:hAnsi="Calibri" w:cs="Arial"/>
          <w:bCs/>
          <w:u w:val="single"/>
          <w:lang w:eastAsia="en-US"/>
        </w:rPr>
        <w:t>not one hegemon</w:t>
      </w:r>
      <w:r w:rsidRPr="00520DFB">
        <w:rPr>
          <w:rFonts w:ascii="Calibri" w:eastAsia="Cambria" w:hAnsi="Calibri" w:cs="Arial"/>
          <w:bCs/>
          <w:sz w:val="16"/>
          <w:szCs w:val="16"/>
          <w:lang w:eastAsia="en-US"/>
        </w:rPr>
        <w:t xml:space="preserve"> or two jockeying for power. </w:t>
      </w:r>
      <w:r w:rsidRPr="00520DFB">
        <w:rPr>
          <w:rFonts w:ascii="Calibri" w:eastAsia="Cambria" w:hAnsi="Calibri" w:cs="Arial"/>
          <w:u w:val="single"/>
          <w:lang w:eastAsia="en-US"/>
        </w:rPr>
        <w:t xml:space="preserve">And a United States of </w:t>
      </w:r>
      <w:r w:rsidRPr="00520DFB">
        <w:rPr>
          <w:rFonts w:ascii="Calibri" w:eastAsia="Cambria" w:hAnsi="Calibri" w:cs="Arial"/>
          <w:bCs/>
          <w:sz w:val="16"/>
          <w:szCs w:val="16"/>
          <w:lang w:eastAsia="en-US"/>
        </w:rPr>
        <w:t xml:space="preserve">great affluence and </w:t>
      </w:r>
      <w:r w:rsidRPr="00520DFB">
        <w:rPr>
          <w:rFonts w:ascii="Calibri" w:eastAsia="Cambria" w:hAnsi="Calibri" w:cs="Arial"/>
          <w:u w:val="single"/>
          <w:lang w:eastAsia="en-US"/>
        </w:rPr>
        <w:t>great deficiencies needs to accept</w:t>
      </w:r>
      <w:r w:rsidRPr="00520DFB">
        <w:rPr>
          <w:rFonts w:ascii="Calibri" w:eastAsia="Cambria" w:hAnsi="Calibri" w:cs="Arial"/>
          <w:bCs/>
          <w:sz w:val="16"/>
          <w:szCs w:val="16"/>
          <w:lang w:eastAsia="en-US"/>
        </w:rPr>
        <w:t xml:space="preserve"> that </w:t>
      </w:r>
      <w:r w:rsidRPr="00520DFB">
        <w:rPr>
          <w:rFonts w:ascii="Calibri" w:eastAsia="Cambria" w:hAnsi="Calibri" w:cs="Arial"/>
          <w:u w:val="single"/>
          <w:lang w:eastAsia="en-US"/>
        </w:rPr>
        <w:t xml:space="preserve">it is </w:t>
      </w:r>
      <w:r w:rsidRPr="00520DFB">
        <w:rPr>
          <w:rFonts w:ascii="Calibri" w:eastAsia="Cambria" w:hAnsi="Calibri" w:cs="Arial"/>
          <w:bCs/>
          <w:u w:val="single"/>
          <w:lang w:eastAsia="en-US"/>
        </w:rPr>
        <w:t>not ordained to lead</w:t>
      </w:r>
      <w:r w:rsidRPr="00520DFB">
        <w:rPr>
          <w:rFonts w:ascii="Calibri" w:eastAsia="Cambria" w:hAnsi="Calibri" w:cs="Arial"/>
          <w:bCs/>
          <w:sz w:val="16"/>
          <w:szCs w:val="16"/>
          <w:lang w:eastAsia="en-US"/>
        </w:rPr>
        <w:t xml:space="preserve"> and that its past results are, as investors like to disclaim, no guarantee of future success. </w:t>
      </w:r>
      <w:r w:rsidRPr="00520DFB">
        <w:rPr>
          <w:rFonts w:ascii="Calibri" w:eastAsia="Cambria" w:hAnsi="Calibri" w:cs="Arial"/>
          <w:u w:val="single"/>
          <w:lang w:eastAsia="en-US"/>
        </w:rPr>
        <w:t xml:space="preserve">The first step to solving a problem is acknowledging that you have one; </w:t>
      </w:r>
      <w:r w:rsidRPr="00520DFB">
        <w:rPr>
          <w:rFonts w:ascii="Calibri" w:eastAsia="Cambria" w:hAnsi="Calibri" w:cs="Arial"/>
          <w:bCs/>
          <w:u w:val="single"/>
          <w:lang w:eastAsia="en-US"/>
        </w:rPr>
        <w:t>failure to do so</w:t>
      </w:r>
      <w:r w:rsidRPr="00520DFB">
        <w:rPr>
          <w:rFonts w:ascii="Calibri" w:eastAsia="Cambria" w:hAnsi="Calibri" w:cs="Arial"/>
          <w:bCs/>
          <w:sz w:val="16"/>
          <w:szCs w:val="16"/>
          <w:lang w:eastAsia="en-US"/>
        </w:rPr>
        <w:t>—</w:t>
      </w:r>
      <w:r w:rsidRPr="00520DFB">
        <w:rPr>
          <w:rFonts w:ascii="Calibri" w:eastAsia="Cambria" w:hAnsi="Calibri" w:cs="Arial"/>
          <w:u w:val="single"/>
          <w:lang w:eastAsia="en-US"/>
        </w:rPr>
        <w:t>to believe only that one’s country is uniquely powerful and destined</w:t>
      </w:r>
      <w:r w:rsidRPr="00520DFB">
        <w:rPr>
          <w:rFonts w:ascii="Calibri" w:eastAsia="Cambria" w:hAnsi="Calibri" w:cs="Arial"/>
          <w:bCs/>
          <w:sz w:val="16"/>
          <w:szCs w:val="16"/>
          <w:lang w:eastAsia="en-US"/>
        </w:rPr>
        <w:t xml:space="preserve"> by history and culture </w:t>
      </w:r>
      <w:r w:rsidRPr="00520DFB">
        <w:rPr>
          <w:rFonts w:ascii="Calibri" w:eastAsia="Cambria" w:hAnsi="Calibri" w:cs="Arial"/>
          <w:u w:val="single"/>
          <w:lang w:eastAsia="en-US"/>
        </w:rPr>
        <w:t xml:space="preserve">for greatness—is a </w:t>
      </w:r>
      <w:r w:rsidRPr="00520DFB">
        <w:rPr>
          <w:rFonts w:ascii="Calibri" w:eastAsia="Cambria" w:hAnsi="Calibri" w:cs="Arial"/>
          <w:bCs/>
          <w:u w:val="single"/>
          <w:lang w:eastAsia="en-US"/>
        </w:rPr>
        <w:t>recipe for a fall</w:t>
      </w:r>
      <w:r w:rsidRPr="00520DFB">
        <w:rPr>
          <w:rFonts w:ascii="Calibri" w:eastAsia="Cambria" w:hAnsi="Calibri" w:cs="Arial"/>
          <w:bCs/>
          <w:sz w:val="16"/>
          <w:szCs w:val="16"/>
          <w:lang w:eastAsia="en-US"/>
        </w:rPr>
        <w:t xml:space="preserve">. At the dawn of the new millennium, a scant </w:t>
      </w:r>
      <w:r w:rsidRPr="00520DFB">
        <w:rPr>
          <w:rFonts w:ascii="Calibri" w:eastAsia="Cambria" w:hAnsi="Calibri" w:cs="Arial"/>
          <w:u w:val="single"/>
          <w:lang w:eastAsia="en-US"/>
        </w:rPr>
        <w:t>20 years ago</w:t>
      </w:r>
      <w:r w:rsidRPr="00520DFB">
        <w:rPr>
          <w:rFonts w:ascii="Calibri" w:eastAsia="Cambria" w:hAnsi="Calibri" w:cs="Arial"/>
          <w:bCs/>
          <w:sz w:val="16"/>
          <w:szCs w:val="16"/>
          <w:lang w:eastAsia="en-US"/>
        </w:rPr>
        <w:t xml:space="preserve"> that feels like an eternity, </w:t>
      </w:r>
      <w:r w:rsidRPr="00520DFB">
        <w:rPr>
          <w:rFonts w:ascii="Calibri" w:eastAsia="Cambria" w:hAnsi="Calibri" w:cs="Arial"/>
          <w:u w:val="single"/>
          <w:lang w:eastAsia="en-US"/>
        </w:rPr>
        <w:t>the United States was able to say</w:t>
      </w:r>
      <w:r w:rsidRPr="00520DFB">
        <w:rPr>
          <w:rFonts w:ascii="Calibri" w:eastAsia="Cambria" w:hAnsi="Calibri" w:cs="Arial"/>
          <w:bCs/>
          <w:sz w:val="16"/>
          <w:szCs w:val="16"/>
          <w:lang w:eastAsia="en-US"/>
        </w:rPr>
        <w:t xml:space="preserve"> to itself and the world </w:t>
      </w:r>
      <w:r w:rsidRPr="00520DFB">
        <w:rPr>
          <w:rFonts w:ascii="Calibri" w:eastAsia="Cambria" w:hAnsi="Calibri" w:cs="Arial"/>
          <w:u w:val="single"/>
          <w:lang w:eastAsia="en-US"/>
        </w:rPr>
        <w:t xml:space="preserve">that it had found a </w:t>
      </w:r>
      <w:r w:rsidRPr="00520DFB">
        <w:rPr>
          <w:rFonts w:ascii="Calibri" w:eastAsia="Cambria" w:hAnsi="Calibri" w:cs="Arial"/>
          <w:bCs/>
          <w:u w:val="single"/>
          <w:lang w:eastAsia="en-US"/>
        </w:rPr>
        <w:t>uniquely potent formula</w:t>
      </w:r>
      <w:r w:rsidRPr="00520DFB">
        <w:rPr>
          <w:rFonts w:ascii="Calibri" w:eastAsia="Cambria" w:hAnsi="Calibri" w:cs="Arial"/>
          <w:u w:val="single"/>
          <w:lang w:eastAsia="en-US"/>
        </w:rPr>
        <w:t xml:space="preserve"> for</w:t>
      </w:r>
      <w:r w:rsidRPr="00520DFB">
        <w:rPr>
          <w:rFonts w:ascii="Calibri" w:eastAsia="Cambria" w:hAnsi="Calibri" w:cs="Arial"/>
          <w:bCs/>
          <w:sz w:val="16"/>
          <w:szCs w:val="16"/>
          <w:lang w:eastAsia="en-US"/>
        </w:rPr>
        <w:t xml:space="preserve"> how to manage </w:t>
      </w:r>
      <w:r w:rsidRPr="00520DFB">
        <w:rPr>
          <w:rFonts w:ascii="Calibri" w:eastAsia="Cambria" w:hAnsi="Calibri" w:cs="Arial"/>
          <w:u w:val="single"/>
          <w:lang w:eastAsia="en-US"/>
        </w:rPr>
        <w:t xml:space="preserve">democracy. It pointed to its </w:t>
      </w:r>
      <w:r w:rsidRPr="00520DFB">
        <w:rPr>
          <w:rFonts w:ascii="Calibri" w:eastAsia="Cambria" w:hAnsi="Calibri" w:cs="Arial"/>
          <w:bCs/>
          <w:u w:val="single"/>
          <w:lang w:eastAsia="en-US"/>
        </w:rPr>
        <w:t>role as a global superpower</w:t>
      </w:r>
      <w:r w:rsidRPr="00520DFB">
        <w:rPr>
          <w:rFonts w:ascii="Calibri" w:eastAsia="Cambria" w:hAnsi="Calibri" w:cs="Arial"/>
          <w:u w:val="single"/>
          <w:lang w:eastAsia="en-US"/>
        </w:rPr>
        <w:t xml:space="preserve"> and its resilient and </w:t>
      </w:r>
      <w:r w:rsidRPr="00520DFB">
        <w:rPr>
          <w:rFonts w:ascii="Calibri" w:eastAsia="Cambria" w:hAnsi="Calibri" w:cs="Arial"/>
          <w:bCs/>
          <w:u w:val="single"/>
          <w:lang w:eastAsia="en-US"/>
        </w:rPr>
        <w:t>flourishing economy</w:t>
      </w:r>
      <w:r w:rsidRPr="00520DFB">
        <w:rPr>
          <w:rFonts w:ascii="Calibri" w:eastAsia="Cambria" w:hAnsi="Calibri" w:cs="Arial"/>
          <w:u w:val="single"/>
          <w:lang w:eastAsia="en-US"/>
        </w:rPr>
        <w:t>.</w:t>
      </w:r>
      <w:r w:rsidRPr="00520DFB">
        <w:rPr>
          <w:rFonts w:ascii="Calibri" w:eastAsia="Cambria" w:hAnsi="Calibri" w:cs="Arial"/>
          <w:bCs/>
          <w:sz w:val="16"/>
          <w:szCs w:val="16"/>
          <w:lang w:eastAsia="en-US"/>
        </w:rPr>
        <w:t xml:space="preserve"> It asserted that it had excelled in advanced research, education, and innovation and stood as an example to countries everywhere. All that was never nearly as true as Americans wished it to be, but </w:t>
      </w:r>
      <w:r w:rsidRPr="00520DFB">
        <w:rPr>
          <w:rFonts w:ascii="Calibri" w:eastAsia="Cambria" w:hAnsi="Calibri" w:cs="Arial"/>
          <w:u w:val="single"/>
          <w:lang w:eastAsia="en-US"/>
        </w:rPr>
        <w:t>those strengths were, relative to much of the world, undeniable</w:t>
      </w:r>
      <w:r w:rsidRPr="00520DFB">
        <w:rPr>
          <w:rFonts w:ascii="Calibri" w:eastAsia="Cambria" w:hAnsi="Calibri" w:cs="Arial"/>
          <w:bCs/>
          <w:sz w:val="16"/>
          <w:szCs w:val="16"/>
          <w:lang w:eastAsia="en-US"/>
        </w:rPr>
        <w:t xml:space="preserve">. </w:t>
      </w:r>
      <w:r w:rsidRPr="00520DFB">
        <w:rPr>
          <w:rFonts w:ascii="Calibri" w:eastAsia="Cambria" w:hAnsi="Calibri" w:cs="Arial"/>
          <w:u w:val="single"/>
          <w:lang w:eastAsia="en-US"/>
        </w:rPr>
        <w:t xml:space="preserve">The pandemic has exposed </w:t>
      </w:r>
      <w:r w:rsidRPr="00520DFB">
        <w:rPr>
          <w:rFonts w:ascii="Calibri" w:eastAsia="Cambria" w:hAnsi="Calibri" w:cs="Arial"/>
          <w:bCs/>
          <w:u w:val="single"/>
          <w:lang w:eastAsia="en-US"/>
        </w:rPr>
        <w:t>structural fissures</w:t>
      </w:r>
      <w:r w:rsidRPr="00520DFB">
        <w:rPr>
          <w:rFonts w:ascii="Calibri" w:eastAsia="Cambria" w:hAnsi="Calibri" w:cs="Arial"/>
          <w:bCs/>
          <w:sz w:val="16"/>
          <w:szCs w:val="16"/>
          <w:lang w:eastAsia="en-US"/>
        </w:rPr>
        <w:t xml:space="preserve"> in the United States. It has also underscored </w:t>
      </w:r>
      <w:r w:rsidRPr="00520DFB">
        <w:rPr>
          <w:rFonts w:ascii="Calibri" w:eastAsia="Cambria" w:hAnsi="Calibri" w:cs="Arial"/>
          <w:u w:val="single"/>
          <w:lang w:eastAsia="en-US"/>
        </w:rPr>
        <w:t xml:space="preserve">that a country whose central government is constrained </w:t>
      </w:r>
      <w:r w:rsidRPr="00520DFB">
        <w:rPr>
          <w:rFonts w:ascii="Calibri" w:eastAsia="Cambria" w:hAnsi="Calibri" w:cs="Arial"/>
          <w:bCs/>
          <w:sz w:val="16"/>
          <w:szCs w:val="16"/>
          <w:lang w:eastAsia="en-US"/>
        </w:rPr>
        <w:t xml:space="preserve">not just by the three-branch structure of the federal government but also </w:t>
      </w:r>
      <w:r w:rsidRPr="00520DFB">
        <w:rPr>
          <w:rFonts w:ascii="Calibri" w:eastAsia="Cambria" w:hAnsi="Calibri" w:cs="Arial"/>
          <w:u w:val="single"/>
          <w:lang w:eastAsia="en-US"/>
        </w:rPr>
        <w:t xml:space="preserve">by substantial local and state autonomy is </w:t>
      </w:r>
      <w:r w:rsidRPr="00520DFB">
        <w:rPr>
          <w:rFonts w:ascii="Calibri" w:eastAsia="Cambria" w:hAnsi="Calibri" w:cs="Arial"/>
          <w:bCs/>
          <w:u w:val="single"/>
          <w:lang w:eastAsia="en-US"/>
        </w:rPr>
        <w:t>not</w:t>
      </w:r>
      <w:r w:rsidRPr="00520DFB">
        <w:rPr>
          <w:rFonts w:ascii="Calibri" w:eastAsia="Cambria" w:hAnsi="Calibri" w:cs="Arial"/>
          <w:bCs/>
          <w:sz w:val="16"/>
          <w:szCs w:val="16"/>
          <w:lang w:eastAsia="en-US"/>
        </w:rPr>
        <w:t xml:space="preserve"> particularly </w:t>
      </w:r>
      <w:r w:rsidRPr="00520DFB">
        <w:rPr>
          <w:rFonts w:ascii="Calibri" w:eastAsia="Cambria" w:hAnsi="Calibri" w:cs="Arial"/>
          <w:bCs/>
          <w:u w:val="single"/>
          <w:lang w:eastAsia="en-US"/>
        </w:rPr>
        <w:t>well suited to marshaling a forceful national effort</w:t>
      </w:r>
      <w:r w:rsidRPr="00520DFB">
        <w:rPr>
          <w:rFonts w:ascii="Calibri" w:eastAsia="Cambria" w:hAnsi="Calibri" w:cs="Arial"/>
          <w:bCs/>
          <w:sz w:val="16"/>
          <w:szCs w:val="16"/>
          <w:lang w:eastAsia="en-US"/>
        </w:rPr>
        <w:t xml:space="preserve"> that isn’t an actual war. But the tut-tutting and eye-rolling abroad about </w:t>
      </w:r>
      <w:r w:rsidRPr="00520DFB">
        <w:rPr>
          <w:rFonts w:ascii="Calibri" w:eastAsia="Cambria" w:hAnsi="Calibri" w:cs="Arial"/>
          <w:u w:val="single"/>
          <w:lang w:eastAsia="en-US"/>
        </w:rPr>
        <w:t>the anemic U.S. response to</w:t>
      </w:r>
      <w:r w:rsidRPr="00520DFB">
        <w:rPr>
          <w:rFonts w:ascii="Calibri" w:eastAsia="Cambria" w:hAnsi="Calibri" w:cs="Arial"/>
          <w:bCs/>
          <w:sz w:val="16"/>
          <w:szCs w:val="16"/>
          <w:lang w:eastAsia="en-US"/>
        </w:rPr>
        <w:t xml:space="preserve"> the </w:t>
      </w:r>
      <w:r w:rsidRPr="00520DFB">
        <w:rPr>
          <w:rFonts w:ascii="Calibri" w:eastAsia="Cambria" w:hAnsi="Calibri" w:cs="Arial"/>
          <w:u w:val="single"/>
          <w:lang w:eastAsia="en-US"/>
        </w:rPr>
        <w:t>COVID</w:t>
      </w:r>
      <w:r w:rsidRPr="00520DFB">
        <w:rPr>
          <w:rFonts w:ascii="Calibri" w:eastAsia="Cambria" w:hAnsi="Calibri" w:cs="Arial"/>
          <w:bCs/>
          <w:sz w:val="16"/>
          <w:szCs w:val="16"/>
          <w:lang w:eastAsia="en-US"/>
        </w:rPr>
        <w:t xml:space="preserve">-19 pandemic (“The world is taking pity on us,” went the line in one prominent column and in many other since) </w:t>
      </w:r>
      <w:r w:rsidRPr="00520DFB">
        <w:rPr>
          <w:rFonts w:ascii="Calibri" w:eastAsia="Cambria" w:hAnsi="Calibri" w:cs="Arial"/>
          <w:u w:val="single"/>
          <w:lang w:eastAsia="en-US"/>
        </w:rPr>
        <w:t xml:space="preserve">is simply the </w:t>
      </w:r>
      <w:r w:rsidRPr="00520DFB">
        <w:rPr>
          <w:rFonts w:ascii="Calibri" w:eastAsia="Cambria" w:hAnsi="Calibri" w:cs="Arial"/>
          <w:bCs/>
          <w:u w:val="single"/>
          <w:lang w:eastAsia="en-US"/>
        </w:rPr>
        <w:t>next iteration of a process</w:t>
      </w:r>
      <w:r w:rsidRPr="00520DFB">
        <w:rPr>
          <w:rFonts w:ascii="Calibri" w:eastAsia="Cambria" w:hAnsi="Calibri" w:cs="Arial"/>
          <w:u w:val="single"/>
          <w:lang w:eastAsia="en-US"/>
        </w:rPr>
        <w:t xml:space="preserve"> that has been unfolding for two decades. </w:t>
      </w:r>
    </w:p>
    <w:p w14:paraId="01CD6C2A" w14:textId="77777777" w:rsidR="00520DFB" w:rsidRPr="00520DFB" w:rsidRDefault="00520DFB" w:rsidP="00520DFB">
      <w:pPr>
        <w:spacing w:line="252" w:lineRule="auto"/>
        <w:rPr>
          <w:rFonts w:ascii="Calibri" w:eastAsia="Cambria" w:hAnsi="Calibri" w:cs="Arial"/>
          <w:bCs/>
          <w:sz w:val="16"/>
          <w:szCs w:val="16"/>
          <w:lang w:eastAsia="en-US"/>
        </w:rPr>
      </w:pPr>
      <w:r w:rsidRPr="00520DFB">
        <w:rPr>
          <w:rFonts w:ascii="Calibri" w:eastAsia="Cambria" w:hAnsi="Calibri" w:cs="Arial"/>
          <w:highlight w:val="green"/>
          <w:u w:val="single"/>
          <w:lang w:eastAsia="en-US"/>
        </w:rPr>
        <w:t>The first pillar</w:t>
      </w:r>
      <w:r w:rsidRPr="00520DFB">
        <w:rPr>
          <w:rFonts w:ascii="Calibri" w:eastAsia="Cambria" w:hAnsi="Calibri" w:cs="Arial"/>
          <w:bCs/>
          <w:sz w:val="16"/>
          <w:szCs w:val="16"/>
          <w:lang w:eastAsia="en-US"/>
        </w:rPr>
        <w:t xml:space="preserve"> of the American Century </w:t>
      </w:r>
      <w:r w:rsidRPr="00520DFB">
        <w:rPr>
          <w:rFonts w:ascii="Calibri" w:eastAsia="Cambria" w:hAnsi="Calibri" w:cs="Arial"/>
          <w:highlight w:val="green"/>
          <w:u w:val="single"/>
          <w:lang w:eastAsia="en-US"/>
        </w:rPr>
        <w:t xml:space="preserve">to be </w:t>
      </w:r>
      <w:r w:rsidRPr="00520DFB">
        <w:rPr>
          <w:rFonts w:ascii="Calibri" w:eastAsia="Cambria" w:hAnsi="Calibri" w:cs="Arial"/>
          <w:bCs/>
          <w:highlight w:val="green"/>
          <w:u w:val="single"/>
          <w:lang w:eastAsia="en-US"/>
        </w:rPr>
        <w:t>knocked aside was military</w:t>
      </w:r>
      <w:r w:rsidRPr="00520DFB">
        <w:rPr>
          <w:rFonts w:ascii="Calibri" w:eastAsia="Cambria" w:hAnsi="Calibri" w:cs="Arial"/>
          <w:bCs/>
          <w:sz w:val="16"/>
          <w:szCs w:val="16"/>
          <w:lang w:eastAsia="en-US"/>
        </w:rPr>
        <w:t xml:space="preserve">. The U.S. invasion of </w:t>
      </w:r>
      <w:r w:rsidRPr="00520DFB">
        <w:rPr>
          <w:rFonts w:ascii="Calibri" w:eastAsia="Cambria" w:hAnsi="Calibri" w:cs="Arial"/>
          <w:u w:val="single"/>
          <w:lang w:eastAsia="en-US"/>
        </w:rPr>
        <w:t>Afghanistan</w:t>
      </w:r>
      <w:r w:rsidRPr="00520DFB">
        <w:rPr>
          <w:rFonts w:ascii="Calibri" w:eastAsia="Cambria" w:hAnsi="Calibri" w:cs="Arial"/>
          <w:bCs/>
          <w:sz w:val="16"/>
          <w:szCs w:val="16"/>
          <w:lang w:eastAsia="en-US"/>
        </w:rPr>
        <w:t xml:space="preserve"> after 9/11 </w:t>
      </w:r>
      <w:r w:rsidRPr="00520DFB">
        <w:rPr>
          <w:rFonts w:ascii="Calibri" w:eastAsia="Cambria" w:hAnsi="Calibri" w:cs="Arial"/>
          <w:u w:val="single"/>
          <w:lang w:eastAsia="en-US"/>
        </w:rPr>
        <w:t>enjoyed considerable support</w:t>
      </w:r>
      <w:r w:rsidRPr="00520DFB">
        <w:rPr>
          <w:rFonts w:ascii="Calibri" w:eastAsia="Cambria" w:hAnsi="Calibri" w:cs="Arial"/>
          <w:bCs/>
          <w:sz w:val="16"/>
          <w:szCs w:val="16"/>
          <w:lang w:eastAsia="en-US"/>
        </w:rPr>
        <w:t xml:space="preserve"> internationally as a justified response to the Taliban’s sheltering of al Qaeda and Osama bin Laden. </w:t>
      </w:r>
      <w:r w:rsidRPr="00520DFB">
        <w:rPr>
          <w:rFonts w:ascii="Calibri" w:eastAsia="Cambria" w:hAnsi="Calibri" w:cs="Arial"/>
          <w:u w:val="single"/>
          <w:lang w:eastAsia="en-US"/>
        </w:rPr>
        <w:t>But</w:t>
      </w:r>
      <w:r w:rsidRPr="00520DFB">
        <w:rPr>
          <w:rFonts w:ascii="Calibri" w:eastAsia="Cambria" w:hAnsi="Calibri" w:cs="Arial"/>
          <w:bCs/>
          <w:sz w:val="16"/>
          <w:szCs w:val="16"/>
          <w:lang w:eastAsia="en-US"/>
        </w:rPr>
        <w:t xml:space="preserve"> the subsequent invasion of </w:t>
      </w:r>
      <w:r w:rsidRPr="00520DFB">
        <w:rPr>
          <w:rFonts w:ascii="Calibri" w:eastAsia="Cambria" w:hAnsi="Calibri" w:cs="Arial"/>
          <w:bCs/>
          <w:highlight w:val="green"/>
          <w:u w:val="single"/>
          <w:lang w:eastAsia="en-US"/>
        </w:rPr>
        <w:t>Iraq</w:t>
      </w:r>
      <w:r w:rsidRPr="00520DFB">
        <w:rPr>
          <w:rFonts w:ascii="Calibri" w:eastAsia="Cambria" w:hAnsi="Calibri" w:cs="Arial"/>
          <w:bCs/>
          <w:sz w:val="16"/>
          <w:szCs w:val="16"/>
          <w:lang w:eastAsia="en-US"/>
        </w:rPr>
        <w:t xml:space="preserve"> in March 2003 </w:t>
      </w:r>
      <w:r w:rsidRPr="00520DFB">
        <w:rPr>
          <w:rFonts w:ascii="Calibri" w:eastAsia="Cambria" w:hAnsi="Calibri" w:cs="Arial"/>
          <w:sz w:val="16"/>
          <w:lang w:eastAsia="en-US"/>
        </w:rPr>
        <w:t>with a paucity of international support followed by</w:t>
      </w:r>
      <w:r w:rsidRPr="00520DFB">
        <w:rPr>
          <w:rFonts w:ascii="Calibri" w:eastAsia="Cambria" w:hAnsi="Calibri" w:cs="Arial"/>
          <w:lang w:eastAsia="en-US"/>
        </w:rPr>
        <w:t xml:space="preserve"> </w:t>
      </w:r>
      <w:r w:rsidRPr="00520DFB">
        <w:rPr>
          <w:rFonts w:ascii="Calibri" w:eastAsia="Cambria" w:hAnsi="Calibri" w:cs="Arial"/>
          <w:highlight w:val="green"/>
          <w:u w:val="single"/>
          <w:lang w:eastAsia="en-US"/>
        </w:rPr>
        <w:t xml:space="preserve">a </w:t>
      </w:r>
      <w:r w:rsidRPr="00520DFB">
        <w:rPr>
          <w:rFonts w:ascii="Calibri" w:eastAsia="Cambria" w:hAnsi="Calibri" w:cs="Arial"/>
          <w:bCs/>
          <w:highlight w:val="green"/>
          <w:u w:val="single"/>
          <w:lang w:eastAsia="en-US"/>
        </w:rPr>
        <w:t>bungled occupation</w:t>
      </w:r>
      <w:r w:rsidRPr="00520DFB">
        <w:rPr>
          <w:rFonts w:ascii="Calibri" w:eastAsia="Cambria" w:hAnsi="Calibri" w:cs="Arial"/>
          <w:u w:val="single"/>
          <w:lang w:eastAsia="en-US"/>
        </w:rPr>
        <w:t xml:space="preserve"> and</w:t>
      </w:r>
      <w:r w:rsidRPr="00520DFB">
        <w:rPr>
          <w:rFonts w:ascii="Calibri" w:eastAsia="Cambria" w:hAnsi="Calibri" w:cs="Arial"/>
          <w:sz w:val="16"/>
          <w:lang w:eastAsia="en-US"/>
        </w:rPr>
        <w:t xml:space="preserve"> years of </w:t>
      </w:r>
      <w:r w:rsidRPr="00520DFB">
        <w:rPr>
          <w:rFonts w:ascii="Calibri" w:eastAsia="Cambria" w:hAnsi="Calibri" w:cs="Arial"/>
          <w:bCs/>
          <w:u w:val="single"/>
          <w:lang w:eastAsia="en-US"/>
        </w:rPr>
        <w:t>guerrilla war</w:t>
      </w:r>
      <w:r w:rsidRPr="00520DFB">
        <w:rPr>
          <w:rFonts w:ascii="Calibri" w:eastAsia="Cambria" w:hAnsi="Calibri" w:cs="Arial"/>
          <w:bCs/>
          <w:sz w:val="16"/>
          <w:szCs w:val="16"/>
          <w:lang w:eastAsia="en-US"/>
        </w:rPr>
        <w:t xml:space="preserve"> against American troops </w:t>
      </w:r>
      <w:r w:rsidRPr="00520DFB">
        <w:rPr>
          <w:rFonts w:ascii="Calibri" w:eastAsia="Cambria" w:hAnsi="Calibri" w:cs="Arial"/>
          <w:u w:val="single"/>
          <w:lang w:eastAsia="en-US"/>
        </w:rPr>
        <w:t xml:space="preserve">evoked the Vietnam War. Initial misgivings were </w:t>
      </w:r>
      <w:r w:rsidRPr="00520DFB">
        <w:rPr>
          <w:rFonts w:ascii="Calibri" w:eastAsia="Cambria" w:hAnsi="Calibri" w:cs="Arial"/>
          <w:bCs/>
          <w:u w:val="single"/>
          <w:lang w:eastAsia="en-US"/>
        </w:rPr>
        <w:t>exponentially</w:t>
      </w:r>
      <w:r w:rsidRPr="00520DFB">
        <w:rPr>
          <w:rFonts w:ascii="Calibri" w:eastAsia="Cambria" w:hAnsi="Calibri" w:cs="Arial"/>
          <w:u w:val="single"/>
          <w:lang w:eastAsia="en-US"/>
        </w:rPr>
        <w:t xml:space="preserve"> </w:t>
      </w:r>
      <w:r w:rsidRPr="00520DFB">
        <w:rPr>
          <w:rFonts w:ascii="Calibri" w:eastAsia="Cambria" w:hAnsi="Calibri" w:cs="Arial"/>
          <w:bCs/>
          <w:u w:val="single"/>
          <w:lang w:eastAsia="en-US"/>
        </w:rPr>
        <w:t>magnified</w:t>
      </w:r>
      <w:r w:rsidRPr="00520DFB">
        <w:rPr>
          <w:rFonts w:ascii="Calibri" w:eastAsia="Cambria" w:hAnsi="Calibri" w:cs="Arial"/>
          <w:u w:val="single"/>
          <w:lang w:eastAsia="en-US"/>
        </w:rPr>
        <w:t xml:space="preserve"> by</w:t>
      </w:r>
      <w:r w:rsidRPr="00520DFB">
        <w:rPr>
          <w:rFonts w:ascii="Calibri" w:eastAsia="Cambria" w:hAnsi="Calibri" w:cs="Arial"/>
          <w:bCs/>
          <w:sz w:val="16"/>
          <w:szCs w:val="16"/>
          <w:lang w:eastAsia="en-US"/>
        </w:rPr>
        <w:t xml:space="preserve"> revelations of American-sanctioned </w:t>
      </w:r>
      <w:r w:rsidRPr="00520DFB">
        <w:rPr>
          <w:rFonts w:ascii="Calibri" w:eastAsia="Cambria" w:hAnsi="Calibri" w:cs="Arial"/>
          <w:highlight w:val="green"/>
          <w:u w:val="single"/>
          <w:lang w:eastAsia="en-US"/>
        </w:rPr>
        <w:t>torture</w:t>
      </w:r>
      <w:r w:rsidRPr="00520DFB">
        <w:rPr>
          <w:rFonts w:ascii="Calibri" w:eastAsia="Cambria" w:hAnsi="Calibri" w:cs="Arial"/>
          <w:bCs/>
          <w:sz w:val="16"/>
          <w:szCs w:val="16"/>
          <w:lang w:eastAsia="en-US"/>
        </w:rPr>
        <w:t xml:space="preserve"> in Iraq, at the </w:t>
      </w:r>
      <w:r w:rsidRPr="00520DFB">
        <w:rPr>
          <w:rFonts w:ascii="Calibri" w:eastAsia="Cambria" w:hAnsi="Calibri" w:cs="Arial"/>
          <w:highlight w:val="green"/>
          <w:u w:val="single"/>
          <w:lang w:eastAsia="en-US"/>
        </w:rPr>
        <w:t>Guantánamo</w:t>
      </w:r>
      <w:r w:rsidRPr="00520DFB">
        <w:rPr>
          <w:rFonts w:ascii="Calibri" w:eastAsia="Cambria" w:hAnsi="Calibri" w:cs="Arial"/>
          <w:u w:val="single"/>
          <w:lang w:eastAsia="en-US"/>
        </w:rPr>
        <w:t xml:space="preserve"> Bay</w:t>
      </w:r>
      <w:r w:rsidRPr="00520DFB">
        <w:rPr>
          <w:rFonts w:ascii="Calibri" w:eastAsia="Cambria" w:hAnsi="Calibri" w:cs="Arial"/>
          <w:bCs/>
          <w:sz w:val="16"/>
          <w:szCs w:val="16"/>
          <w:lang w:eastAsia="en-US"/>
        </w:rPr>
        <w:t xml:space="preserve"> detention facility, </w:t>
      </w:r>
      <w:r w:rsidRPr="00520DFB">
        <w:rPr>
          <w:rFonts w:ascii="Calibri" w:eastAsia="Cambria" w:hAnsi="Calibri" w:cs="Arial"/>
          <w:highlight w:val="green"/>
          <w:u w:val="single"/>
          <w:lang w:eastAsia="en-US"/>
        </w:rPr>
        <w:t>and</w:t>
      </w:r>
      <w:r w:rsidRPr="00520DFB">
        <w:rPr>
          <w:rFonts w:ascii="Calibri" w:eastAsia="Cambria" w:hAnsi="Calibri" w:cs="Arial"/>
          <w:bCs/>
          <w:sz w:val="16"/>
          <w:szCs w:val="16"/>
          <w:lang w:eastAsia="en-US"/>
        </w:rPr>
        <w:t xml:space="preserve"> at various sites around the world, in clear </w:t>
      </w:r>
      <w:r w:rsidRPr="00520DFB">
        <w:rPr>
          <w:rFonts w:ascii="Calibri" w:eastAsia="Cambria" w:hAnsi="Calibri" w:cs="Arial"/>
          <w:bCs/>
          <w:highlight w:val="green"/>
          <w:u w:val="single"/>
          <w:lang w:eastAsia="en-US"/>
        </w:rPr>
        <w:t xml:space="preserve">contravention of </w:t>
      </w:r>
      <w:r w:rsidRPr="00520DFB">
        <w:rPr>
          <w:rFonts w:ascii="Calibri" w:eastAsia="Cambria" w:hAnsi="Calibri" w:cs="Arial"/>
          <w:bCs/>
          <w:u w:val="single"/>
          <w:lang w:eastAsia="en-US"/>
        </w:rPr>
        <w:t xml:space="preserve">the </w:t>
      </w:r>
      <w:r w:rsidRPr="00520DFB">
        <w:rPr>
          <w:rFonts w:ascii="Calibri" w:eastAsia="Cambria" w:hAnsi="Calibri" w:cs="Arial"/>
          <w:bCs/>
          <w:highlight w:val="green"/>
          <w:u w:val="single"/>
          <w:lang w:eastAsia="en-US"/>
        </w:rPr>
        <w:t>Geneva</w:t>
      </w:r>
      <w:r w:rsidRPr="00520DFB">
        <w:rPr>
          <w:rFonts w:ascii="Calibri" w:eastAsia="Cambria" w:hAnsi="Calibri" w:cs="Arial"/>
          <w:u w:val="single"/>
          <w:lang w:eastAsia="en-US"/>
        </w:rPr>
        <w:t xml:space="preserve"> Conventions</w:t>
      </w:r>
      <w:r w:rsidRPr="00520DFB">
        <w:rPr>
          <w:rFonts w:ascii="Calibri" w:eastAsia="Cambria" w:hAnsi="Calibri" w:cs="Arial"/>
          <w:bCs/>
          <w:sz w:val="16"/>
          <w:szCs w:val="16"/>
          <w:lang w:eastAsia="en-US"/>
        </w:rPr>
        <w:t xml:space="preserve"> that the United States had long defended. </w:t>
      </w:r>
      <w:r w:rsidRPr="00520DFB">
        <w:rPr>
          <w:rFonts w:ascii="Calibri" w:eastAsia="Cambria" w:hAnsi="Calibri" w:cs="Arial"/>
          <w:u w:val="single"/>
          <w:lang w:eastAsia="en-US"/>
        </w:rPr>
        <w:t>Add to that revelations of spying on domestic citizens</w:t>
      </w:r>
      <w:r w:rsidRPr="00520DFB">
        <w:rPr>
          <w:rFonts w:ascii="Calibri" w:eastAsia="Cambria" w:hAnsi="Calibri" w:cs="Arial"/>
          <w:bCs/>
          <w:sz w:val="16"/>
          <w:szCs w:val="16"/>
          <w:lang w:eastAsia="en-US"/>
        </w:rPr>
        <w:t xml:space="preserve"> in the name of national security and the war on terrorism, </w:t>
      </w:r>
      <w:r w:rsidRPr="00520DFB">
        <w:rPr>
          <w:rFonts w:ascii="Calibri" w:eastAsia="Cambria" w:hAnsi="Calibri" w:cs="Arial"/>
          <w:u w:val="single"/>
          <w:lang w:eastAsia="en-US"/>
        </w:rPr>
        <w:t xml:space="preserve">and many of the </w:t>
      </w:r>
      <w:r w:rsidRPr="00520DFB">
        <w:rPr>
          <w:rFonts w:ascii="Calibri" w:eastAsia="Cambria" w:hAnsi="Calibri" w:cs="Arial"/>
          <w:bCs/>
          <w:u w:val="single"/>
          <w:lang w:eastAsia="en-US"/>
        </w:rPr>
        <w:t>pieties of American strength crumbled</w:t>
      </w:r>
      <w:r w:rsidRPr="00520DFB">
        <w:rPr>
          <w:rFonts w:ascii="Calibri" w:eastAsia="Cambria" w:hAnsi="Calibri" w:cs="Arial"/>
          <w:bCs/>
          <w:sz w:val="16"/>
          <w:szCs w:val="16"/>
          <w:lang w:eastAsia="en-US"/>
        </w:rPr>
        <w:t xml:space="preserve">. </w:t>
      </w:r>
      <w:r w:rsidRPr="00520DFB">
        <w:rPr>
          <w:rFonts w:ascii="Calibri" w:eastAsia="Cambria" w:hAnsi="Calibri" w:cs="Arial"/>
          <w:u w:val="single"/>
          <w:lang w:eastAsia="en-US"/>
        </w:rPr>
        <w:t>The U</w:t>
      </w:r>
      <w:r w:rsidRPr="00520DFB">
        <w:rPr>
          <w:rFonts w:ascii="Calibri" w:eastAsia="Cambria" w:hAnsi="Calibri" w:cs="Arial"/>
          <w:sz w:val="16"/>
          <w:lang w:eastAsia="en-US"/>
        </w:rPr>
        <w:t xml:space="preserve">nited </w:t>
      </w:r>
      <w:r w:rsidRPr="00520DFB">
        <w:rPr>
          <w:rFonts w:ascii="Calibri" w:eastAsia="Cambria" w:hAnsi="Calibri" w:cs="Arial"/>
          <w:u w:val="single"/>
          <w:lang w:eastAsia="en-US"/>
        </w:rPr>
        <w:t>S</w:t>
      </w:r>
      <w:r w:rsidRPr="00520DFB">
        <w:rPr>
          <w:rFonts w:ascii="Calibri" w:eastAsia="Cambria" w:hAnsi="Calibri" w:cs="Arial"/>
          <w:sz w:val="16"/>
          <w:lang w:eastAsia="en-US"/>
        </w:rPr>
        <w:t xml:space="preserve">tates </w:t>
      </w:r>
      <w:r w:rsidRPr="00520DFB">
        <w:rPr>
          <w:rFonts w:ascii="Calibri" w:eastAsia="Cambria" w:hAnsi="Calibri" w:cs="Arial"/>
          <w:u w:val="single"/>
          <w:lang w:eastAsia="en-US"/>
        </w:rPr>
        <w:t>emerged</w:t>
      </w:r>
      <w:r w:rsidRPr="00520DFB">
        <w:rPr>
          <w:rFonts w:ascii="Calibri" w:eastAsia="Cambria" w:hAnsi="Calibri" w:cs="Arial"/>
          <w:bCs/>
          <w:sz w:val="16"/>
          <w:szCs w:val="16"/>
          <w:lang w:eastAsia="en-US"/>
        </w:rPr>
        <w:t xml:space="preserve"> by 2008 </w:t>
      </w:r>
      <w:r w:rsidRPr="00520DFB">
        <w:rPr>
          <w:rFonts w:ascii="Calibri" w:eastAsia="Cambria" w:hAnsi="Calibri" w:cs="Arial"/>
          <w:u w:val="single"/>
          <w:lang w:eastAsia="en-US"/>
        </w:rPr>
        <w:t>from</w:t>
      </w:r>
      <w:r w:rsidRPr="00520DFB">
        <w:rPr>
          <w:rFonts w:ascii="Calibri" w:eastAsia="Cambria" w:hAnsi="Calibri" w:cs="Arial"/>
          <w:bCs/>
          <w:sz w:val="16"/>
          <w:szCs w:val="16"/>
          <w:lang w:eastAsia="en-US"/>
        </w:rPr>
        <w:t xml:space="preserve"> its </w:t>
      </w:r>
      <w:r w:rsidRPr="00520DFB">
        <w:rPr>
          <w:rFonts w:ascii="Calibri" w:eastAsia="Cambria" w:hAnsi="Calibri" w:cs="Arial"/>
          <w:u w:val="single"/>
          <w:lang w:eastAsia="en-US"/>
        </w:rPr>
        <w:t>Iraq</w:t>
      </w:r>
      <w:r w:rsidRPr="00520DFB">
        <w:rPr>
          <w:rFonts w:ascii="Calibri" w:eastAsia="Cambria" w:hAnsi="Calibri" w:cs="Arial"/>
          <w:bCs/>
          <w:sz w:val="16"/>
          <w:szCs w:val="16"/>
          <w:lang w:eastAsia="en-US"/>
        </w:rPr>
        <w:t xml:space="preserve"> imbroglio </w:t>
      </w:r>
      <w:r w:rsidRPr="00520DFB">
        <w:rPr>
          <w:rFonts w:ascii="Calibri" w:eastAsia="Cambria" w:hAnsi="Calibri" w:cs="Arial"/>
          <w:u w:val="single"/>
          <w:lang w:eastAsia="en-US"/>
        </w:rPr>
        <w:t>with its military</w:t>
      </w:r>
      <w:r w:rsidRPr="00520DFB">
        <w:rPr>
          <w:rFonts w:ascii="Calibri" w:eastAsia="Cambria" w:hAnsi="Calibri" w:cs="Arial"/>
          <w:bCs/>
          <w:sz w:val="16"/>
          <w:szCs w:val="16"/>
          <w:lang w:eastAsia="en-US"/>
        </w:rPr>
        <w:t xml:space="preserve"> still second to none in size and capacity but with its </w:t>
      </w:r>
      <w:r w:rsidRPr="00520DFB">
        <w:rPr>
          <w:rFonts w:ascii="Calibri" w:eastAsia="Cambria" w:hAnsi="Calibri" w:cs="Arial"/>
          <w:u w:val="single"/>
          <w:lang w:eastAsia="en-US"/>
        </w:rPr>
        <w:t xml:space="preserve">image </w:t>
      </w:r>
      <w:r w:rsidRPr="00520DFB">
        <w:rPr>
          <w:rFonts w:ascii="Calibri" w:eastAsia="Cambria" w:hAnsi="Calibri" w:cs="Arial"/>
          <w:bCs/>
          <w:u w:val="single"/>
          <w:lang w:eastAsia="en-US"/>
        </w:rPr>
        <w:t>severely undermined</w:t>
      </w:r>
      <w:r w:rsidRPr="00520DFB">
        <w:rPr>
          <w:rFonts w:ascii="Calibri" w:eastAsia="Cambria" w:hAnsi="Calibri" w:cs="Arial"/>
          <w:bCs/>
          <w:sz w:val="16"/>
          <w:szCs w:val="16"/>
          <w:lang w:eastAsia="en-US"/>
        </w:rPr>
        <w:t xml:space="preserve">. </w:t>
      </w:r>
    </w:p>
    <w:p w14:paraId="40BB3E7B" w14:textId="77777777" w:rsidR="00520DFB" w:rsidRPr="00520DFB" w:rsidRDefault="00520DFB" w:rsidP="00520DFB">
      <w:pPr>
        <w:spacing w:line="252" w:lineRule="auto"/>
        <w:rPr>
          <w:rFonts w:ascii="Calibri" w:eastAsia="Cambria" w:hAnsi="Calibri" w:cs="Arial"/>
          <w:bCs/>
          <w:sz w:val="16"/>
          <w:szCs w:val="16"/>
          <w:lang w:eastAsia="en-US"/>
        </w:rPr>
      </w:pPr>
      <w:r w:rsidRPr="00520DFB">
        <w:rPr>
          <w:rFonts w:ascii="Calibri" w:eastAsia="Cambria" w:hAnsi="Calibri" w:cs="Arial"/>
          <w:u w:val="single"/>
          <w:lang w:eastAsia="en-US"/>
        </w:rPr>
        <w:t xml:space="preserve">The </w:t>
      </w:r>
      <w:r w:rsidRPr="00520DFB">
        <w:rPr>
          <w:rFonts w:ascii="Calibri" w:eastAsia="Cambria" w:hAnsi="Calibri" w:cs="Arial"/>
          <w:highlight w:val="green"/>
          <w:u w:val="single"/>
          <w:lang w:eastAsia="en-US"/>
        </w:rPr>
        <w:t>second</w:t>
      </w:r>
      <w:r w:rsidRPr="00520DFB">
        <w:rPr>
          <w:rFonts w:ascii="Calibri" w:eastAsia="Cambria" w:hAnsi="Calibri" w:cs="Arial"/>
          <w:bCs/>
          <w:sz w:val="16"/>
          <w:szCs w:val="16"/>
          <w:lang w:eastAsia="en-US"/>
        </w:rPr>
        <w:t xml:space="preserve"> pillar </w:t>
      </w:r>
      <w:r w:rsidRPr="00520DFB">
        <w:rPr>
          <w:rFonts w:ascii="Calibri" w:eastAsia="Cambria" w:hAnsi="Calibri" w:cs="Arial"/>
          <w:u w:val="single"/>
          <w:lang w:eastAsia="en-US"/>
        </w:rPr>
        <w:t xml:space="preserve">to crumble </w:t>
      </w:r>
      <w:r w:rsidRPr="00520DFB">
        <w:rPr>
          <w:rFonts w:ascii="Calibri" w:eastAsia="Cambria" w:hAnsi="Calibri" w:cs="Arial"/>
          <w:highlight w:val="green"/>
          <w:u w:val="single"/>
          <w:lang w:eastAsia="en-US"/>
        </w:rPr>
        <w:t xml:space="preserve">was </w:t>
      </w:r>
      <w:r w:rsidRPr="00520DFB">
        <w:rPr>
          <w:rFonts w:ascii="Calibri" w:eastAsia="Cambria" w:hAnsi="Calibri" w:cs="Arial"/>
          <w:bCs/>
          <w:highlight w:val="green"/>
          <w:u w:val="single"/>
          <w:lang w:eastAsia="en-US"/>
        </w:rPr>
        <w:t>economic</w:t>
      </w:r>
      <w:r w:rsidRPr="00520DFB">
        <w:rPr>
          <w:rFonts w:ascii="Calibri" w:eastAsia="Cambria" w:hAnsi="Calibri" w:cs="Arial"/>
          <w:bCs/>
          <w:sz w:val="16"/>
          <w:szCs w:val="16"/>
          <w:lang w:eastAsia="en-US"/>
        </w:rPr>
        <w:t xml:space="preserve">. One of </w:t>
      </w:r>
      <w:r w:rsidRPr="00520DFB">
        <w:rPr>
          <w:rFonts w:ascii="Calibri" w:eastAsia="Cambria" w:hAnsi="Calibri" w:cs="Arial"/>
          <w:u w:val="single"/>
          <w:lang w:eastAsia="en-US"/>
        </w:rPr>
        <w:t>the central conceits of Luce’s American Century was that the</w:t>
      </w:r>
      <w:r w:rsidRPr="00520DFB">
        <w:rPr>
          <w:rFonts w:ascii="Calibri" w:eastAsia="Cambria" w:hAnsi="Calibri" w:cs="Arial"/>
          <w:bCs/>
          <w:sz w:val="16"/>
          <w:szCs w:val="16"/>
          <w:lang w:eastAsia="en-US"/>
        </w:rPr>
        <w:t xml:space="preserve"> unique virtues of the </w:t>
      </w:r>
      <w:r w:rsidRPr="00520DFB">
        <w:rPr>
          <w:rFonts w:ascii="Calibri" w:eastAsia="Cambria" w:hAnsi="Calibri" w:cs="Arial"/>
          <w:u w:val="single"/>
          <w:lang w:eastAsia="en-US"/>
        </w:rPr>
        <w:t>American economic system would</w:t>
      </w:r>
      <w:r w:rsidRPr="00520DFB">
        <w:rPr>
          <w:rFonts w:ascii="Calibri" w:eastAsia="Cambria" w:hAnsi="Calibri" w:cs="Arial"/>
          <w:bCs/>
          <w:sz w:val="16"/>
          <w:szCs w:val="16"/>
          <w:lang w:eastAsia="en-US"/>
        </w:rPr>
        <w:t xml:space="preserve"> act as a powerful </w:t>
      </w:r>
      <w:r w:rsidRPr="00520DFB">
        <w:rPr>
          <w:rFonts w:ascii="Calibri" w:eastAsia="Cambria" w:hAnsi="Calibri" w:cs="Arial"/>
          <w:bCs/>
          <w:u w:val="single"/>
          <w:lang w:eastAsia="en-US"/>
        </w:rPr>
        <w:t>rebuke</w:t>
      </w:r>
      <w:r w:rsidRPr="00520DFB">
        <w:rPr>
          <w:rFonts w:ascii="Calibri" w:eastAsia="Cambria" w:hAnsi="Calibri" w:cs="Arial"/>
          <w:bCs/>
          <w:sz w:val="16"/>
          <w:szCs w:val="16"/>
          <w:lang w:eastAsia="en-US"/>
        </w:rPr>
        <w:t xml:space="preserve"> of </w:t>
      </w:r>
      <w:r w:rsidRPr="00520DFB">
        <w:rPr>
          <w:rFonts w:ascii="Calibri" w:eastAsia="Cambria" w:hAnsi="Calibri" w:cs="Arial"/>
          <w:b/>
          <w:iCs/>
          <w:u w:val="single"/>
          <w:lang w:eastAsia="en-US"/>
        </w:rPr>
        <w:t>communism</w:t>
      </w:r>
      <w:r w:rsidRPr="00520DFB">
        <w:rPr>
          <w:rFonts w:ascii="Calibri" w:eastAsia="Cambria" w:hAnsi="Calibri" w:cs="Arial"/>
          <w:bCs/>
          <w:sz w:val="16"/>
          <w:szCs w:val="16"/>
          <w:lang w:eastAsia="en-US"/>
        </w:rPr>
        <w:t xml:space="preserve">. And even after the fall of the Soviet Union, </w:t>
      </w:r>
      <w:r w:rsidRPr="00520DFB">
        <w:rPr>
          <w:rFonts w:ascii="Calibri" w:eastAsia="Cambria" w:hAnsi="Calibri" w:cs="Arial"/>
          <w:u w:val="single"/>
          <w:lang w:eastAsia="en-US"/>
        </w:rPr>
        <w:t xml:space="preserve">the flourishing American economy was a </w:t>
      </w:r>
      <w:r w:rsidRPr="00520DFB">
        <w:rPr>
          <w:rFonts w:ascii="Calibri" w:eastAsia="Cambria" w:hAnsi="Calibri" w:cs="Arial"/>
          <w:bCs/>
          <w:u w:val="single"/>
          <w:lang w:eastAsia="en-US"/>
        </w:rPr>
        <w:t>magnet for talent and innovation</w:t>
      </w:r>
      <w:r w:rsidRPr="00520DFB">
        <w:rPr>
          <w:rFonts w:ascii="Calibri" w:eastAsia="Cambria" w:hAnsi="Calibri" w:cs="Arial"/>
          <w:bCs/>
          <w:sz w:val="16"/>
          <w:szCs w:val="16"/>
          <w:lang w:eastAsia="en-US"/>
        </w:rPr>
        <w:t xml:space="preserve">, with U.S. technology firms defining the first internet boom of the 1990s and then the next wave in the 2000s. Meanwhile, </w:t>
      </w:r>
      <w:r w:rsidRPr="00520DFB">
        <w:rPr>
          <w:rFonts w:ascii="Calibri" w:eastAsia="Cambria" w:hAnsi="Calibri" w:cs="Arial"/>
          <w:u w:val="single"/>
          <w:lang w:eastAsia="en-US"/>
        </w:rPr>
        <w:t>the Washington Consensus</w:t>
      </w:r>
      <w:r w:rsidRPr="00520DFB">
        <w:rPr>
          <w:rFonts w:ascii="Calibri" w:eastAsia="Cambria" w:hAnsi="Calibri" w:cs="Arial"/>
          <w:bCs/>
          <w:sz w:val="16"/>
          <w:szCs w:val="16"/>
          <w:lang w:eastAsia="en-US"/>
        </w:rPr>
        <w:t xml:space="preserve"> that coalesced in the 1980s </w:t>
      </w:r>
      <w:r w:rsidRPr="00520DFB">
        <w:rPr>
          <w:rFonts w:ascii="Calibri" w:eastAsia="Cambria" w:hAnsi="Calibri" w:cs="Arial"/>
          <w:u w:val="single"/>
          <w:lang w:eastAsia="en-US"/>
        </w:rPr>
        <w:t xml:space="preserve">about how to structure free markets was the </w:t>
      </w:r>
      <w:r w:rsidRPr="00520DFB">
        <w:rPr>
          <w:rFonts w:ascii="Calibri" w:eastAsia="Cambria" w:hAnsi="Calibri" w:cs="Arial"/>
          <w:bCs/>
          <w:u w:val="single"/>
          <w:lang w:eastAsia="en-US"/>
        </w:rPr>
        <w:t>blueprint for post-1989 reconstruction</w:t>
      </w:r>
      <w:r w:rsidRPr="00520DFB">
        <w:rPr>
          <w:rFonts w:ascii="Calibri" w:eastAsia="Cambria" w:hAnsi="Calibri" w:cs="Arial"/>
          <w:bCs/>
          <w:sz w:val="16"/>
          <w:szCs w:val="16"/>
          <w:lang w:eastAsia="en-US"/>
        </w:rPr>
        <w:t xml:space="preserve"> of Eastern Europe and Russia. </w:t>
      </w:r>
      <w:r w:rsidRPr="00520DFB">
        <w:rPr>
          <w:rFonts w:ascii="Calibri" w:eastAsia="Cambria" w:hAnsi="Calibri" w:cs="Arial"/>
          <w:u w:val="single"/>
          <w:lang w:eastAsia="en-US"/>
        </w:rPr>
        <w:t>It was also used</w:t>
      </w:r>
      <w:r w:rsidRPr="00520DFB">
        <w:rPr>
          <w:rFonts w:ascii="Calibri" w:eastAsia="Cambria" w:hAnsi="Calibri" w:cs="Arial"/>
          <w:bCs/>
          <w:sz w:val="16"/>
          <w:szCs w:val="16"/>
          <w:lang w:eastAsia="en-US"/>
        </w:rPr>
        <w:t xml:space="preserve"> as a loose framework </w:t>
      </w:r>
      <w:r w:rsidRPr="00520DFB">
        <w:rPr>
          <w:rFonts w:ascii="Calibri" w:eastAsia="Cambria" w:hAnsi="Calibri" w:cs="Arial"/>
          <w:u w:val="single"/>
          <w:lang w:eastAsia="en-US"/>
        </w:rPr>
        <w:t>by</w:t>
      </w:r>
      <w:r w:rsidRPr="00520DFB">
        <w:rPr>
          <w:rFonts w:ascii="Calibri" w:eastAsia="Cambria" w:hAnsi="Calibri" w:cs="Arial"/>
          <w:bCs/>
          <w:sz w:val="16"/>
          <w:szCs w:val="16"/>
          <w:lang w:eastAsia="en-US"/>
        </w:rPr>
        <w:t xml:space="preserve"> both </w:t>
      </w:r>
      <w:r w:rsidRPr="00520DFB">
        <w:rPr>
          <w:rFonts w:ascii="Calibri" w:eastAsia="Cambria" w:hAnsi="Calibri" w:cs="Arial"/>
          <w:u w:val="single"/>
          <w:lang w:eastAsia="en-US"/>
        </w:rPr>
        <w:t>the I</w:t>
      </w:r>
      <w:r w:rsidRPr="00520DFB">
        <w:rPr>
          <w:rFonts w:ascii="Calibri" w:eastAsia="Cambria" w:hAnsi="Calibri" w:cs="Arial"/>
          <w:bCs/>
          <w:sz w:val="16"/>
          <w:szCs w:val="16"/>
          <w:lang w:eastAsia="en-US"/>
        </w:rPr>
        <w:t xml:space="preserve">nternational </w:t>
      </w:r>
      <w:r w:rsidRPr="00520DFB">
        <w:rPr>
          <w:rFonts w:ascii="Calibri" w:eastAsia="Cambria" w:hAnsi="Calibri" w:cs="Arial"/>
          <w:u w:val="single"/>
          <w:lang w:eastAsia="en-US"/>
        </w:rPr>
        <w:t>M</w:t>
      </w:r>
      <w:r w:rsidRPr="00520DFB">
        <w:rPr>
          <w:rFonts w:ascii="Calibri" w:eastAsia="Cambria" w:hAnsi="Calibri" w:cs="Arial"/>
          <w:bCs/>
          <w:sz w:val="16"/>
          <w:szCs w:val="16"/>
          <w:lang w:eastAsia="en-US"/>
        </w:rPr>
        <w:t xml:space="preserve">onetary </w:t>
      </w:r>
      <w:r w:rsidRPr="00520DFB">
        <w:rPr>
          <w:rFonts w:ascii="Calibri" w:eastAsia="Cambria" w:hAnsi="Calibri" w:cs="Arial"/>
          <w:u w:val="single"/>
          <w:lang w:eastAsia="en-US"/>
        </w:rPr>
        <w:t>F</w:t>
      </w:r>
      <w:r w:rsidRPr="00520DFB">
        <w:rPr>
          <w:rFonts w:ascii="Calibri" w:eastAsia="Cambria" w:hAnsi="Calibri" w:cs="Arial"/>
          <w:bCs/>
          <w:sz w:val="16"/>
          <w:szCs w:val="16"/>
          <w:lang w:eastAsia="en-US"/>
        </w:rPr>
        <w:t xml:space="preserve">und </w:t>
      </w:r>
      <w:r w:rsidRPr="00520DFB">
        <w:rPr>
          <w:rFonts w:ascii="Calibri" w:eastAsia="Cambria" w:hAnsi="Calibri" w:cs="Arial"/>
          <w:u w:val="single"/>
          <w:lang w:eastAsia="en-US"/>
        </w:rPr>
        <w:t>and the World Bank</w:t>
      </w:r>
      <w:r w:rsidRPr="00520DFB">
        <w:rPr>
          <w:rFonts w:ascii="Calibri" w:eastAsia="Cambria" w:hAnsi="Calibri" w:cs="Arial"/>
          <w:bCs/>
          <w:sz w:val="16"/>
          <w:szCs w:val="16"/>
          <w:lang w:eastAsia="en-US"/>
        </w:rPr>
        <w:t xml:space="preserve"> in their efforts to push countries around the world to drop trade barriers, end state-run businesses, and open up their capital accounts to global flows. While some countries, especially Russia, suffered mightily from this medicine, </w:t>
      </w:r>
      <w:r w:rsidRPr="00520DFB">
        <w:rPr>
          <w:rFonts w:ascii="Calibri" w:eastAsia="Cambria" w:hAnsi="Calibri" w:cs="Arial"/>
          <w:u w:val="single"/>
          <w:lang w:eastAsia="en-US"/>
        </w:rPr>
        <w:t xml:space="preserve">the sheer economic power of the United States </w:t>
      </w:r>
      <w:r w:rsidRPr="00520DFB">
        <w:rPr>
          <w:rFonts w:ascii="Calibri" w:eastAsia="Cambria" w:hAnsi="Calibri" w:cs="Arial"/>
          <w:bCs/>
          <w:u w:val="single"/>
          <w:lang w:eastAsia="en-US"/>
        </w:rPr>
        <w:t>left little alternative</w:t>
      </w:r>
      <w:r w:rsidRPr="00520DFB">
        <w:rPr>
          <w:rFonts w:ascii="Calibri" w:eastAsia="Cambria" w:hAnsi="Calibri" w:cs="Arial"/>
          <w:bCs/>
          <w:sz w:val="16"/>
          <w:szCs w:val="16"/>
          <w:lang w:eastAsia="en-US"/>
        </w:rPr>
        <w:t xml:space="preserve"> for most nations. </w:t>
      </w:r>
      <w:r w:rsidRPr="00520DFB">
        <w:rPr>
          <w:rFonts w:ascii="Calibri" w:eastAsia="Cambria" w:hAnsi="Calibri" w:cs="Arial"/>
          <w:u w:val="single"/>
          <w:lang w:eastAsia="en-US"/>
        </w:rPr>
        <w:t>China was the notable exception, and its</w:t>
      </w:r>
      <w:r w:rsidRPr="00520DFB">
        <w:rPr>
          <w:rFonts w:ascii="Calibri" w:eastAsia="Cambria" w:hAnsi="Calibri" w:cs="Arial"/>
          <w:bCs/>
          <w:sz w:val="16"/>
          <w:szCs w:val="16"/>
          <w:lang w:eastAsia="en-US"/>
        </w:rPr>
        <w:t xml:space="preserve"> size and the widespread perception that it would eventually move toward the U.S. model after joining the World Trade Organization allowed it to evolve along its own path. </w:t>
      </w:r>
      <w:r w:rsidRPr="00520DFB">
        <w:rPr>
          <w:rFonts w:ascii="Calibri" w:eastAsia="Cambria" w:hAnsi="Calibri" w:cs="Calibri"/>
          <w:highlight w:val="green"/>
          <w:u w:val="single"/>
          <w:lang w:eastAsia="en-US"/>
        </w:rPr>
        <w:t>China’s economic</w:t>
      </w:r>
      <w:r w:rsidRPr="00520DFB">
        <w:rPr>
          <w:rFonts w:ascii="Calibri" w:eastAsia="Cambria" w:hAnsi="Calibri" w:cs="Arial"/>
          <w:highlight w:val="green"/>
          <w:u w:val="single"/>
          <w:lang w:eastAsia="en-US"/>
        </w:rPr>
        <w:t xml:space="preserve"> success </w:t>
      </w:r>
      <w:r w:rsidRPr="00520DFB">
        <w:rPr>
          <w:rFonts w:ascii="Calibri" w:eastAsia="Cambria" w:hAnsi="Calibri" w:cs="Arial"/>
          <w:bCs/>
          <w:highlight w:val="green"/>
          <w:u w:val="single"/>
          <w:lang w:eastAsia="en-US"/>
        </w:rPr>
        <w:t>eroded American dominance</w:t>
      </w:r>
      <w:r w:rsidRPr="00520DFB">
        <w:rPr>
          <w:rFonts w:ascii="Calibri" w:eastAsia="Cambria" w:hAnsi="Calibri" w:cs="Arial"/>
          <w:bCs/>
          <w:sz w:val="16"/>
          <w:szCs w:val="16"/>
          <w:lang w:eastAsia="en-US"/>
        </w:rPr>
        <w:t xml:space="preserve">, but </w:t>
      </w:r>
      <w:r w:rsidRPr="00520DFB">
        <w:rPr>
          <w:rFonts w:ascii="Calibri" w:eastAsia="Cambria" w:hAnsi="Calibri" w:cs="Arial"/>
          <w:u w:val="single"/>
          <w:lang w:eastAsia="en-US"/>
        </w:rPr>
        <w:t xml:space="preserve">it was the </w:t>
      </w:r>
      <w:r w:rsidRPr="00520DFB">
        <w:rPr>
          <w:rFonts w:ascii="Calibri" w:eastAsia="Cambria" w:hAnsi="Calibri" w:cs="Arial"/>
          <w:bCs/>
          <w:u w:val="single"/>
          <w:lang w:eastAsia="en-US"/>
        </w:rPr>
        <w:t>financial crisis</w:t>
      </w:r>
      <w:r w:rsidRPr="00520DFB">
        <w:rPr>
          <w:rFonts w:ascii="Calibri" w:eastAsia="Cambria" w:hAnsi="Calibri" w:cs="Arial"/>
          <w:u w:val="single"/>
          <w:lang w:eastAsia="en-US"/>
        </w:rPr>
        <w:t xml:space="preserve"> of </w:t>
      </w:r>
      <w:r w:rsidRPr="00520DFB">
        <w:rPr>
          <w:rFonts w:ascii="Calibri" w:eastAsia="Cambria" w:hAnsi="Calibri" w:cs="Arial"/>
          <w:highlight w:val="green"/>
          <w:u w:val="single"/>
          <w:lang w:eastAsia="en-US"/>
        </w:rPr>
        <w:t>2008</w:t>
      </w:r>
      <w:r w:rsidRPr="00520DFB">
        <w:rPr>
          <w:rFonts w:ascii="Calibri" w:eastAsia="Cambria" w:hAnsi="Calibri" w:cs="Arial"/>
          <w:u w:val="single"/>
          <w:lang w:eastAsia="en-US"/>
        </w:rPr>
        <w:t xml:space="preserve">-2009 that </w:t>
      </w:r>
      <w:r w:rsidRPr="00520DFB">
        <w:rPr>
          <w:rFonts w:ascii="Calibri" w:eastAsia="Cambria" w:hAnsi="Calibri" w:cs="Arial"/>
          <w:bCs/>
          <w:highlight w:val="green"/>
          <w:u w:val="single"/>
          <w:lang w:eastAsia="en-US"/>
        </w:rPr>
        <w:t xml:space="preserve">truly knocked away the </w:t>
      </w:r>
      <w:r w:rsidRPr="00520DFB">
        <w:rPr>
          <w:rFonts w:ascii="Calibri" w:eastAsia="Cambria" w:hAnsi="Calibri" w:cs="Arial"/>
          <w:bCs/>
          <w:u w:val="single"/>
          <w:lang w:eastAsia="en-US"/>
        </w:rPr>
        <w:t xml:space="preserve">economic </w:t>
      </w:r>
      <w:r w:rsidRPr="00520DFB">
        <w:rPr>
          <w:rFonts w:ascii="Calibri" w:eastAsia="Cambria" w:hAnsi="Calibri" w:cs="Arial"/>
          <w:bCs/>
          <w:highlight w:val="green"/>
          <w:u w:val="single"/>
          <w:lang w:eastAsia="en-US"/>
        </w:rPr>
        <w:t>pillar</w:t>
      </w:r>
      <w:r w:rsidRPr="00520DFB">
        <w:rPr>
          <w:rFonts w:ascii="Calibri" w:eastAsia="Cambria" w:hAnsi="Calibri" w:cs="Arial"/>
          <w:bCs/>
          <w:sz w:val="16"/>
          <w:szCs w:val="16"/>
          <w:highlight w:val="green"/>
          <w:lang w:eastAsia="en-US"/>
        </w:rPr>
        <w:t>.</w:t>
      </w:r>
      <w:r w:rsidRPr="00520DFB">
        <w:rPr>
          <w:rFonts w:ascii="Calibri" w:eastAsia="Cambria" w:hAnsi="Calibri" w:cs="Arial"/>
          <w:bCs/>
          <w:sz w:val="16"/>
          <w:szCs w:val="16"/>
          <w:lang w:eastAsia="en-US"/>
        </w:rPr>
        <w:t xml:space="preserve"> For years, the question in investors’ minds had been: “When would the bad loans on the books of China’s state-owned banks lead to a crash in China?” It turned out that it wasn’t China’s banks that were the problem; it was </w:t>
      </w:r>
      <w:r w:rsidRPr="00520DFB">
        <w:rPr>
          <w:rFonts w:ascii="Calibri" w:eastAsia="Cambria" w:hAnsi="Calibri" w:cs="Arial"/>
          <w:u w:val="single"/>
          <w:lang w:eastAsia="en-US"/>
        </w:rPr>
        <w:t>banks in the United States</w:t>
      </w:r>
      <w:r w:rsidRPr="00520DFB">
        <w:rPr>
          <w:rFonts w:ascii="Calibri" w:eastAsia="Cambria" w:hAnsi="Calibri" w:cs="Arial"/>
          <w:bCs/>
          <w:sz w:val="16"/>
          <w:szCs w:val="16"/>
          <w:lang w:eastAsia="en-US"/>
        </w:rPr>
        <w:t xml:space="preserve">. And they </w:t>
      </w:r>
      <w:r w:rsidRPr="00520DFB">
        <w:rPr>
          <w:rFonts w:ascii="Calibri" w:eastAsia="Cambria" w:hAnsi="Calibri" w:cs="Arial"/>
          <w:u w:val="single"/>
          <w:lang w:eastAsia="en-US"/>
        </w:rPr>
        <w:t xml:space="preserve">were </w:t>
      </w:r>
      <w:r w:rsidRPr="00520DFB">
        <w:rPr>
          <w:rFonts w:ascii="Calibri" w:eastAsia="Cambria" w:hAnsi="Calibri" w:cs="Arial"/>
          <w:highlight w:val="green"/>
          <w:u w:val="single"/>
          <w:lang w:eastAsia="en-US"/>
        </w:rPr>
        <w:t xml:space="preserve">a </w:t>
      </w:r>
      <w:r w:rsidRPr="00520DFB">
        <w:rPr>
          <w:rFonts w:ascii="Calibri" w:eastAsia="Cambria" w:hAnsi="Calibri" w:cs="Arial"/>
          <w:bCs/>
          <w:highlight w:val="green"/>
          <w:u w:val="single"/>
          <w:lang w:eastAsia="en-US"/>
        </w:rPr>
        <w:t>contagion that went global</w:t>
      </w:r>
      <w:r w:rsidRPr="00520DFB">
        <w:rPr>
          <w:rFonts w:ascii="Calibri" w:eastAsia="Cambria" w:hAnsi="Calibri" w:cs="Arial"/>
          <w:bCs/>
          <w:sz w:val="16"/>
          <w:szCs w:val="16"/>
          <w:lang w:eastAsia="en-US"/>
        </w:rPr>
        <w:t xml:space="preserve">. The U.S.-led financial system survived, but </w:t>
      </w:r>
      <w:r w:rsidRPr="00520DFB">
        <w:rPr>
          <w:rFonts w:ascii="Calibri" w:eastAsia="Cambria" w:hAnsi="Calibri" w:cs="Arial"/>
          <w:highlight w:val="green"/>
          <w:u w:val="single"/>
          <w:lang w:eastAsia="en-US"/>
        </w:rPr>
        <w:t xml:space="preserve">the </w:t>
      </w:r>
      <w:r w:rsidRPr="00520DFB">
        <w:rPr>
          <w:rFonts w:ascii="Calibri" w:eastAsia="Cambria" w:hAnsi="Calibri" w:cs="Arial"/>
          <w:bCs/>
          <w:highlight w:val="green"/>
          <w:u w:val="single"/>
          <w:lang w:eastAsia="en-US"/>
        </w:rPr>
        <w:t>economic reputation</w:t>
      </w:r>
      <w:r w:rsidRPr="00520DFB">
        <w:rPr>
          <w:rFonts w:ascii="Calibri" w:eastAsia="Cambria" w:hAnsi="Calibri" w:cs="Arial"/>
          <w:u w:val="single"/>
          <w:lang w:eastAsia="en-US"/>
        </w:rPr>
        <w:t xml:space="preserve"> of the United States</w:t>
      </w:r>
      <w:r w:rsidRPr="00520DFB">
        <w:rPr>
          <w:rFonts w:ascii="Calibri" w:eastAsia="Cambria" w:hAnsi="Calibri" w:cs="Arial"/>
          <w:bCs/>
          <w:sz w:val="16"/>
          <w:szCs w:val="16"/>
          <w:lang w:eastAsia="en-US"/>
        </w:rPr>
        <w:t>—the prestige that Luce understood as a key element of its power—</w:t>
      </w:r>
      <w:r w:rsidRPr="00520DFB">
        <w:rPr>
          <w:rFonts w:ascii="Calibri" w:eastAsia="Cambria" w:hAnsi="Calibri" w:cs="Arial"/>
          <w:b/>
          <w:iCs/>
          <w:highlight w:val="green"/>
          <w:u w:val="single"/>
          <w:lang w:eastAsia="en-US"/>
        </w:rPr>
        <w:t>was devastated</w:t>
      </w:r>
      <w:r w:rsidRPr="00520DFB">
        <w:rPr>
          <w:rFonts w:ascii="Calibri" w:eastAsia="Cambria" w:hAnsi="Calibri" w:cs="Arial"/>
          <w:bCs/>
          <w:sz w:val="16"/>
          <w:szCs w:val="16"/>
          <w:highlight w:val="green"/>
          <w:lang w:eastAsia="en-US"/>
        </w:rPr>
        <w:t>.</w:t>
      </w:r>
      <w:r w:rsidRPr="00520DFB">
        <w:rPr>
          <w:rFonts w:ascii="Calibri" w:eastAsia="Cambria" w:hAnsi="Calibri" w:cs="Arial"/>
          <w:bCs/>
          <w:sz w:val="16"/>
          <w:szCs w:val="16"/>
          <w:lang w:eastAsia="en-US"/>
        </w:rPr>
        <w:t xml:space="preserve"> </w:t>
      </w:r>
    </w:p>
    <w:p w14:paraId="6A58C981" w14:textId="77777777" w:rsidR="00520DFB" w:rsidRPr="00520DFB" w:rsidRDefault="00520DFB" w:rsidP="00520DFB">
      <w:pPr>
        <w:spacing w:line="252" w:lineRule="auto"/>
        <w:rPr>
          <w:rFonts w:ascii="Calibri" w:eastAsia="Cambria" w:hAnsi="Calibri" w:cs="Arial"/>
          <w:bCs/>
          <w:sz w:val="16"/>
          <w:szCs w:val="16"/>
          <w:lang w:eastAsia="en-US"/>
        </w:rPr>
      </w:pPr>
      <w:r w:rsidRPr="00520DFB">
        <w:rPr>
          <w:rFonts w:ascii="Calibri" w:eastAsia="Cambria" w:hAnsi="Calibri" w:cs="Arial"/>
          <w:highlight w:val="green"/>
          <w:u w:val="single"/>
          <w:lang w:eastAsia="en-US"/>
        </w:rPr>
        <w:t>The final pillar</w:t>
      </w:r>
      <w:r w:rsidRPr="00520DFB">
        <w:rPr>
          <w:rFonts w:ascii="Calibri" w:eastAsia="Cambria" w:hAnsi="Calibri" w:cs="Arial"/>
          <w:u w:val="single"/>
          <w:lang w:eastAsia="en-US"/>
        </w:rPr>
        <w:t xml:space="preserve"> was </w:t>
      </w:r>
      <w:r w:rsidRPr="00520DFB">
        <w:rPr>
          <w:rFonts w:ascii="Calibri" w:eastAsia="Cambria" w:hAnsi="Calibri" w:cs="Arial"/>
          <w:bCs/>
          <w:highlight w:val="green"/>
          <w:u w:val="single"/>
          <w:lang w:eastAsia="en-US"/>
        </w:rPr>
        <w:t>democracy</w:t>
      </w:r>
      <w:r w:rsidRPr="00520DFB">
        <w:rPr>
          <w:rFonts w:ascii="Calibri" w:eastAsia="Cambria" w:hAnsi="Calibri" w:cs="Arial"/>
          <w:bCs/>
          <w:sz w:val="16"/>
          <w:szCs w:val="16"/>
          <w:lang w:eastAsia="en-US"/>
        </w:rPr>
        <w:t xml:space="preserve">. For decades, </w:t>
      </w:r>
      <w:r w:rsidRPr="00520DFB">
        <w:rPr>
          <w:rFonts w:ascii="Calibri" w:eastAsia="Cambria" w:hAnsi="Calibri" w:cs="Arial"/>
          <w:u w:val="single"/>
          <w:lang w:eastAsia="en-US"/>
        </w:rPr>
        <w:t>the United States could boast that it was the oldest and most established democracy</w:t>
      </w:r>
      <w:r w:rsidRPr="00520DFB">
        <w:rPr>
          <w:rFonts w:ascii="Calibri" w:eastAsia="Cambria" w:hAnsi="Calibri" w:cs="Arial"/>
          <w:bCs/>
          <w:sz w:val="16"/>
          <w:szCs w:val="16"/>
          <w:lang w:eastAsia="en-US"/>
        </w:rPr>
        <w:t xml:space="preserve"> in the world, with a singular system for preserving individual freedoms and harnessing collective energies. </w:t>
      </w:r>
      <w:r w:rsidRPr="00520DFB">
        <w:rPr>
          <w:rFonts w:ascii="Calibri" w:eastAsia="Cambria" w:hAnsi="Calibri" w:cs="Arial"/>
          <w:u w:val="single"/>
          <w:lang w:eastAsia="en-US"/>
        </w:rPr>
        <w:t>It</w:t>
      </w:r>
      <w:r w:rsidRPr="00520DFB">
        <w:rPr>
          <w:rFonts w:ascii="Calibri" w:eastAsia="Cambria" w:hAnsi="Calibri" w:cs="Arial"/>
          <w:bCs/>
          <w:sz w:val="16"/>
          <w:szCs w:val="16"/>
          <w:lang w:eastAsia="en-US"/>
        </w:rPr>
        <w:t xml:space="preserve"> routinely </w:t>
      </w:r>
      <w:r w:rsidRPr="00520DFB">
        <w:rPr>
          <w:rFonts w:ascii="Calibri" w:eastAsia="Cambria" w:hAnsi="Calibri" w:cs="Arial"/>
          <w:u w:val="single"/>
          <w:lang w:eastAsia="en-US"/>
        </w:rPr>
        <w:t>nudged and</w:t>
      </w:r>
      <w:r w:rsidRPr="00520DFB">
        <w:rPr>
          <w:rFonts w:ascii="Calibri" w:eastAsia="Cambria" w:hAnsi="Calibri" w:cs="Arial"/>
          <w:bCs/>
          <w:sz w:val="16"/>
          <w:szCs w:val="16"/>
          <w:lang w:eastAsia="en-US"/>
        </w:rPr>
        <w:t xml:space="preserve"> sometimes </w:t>
      </w:r>
      <w:r w:rsidRPr="00520DFB">
        <w:rPr>
          <w:rFonts w:ascii="Calibri" w:eastAsia="Cambria" w:hAnsi="Calibri" w:cs="Arial"/>
          <w:u w:val="single"/>
          <w:lang w:eastAsia="en-US"/>
        </w:rPr>
        <w:t xml:space="preserve">coerced allies and adversaries to </w:t>
      </w:r>
      <w:r w:rsidRPr="00520DFB">
        <w:rPr>
          <w:rFonts w:ascii="Calibri" w:eastAsia="Cambria" w:hAnsi="Calibri" w:cs="Arial"/>
          <w:bCs/>
          <w:u w:val="single"/>
          <w:lang w:eastAsia="en-US"/>
        </w:rPr>
        <w:t>open up and democratize</w:t>
      </w:r>
      <w:r w:rsidRPr="00520DFB">
        <w:rPr>
          <w:rFonts w:ascii="Calibri" w:eastAsia="Cambria" w:hAnsi="Calibri" w:cs="Arial"/>
          <w:u w:val="single"/>
          <w:lang w:eastAsia="en-US"/>
        </w:rPr>
        <w:t>.</w:t>
      </w:r>
      <w:r w:rsidRPr="00520DFB">
        <w:rPr>
          <w:rFonts w:ascii="Calibri" w:eastAsia="Cambria" w:hAnsi="Calibri" w:cs="Arial"/>
          <w:bCs/>
          <w:sz w:val="16"/>
          <w:szCs w:val="16"/>
          <w:lang w:eastAsia="en-US"/>
        </w:rPr>
        <w:t xml:space="preserve"> That in no way precluded dealing with dictators, but </w:t>
      </w:r>
      <w:r w:rsidRPr="00520DFB">
        <w:rPr>
          <w:rFonts w:ascii="Calibri" w:eastAsia="Cambria" w:hAnsi="Calibri" w:cs="Arial"/>
          <w:u w:val="single"/>
          <w:lang w:eastAsia="en-US"/>
        </w:rPr>
        <w:t xml:space="preserve">the presumption was that </w:t>
      </w:r>
      <w:r w:rsidRPr="00520DFB">
        <w:rPr>
          <w:rFonts w:ascii="Calibri" w:eastAsia="Cambria" w:hAnsi="Calibri" w:cs="Arial"/>
          <w:bCs/>
          <w:u w:val="single"/>
          <w:lang w:eastAsia="en-US"/>
        </w:rPr>
        <w:t>democracy was the best bulwark against autocracy and the best path to affluence</w:t>
      </w:r>
      <w:r w:rsidRPr="00520DFB">
        <w:rPr>
          <w:rFonts w:ascii="Calibri" w:eastAsia="Cambria" w:hAnsi="Calibri" w:cs="Arial"/>
          <w:u w:val="single"/>
          <w:lang w:eastAsia="en-US"/>
        </w:rPr>
        <w:t>.</w:t>
      </w:r>
      <w:r w:rsidRPr="00520DFB">
        <w:rPr>
          <w:rFonts w:ascii="Calibri" w:eastAsia="Cambria" w:hAnsi="Calibri" w:cs="Arial"/>
          <w:bCs/>
          <w:sz w:val="16"/>
          <w:szCs w:val="16"/>
          <w:lang w:eastAsia="en-US"/>
        </w:rPr>
        <w:t xml:space="preserve"> The United States, whatever its flaws, got democracy about as right as anyone. It was never quite the “strongest democracy” according to those who measured such things: The Scandinavian countries led there. But </w:t>
      </w:r>
      <w:r w:rsidRPr="00520DFB">
        <w:rPr>
          <w:rFonts w:ascii="Calibri" w:eastAsia="Cambria" w:hAnsi="Calibri" w:cs="Arial"/>
          <w:u w:val="single"/>
          <w:lang w:eastAsia="en-US"/>
        </w:rPr>
        <w:t xml:space="preserve">it was undoubtedly the </w:t>
      </w:r>
      <w:r w:rsidRPr="00520DFB">
        <w:rPr>
          <w:rFonts w:ascii="Calibri" w:eastAsia="Cambria" w:hAnsi="Calibri" w:cs="Arial"/>
          <w:bCs/>
          <w:u w:val="single"/>
          <w:lang w:eastAsia="en-US"/>
        </w:rPr>
        <w:t>strongest of the large and dynamic democracies</w:t>
      </w:r>
      <w:r w:rsidRPr="00520DFB">
        <w:rPr>
          <w:rFonts w:ascii="Calibri" w:eastAsia="Cambria" w:hAnsi="Calibri" w:cs="Arial"/>
          <w:bCs/>
          <w:sz w:val="16"/>
          <w:szCs w:val="16"/>
          <w:lang w:eastAsia="en-US"/>
        </w:rPr>
        <w:t xml:space="preserve">, which combined with its other two pillars created the American Century. </w:t>
      </w:r>
      <w:r w:rsidRPr="00520DFB">
        <w:rPr>
          <w:rFonts w:ascii="Calibri" w:eastAsia="Cambria" w:hAnsi="Calibri" w:cs="Arial"/>
          <w:u w:val="single"/>
          <w:lang w:eastAsia="en-US"/>
        </w:rPr>
        <w:t>Then</w:t>
      </w:r>
      <w:r w:rsidRPr="00520DFB">
        <w:rPr>
          <w:rFonts w:ascii="Calibri" w:eastAsia="Cambria" w:hAnsi="Calibri" w:cs="Arial"/>
          <w:bCs/>
          <w:sz w:val="16"/>
          <w:szCs w:val="16"/>
          <w:lang w:eastAsia="en-US"/>
        </w:rPr>
        <w:t xml:space="preserve"> Donald </w:t>
      </w:r>
      <w:r w:rsidRPr="00520DFB">
        <w:rPr>
          <w:rFonts w:ascii="Calibri" w:eastAsia="Cambria" w:hAnsi="Calibri" w:cs="Arial"/>
          <w:bCs/>
          <w:u w:val="single"/>
          <w:lang w:eastAsia="en-US"/>
        </w:rPr>
        <w:t>Trump was elected</w:t>
      </w:r>
      <w:r w:rsidRPr="00520DFB">
        <w:rPr>
          <w:rFonts w:ascii="Calibri" w:eastAsia="Cambria" w:hAnsi="Calibri" w:cs="Arial"/>
          <w:bCs/>
          <w:sz w:val="16"/>
          <w:szCs w:val="16"/>
          <w:lang w:eastAsia="en-US"/>
        </w:rPr>
        <w:t xml:space="preserve"> president. </w:t>
      </w:r>
      <w:r w:rsidRPr="00520DFB">
        <w:rPr>
          <w:rFonts w:ascii="Calibri" w:eastAsia="Cambria" w:hAnsi="Calibri" w:cs="Arial"/>
          <w:u w:val="single"/>
          <w:lang w:eastAsia="en-US"/>
        </w:rPr>
        <w:t>Already</w:t>
      </w:r>
      <w:r w:rsidRPr="00520DFB">
        <w:rPr>
          <w:rFonts w:ascii="Calibri" w:eastAsia="Cambria" w:hAnsi="Calibri" w:cs="Arial"/>
          <w:bCs/>
          <w:sz w:val="16"/>
          <w:szCs w:val="16"/>
          <w:lang w:eastAsia="en-US"/>
        </w:rPr>
        <w:t xml:space="preserve"> by 2016, American </w:t>
      </w:r>
      <w:r w:rsidRPr="00520DFB">
        <w:rPr>
          <w:rFonts w:ascii="Calibri" w:eastAsia="Cambria" w:hAnsi="Calibri" w:cs="Arial"/>
          <w:u w:val="single"/>
          <w:lang w:eastAsia="en-US"/>
        </w:rPr>
        <w:t xml:space="preserve">democracy was showing </w:t>
      </w:r>
      <w:r w:rsidRPr="00520DFB">
        <w:rPr>
          <w:rFonts w:ascii="Calibri" w:eastAsia="Cambria" w:hAnsi="Calibri" w:cs="Arial"/>
          <w:bCs/>
          <w:u w:val="single"/>
          <w:lang w:eastAsia="en-US"/>
        </w:rPr>
        <w:t>signs of strain</w:t>
      </w:r>
      <w:r w:rsidRPr="00520DFB">
        <w:rPr>
          <w:rFonts w:ascii="Calibri" w:eastAsia="Cambria" w:hAnsi="Calibri" w:cs="Arial"/>
          <w:bCs/>
          <w:sz w:val="16"/>
          <w:szCs w:val="16"/>
          <w:lang w:eastAsia="en-US"/>
        </w:rPr>
        <w:t xml:space="preserve">. Public </w:t>
      </w:r>
      <w:r w:rsidRPr="00520DFB">
        <w:rPr>
          <w:rFonts w:ascii="Calibri" w:eastAsia="Cambria" w:hAnsi="Calibri" w:cs="Arial"/>
          <w:u w:val="single"/>
          <w:lang w:eastAsia="en-US"/>
        </w:rPr>
        <w:t>faith and participation</w:t>
      </w:r>
      <w:r w:rsidRPr="00520DFB">
        <w:rPr>
          <w:rFonts w:ascii="Calibri" w:eastAsia="Cambria" w:hAnsi="Calibri" w:cs="Arial"/>
          <w:bCs/>
          <w:sz w:val="16"/>
          <w:szCs w:val="16"/>
          <w:lang w:eastAsia="en-US"/>
        </w:rPr>
        <w:t xml:space="preserve"> in government </w:t>
      </w:r>
      <w:r w:rsidRPr="00520DFB">
        <w:rPr>
          <w:rFonts w:ascii="Calibri" w:eastAsia="Cambria" w:hAnsi="Calibri" w:cs="Arial"/>
          <w:u w:val="single"/>
          <w:lang w:eastAsia="en-US"/>
        </w:rPr>
        <w:t xml:space="preserve">had </w:t>
      </w:r>
      <w:r w:rsidRPr="00520DFB">
        <w:rPr>
          <w:rFonts w:ascii="Calibri" w:eastAsia="Cambria" w:hAnsi="Calibri" w:cs="Arial"/>
          <w:bCs/>
          <w:u w:val="single"/>
          <w:lang w:eastAsia="en-US"/>
        </w:rPr>
        <w:t>so declined</w:t>
      </w:r>
      <w:r w:rsidRPr="00520DFB">
        <w:rPr>
          <w:rFonts w:ascii="Calibri" w:eastAsia="Cambria" w:hAnsi="Calibri" w:cs="Arial"/>
          <w:u w:val="single"/>
          <w:lang w:eastAsia="en-US"/>
        </w:rPr>
        <w:t xml:space="preserve"> as to put the system on notice</w:t>
      </w:r>
      <w:r w:rsidRPr="00520DFB">
        <w:rPr>
          <w:rFonts w:ascii="Calibri" w:eastAsia="Cambria" w:hAnsi="Calibri" w:cs="Arial"/>
          <w:bCs/>
          <w:sz w:val="16"/>
          <w:szCs w:val="16"/>
          <w:lang w:eastAsia="en-US"/>
        </w:rPr>
        <w:t xml:space="preserve">. </w:t>
      </w:r>
      <w:r w:rsidRPr="00520DFB">
        <w:rPr>
          <w:rFonts w:ascii="Calibri" w:eastAsia="Cambria" w:hAnsi="Calibri" w:cs="Arial"/>
          <w:u w:val="single"/>
          <w:lang w:eastAsia="en-US"/>
        </w:rPr>
        <w:t>But</w:t>
      </w:r>
      <w:r w:rsidRPr="00520DFB">
        <w:rPr>
          <w:rFonts w:ascii="Calibri" w:eastAsia="Cambria" w:hAnsi="Calibri" w:cs="Arial"/>
          <w:bCs/>
          <w:sz w:val="16"/>
          <w:szCs w:val="16"/>
          <w:lang w:eastAsia="en-US"/>
        </w:rPr>
        <w:t xml:space="preserve"> the election of </w:t>
      </w:r>
      <w:r w:rsidRPr="00520DFB">
        <w:rPr>
          <w:rFonts w:ascii="Calibri" w:eastAsia="Cambria" w:hAnsi="Calibri" w:cs="Arial"/>
          <w:highlight w:val="green"/>
          <w:u w:val="single"/>
          <w:lang w:eastAsia="en-US"/>
        </w:rPr>
        <w:t>Trump</w:t>
      </w:r>
      <w:r w:rsidRPr="00520DFB">
        <w:rPr>
          <w:rFonts w:ascii="Calibri" w:eastAsia="Cambria" w:hAnsi="Calibri" w:cs="Arial"/>
          <w:bCs/>
          <w:sz w:val="16"/>
          <w:szCs w:val="16"/>
          <w:lang w:eastAsia="en-US"/>
        </w:rPr>
        <w:t xml:space="preserve"> severely </w:t>
      </w:r>
      <w:r w:rsidRPr="00520DFB">
        <w:rPr>
          <w:rFonts w:ascii="Calibri" w:eastAsia="Cambria" w:hAnsi="Calibri" w:cs="Arial"/>
          <w:bCs/>
          <w:highlight w:val="green"/>
          <w:u w:val="single"/>
          <w:lang w:eastAsia="en-US"/>
        </w:rPr>
        <w:t>eroded the ability of Americans</w:t>
      </w:r>
      <w:r w:rsidRPr="00520DFB">
        <w:rPr>
          <w:rFonts w:ascii="Calibri" w:eastAsia="Cambria" w:hAnsi="Calibri" w:cs="Arial"/>
          <w:highlight w:val="green"/>
          <w:u w:val="single"/>
          <w:lang w:eastAsia="en-US"/>
        </w:rPr>
        <w:t xml:space="preserve"> to say</w:t>
      </w:r>
      <w:r w:rsidRPr="00520DFB">
        <w:rPr>
          <w:rFonts w:ascii="Calibri" w:eastAsia="Cambria" w:hAnsi="Calibri" w:cs="Arial"/>
          <w:bCs/>
          <w:sz w:val="16"/>
          <w:szCs w:val="16"/>
          <w:lang w:eastAsia="en-US"/>
        </w:rPr>
        <w:t xml:space="preserve"> either to themselves or to the world </w:t>
      </w:r>
      <w:r w:rsidRPr="00520DFB">
        <w:rPr>
          <w:rFonts w:ascii="Calibri" w:eastAsia="Cambria" w:hAnsi="Calibri" w:cs="Arial"/>
          <w:u w:val="single"/>
          <w:lang w:eastAsia="en-US"/>
        </w:rPr>
        <w:t xml:space="preserve">that </w:t>
      </w:r>
      <w:r w:rsidRPr="00520DFB">
        <w:rPr>
          <w:rFonts w:ascii="Calibri" w:eastAsia="Cambria" w:hAnsi="Calibri" w:cs="Arial"/>
          <w:highlight w:val="green"/>
          <w:u w:val="single"/>
          <w:lang w:eastAsia="en-US"/>
        </w:rPr>
        <w:t>their process was</w:t>
      </w:r>
      <w:r w:rsidRPr="00520DFB">
        <w:rPr>
          <w:rFonts w:ascii="Calibri" w:eastAsia="Cambria" w:hAnsi="Calibri" w:cs="Arial"/>
          <w:u w:val="single"/>
          <w:lang w:eastAsia="en-US"/>
        </w:rPr>
        <w:t xml:space="preserve"> uniquely </w:t>
      </w:r>
      <w:r w:rsidRPr="00520DFB">
        <w:rPr>
          <w:rFonts w:ascii="Calibri" w:eastAsia="Cambria" w:hAnsi="Calibri" w:cs="Arial"/>
          <w:highlight w:val="green"/>
          <w:u w:val="single"/>
          <w:lang w:eastAsia="en-US"/>
        </w:rPr>
        <w:t xml:space="preserve">able to </w:t>
      </w:r>
      <w:r w:rsidRPr="00520DFB">
        <w:rPr>
          <w:rFonts w:ascii="Calibri" w:eastAsia="Cambria" w:hAnsi="Calibri" w:cs="Arial"/>
          <w:bCs/>
          <w:highlight w:val="green"/>
          <w:u w:val="single"/>
          <w:lang w:eastAsia="en-US"/>
        </w:rPr>
        <w:t>withstand</w:t>
      </w:r>
      <w:r w:rsidRPr="00520DFB">
        <w:rPr>
          <w:rFonts w:ascii="Calibri" w:eastAsia="Cambria" w:hAnsi="Calibri" w:cs="Arial"/>
          <w:bCs/>
          <w:sz w:val="16"/>
          <w:szCs w:val="16"/>
          <w:lang w:eastAsia="en-US"/>
        </w:rPr>
        <w:t xml:space="preserve"> the pressures of </w:t>
      </w:r>
      <w:r w:rsidRPr="00520DFB">
        <w:rPr>
          <w:rFonts w:ascii="Calibri" w:eastAsia="Cambria" w:hAnsi="Calibri" w:cs="Arial"/>
          <w:b/>
          <w:iCs/>
          <w:highlight w:val="green"/>
          <w:u w:val="single"/>
          <w:lang w:eastAsia="en-US"/>
        </w:rPr>
        <w:t>populism</w:t>
      </w:r>
      <w:r w:rsidRPr="00520DFB">
        <w:rPr>
          <w:rFonts w:ascii="Calibri" w:eastAsia="Cambria" w:hAnsi="Calibri" w:cs="Arial"/>
          <w:highlight w:val="green"/>
          <w:u w:val="single"/>
          <w:lang w:eastAsia="en-US"/>
        </w:rPr>
        <w:t xml:space="preserve"> and</w:t>
      </w:r>
      <w:r w:rsidRPr="00520DFB">
        <w:rPr>
          <w:rFonts w:ascii="Calibri" w:eastAsia="Cambria" w:hAnsi="Calibri" w:cs="Arial"/>
          <w:bCs/>
          <w:sz w:val="16"/>
          <w:szCs w:val="16"/>
          <w:highlight w:val="green"/>
          <w:lang w:eastAsia="en-US"/>
        </w:rPr>
        <w:t xml:space="preserve"> </w:t>
      </w:r>
      <w:r w:rsidRPr="00520DFB">
        <w:rPr>
          <w:rFonts w:ascii="Calibri" w:eastAsia="Cambria" w:hAnsi="Calibri" w:cs="Arial"/>
          <w:bCs/>
          <w:sz w:val="16"/>
          <w:szCs w:val="16"/>
          <w:lang w:eastAsia="en-US"/>
        </w:rPr>
        <w:t xml:space="preserve">nascent </w:t>
      </w:r>
      <w:r w:rsidRPr="00520DFB">
        <w:rPr>
          <w:rFonts w:ascii="Calibri" w:eastAsia="Cambria" w:hAnsi="Calibri" w:cs="Arial"/>
          <w:b/>
          <w:iCs/>
          <w:highlight w:val="green"/>
          <w:u w:val="single"/>
          <w:lang w:eastAsia="en-US"/>
        </w:rPr>
        <w:t>authoritarianism</w:t>
      </w:r>
      <w:r w:rsidRPr="00520DFB">
        <w:rPr>
          <w:rFonts w:ascii="Calibri" w:eastAsia="Cambria" w:hAnsi="Calibri" w:cs="Arial"/>
          <w:bCs/>
          <w:sz w:val="16"/>
          <w:szCs w:val="16"/>
          <w:lang w:eastAsia="en-US"/>
        </w:rPr>
        <w:t xml:space="preserve"> that Americans for decades had preached against. Arguably, Trump has done much less damage than his many critics aver, and that may indeed reflect a domestic system of checks and balances that makes it devilishly difficult for any one president to commit major abuses of power. </w:t>
      </w:r>
      <w:r w:rsidRPr="00520DFB">
        <w:rPr>
          <w:rFonts w:ascii="Calibri" w:eastAsia="Cambria" w:hAnsi="Calibri" w:cs="Arial"/>
          <w:u w:val="single"/>
          <w:lang w:eastAsia="en-US"/>
        </w:rPr>
        <w:t xml:space="preserve">But the strength of American </w:t>
      </w:r>
      <w:r w:rsidRPr="00520DFB">
        <w:rPr>
          <w:rFonts w:ascii="Calibri" w:eastAsia="Cambria" w:hAnsi="Calibri" w:cs="Arial"/>
          <w:highlight w:val="green"/>
          <w:u w:val="single"/>
          <w:lang w:eastAsia="en-US"/>
        </w:rPr>
        <w:t>democracy</w:t>
      </w:r>
      <w:r w:rsidRPr="00520DFB">
        <w:rPr>
          <w:rFonts w:ascii="Calibri" w:eastAsia="Cambria" w:hAnsi="Calibri" w:cs="Arial"/>
          <w:bCs/>
          <w:sz w:val="16"/>
          <w:szCs w:val="16"/>
          <w:lang w:eastAsia="en-US"/>
        </w:rPr>
        <w:t xml:space="preserve"> in the world </w:t>
      </w:r>
      <w:r w:rsidRPr="00520DFB">
        <w:rPr>
          <w:rFonts w:ascii="Calibri" w:eastAsia="Cambria" w:hAnsi="Calibri" w:cs="Arial"/>
          <w:highlight w:val="green"/>
          <w:u w:val="single"/>
          <w:lang w:eastAsia="en-US"/>
        </w:rPr>
        <w:t>was</w:t>
      </w:r>
      <w:r w:rsidRPr="00520DFB">
        <w:rPr>
          <w:rFonts w:ascii="Calibri" w:eastAsia="Cambria" w:hAnsi="Calibri" w:cs="Arial"/>
          <w:u w:val="single"/>
          <w:lang w:eastAsia="en-US"/>
        </w:rPr>
        <w:t xml:space="preserve"> also as a </w:t>
      </w:r>
      <w:r w:rsidRPr="00520DFB">
        <w:rPr>
          <w:rFonts w:ascii="Calibri" w:eastAsia="Cambria" w:hAnsi="Calibri" w:cs="Arial"/>
          <w:bCs/>
          <w:u w:val="single"/>
          <w:lang w:eastAsia="en-US"/>
        </w:rPr>
        <w:t xml:space="preserve">symbol and </w:t>
      </w:r>
      <w:r w:rsidRPr="00520DFB">
        <w:rPr>
          <w:rFonts w:ascii="Calibri" w:eastAsia="Cambria" w:hAnsi="Calibri" w:cs="Arial"/>
          <w:bCs/>
          <w:highlight w:val="green"/>
          <w:u w:val="single"/>
          <w:lang w:eastAsia="en-US"/>
        </w:rPr>
        <w:t>a beacon</w:t>
      </w:r>
      <w:r w:rsidRPr="00520DFB">
        <w:rPr>
          <w:rFonts w:ascii="Calibri" w:eastAsia="Cambria" w:hAnsi="Calibri" w:cs="Arial"/>
          <w:bCs/>
          <w:sz w:val="16"/>
          <w:szCs w:val="16"/>
          <w:lang w:eastAsia="en-US"/>
        </w:rPr>
        <w:t xml:space="preserve">, one </w:t>
      </w:r>
      <w:r w:rsidRPr="00520DFB">
        <w:rPr>
          <w:rFonts w:ascii="Calibri" w:eastAsia="Cambria" w:hAnsi="Calibri" w:cs="Arial"/>
          <w:u w:val="single"/>
          <w:lang w:eastAsia="en-US"/>
        </w:rPr>
        <w:t>that drew immigrants and talent</w:t>
      </w:r>
      <w:r w:rsidRPr="00520DFB">
        <w:rPr>
          <w:rFonts w:ascii="Calibri" w:eastAsia="Cambria" w:hAnsi="Calibri" w:cs="Arial"/>
          <w:bCs/>
          <w:sz w:val="16"/>
          <w:szCs w:val="16"/>
          <w:lang w:eastAsia="en-US"/>
        </w:rPr>
        <w:t xml:space="preserve"> because of the opportunities that the United States offered and nurtured. On that score, the </w:t>
      </w:r>
      <w:r w:rsidRPr="00520DFB">
        <w:rPr>
          <w:rFonts w:ascii="Calibri" w:eastAsia="Cambria" w:hAnsi="Calibri" w:cs="Arial"/>
          <w:highlight w:val="green"/>
          <w:u w:val="single"/>
          <w:lang w:eastAsia="en-US"/>
        </w:rPr>
        <w:t>Trump</w:t>
      </w:r>
      <w:r w:rsidRPr="00520DFB">
        <w:rPr>
          <w:rFonts w:ascii="Calibri" w:eastAsia="Cambria" w:hAnsi="Calibri" w:cs="Arial"/>
          <w:bCs/>
          <w:sz w:val="16"/>
          <w:szCs w:val="16"/>
          <w:lang w:eastAsia="en-US"/>
        </w:rPr>
        <w:t xml:space="preserve"> administration dramatically </w:t>
      </w:r>
      <w:r w:rsidRPr="00520DFB">
        <w:rPr>
          <w:rFonts w:ascii="Calibri" w:eastAsia="Cambria" w:hAnsi="Calibri" w:cs="Arial"/>
          <w:bCs/>
          <w:highlight w:val="green"/>
          <w:u w:val="single"/>
          <w:lang w:eastAsia="en-US"/>
        </w:rPr>
        <w:t>eroded the U</w:t>
      </w:r>
      <w:r w:rsidRPr="00520DFB">
        <w:rPr>
          <w:rFonts w:ascii="Calibri" w:eastAsia="Cambria" w:hAnsi="Calibri" w:cs="Arial"/>
          <w:bCs/>
          <w:u w:val="single"/>
          <w:lang w:eastAsia="en-US"/>
        </w:rPr>
        <w:t xml:space="preserve">nited </w:t>
      </w:r>
      <w:r w:rsidRPr="00520DFB">
        <w:rPr>
          <w:rFonts w:ascii="Calibri" w:eastAsia="Cambria" w:hAnsi="Calibri" w:cs="Arial"/>
          <w:bCs/>
          <w:highlight w:val="green"/>
          <w:u w:val="single"/>
          <w:lang w:eastAsia="en-US"/>
        </w:rPr>
        <w:t>S</w:t>
      </w:r>
      <w:r w:rsidRPr="00520DFB">
        <w:rPr>
          <w:rFonts w:ascii="Calibri" w:eastAsia="Cambria" w:hAnsi="Calibri" w:cs="Arial"/>
          <w:bCs/>
          <w:u w:val="single"/>
          <w:lang w:eastAsia="en-US"/>
        </w:rPr>
        <w:t xml:space="preserve">tates’ </w:t>
      </w:r>
      <w:r w:rsidRPr="00520DFB">
        <w:rPr>
          <w:rFonts w:ascii="Calibri" w:eastAsia="Cambria" w:hAnsi="Calibri" w:cs="Arial"/>
          <w:bCs/>
          <w:highlight w:val="green"/>
          <w:u w:val="single"/>
          <w:lang w:eastAsia="en-US"/>
        </w:rPr>
        <w:t>global standing</w:t>
      </w:r>
      <w:r w:rsidRPr="00520DFB">
        <w:rPr>
          <w:rFonts w:ascii="Calibri" w:eastAsia="Cambria" w:hAnsi="Calibri" w:cs="Arial"/>
          <w:bCs/>
          <w:sz w:val="16"/>
          <w:szCs w:val="16"/>
          <w:lang w:eastAsia="en-US"/>
        </w:rPr>
        <w:t xml:space="preserve">. Yes, the image of the United States also suffered mightily in the 1970s, with the humiliation of Vietnam and the revelations of American anti-democratic policies in much of what was then known as the Third World. It is possible that had the economic revival of the 1980s not happened, the American Century would have ended then. It didn’t, but </w:t>
      </w:r>
      <w:r w:rsidRPr="00520DFB">
        <w:rPr>
          <w:rFonts w:ascii="Calibri" w:eastAsia="Cambria" w:hAnsi="Calibri" w:cs="Arial"/>
          <w:b/>
          <w:iCs/>
          <w:highlight w:val="green"/>
          <w:u w:val="single"/>
          <w:lang w:eastAsia="en-US"/>
        </w:rPr>
        <w:t>then came the pandemic</w:t>
      </w:r>
      <w:r w:rsidRPr="00520DFB">
        <w:rPr>
          <w:rFonts w:ascii="Calibri" w:eastAsia="Cambria" w:hAnsi="Calibri" w:cs="Arial"/>
          <w:bCs/>
          <w:sz w:val="16"/>
          <w:szCs w:val="16"/>
          <w:lang w:eastAsia="en-US"/>
        </w:rPr>
        <w:t xml:space="preserve">. Much as Chinese Premier Zhou Enlai once famously said of the legacy of the French Revolution that it was too soon to make final judgments, it is premature to start ranking nations conclusively by how well they met a pandemic that is still raging. It is clear, however, that </w:t>
      </w:r>
      <w:r w:rsidRPr="00520DFB">
        <w:rPr>
          <w:rFonts w:ascii="Calibri" w:eastAsia="Cambria" w:hAnsi="Calibri" w:cs="Arial"/>
          <w:u w:val="single"/>
          <w:lang w:eastAsia="en-US"/>
        </w:rPr>
        <w:t xml:space="preserve">what may be American strengths in other contexts are in this moment </w:t>
      </w:r>
      <w:r w:rsidRPr="00520DFB">
        <w:rPr>
          <w:rFonts w:ascii="Calibri" w:eastAsia="Cambria" w:hAnsi="Calibri" w:cs="Arial"/>
          <w:bCs/>
          <w:u w:val="single"/>
          <w:lang w:eastAsia="en-US"/>
        </w:rPr>
        <w:t>a panoply of weaknesses</w:t>
      </w:r>
      <w:r w:rsidRPr="00520DFB">
        <w:rPr>
          <w:rFonts w:ascii="Calibri" w:eastAsia="Cambria" w:hAnsi="Calibri" w:cs="Arial"/>
          <w:u w:val="single"/>
          <w:lang w:eastAsia="en-US"/>
        </w:rPr>
        <w:t xml:space="preserve">: </w:t>
      </w:r>
      <w:r w:rsidRPr="00520DFB">
        <w:rPr>
          <w:rFonts w:ascii="Calibri" w:eastAsia="Cambria" w:hAnsi="Calibri" w:cs="Arial"/>
          <w:highlight w:val="green"/>
          <w:u w:val="single"/>
          <w:lang w:eastAsia="en-US"/>
        </w:rPr>
        <w:t>decentralized</w:t>
      </w:r>
      <w:r w:rsidRPr="00520DFB">
        <w:rPr>
          <w:rFonts w:ascii="Calibri" w:eastAsia="Cambria" w:hAnsi="Calibri" w:cs="Arial"/>
          <w:bCs/>
          <w:sz w:val="16"/>
          <w:szCs w:val="16"/>
          <w:lang w:eastAsia="en-US"/>
        </w:rPr>
        <w:t xml:space="preserve"> domestic </w:t>
      </w:r>
      <w:r w:rsidRPr="00520DFB">
        <w:rPr>
          <w:rFonts w:ascii="Calibri" w:eastAsia="Cambria" w:hAnsi="Calibri" w:cs="Arial"/>
          <w:highlight w:val="green"/>
          <w:u w:val="single"/>
          <w:lang w:eastAsia="en-US"/>
        </w:rPr>
        <w:t>governance</w:t>
      </w:r>
      <w:r w:rsidRPr="00520DFB">
        <w:rPr>
          <w:rFonts w:ascii="Calibri" w:eastAsia="Cambria" w:hAnsi="Calibri" w:cs="Arial"/>
          <w:u w:val="single"/>
          <w:lang w:eastAsia="en-US"/>
        </w:rPr>
        <w:t xml:space="preserve">, highly </w:t>
      </w:r>
      <w:r w:rsidRPr="00520DFB">
        <w:rPr>
          <w:rFonts w:ascii="Calibri" w:eastAsia="Cambria" w:hAnsi="Calibri" w:cs="Arial"/>
          <w:highlight w:val="green"/>
          <w:u w:val="single"/>
          <w:lang w:eastAsia="en-US"/>
        </w:rPr>
        <w:t>contested politics</w:t>
      </w:r>
      <w:r w:rsidRPr="00520DFB">
        <w:rPr>
          <w:rFonts w:ascii="Calibri" w:eastAsia="Cambria" w:hAnsi="Calibri" w:cs="Arial"/>
          <w:u w:val="single"/>
          <w:lang w:eastAsia="en-US"/>
        </w:rPr>
        <w:t>, and immense cultural variations</w:t>
      </w:r>
      <w:r w:rsidRPr="00520DFB">
        <w:rPr>
          <w:rFonts w:ascii="Calibri" w:eastAsia="Cambria" w:hAnsi="Calibri" w:cs="Arial"/>
          <w:bCs/>
          <w:sz w:val="16"/>
          <w:szCs w:val="16"/>
          <w:lang w:eastAsia="en-US"/>
        </w:rPr>
        <w:t xml:space="preserve"> across states and regions. </w:t>
      </w:r>
      <w:r w:rsidRPr="00520DFB">
        <w:rPr>
          <w:rFonts w:ascii="Calibri" w:eastAsia="Cambria" w:hAnsi="Calibri" w:cs="Arial"/>
          <w:u w:val="single"/>
          <w:lang w:eastAsia="en-US"/>
        </w:rPr>
        <w:t>All of those inoculate Americans against autocracy</w:t>
      </w:r>
      <w:r w:rsidRPr="00520DFB">
        <w:rPr>
          <w:rFonts w:ascii="Calibri" w:eastAsia="Cambria" w:hAnsi="Calibri" w:cs="Arial"/>
          <w:bCs/>
          <w:sz w:val="16"/>
          <w:szCs w:val="16"/>
          <w:lang w:eastAsia="en-US"/>
        </w:rPr>
        <w:t xml:space="preserve"> and government overreach </w:t>
      </w:r>
      <w:r w:rsidRPr="00520DFB">
        <w:rPr>
          <w:rFonts w:ascii="Calibri" w:eastAsia="Cambria" w:hAnsi="Calibri" w:cs="Arial"/>
          <w:u w:val="single"/>
          <w:lang w:eastAsia="en-US"/>
        </w:rPr>
        <w:t xml:space="preserve">but </w:t>
      </w:r>
      <w:r w:rsidRPr="00520DFB">
        <w:rPr>
          <w:rFonts w:ascii="Calibri" w:eastAsia="Cambria" w:hAnsi="Calibri" w:cs="Arial"/>
          <w:highlight w:val="green"/>
          <w:u w:val="single"/>
          <w:lang w:eastAsia="en-US"/>
        </w:rPr>
        <w:t xml:space="preserve">leave the country </w:t>
      </w:r>
      <w:r w:rsidRPr="00520DFB">
        <w:rPr>
          <w:rFonts w:ascii="Calibri" w:eastAsia="Cambria" w:hAnsi="Calibri" w:cs="Arial"/>
          <w:bCs/>
          <w:highlight w:val="green"/>
          <w:u w:val="single"/>
          <w:lang w:eastAsia="en-US"/>
        </w:rPr>
        <w:t>vulnerable to national crises</w:t>
      </w:r>
      <w:r w:rsidRPr="00520DFB">
        <w:rPr>
          <w:rFonts w:ascii="Calibri" w:eastAsia="Cambria" w:hAnsi="Calibri" w:cs="Arial"/>
          <w:bCs/>
          <w:u w:val="single"/>
          <w:lang w:eastAsia="en-US"/>
        </w:rPr>
        <w:t xml:space="preserve"> that require a unified response</w:t>
      </w:r>
      <w:r w:rsidRPr="00520DFB">
        <w:rPr>
          <w:rFonts w:ascii="Calibri" w:eastAsia="Cambria" w:hAnsi="Calibri" w:cs="Arial"/>
          <w:bCs/>
          <w:sz w:val="16"/>
          <w:szCs w:val="16"/>
          <w:lang w:eastAsia="en-US"/>
        </w:rPr>
        <w:t xml:space="preserve">. Coming in the midst of the Trump administration, </w:t>
      </w:r>
      <w:r w:rsidRPr="00520DFB">
        <w:rPr>
          <w:rFonts w:ascii="Calibri" w:eastAsia="Cambria" w:hAnsi="Calibri" w:cs="Arial"/>
          <w:u w:val="single"/>
          <w:lang w:eastAsia="en-US"/>
        </w:rPr>
        <w:t xml:space="preserve">the American pandemic response has </w:t>
      </w:r>
      <w:r w:rsidRPr="00520DFB">
        <w:rPr>
          <w:rFonts w:ascii="Calibri" w:eastAsia="Cambria" w:hAnsi="Calibri" w:cs="Arial"/>
          <w:bCs/>
          <w:u w:val="single"/>
          <w:lang w:eastAsia="en-US"/>
        </w:rPr>
        <w:t>utterly crushed the image of the United States</w:t>
      </w:r>
      <w:r w:rsidRPr="00520DFB">
        <w:rPr>
          <w:rFonts w:ascii="Calibri" w:eastAsia="Cambria" w:hAnsi="Calibri" w:cs="Arial"/>
          <w:bCs/>
          <w:sz w:val="16"/>
          <w:szCs w:val="16"/>
          <w:lang w:eastAsia="en-US"/>
        </w:rPr>
        <w:t xml:space="preserve"> as an ambassador for good governance and democracy—</w:t>
      </w:r>
      <w:r w:rsidRPr="00520DFB">
        <w:rPr>
          <w:rFonts w:ascii="Calibri" w:eastAsia="Cambria" w:hAnsi="Calibri" w:cs="Arial"/>
          <w:u w:val="single"/>
          <w:lang w:eastAsia="en-US"/>
        </w:rPr>
        <w:t xml:space="preserve">and </w:t>
      </w:r>
      <w:r w:rsidRPr="00520DFB">
        <w:rPr>
          <w:rFonts w:ascii="Calibri" w:eastAsia="Cambria" w:hAnsi="Calibri" w:cs="Arial"/>
          <w:bCs/>
          <w:u w:val="single"/>
          <w:lang w:eastAsia="en-US"/>
        </w:rPr>
        <w:t>with it, the last pillar of the American Century</w:t>
      </w:r>
      <w:r w:rsidRPr="00520DFB">
        <w:rPr>
          <w:rFonts w:ascii="Calibri" w:eastAsia="Cambria" w:hAnsi="Calibri" w:cs="Arial"/>
          <w:bCs/>
          <w:sz w:val="16"/>
          <w:szCs w:val="16"/>
          <w:lang w:eastAsia="en-US"/>
        </w:rPr>
        <w:t xml:space="preserve">. </w:t>
      </w:r>
    </w:p>
    <w:p w14:paraId="6B373C04" w14:textId="77777777" w:rsidR="00520DFB" w:rsidRPr="00520DFB" w:rsidRDefault="00520DFB" w:rsidP="00520DFB">
      <w:pPr>
        <w:spacing w:line="252" w:lineRule="auto"/>
        <w:rPr>
          <w:rFonts w:ascii="Calibri" w:eastAsia="Cambria" w:hAnsi="Calibri" w:cs="Arial"/>
          <w:bCs/>
          <w:sz w:val="16"/>
          <w:szCs w:val="16"/>
          <w:lang w:eastAsia="en-US"/>
        </w:rPr>
      </w:pPr>
      <w:r w:rsidRPr="00520DFB">
        <w:rPr>
          <w:rFonts w:ascii="Calibri" w:eastAsia="Cambria" w:hAnsi="Calibri" w:cs="Arial"/>
          <w:bCs/>
          <w:sz w:val="16"/>
          <w:szCs w:val="16"/>
          <w:lang w:eastAsia="en-US"/>
        </w:rPr>
        <w:t xml:space="preserve">Many in both the United States and throughout the world may believe that the end of the American Century is tragic, but </w:t>
      </w:r>
      <w:r w:rsidRPr="00520DFB">
        <w:rPr>
          <w:rFonts w:ascii="Calibri" w:eastAsia="Cambria" w:hAnsi="Calibri" w:cs="Arial"/>
          <w:u w:val="single"/>
          <w:lang w:eastAsia="en-US"/>
        </w:rPr>
        <w:t xml:space="preserve">the dawn of the </w:t>
      </w:r>
      <w:r w:rsidRPr="00520DFB">
        <w:rPr>
          <w:rFonts w:ascii="Calibri" w:eastAsia="Cambria" w:hAnsi="Calibri" w:cs="Arial"/>
          <w:highlight w:val="green"/>
          <w:u w:val="single"/>
          <w:lang w:eastAsia="en-US"/>
        </w:rPr>
        <w:t xml:space="preserve">Anti-American Century holds the </w:t>
      </w:r>
      <w:r w:rsidRPr="00520DFB">
        <w:rPr>
          <w:rFonts w:ascii="Calibri" w:eastAsia="Cambria" w:hAnsi="Calibri" w:cs="Arial"/>
          <w:bCs/>
          <w:highlight w:val="green"/>
          <w:u w:val="single"/>
          <w:lang w:eastAsia="en-US"/>
        </w:rPr>
        <w:t>promise of better times</w:t>
      </w:r>
      <w:r w:rsidRPr="00520DFB">
        <w:rPr>
          <w:rFonts w:ascii="Calibri" w:eastAsia="Cambria" w:hAnsi="Calibri" w:cs="Arial"/>
          <w:bCs/>
          <w:u w:val="single"/>
          <w:lang w:eastAsia="en-US"/>
        </w:rPr>
        <w:t xml:space="preserve"> for the globe</w:t>
      </w:r>
      <w:r w:rsidRPr="00520DFB">
        <w:rPr>
          <w:rFonts w:ascii="Calibri" w:eastAsia="Cambria" w:hAnsi="Calibri" w:cs="Arial"/>
          <w:u w:val="single"/>
          <w:lang w:eastAsia="en-US"/>
        </w:rPr>
        <w:t xml:space="preserve"> and the opportunity for </w:t>
      </w:r>
      <w:r w:rsidRPr="00520DFB">
        <w:rPr>
          <w:rFonts w:ascii="Calibri" w:eastAsia="Cambria" w:hAnsi="Calibri" w:cs="Arial"/>
          <w:bCs/>
          <w:u w:val="single"/>
          <w:lang w:eastAsia="en-US"/>
        </w:rPr>
        <w:t>Americans to finally confront their country’s structural problems</w:t>
      </w:r>
      <w:r w:rsidRPr="00520DFB">
        <w:rPr>
          <w:rFonts w:ascii="Calibri" w:eastAsia="Cambria" w:hAnsi="Calibri" w:cs="Arial"/>
          <w:bCs/>
          <w:sz w:val="16"/>
          <w:szCs w:val="16"/>
          <w:lang w:eastAsia="en-US"/>
        </w:rPr>
        <w:t xml:space="preserve">. After all, unless one believes that the United States has a monopoly on the desire for peace, individual rights, and prosperity, 7.8 billion people and nearly 200 nations large and small are just as capable as Americans of acting in those collective interests. </w:t>
      </w:r>
      <w:r w:rsidRPr="00520DFB">
        <w:rPr>
          <w:rFonts w:ascii="Calibri" w:eastAsia="Cambria" w:hAnsi="Calibri" w:cs="Arial"/>
          <w:u w:val="single"/>
          <w:lang w:eastAsia="en-US"/>
        </w:rPr>
        <w:t>To believe otherwise is to hold that the only formula for</w:t>
      </w:r>
      <w:r w:rsidRPr="00520DFB">
        <w:rPr>
          <w:rFonts w:ascii="Calibri" w:eastAsia="Cambria" w:hAnsi="Calibri" w:cs="Arial"/>
          <w:bCs/>
          <w:sz w:val="16"/>
          <w:szCs w:val="16"/>
          <w:lang w:eastAsia="en-US"/>
        </w:rPr>
        <w:t xml:space="preserve"> international </w:t>
      </w:r>
      <w:r w:rsidRPr="00520DFB">
        <w:rPr>
          <w:rFonts w:ascii="Calibri" w:eastAsia="Cambria" w:hAnsi="Calibri" w:cs="Arial"/>
          <w:u w:val="single"/>
          <w:lang w:eastAsia="en-US"/>
        </w:rPr>
        <w:t xml:space="preserve">stability and prosperity is an </w:t>
      </w:r>
      <w:r w:rsidRPr="00520DFB">
        <w:rPr>
          <w:rFonts w:ascii="Calibri" w:eastAsia="Cambria" w:hAnsi="Calibri" w:cs="Arial"/>
          <w:bCs/>
          <w:u w:val="single"/>
          <w:lang w:eastAsia="en-US"/>
        </w:rPr>
        <w:t>endless continuation</w:t>
      </w:r>
      <w:r w:rsidRPr="00520DFB">
        <w:rPr>
          <w:rFonts w:ascii="Calibri" w:eastAsia="Cambria" w:hAnsi="Calibri" w:cs="Arial"/>
          <w:bCs/>
          <w:sz w:val="16"/>
          <w:szCs w:val="16"/>
          <w:lang w:eastAsia="en-US"/>
        </w:rPr>
        <w:t xml:space="preserve"> of the American Century. </w:t>
      </w:r>
      <w:r w:rsidRPr="00520DFB">
        <w:rPr>
          <w:rFonts w:ascii="Calibri" w:eastAsia="Cambria" w:hAnsi="Calibri" w:cs="Arial"/>
          <w:u w:val="single"/>
          <w:lang w:eastAsia="en-US"/>
        </w:rPr>
        <w:t xml:space="preserve">That inevitably leads to the </w:t>
      </w:r>
      <w:r w:rsidRPr="00520DFB">
        <w:rPr>
          <w:rFonts w:ascii="Calibri" w:eastAsia="Cambria" w:hAnsi="Calibri" w:cs="Arial"/>
          <w:bCs/>
          <w:u w:val="single"/>
          <w:lang w:eastAsia="en-US"/>
        </w:rPr>
        <w:t>question of China</w:t>
      </w:r>
      <w:r w:rsidRPr="00520DFB">
        <w:rPr>
          <w:rFonts w:ascii="Calibri" w:eastAsia="Cambria" w:hAnsi="Calibri" w:cs="Arial"/>
          <w:bCs/>
          <w:sz w:val="16"/>
          <w:szCs w:val="16"/>
          <w:lang w:eastAsia="en-US"/>
        </w:rPr>
        <w:t xml:space="preserve"> and its status as an emerging global power, especially as the United States retreats or is forced to. </w:t>
      </w:r>
      <w:r w:rsidRPr="00520DFB">
        <w:rPr>
          <w:rFonts w:ascii="Calibri" w:eastAsia="Cambria" w:hAnsi="Calibri" w:cs="Arial"/>
          <w:u w:val="single"/>
          <w:lang w:eastAsia="en-US"/>
        </w:rPr>
        <w:t xml:space="preserve">True, China </w:t>
      </w:r>
      <w:r w:rsidRPr="00520DFB">
        <w:rPr>
          <w:rFonts w:ascii="Calibri" w:eastAsia="Cambria" w:hAnsi="Calibri" w:cs="Arial"/>
          <w:bCs/>
          <w:u w:val="single"/>
          <w:lang w:eastAsia="en-US"/>
        </w:rPr>
        <w:t>defines rights differently</w:t>
      </w:r>
      <w:r w:rsidRPr="00520DFB">
        <w:rPr>
          <w:rFonts w:ascii="Calibri" w:eastAsia="Cambria" w:hAnsi="Calibri" w:cs="Arial"/>
          <w:bCs/>
          <w:sz w:val="16"/>
          <w:szCs w:val="16"/>
          <w:lang w:eastAsia="en-US"/>
        </w:rPr>
        <w:t xml:space="preserve"> than the United States, </w:t>
      </w:r>
      <w:r w:rsidRPr="00520DFB">
        <w:rPr>
          <w:rFonts w:ascii="Calibri" w:eastAsia="Cambria" w:hAnsi="Calibri" w:cs="Arial"/>
          <w:u w:val="single"/>
          <w:lang w:eastAsia="en-US"/>
        </w:rPr>
        <w:t>and many outside of China may not find that template</w:t>
      </w:r>
      <w:r w:rsidRPr="00520DFB">
        <w:rPr>
          <w:rFonts w:ascii="Calibri" w:eastAsia="Cambria" w:hAnsi="Calibri" w:cs="Arial"/>
          <w:bCs/>
          <w:sz w:val="16"/>
          <w:szCs w:val="16"/>
          <w:lang w:eastAsia="en-US"/>
        </w:rPr>
        <w:t xml:space="preserve"> an </w:t>
      </w:r>
      <w:r w:rsidRPr="00520DFB">
        <w:rPr>
          <w:rFonts w:ascii="Calibri" w:eastAsia="Cambria" w:hAnsi="Calibri" w:cs="Arial"/>
          <w:b/>
          <w:iCs/>
          <w:u w:val="single"/>
          <w:lang w:eastAsia="en-US"/>
        </w:rPr>
        <w:t>appealing</w:t>
      </w:r>
      <w:r w:rsidRPr="00520DFB">
        <w:rPr>
          <w:rFonts w:ascii="Calibri" w:eastAsia="Cambria" w:hAnsi="Calibri" w:cs="Arial"/>
          <w:bCs/>
          <w:sz w:val="16"/>
          <w:szCs w:val="16"/>
          <w:lang w:eastAsia="en-US"/>
        </w:rPr>
        <w:t xml:space="preserve"> one. </w:t>
      </w:r>
      <w:r w:rsidRPr="00520DFB">
        <w:rPr>
          <w:rFonts w:ascii="Calibri" w:eastAsia="Cambria" w:hAnsi="Calibri" w:cs="Arial"/>
          <w:u w:val="single"/>
          <w:lang w:eastAsia="en-US"/>
        </w:rPr>
        <w:t>But the Chinese template remains</w:t>
      </w:r>
      <w:r w:rsidRPr="00520DFB">
        <w:rPr>
          <w:rFonts w:ascii="Calibri" w:eastAsia="Cambria" w:hAnsi="Calibri" w:cs="Arial"/>
          <w:bCs/>
          <w:sz w:val="16"/>
          <w:szCs w:val="16"/>
          <w:lang w:eastAsia="en-US"/>
        </w:rPr>
        <w:t xml:space="preserve"> a </w:t>
      </w:r>
      <w:r w:rsidRPr="00520DFB">
        <w:rPr>
          <w:rFonts w:ascii="Calibri" w:eastAsia="Cambria" w:hAnsi="Calibri" w:cs="Arial"/>
          <w:highlight w:val="green"/>
          <w:u w:val="single"/>
          <w:lang w:eastAsia="en-US"/>
        </w:rPr>
        <w:t>Chinese</w:t>
      </w:r>
      <w:r w:rsidRPr="00520DFB">
        <w:rPr>
          <w:rFonts w:ascii="Calibri" w:eastAsia="Cambria" w:hAnsi="Calibri" w:cs="Arial"/>
          <w:bCs/>
          <w:sz w:val="16"/>
          <w:szCs w:val="16"/>
          <w:lang w:eastAsia="en-US"/>
        </w:rPr>
        <w:t xml:space="preserve"> one, </w:t>
      </w:r>
      <w:r w:rsidRPr="00520DFB">
        <w:rPr>
          <w:rFonts w:ascii="Calibri" w:eastAsia="Cambria" w:hAnsi="Calibri" w:cs="Arial"/>
          <w:u w:val="single"/>
          <w:lang w:eastAsia="en-US"/>
        </w:rPr>
        <w:t xml:space="preserve">propagated by a </w:t>
      </w:r>
      <w:r w:rsidRPr="00520DFB">
        <w:rPr>
          <w:rFonts w:ascii="Calibri" w:eastAsia="Cambria" w:hAnsi="Calibri" w:cs="Arial"/>
          <w:highlight w:val="green"/>
          <w:u w:val="single"/>
          <w:lang w:eastAsia="en-US"/>
        </w:rPr>
        <w:t>government</w:t>
      </w:r>
      <w:r w:rsidRPr="00520DFB">
        <w:rPr>
          <w:rFonts w:ascii="Calibri" w:eastAsia="Cambria" w:hAnsi="Calibri" w:cs="Arial"/>
          <w:u w:val="single"/>
          <w:lang w:eastAsia="en-US"/>
        </w:rPr>
        <w:t xml:space="preserve"> that </w:t>
      </w:r>
      <w:r w:rsidRPr="00520DFB">
        <w:rPr>
          <w:rFonts w:ascii="Calibri" w:eastAsia="Cambria" w:hAnsi="Calibri" w:cs="Arial"/>
          <w:highlight w:val="green"/>
          <w:u w:val="single"/>
          <w:lang w:eastAsia="en-US"/>
        </w:rPr>
        <w:t>seems</w:t>
      </w:r>
      <w:r w:rsidRPr="00520DFB">
        <w:rPr>
          <w:rFonts w:ascii="Calibri" w:eastAsia="Cambria" w:hAnsi="Calibri" w:cs="Arial"/>
          <w:u w:val="single"/>
          <w:lang w:eastAsia="en-US"/>
        </w:rPr>
        <w:t xml:space="preserve"> quite </w:t>
      </w:r>
      <w:r w:rsidRPr="00520DFB">
        <w:rPr>
          <w:rFonts w:ascii="Calibri" w:eastAsia="Cambria" w:hAnsi="Calibri" w:cs="Arial"/>
          <w:bCs/>
          <w:highlight w:val="green"/>
          <w:u w:val="single"/>
          <w:lang w:eastAsia="en-US"/>
        </w:rPr>
        <w:t>interested in keeping</w:t>
      </w:r>
      <w:r w:rsidRPr="00520DFB">
        <w:rPr>
          <w:rFonts w:ascii="Calibri" w:eastAsia="Cambria" w:hAnsi="Calibri" w:cs="Arial"/>
          <w:bCs/>
          <w:u w:val="single"/>
          <w:lang w:eastAsia="en-US"/>
        </w:rPr>
        <w:t xml:space="preserve"> the </w:t>
      </w:r>
      <w:r w:rsidRPr="00520DFB">
        <w:rPr>
          <w:rFonts w:ascii="Calibri" w:eastAsia="Cambria" w:hAnsi="Calibri" w:cs="Arial"/>
          <w:bCs/>
          <w:highlight w:val="green"/>
          <w:u w:val="single"/>
          <w:lang w:eastAsia="en-US"/>
        </w:rPr>
        <w:t>global peace</w:t>
      </w:r>
      <w:r w:rsidRPr="00520DFB">
        <w:rPr>
          <w:rFonts w:ascii="Calibri" w:eastAsia="Cambria" w:hAnsi="Calibri" w:cs="Arial"/>
          <w:bCs/>
          <w:sz w:val="16"/>
          <w:szCs w:val="16"/>
          <w:highlight w:val="green"/>
          <w:lang w:eastAsia="en-US"/>
        </w:rPr>
        <w:t xml:space="preserve"> </w:t>
      </w:r>
      <w:r w:rsidRPr="00520DFB">
        <w:rPr>
          <w:rFonts w:ascii="Calibri" w:eastAsia="Cambria" w:hAnsi="Calibri" w:cs="Arial"/>
          <w:bCs/>
          <w:sz w:val="16"/>
          <w:szCs w:val="16"/>
          <w:lang w:eastAsia="en-US"/>
        </w:rPr>
        <w:t xml:space="preserve">even while asserting its power. And whatever one thinks of China’s future, it remains true that </w:t>
      </w:r>
      <w:r w:rsidRPr="00520DFB">
        <w:rPr>
          <w:rFonts w:ascii="Calibri" w:eastAsia="Cambria" w:hAnsi="Calibri" w:cs="Arial"/>
          <w:u w:val="single"/>
          <w:lang w:eastAsia="en-US"/>
        </w:rPr>
        <w:t>you’d have to think that the United States is somehow</w:t>
      </w:r>
      <w:r w:rsidRPr="00520DFB">
        <w:rPr>
          <w:rFonts w:ascii="Calibri" w:eastAsia="Cambria" w:hAnsi="Calibri" w:cs="Arial"/>
          <w:bCs/>
          <w:sz w:val="16"/>
          <w:szCs w:val="16"/>
          <w:lang w:eastAsia="en-US"/>
        </w:rPr>
        <w:t xml:space="preserve"> a </w:t>
      </w:r>
      <w:r w:rsidRPr="00520DFB">
        <w:rPr>
          <w:rFonts w:ascii="Calibri" w:eastAsia="Cambria" w:hAnsi="Calibri" w:cs="Arial"/>
          <w:u w:val="single"/>
          <w:lang w:eastAsia="en-US"/>
        </w:rPr>
        <w:t>freakish and exceptional</w:t>
      </w:r>
      <w:r w:rsidRPr="00520DFB">
        <w:rPr>
          <w:rFonts w:ascii="Calibri" w:eastAsia="Cambria" w:hAnsi="Calibri" w:cs="Arial"/>
          <w:bCs/>
          <w:sz w:val="16"/>
          <w:szCs w:val="16"/>
          <w:lang w:eastAsia="en-US"/>
        </w:rPr>
        <w:t xml:space="preserve"> nation </w:t>
      </w:r>
      <w:r w:rsidRPr="00520DFB">
        <w:rPr>
          <w:rFonts w:ascii="Calibri" w:eastAsia="Cambria" w:hAnsi="Calibri" w:cs="Arial"/>
          <w:u w:val="single"/>
          <w:lang w:eastAsia="en-US"/>
        </w:rPr>
        <w:t>alone committed to peace and prosperity to believe firmly that the end of the American Century spells a backward step</w:t>
      </w:r>
      <w:r w:rsidRPr="00520DFB">
        <w:rPr>
          <w:rFonts w:ascii="Calibri" w:eastAsia="Cambria" w:hAnsi="Calibri" w:cs="Arial"/>
          <w:bCs/>
          <w:sz w:val="16"/>
          <w:szCs w:val="16"/>
          <w:lang w:eastAsia="en-US"/>
        </w:rPr>
        <w:t xml:space="preserve"> for humanity. As for the United State </w:t>
      </w:r>
      <w:r w:rsidRPr="00520DFB">
        <w:rPr>
          <w:rFonts w:ascii="Calibri" w:eastAsia="Cambria" w:hAnsi="Calibri" w:cs="Arial"/>
          <w:u w:val="single"/>
          <w:lang w:eastAsia="en-US"/>
        </w:rPr>
        <w:t xml:space="preserve">domestically, </w:t>
      </w:r>
      <w:r w:rsidRPr="00520DFB">
        <w:rPr>
          <w:rFonts w:ascii="Calibri" w:eastAsia="Cambria" w:hAnsi="Calibri" w:cs="Arial"/>
          <w:highlight w:val="green"/>
          <w:u w:val="single"/>
          <w:lang w:eastAsia="en-US"/>
        </w:rPr>
        <w:t xml:space="preserve">decades of global preeminence </w:t>
      </w:r>
      <w:r w:rsidRPr="00520DFB">
        <w:rPr>
          <w:rFonts w:ascii="Calibri" w:eastAsia="Cambria" w:hAnsi="Calibri" w:cs="Arial"/>
          <w:bCs/>
          <w:highlight w:val="green"/>
          <w:u w:val="single"/>
          <w:lang w:eastAsia="en-US"/>
        </w:rPr>
        <w:t xml:space="preserve">have not done Americans well </w:t>
      </w:r>
      <w:r w:rsidRPr="00520DFB">
        <w:rPr>
          <w:rFonts w:ascii="Calibri" w:eastAsia="Cambria" w:hAnsi="Calibri" w:cs="Arial"/>
          <w:bCs/>
          <w:u w:val="single"/>
          <w:lang w:eastAsia="en-US"/>
        </w:rPr>
        <w:t>at</w:t>
      </w:r>
      <w:r w:rsidRPr="00520DFB">
        <w:rPr>
          <w:rFonts w:ascii="Calibri" w:eastAsia="Cambria" w:hAnsi="Calibri" w:cs="Arial"/>
          <w:u w:val="single"/>
          <w:lang w:eastAsia="en-US"/>
        </w:rPr>
        <w:t xml:space="preserve"> </w:t>
      </w:r>
      <w:r w:rsidRPr="00520DFB">
        <w:rPr>
          <w:rFonts w:ascii="Calibri" w:eastAsia="Cambria" w:hAnsi="Calibri" w:cs="Arial"/>
          <w:bCs/>
          <w:u w:val="single"/>
          <w:lang w:eastAsia="en-US"/>
        </w:rPr>
        <w:t>home</w:t>
      </w:r>
      <w:r w:rsidRPr="00520DFB">
        <w:rPr>
          <w:rFonts w:ascii="Calibri" w:eastAsia="Cambria" w:hAnsi="Calibri" w:cs="Arial"/>
          <w:bCs/>
          <w:sz w:val="16"/>
          <w:szCs w:val="16"/>
          <w:lang w:eastAsia="en-US"/>
        </w:rPr>
        <w:t xml:space="preserve"> in recent years. </w:t>
      </w:r>
      <w:r w:rsidRPr="00520DFB">
        <w:rPr>
          <w:rFonts w:ascii="Calibri" w:eastAsia="Cambria" w:hAnsi="Calibri" w:cs="Arial"/>
          <w:highlight w:val="green"/>
          <w:u w:val="single"/>
          <w:lang w:eastAsia="en-US"/>
        </w:rPr>
        <w:t xml:space="preserve">Standards of living have </w:t>
      </w:r>
      <w:r w:rsidRPr="00520DFB">
        <w:rPr>
          <w:rFonts w:ascii="Calibri" w:eastAsia="Cambria" w:hAnsi="Calibri" w:cs="Arial"/>
          <w:bCs/>
          <w:highlight w:val="green"/>
          <w:u w:val="single"/>
          <w:lang w:eastAsia="en-US"/>
        </w:rPr>
        <w:t>stagnated</w:t>
      </w:r>
      <w:r w:rsidRPr="00520DFB">
        <w:rPr>
          <w:rFonts w:ascii="Calibri" w:eastAsia="Cambria" w:hAnsi="Calibri" w:cs="Arial"/>
          <w:u w:val="single"/>
          <w:lang w:eastAsia="en-US"/>
        </w:rPr>
        <w:t xml:space="preserve"> and not kept pace with</w:t>
      </w:r>
      <w:r w:rsidRPr="00520DFB">
        <w:rPr>
          <w:rFonts w:ascii="Calibri" w:eastAsia="Cambria" w:hAnsi="Calibri" w:cs="Arial"/>
          <w:bCs/>
          <w:sz w:val="16"/>
          <w:szCs w:val="16"/>
          <w:lang w:eastAsia="en-US"/>
        </w:rPr>
        <w:t xml:space="preserve"> those in numerous </w:t>
      </w:r>
      <w:r w:rsidRPr="00520DFB">
        <w:rPr>
          <w:rFonts w:ascii="Calibri" w:eastAsia="Cambria" w:hAnsi="Calibri" w:cs="Arial"/>
          <w:u w:val="single"/>
          <w:lang w:eastAsia="en-US"/>
        </w:rPr>
        <w:t xml:space="preserve">other countries. </w:t>
      </w:r>
      <w:r w:rsidRPr="00520DFB">
        <w:rPr>
          <w:rFonts w:ascii="Calibri" w:eastAsia="Cambria" w:hAnsi="Calibri" w:cs="Arial"/>
          <w:bCs/>
          <w:u w:val="single"/>
          <w:lang w:eastAsia="en-US"/>
        </w:rPr>
        <w:t>Racism</w:t>
      </w:r>
      <w:r w:rsidRPr="00520DFB">
        <w:rPr>
          <w:rFonts w:ascii="Calibri" w:eastAsia="Cambria" w:hAnsi="Calibri" w:cs="Arial"/>
          <w:u w:val="single"/>
          <w:lang w:eastAsia="en-US"/>
        </w:rPr>
        <w:t xml:space="preserve"> </w:t>
      </w:r>
      <w:r w:rsidRPr="00520DFB">
        <w:rPr>
          <w:rFonts w:ascii="Calibri" w:eastAsia="Cambria" w:hAnsi="Calibri" w:cs="Arial"/>
          <w:bCs/>
          <w:u w:val="single"/>
          <w:lang w:eastAsia="en-US"/>
        </w:rPr>
        <w:t>persists</w:t>
      </w:r>
      <w:r w:rsidRPr="00520DFB">
        <w:rPr>
          <w:rFonts w:ascii="Calibri" w:eastAsia="Cambria" w:hAnsi="Calibri" w:cs="Arial"/>
          <w:bCs/>
          <w:sz w:val="16"/>
          <w:szCs w:val="16"/>
          <w:lang w:eastAsia="en-US"/>
        </w:rPr>
        <w:t xml:space="preserve">. None of the countries that have excelled at education, health care, and standards of living are as large or complicated as the United States, but </w:t>
      </w:r>
      <w:r w:rsidRPr="00520DFB">
        <w:rPr>
          <w:rFonts w:ascii="Calibri" w:eastAsia="Cambria" w:hAnsi="Calibri" w:cs="Arial"/>
          <w:u w:val="single"/>
          <w:lang w:eastAsia="en-US"/>
        </w:rPr>
        <w:t xml:space="preserve">even by its own standards, the </w:t>
      </w:r>
      <w:r w:rsidRPr="00520DFB">
        <w:rPr>
          <w:rFonts w:ascii="Calibri" w:eastAsia="Cambria" w:hAnsi="Calibri" w:cs="Arial"/>
          <w:bCs/>
          <w:u w:val="single"/>
          <w:lang w:eastAsia="en-US"/>
        </w:rPr>
        <w:t>country has fallen short</w:t>
      </w:r>
      <w:r w:rsidRPr="00520DFB">
        <w:rPr>
          <w:rFonts w:ascii="Calibri" w:eastAsia="Cambria" w:hAnsi="Calibri" w:cs="Arial"/>
          <w:bCs/>
          <w:sz w:val="16"/>
          <w:szCs w:val="16"/>
          <w:lang w:eastAsia="en-US"/>
        </w:rPr>
        <w:t xml:space="preserve"> of what it once achieved. </w:t>
      </w:r>
      <w:r w:rsidRPr="00520DFB">
        <w:rPr>
          <w:rFonts w:ascii="Calibri" w:eastAsia="Cambria" w:hAnsi="Calibri" w:cs="Arial"/>
          <w:u w:val="single"/>
          <w:lang w:eastAsia="en-US"/>
        </w:rPr>
        <w:t>It spends massively</w:t>
      </w:r>
      <w:r w:rsidRPr="00520DFB">
        <w:rPr>
          <w:rFonts w:ascii="Calibri" w:eastAsia="Cambria" w:hAnsi="Calibri" w:cs="Arial"/>
          <w:bCs/>
          <w:sz w:val="16"/>
          <w:szCs w:val="16"/>
          <w:lang w:eastAsia="en-US"/>
        </w:rPr>
        <w:t xml:space="preserve"> on education, infrastructure, poverty alleviation, health care, and defense—</w:t>
      </w:r>
      <w:r w:rsidRPr="00520DFB">
        <w:rPr>
          <w:rFonts w:ascii="Calibri" w:eastAsia="Cambria" w:hAnsi="Calibri" w:cs="Arial"/>
          <w:u w:val="single"/>
          <w:lang w:eastAsia="en-US"/>
        </w:rPr>
        <w:t xml:space="preserve">but it </w:t>
      </w:r>
      <w:r w:rsidRPr="00520DFB">
        <w:rPr>
          <w:rFonts w:ascii="Calibri" w:eastAsia="Cambria" w:hAnsi="Calibri" w:cs="Arial"/>
          <w:bCs/>
          <w:u w:val="single"/>
          <w:lang w:eastAsia="en-US"/>
        </w:rPr>
        <w:t>does not manage to spend smartly</w:t>
      </w:r>
      <w:r w:rsidRPr="00520DFB">
        <w:rPr>
          <w:rFonts w:ascii="Calibri" w:eastAsia="Cambria" w:hAnsi="Calibri" w:cs="Arial"/>
          <w:bCs/>
          <w:sz w:val="16"/>
          <w:szCs w:val="16"/>
          <w:lang w:eastAsia="en-US"/>
        </w:rPr>
        <w:t xml:space="preserve">. Yes, material life is better now for almost everyone than it was 50 years ago; people live longer, have more health care, eat better, are more educated, live in safer cities and towns, but that is true everywhere in the world. </w:t>
      </w:r>
      <w:r w:rsidRPr="00520DFB">
        <w:rPr>
          <w:rFonts w:ascii="Calibri" w:eastAsia="Cambria" w:hAnsi="Calibri" w:cs="Arial"/>
          <w:u w:val="single"/>
          <w:lang w:eastAsia="en-US"/>
        </w:rPr>
        <w:t xml:space="preserve">The United States </w:t>
      </w:r>
      <w:r w:rsidRPr="00520DFB">
        <w:rPr>
          <w:rFonts w:ascii="Calibri" w:eastAsia="Cambria" w:hAnsi="Calibri" w:cs="Arial"/>
          <w:bCs/>
          <w:u w:val="single"/>
          <w:lang w:eastAsia="en-US"/>
        </w:rPr>
        <w:t>cannot toot its own horn</w:t>
      </w:r>
      <w:r w:rsidRPr="00520DFB">
        <w:rPr>
          <w:rFonts w:ascii="Calibri" w:eastAsia="Cambria" w:hAnsi="Calibri" w:cs="Arial"/>
          <w:u w:val="single"/>
          <w:lang w:eastAsia="en-US"/>
        </w:rPr>
        <w:t xml:space="preserve"> here.</w:t>
      </w:r>
      <w:r w:rsidRPr="00520DFB">
        <w:rPr>
          <w:rFonts w:ascii="Calibri" w:eastAsia="Cambria" w:hAnsi="Calibri" w:cs="Arial"/>
          <w:bCs/>
          <w:sz w:val="16"/>
          <w:szCs w:val="16"/>
          <w:lang w:eastAsia="en-US"/>
        </w:rPr>
        <w:t xml:space="preserve"> The simple fact is that </w:t>
      </w:r>
      <w:r w:rsidRPr="00520DFB">
        <w:rPr>
          <w:rFonts w:ascii="Calibri" w:eastAsia="Cambria" w:hAnsi="Calibri" w:cs="Arial"/>
          <w:u w:val="single"/>
          <w:lang w:eastAsia="en-US"/>
        </w:rPr>
        <w:t>success and strength</w:t>
      </w:r>
      <w:r w:rsidRPr="00520DFB">
        <w:rPr>
          <w:rFonts w:ascii="Calibri" w:eastAsia="Cambria" w:hAnsi="Calibri" w:cs="Arial"/>
          <w:bCs/>
          <w:sz w:val="16"/>
          <w:szCs w:val="16"/>
          <w:lang w:eastAsia="en-US"/>
        </w:rPr>
        <w:t>—military, political, economic, and to that add cultural—</w:t>
      </w:r>
      <w:r w:rsidRPr="00520DFB">
        <w:rPr>
          <w:rFonts w:ascii="Calibri" w:eastAsia="Cambria" w:hAnsi="Calibri" w:cs="Arial"/>
          <w:u w:val="single"/>
          <w:lang w:eastAsia="en-US"/>
        </w:rPr>
        <w:t xml:space="preserve">are </w:t>
      </w:r>
      <w:r w:rsidRPr="00520DFB">
        <w:rPr>
          <w:rFonts w:ascii="Calibri" w:eastAsia="Cambria" w:hAnsi="Calibri" w:cs="Arial"/>
          <w:bCs/>
          <w:u w:val="single"/>
          <w:lang w:eastAsia="en-US"/>
        </w:rPr>
        <w:t>not birthrights</w:t>
      </w:r>
      <w:r w:rsidRPr="00520DFB">
        <w:rPr>
          <w:rFonts w:ascii="Calibri" w:eastAsia="Cambria" w:hAnsi="Calibri" w:cs="Arial"/>
          <w:bCs/>
          <w:sz w:val="16"/>
          <w:szCs w:val="16"/>
          <w:lang w:eastAsia="en-US"/>
        </w:rPr>
        <w:t xml:space="preserve">. </w:t>
      </w:r>
      <w:r w:rsidRPr="00520DFB">
        <w:rPr>
          <w:rFonts w:ascii="Calibri" w:eastAsia="Cambria" w:hAnsi="Calibri" w:cs="Arial"/>
          <w:u w:val="single"/>
          <w:lang w:eastAsia="en-US"/>
        </w:rPr>
        <w:t xml:space="preserve">The United States doesn’t get to be great or powerful </w:t>
      </w:r>
      <w:r w:rsidRPr="00520DFB">
        <w:rPr>
          <w:rFonts w:ascii="Calibri" w:eastAsia="Cambria" w:hAnsi="Calibri" w:cs="Arial"/>
          <w:bCs/>
          <w:u w:val="single"/>
          <w:lang w:eastAsia="en-US"/>
        </w:rPr>
        <w:t>just because it used to be</w:t>
      </w:r>
      <w:r w:rsidRPr="00520DFB">
        <w:rPr>
          <w:rFonts w:ascii="Calibri" w:eastAsia="Cambria" w:hAnsi="Calibri" w:cs="Arial"/>
          <w:bCs/>
          <w:sz w:val="16"/>
          <w:szCs w:val="16"/>
          <w:lang w:eastAsia="en-US"/>
        </w:rPr>
        <w:t xml:space="preserve">, although it certainly can help to have a head start. If the country was ever truly exceptional, it was exceptional because successive generations worked and fought and struggled to make it so, not because those generations patted themselves on the back. There have been acute moments of </w:t>
      </w:r>
      <w:r w:rsidRPr="00520DFB">
        <w:rPr>
          <w:rFonts w:ascii="Calibri" w:eastAsia="Cambria" w:hAnsi="Calibri" w:cs="Arial"/>
          <w:bCs/>
          <w:u w:val="single"/>
          <w:lang w:eastAsia="en-US"/>
        </w:rPr>
        <w:t>hubris</w:t>
      </w:r>
      <w:r w:rsidRPr="00520DFB">
        <w:rPr>
          <w:rFonts w:ascii="Calibri" w:eastAsia="Cambria" w:hAnsi="Calibri" w:cs="Arial"/>
          <w:u w:val="single"/>
          <w:lang w:eastAsia="en-US"/>
        </w:rPr>
        <w:t xml:space="preserve"> and </w:t>
      </w:r>
      <w:r w:rsidRPr="00520DFB">
        <w:rPr>
          <w:rFonts w:ascii="Calibri" w:eastAsia="Cambria" w:hAnsi="Calibri" w:cs="Arial"/>
          <w:bCs/>
          <w:u w:val="single"/>
          <w:lang w:eastAsia="en-US"/>
        </w:rPr>
        <w:t>overreach</w:t>
      </w:r>
      <w:r w:rsidRPr="00520DFB">
        <w:rPr>
          <w:rFonts w:ascii="Calibri" w:eastAsia="Cambria" w:hAnsi="Calibri" w:cs="Arial"/>
          <w:bCs/>
          <w:sz w:val="16"/>
          <w:szCs w:val="16"/>
          <w:lang w:eastAsia="en-US"/>
        </w:rPr>
        <w:t xml:space="preserve"> during the decades of the American Century, but </w:t>
      </w:r>
      <w:r w:rsidRPr="00520DFB">
        <w:rPr>
          <w:rFonts w:ascii="Calibri" w:eastAsia="Cambria" w:hAnsi="Calibri" w:cs="Arial"/>
          <w:u w:val="single"/>
          <w:lang w:eastAsia="en-US"/>
        </w:rPr>
        <w:t xml:space="preserve">never has the disconnect between what the United States is and what Americans say it is </w:t>
      </w:r>
      <w:r w:rsidRPr="00520DFB">
        <w:rPr>
          <w:rFonts w:ascii="Calibri" w:eastAsia="Cambria" w:hAnsi="Calibri" w:cs="Arial"/>
          <w:bCs/>
          <w:u w:val="single"/>
          <w:lang w:eastAsia="en-US"/>
        </w:rPr>
        <w:t>been so profound</w:t>
      </w:r>
      <w:r w:rsidRPr="00520DFB">
        <w:rPr>
          <w:rFonts w:ascii="Calibri" w:eastAsia="Cambria" w:hAnsi="Calibri" w:cs="Arial"/>
          <w:u w:val="single"/>
          <w:lang w:eastAsia="en-US"/>
        </w:rPr>
        <w:t>.</w:t>
      </w:r>
      <w:r w:rsidRPr="00520DFB">
        <w:rPr>
          <w:rFonts w:ascii="Calibri" w:eastAsia="Cambria" w:hAnsi="Calibri" w:cs="Arial"/>
          <w:bCs/>
          <w:sz w:val="16"/>
          <w:szCs w:val="16"/>
          <w:lang w:eastAsia="en-US"/>
        </w:rPr>
        <w:t xml:space="preserve"> Out of this moment, therefore, is </w:t>
      </w:r>
      <w:r w:rsidRPr="00520DFB">
        <w:rPr>
          <w:rFonts w:ascii="Calibri" w:eastAsia="Cambria" w:hAnsi="Calibri" w:cs="Arial"/>
          <w:u w:val="single"/>
          <w:lang w:eastAsia="en-US"/>
        </w:rPr>
        <w:t xml:space="preserve">the promise not of American exceptionalism </w:t>
      </w:r>
      <w:r w:rsidRPr="00520DFB">
        <w:rPr>
          <w:rFonts w:ascii="Calibri" w:eastAsia="Cambria" w:hAnsi="Calibri" w:cs="Arial"/>
          <w:bCs/>
          <w:u w:val="single"/>
          <w:lang w:eastAsia="en-US"/>
        </w:rPr>
        <w:t>but American humility</w:t>
      </w:r>
      <w:r w:rsidRPr="00520DFB">
        <w:rPr>
          <w:rFonts w:ascii="Calibri" w:eastAsia="Cambria" w:hAnsi="Calibri" w:cs="Arial"/>
          <w:bCs/>
          <w:sz w:val="16"/>
          <w:szCs w:val="16"/>
          <w:lang w:eastAsia="en-US"/>
        </w:rPr>
        <w:t xml:space="preserve">, a moment of recognition that, to move forward, </w:t>
      </w:r>
      <w:r w:rsidRPr="00520DFB">
        <w:rPr>
          <w:rFonts w:ascii="Calibri" w:eastAsia="Cambria" w:hAnsi="Calibri" w:cs="Arial"/>
          <w:u w:val="single"/>
          <w:lang w:eastAsia="en-US"/>
        </w:rPr>
        <w:t xml:space="preserve">the United States has to </w:t>
      </w:r>
      <w:r w:rsidRPr="00520DFB">
        <w:rPr>
          <w:rFonts w:ascii="Calibri" w:eastAsia="Cambria" w:hAnsi="Calibri" w:cs="Arial"/>
          <w:bCs/>
          <w:u w:val="single"/>
          <w:lang w:eastAsia="en-US"/>
        </w:rPr>
        <w:t>let go of the American Century</w:t>
      </w:r>
      <w:r w:rsidRPr="00520DFB">
        <w:rPr>
          <w:rFonts w:ascii="Calibri" w:eastAsia="Cambria" w:hAnsi="Calibri" w:cs="Arial"/>
          <w:u w:val="single"/>
          <w:lang w:eastAsia="en-US"/>
        </w:rPr>
        <w:t xml:space="preserve">, say </w:t>
      </w:r>
      <w:r w:rsidRPr="00520DFB">
        <w:rPr>
          <w:rFonts w:ascii="Calibri" w:eastAsia="Cambria" w:hAnsi="Calibri" w:cs="Arial"/>
          <w:bCs/>
          <w:u w:val="single"/>
          <w:lang w:eastAsia="en-US"/>
        </w:rPr>
        <w:t>goodbye to exceptionalism</w:t>
      </w:r>
      <w:r w:rsidRPr="00520DFB">
        <w:rPr>
          <w:rFonts w:ascii="Calibri" w:eastAsia="Cambria" w:hAnsi="Calibri" w:cs="Arial"/>
          <w:u w:val="single"/>
          <w:lang w:eastAsia="en-US"/>
        </w:rPr>
        <w:t xml:space="preserve">, and </w:t>
      </w:r>
      <w:r w:rsidRPr="00520DFB">
        <w:rPr>
          <w:rFonts w:ascii="Calibri" w:eastAsia="Cambria" w:hAnsi="Calibri" w:cs="Arial"/>
          <w:bCs/>
          <w:u w:val="single"/>
          <w:lang w:eastAsia="en-US"/>
        </w:rPr>
        <w:t>accept that it is a normal country</w:t>
      </w:r>
      <w:r w:rsidRPr="00520DFB">
        <w:rPr>
          <w:rFonts w:ascii="Calibri" w:eastAsia="Cambria" w:hAnsi="Calibri" w:cs="Arial"/>
          <w:bCs/>
          <w:sz w:val="16"/>
          <w:szCs w:val="16"/>
          <w:lang w:eastAsia="en-US"/>
        </w:rPr>
        <w:t xml:space="preserve"> like any other, just richer and with a massive military arsenal and multiple wells of strength and multiple areas of self-delusion. </w:t>
      </w:r>
      <w:r w:rsidRPr="00520DFB">
        <w:rPr>
          <w:rFonts w:ascii="Calibri" w:eastAsia="Cambria" w:hAnsi="Calibri" w:cs="Arial"/>
          <w:u w:val="single"/>
          <w:lang w:eastAsia="en-US"/>
        </w:rPr>
        <w:t>The end</w:t>
      </w:r>
      <w:r w:rsidRPr="00520DFB">
        <w:rPr>
          <w:rFonts w:ascii="Calibri" w:eastAsia="Cambria" w:hAnsi="Calibri" w:cs="Arial"/>
          <w:bCs/>
          <w:sz w:val="16"/>
          <w:szCs w:val="16"/>
          <w:lang w:eastAsia="en-US"/>
        </w:rPr>
        <w:t xml:space="preserve"> of the American Century </w:t>
      </w:r>
      <w:r w:rsidRPr="00520DFB">
        <w:rPr>
          <w:rFonts w:ascii="Calibri" w:eastAsia="Cambria" w:hAnsi="Calibri" w:cs="Arial"/>
          <w:u w:val="single"/>
          <w:lang w:eastAsia="en-US"/>
        </w:rPr>
        <w:t xml:space="preserve">offers the opportunity to </w:t>
      </w:r>
      <w:r w:rsidRPr="00520DFB">
        <w:rPr>
          <w:rFonts w:ascii="Calibri" w:eastAsia="Cambria" w:hAnsi="Calibri" w:cs="Arial"/>
          <w:bCs/>
          <w:u w:val="single"/>
          <w:lang w:eastAsia="en-US"/>
        </w:rPr>
        <w:t>look at where the country falls short</w:t>
      </w:r>
      <w:r w:rsidRPr="00520DFB">
        <w:rPr>
          <w:rFonts w:ascii="Calibri" w:eastAsia="Cambria" w:hAnsi="Calibri" w:cs="Arial"/>
          <w:bCs/>
          <w:sz w:val="16"/>
          <w:szCs w:val="16"/>
          <w:lang w:eastAsia="en-US"/>
        </w:rPr>
        <w:t xml:space="preserve"> and start fixing what is broken. Whether Americans will seize that opportunity, who knows. But </w:t>
      </w:r>
      <w:r w:rsidRPr="00520DFB">
        <w:rPr>
          <w:rFonts w:ascii="Calibri" w:eastAsia="Cambria" w:hAnsi="Calibri" w:cs="Arial"/>
          <w:b/>
          <w:iCs/>
          <w:u w:val="single"/>
          <w:lang w:eastAsia="en-US"/>
        </w:rPr>
        <w:t>this is not a tragedy; it is the beginning of something new.</w:t>
      </w:r>
    </w:p>
    <w:p w14:paraId="410663B5" w14:textId="77777777" w:rsidR="00520DFB" w:rsidRPr="00520DFB" w:rsidRDefault="00520DFB" w:rsidP="00520DFB">
      <w:pPr>
        <w:rPr>
          <w:rFonts w:ascii="Calibri" w:eastAsia="Cambria" w:hAnsi="Calibri" w:cs="Calibri"/>
          <w:sz w:val="16"/>
          <w:lang w:eastAsia="en-US"/>
        </w:rPr>
      </w:pPr>
    </w:p>
    <w:p w14:paraId="2D2BF324" w14:textId="77777777" w:rsidR="00520DFB" w:rsidRPr="00520DFB" w:rsidRDefault="00520DFB" w:rsidP="00520DFB">
      <w:pPr>
        <w:rPr>
          <w:rFonts w:ascii="Calibri" w:eastAsia="Cambria" w:hAnsi="Calibri" w:cs="Calibri"/>
          <w:sz w:val="16"/>
          <w:lang w:eastAsia="en-US"/>
        </w:rPr>
      </w:pPr>
    </w:p>
    <w:p w14:paraId="0A1B847F" w14:textId="77777777" w:rsidR="00520DFB" w:rsidRPr="00520DFB" w:rsidRDefault="00520DFB" w:rsidP="00520DFB">
      <w:pPr>
        <w:keepNext/>
        <w:keepLines/>
        <w:spacing w:before="40" w:after="0"/>
        <w:outlineLvl w:val="3"/>
        <w:rPr>
          <w:rFonts w:ascii="Calibri" w:eastAsia="MS Gothic" w:hAnsi="Calibri" w:cs="Times New Roman"/>
          <w:b/>
          <w:iCs/>
          <w:sz w:val="26"/>
          <w:lang w:eastAsia="en-US"/>
        </w:rPr>
      </w:pPr>
      <w:r w:rsidRPr="00520DFB">
        <w:rPr>
          <w:rFonts w:ascii="Calibri" w:eastAsia="MS Gothic" w:hAnsi="Calibri" w:cs="Times New Roman"/>
          <w:b/>
          <w:iCs/>
          <w:sz w:val="26"/>
          <w:lang w:eastAsia="en-US"/>
        </w:rPr>
        <w:t>Pursuit of hegemony leads to Sino-Russia alliance – turns the aff</w:t>
      </w:r>
    </w:p>
    <w:p w14:paraId="5CB6BC80" w14:textId="77777777" w:rsidR="00520DFB" w:rsidRPr="00520DFB" w:rsidRDefault="00520DFB" w:rsidP="00520DFB">
      <w:pPr>
        <w:rPr>
          <w:rFonts w:ascii="Calibri" w:eastAsia="Cambria" w:hAnsi="Calibri" w:cs="Calibri"/>
          <w:b/>
          <w:bCs/>
          <w:sz w:val="26"/>
          <w:lang w:eastAsia="en-US"/>
        </w:rPr>
      </w:pPr>
      <w:r w:rsidRPr="00520DFB">
        <w:rPr>
          <w:rFonts w:ascii="Calibri" w:eastAsia="Cambria" w:hAnsi="Calibri" w:cs="Calibri"/>
          <w:b/>
          <w:bCs/>
          <w:sz w:val="26"/>
          <w:lang w:eastAsia="en-US"/>
        </w:rPr>
        <w:t>Porter, DPhil, 19</w:t>
      </w:r>
    </w:p>
    <w:p w14:paraId="696A5576" w14:textId="77777777" w:rsidR="00520DFB" w:rsidRPr="00520DFB" w:rsidRDefault="00520DFB" w:rsidP="00520DFB">
      <w:pPr>
        <w:rPr>
          <w:rFonts w:ascii="Calibri" w:eastAsia="Cambria" w:hAnsi="Calibri" w:cs="Calibri"/>
          <w:sz w:val="16"/>
          <w:lang w:eastAsia="en-US"/>
        </w:rPr>
      </w:pPr>
      <w:r w:rsidRPr="00520DFB">
        <w:rPr>
          <w:rFonts w:ascii="Calibri" w:eastAsia="Cambria" w:hAnsi="Calibri" w:cs="Calibri"/>
          <w:sz w:val="16"/>
          <w:lang w:eastAsia="en-US"/>
        </w:rPr>
        <w:t xml:space="preserve">(Patrick, </w:t>
      </w:r>
      <w:r w:rsidRPr="00520DFB">
        <w:rPr>
          <w:rFonts w:ascii="Calibri" w:eastAsia="Cambria" w:hAnsi="Calibri" w:cs="Calibri"/>
          <w:sz w:val="16"/>
          <w:szCs w:val="16"/>
          <w:lang w:eastAsia="en-US"/>
        </w:rPr>
        <w:t>ModernHistory@Oxford, ProfInternationalSecurityAndStrategy@Birmingham</w:t>
      </w:r>
      <w:r w:rsidRPr="00520DFB">
        <w:rPr>
          <w:rFonts w:ascii="Calibri" w:eastAsia="Cambria" w:hAnsi="Calibri" w:cs="Calibri"/>
          <w:sz w:val="16"/>
          <w:lang w:eastAsia="en-US"/>
        </w:rPr>
        <w:t>, Advice for a Dark Age: Managing Great Power Competition, The Washington Quarterly, 42:1, 7-25)</w:t>
      </w:r>
    </w:p>
    <w:p w14:paraId="2F5D7D57" w14:textId="77777777" w:rsidR="00520DFB" w:rsidRPr="00520DFB" w:rsidRDefault="00520DFB" w:rsidP="00520DFB">
      <w:pPr>
        <w:rPr>
          <w:rFonts w:ascii="Calibri" w:eastAsia="Cambria" w:hAnsi="Calibri" w:cs="Calibri"/>
          <w:u w:val="single"/>
          <w:lang w:eastAsia="en-US"/>
        </w:rPr>
      </w:pPr>
      <w:r w:rsidRPr="00520DFB">
        <w:rPr>
          <w:rFonts w:ascii="Calibri" w:eastAsia="Cambria" w:hAnsi="Calibri" w:cs="Calibri"/>
          <w:u w:val="single"/>
          <w:lang w:eastAsia="en-US"/>
        </w:rPr>
        <w:t xml:space="preserve">Even </w:t>
      </w:r>
      <w:r w:rsidRPr="00520DFB">
        <w:rPr>
          <w:rFonts w:ascii="Calibri" w:eastAsia="Cambria" w:hAnsi="Calibri" w:cs="Calibri"/>
          <w:highlight w:val="green"/>
          <w:u w:val="single"/>
          <w:lang w:eastAsia="en-US"/>
        </w:rPr>
        <w:t>the U</w:t>
      </w:r>
      <w:r w:rsidRPr="00520DFB">
        <w:rPr>
          <w:rFonts w:ascii="Calibri" w:eastAsia="Cambria" w:hAnsi="Calibri" w:cs="Calibri"/>
          <w:sz w:val="16"/>
          <w:lang w:eastAsia="en-US"/>
        </w:rPr>
        <w:t xml:space="preserve">nited </w:t>
      </w:r>
      <w:r w:rsidRPr="00520DFB">
        <w:rPr>
          <w:rFonts w:ascii="Calibri" w:eastAsia="Cambria" w:hAnsi="Calibri" w:cs="Calibri"/>
          <w:highlight w:val="green"/>
          <w:u w:val="single"/>
          <w:lang w:eastAsia="en-US"/>
        </w:rPr>
        <w:t>S</w:t>
      </w:r>
      <w:r w:rsidRPr="00520DFB">
        <w:rPr>
          <w:rFonts w:ascii="Calibri" w:eastAsia="Cambria" w:hAnsi="Calibri" w:cs="Calibri"/>
          <w:sz w:val="16"/>
          <w:lang w:eastAsia="en-US"/>
        </w:rPr>
        <w:t xml:space="preserve">tates </w:t>
      </w:r>
      <w:r w:rsidRPr="00520DFB">
        <w:rPr>
          <w:rFonts w:ascii="Calibri" w:eastAsia="Cambria" w:hAnsi="Calibri" w:cs="Calibri"/>
          <w:highlight w:val="green"/>
          <w:u w:val="single"/>
          <w:lang w:eastAsia="en-US"/>
        </w:rPr>
        <w:t>cannot</w:t>
      </w:r>
      <w:r w:rsidRPr="00520DFB">
        <w:rPr>
          <w:rFonts w:ascii="Calibri" w:eastAsia="Cambria" w:hAnsi="Calibri" w:cs="Calibri"/>
          <w:sz w:val="16"/>
          <w:lang w:eastAsia="en-US"/>
        </w:rPr>
        <w:t xml:space="preserve"> prudently </w:t>
      </w:r>
      <w:r w:rsidRPr="00520DFB">
        <w:rPr>
          <w:rFonts w:ascii="Calibri" w:eastAsia="Cambria" w:hAnsi="Calibri" w:cs="Calibri"/>
          <w:highlight w:val="green"/>
          <w:u w:val="single"/>
          <w:lang w:eastAsia="en-US"/>
        </w:rPr>
        <w:t>take on</w:t>
      </w:r>
      <w:r w:rsidRPr="00520DFB">
        <w:rPr>
          <w:rFonts w:ascii="Calibri" w:eastAsia="Cambria" w:hAnsi="Calibri" w:cs="Calibri"/>
          <w:u w:val="single"/>
          <w:lang w:eastAsia="en-US"/>
        </w:rPr>
        <w:t xml:space="preserve"> every adversary on </w:t>
      </w:r>
      <w:r w:rsidRPr="00520DFB">
        <w:rPr>
          <w:rFonts w:ascii="Calibri" w:eastAsia="Cambria" w:hAnsi="Calibri" w:cs="Calibri"/>
          <w:highlight w:val="green"/>
          <w:u w:val="single"/>
          <w:lang w:eastAsia="en-US"/>
        </w:rPr>
        <w:t>multiple fronts</w:t>
      </w:r>
      <w:r w:rsidRPr="00520DFB">
        <w:rPr>
          <w:rFonts w:ascii="Calibri" w:eastAsia="Cambria" w:hAnsi="Calibri" w:cs="Calibri"/>
          <w:u w:val="single"/>
          <w:lang w:eastAsia="en-US"/>
        </w:rPr>
        <w:t>.</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The costs</w:t>
      </w:r>
      <w:r w:rsidRPr="00520DFB">
        <w:rPr>
          <w:rFonts w:ascii="Calibri" w:eastAsia="Cambria" w:hAnsi="Calibri" w:cs="Calibri"/>
          <w:sz w:val="16"/>
          <w:lang w:eastAsia="en-US"/>
        </w:rPr>
        <w:t xml:space="preserve"> of military campaigns against these adversaries in their backyards, whether in the Baltic States or Taiwan, </w:t>
      </w:r>
      <w:r w:rsidRPr="00520DFB">
        <w:rPr>
          <w:rFonts w:ascii="Calibri" w:eastAsia="Cambria" w:hAnsi="Calibri" w:cs="Calibri"/>
          <w:u w:val="single"/>
          <w:lang w:eastAsia="en-US"/>
        </w:rPr>
        <w:t>would outstrip the losses that the U.S. military has sustained in decades</w:t>
      </w:r>
      <w:r w:rsidRPr="00520DFB">
        <w:rPr>
          <w:rFonts w:ascii="Calibri" w:eastAsia="Cambria" w:hAnsi="Calibri" w:cs="Calibri"/>
          <w:sz w:val="16"/>
          <w:lang w:eastAsia="en-US"/>
        </w:rPr>
        <w:t xml:space="preserve">. Short of all-out conflict, </w:t>
      </w:r>
      <w:r w:rsidRPr="00520DFB">
        <w:rPr>
          <w:rFonts w:ascii="Calibri" w:eastAsia="Cambria" w:hAnsi="Calibri" w:cs="Calibri"/>
          <w:u w:val="single"/>
          <w:lang w:eastAsia="en-US"/>
        </w:rPr>
        <w:t xml:space="preserve">to mobilize for dominance and </w:t>
      </w:r>
      <w:r w:rsidRPr="00520DFB">
        <w:rPr>
          <w:rFonts w:ascii="Calibri" w:eastAsia="Cambria" w:hAnsi="Calibri" w:cs="Calibri"/>
          <w:b/>
          <w:iCs/>
          <w:u w:val="single"/>
          <w:lang w:eastAsia="en-US"/>
        </w:rPr>
        <w:t>risk escalation on multiple such fronts</w:t>
      </w:r>
      <w:r w:rsidRPr="00520DFB">
        <w:rPr>
          <w:rFonts w:ascii="Calibri" w:eastAsia="Cambria" w:hAnsi="Calibri" w:cs="Calibri"/>
          <w:u w:val="single"/>
          <w:lang w:eastAsia="en-US"/>
        </w:rPr>
        <w:t xml:space="preserve"> would court several dangers</w:t>
      </w:r>
      <w:r w:rsidRPr="00520DFB">
        <w:rPr>
          <w:rFonts w:ascii="Calibri" w:eastAsia="Cambria" w:hAnsi="Calibri" w:cs="Calibri"/>
          <w:sz w:val="16"/>
          <w:lang w:eastAsia="en-US"/>
        </w:rPr>
        <w:t xml:space="preserve">. </w:t>
      </w:r>
      <w:r w:rsidRPr="00520DFB">
        <w:rPr>
          <w:rFonts w:ascii="Calibri" w:eastAsia="Cambria" w:hAnsi="Calibri" w:cs="Calibri"/>
          <w:highlight w:val="green"/>
          <w:u w:val="single"/>
          <w:lang w:eastAsia="en-US"/>
        </w:rPr>
        <w:t xml:space="preserve">It would </w:t>
      </w:r>
      <w:r w:rsidRPr="00520DFB">
        <w:rPr>
          <w:rFonts w:ascii="Calibri" w:eastAsia="Cambria" w:hAnsi="Calibri" w:cs="Calibri"/>
          <w:b/>
          <w:iCs/>
          <w:highlight w:val="green"/>
          <w:u w:val="single"/>
          <w:lang w:eastAsia="en-US"/>
        </w:rPr>
        <w:t>overstretch the country</w:t>
      </w:r>
      <w:r w:rsidRPr="00520DFB">
        <w:rPr>
          <w:rFonts w:ascii="Calibri" w:eastAsia="Cambria" w:hAnsi="Calibri" w:cs="Calibri"/>
          <w:sz w:val="16"/>
          <w:lang w:eastAsia="en-US"/>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520DFB">
        <w:rPr>
          <w:rFonts w:ascii="Calibri" w:eastAsia="Cambria" w:hAnsi="Calibri" w:cs="Calibri"/>
          <w:u w:val="single"/>
          <w:lang w:eastAsia="en-US"/>
        </w:rPr>
        <w:t>If</w:t>
      </w:r>
      <w:r w:rsidRPr="00520DFB">
        <w:rPr>
          <w:rFonts w:ascii="Calibri" w:eastAsia="Cambria" w:hAnsi="Calibri" w:cs="Calibri"/>
          <w:sz w:val="16"/>
          <w:lang w:eastAsia="en-US"/>
        </w:rPr>
        <w:t xml:space="preserve"> in such conditions, </w:t>
      </w:r>
      <w:r w:rsidRPr="00520DFB">
        <w:rPr>
          <w:rFonts w:ascii="Calibri" w:eastAsia="Cambria" w:hAnsi="Calibri" w:cs="Calibri"/>
          <w:u w:val="single"/>
          <w:lang w:eastAsia="en-US"/>
        </w:rPr>
        <w:t>current expenditure is not enough to buy unchallengeable military preponderance</w:t>
      </w:r>
      <w:r w:rsidRPr="00520DFB">
        <w:rPr>
          <w:rFonts w:ascii="Calibri" w:eastAsia="Cambria" w:hAnsi="Calibri" w:cs="Calibri"/>
          <w:sz w:val="16"/>
          <w:lang w:eastAsia="en-US"/>
        </w:rPr>
        <w:t>—</w:t>
      </w:r>
      <w:r w:rsidRPr="00520DFB">
        <w:rPr>
          <w:rFonts w:ascii="Calibri" w:eastAsia="Cambria" w:hAnsi="Calibri" w:cs="Calibri"/>
          <w:u w:val="single"/>
          <w:lang w:eastAsia="en-US"/>
        </w:rPr>
        <w:t>and it may not be</w:t>
      </w:r>
      <w:r w:rsidRPr="00520DFB">
        <w:rPr>
          <w:rFonts w:ascii="Calibri" w:eastAsia="Cambria" w:hAnsi="Calibri" w:cs="Calibri"/>
          <w:sz w:val="16"/>
          <w:lang w:eastAsia="en-US"/>
        </w:rPr>
        <w:t>—</w:t>
      </w:r>
      <w:r w:rsidRPr="00520DFB">
        <w:rPr>
          <w:rFonts w:ascii="Calibri" w:eastAsia="Cambria" w:hAnsi="Calibri" w:cs="Calibri"/>
          <w:u w:val="single"/>
          <w:lang w:eastAsia="en-US"/>
        </w:rPr>
        <w:t xml:space="preserve">then the failure lies not in the failure to spend even more. </w:t>
      </w:r>
      <w:r w:rsidRPr="00520DFB">
        <w:rPr>
          <w:rFonts w:ascii="Calibri" w:eastAsia="Cambria" w:hAnsi="Calibri" w:cs="Calibri"/>
          <w:sz w:val="16"/>
          <w:lang w:eastAsia="en-US"/>
        </w:rPr>
        <w:t xml:space="preserve">Neither is the answer to sacrifice the quality of civic life at home to service the cause of preponderance abroad. </w:t>
      </w:r>
      <w:r w:rsidRPr="00520DFB">
        <w:rPr>
          <w:rFonts w:ascii="Calibri" w:eastAsia="Cambria" w:hAnsi="Calibri" w:cs="Calibri"/>
          <w:u w:val="single"/>
          <w:lang w:eastAsia="en-US"/>
        </w:rPr>
        <w:t>The old “</w:t>
      </w:r>
      <w:r w:rsidRPr="00520DFB">
        <w:rPr>
          <w:rFonts w:ascii="Calibri" w:eastAsia="Cambria" w:hAnsi="Calibri" w:cs="Calibri"/>
          <w:highlight w:val="green"/>
          <w:u w:val="single"/>
          <w:lang w:eastAsia="en-US"/>
        </w:rPr>
        <w:t>two war standard</w:t>
      </w:r>
      <w:r w:rsidRPr="00520DFB">
        <w:rPr>
          <w:rFonts w:ascii="Calibri" w:eastAsia="Cambria" w:hAnsi="Calibri" w:cs="Calibri"/>
          <w:sz w:val="16"/>
          <w:lang w:eastAsia="en-US"/>
        </w:rPr>
        <w:t xml:space="preserve">,” a planning construct whereby the United States configures its forces to conduct two regional conflicts at once, </w:t>
      </w:r>
      <w:r w:rsidRPr="00520DFB">
        <w:rPr>
          <w:rFonts w:ascii="Calibri" w:eastAsia="Cambria" w:hAnsi="Calibri" w:cs="Calibri"/>
          <w:highlight w:val="green"/>
          <w:u w:val="single"/>
          <w:lang w:eastAsia="en-US"/>
        </w:rPr>
        <w:t xml:space="preserve">would be unsustainably demanding </w:t>
      </w:r>
      <w:r w:rsidRPr="00520DFB">
        <w:rPr>
          <w:rFonts w:ascii="Calibri" w:eastAsia="Cambria" w:hAnsi="Calibri" w:cs="Calibri"/>
          <w:u w:val="single"/>
          <w:lang w:eastAsia="en-US"/>
        </w:rPr>
        <w:t xml:space="preserve">against more than one peer competitor, </w:t>
      </w:r>
      <w:r w:rsidRPr="00520DFB">
        <w:rPr>
          <w:rFonts w:ascii="Calibri" w:eastAsia="Cambria" w:hAnsi="Calibri" w:cs="Calibri"/>
          <w:sz w:val="16"/>
          <w:lang w:eastAsia="en-US"/>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520DFB">
        <w:rPr>
          <w:rFonts w:ascii="Calibri" w:eastAsia="Cambria" w:hAnsi="Calibri" w:cs="Calibri"/>
          <w:highlight w:val="green"/>
          <w:u w:val="single"/>
          <w:lang w:eastAsia="en-US"/>
        </w:rPr>
        <w:t>The problem lies</w:t>
      </w:r>
      <w:r w:rsidRPr="00520DFB">
        <w:rPr>
          <w:rFonts w:ascii="Calibri" w:eastAsia="Cambria" w:hAnsi="Calibri" w:cs="Calibri"/>
          <w:u w:val="single"/>
          <w:lang w:eastAsia="en-US"/>
        </w:rPr>
        <w:t xml:space="preserve">, rather, </w:t>
      </w:r>
      <w:r w:rsidRPr="00520DFB">
        <w:rPr>
          <w:rFonts w:ascii="Calibri" w:eastAsia="Cambria" w:hAnsi="Calibri" w:cs="Calibri"/>
          <w:highlight w:val="green"/>
          <w:u w:val="single"/>
          <w:lang w:eastAsia="en-US"/>
        </w:rPr>
        <w:t>in</w:t>
      </w:r>
      <w:r w:rsidRPr="00520DFB">
        <w:rPr>
          <w:rFonts w:ascii="Calibri" w:eastAsia="Cambria" w:hAnsi="Calibri" w:cs="Calibri"/>
          <w:u w:val="single"/>
          <w:lang w:eastAsia="en-US"/>
        </w:rPr>
        <w:t xml:space="preserve"> </w:t>
      </w:r>
      <w:r w:rsidRPr="00520DFB">
        <w:rPr>
          <w:rFonts w:ascii="Calibri" w:eastAsia="Cambria" w:hAnsi="Calibri" w:cs="Calibri"/>
          <w:b/>
          <w:iCs/>
          <w:u w:val="single"/>
          <w:lang w:eastAsia="en-US"/>
        </w:rPr>
        <w:t xml:space="preserve">the inflexible </w:t>
      </w:r>
      <w:r w:rsidRPr="00520DFB">
        <w:rPr>
          <w:rFonts w:ascii="Calibri" w:eastAsia="Cambria" w:hAnsi="Calibri" w:cs="Calibri"/>
          <w:b/>
          <w:iCs/>
          <w:highlight w:val="green"/>
          <w:u w:val="single"/>
          <w:lang w:eastAsia="en-US"/>
        </w:rPr>
        <w:t>pursuit of hegemony itself</w:t>
      </w:r>
      <w:r w:rsidRPr="00520DFB">
        <w:rPr>
          <w:rFonts w:ascii="Calibri" w:eastAsia="Cambria" w:hAnsi="Calibri" w:cs="Calibri"/>
          <w:highlight w:val="green"/>
          <w:u w:val="single"/>
          <w:lang w:eastAsia="en-US"/>
        </w:rPr>
        <w:t xml:space="preserve">, and the </w:t>
      </w:r>
      <w:r w:rsidRPr="00520DFB">
        <w:rPr>
          <w:rFonts w:ascii="Calibri" w:eastAsia="Cambria" w:hAnsi="Calibri" w:cs="Calibri"/>
          <w:b/>
          <w:iCs/>
          <w:highlight w:val="green"/>
          <w:u w:val="single"/>
          <w:lang w:eastAsia="en-US"/>
        </w:rPr>
        <w:t>failure to balance commitments</w:t>
      </w:r>
      <w:r w:rsidRPr="00520DFB">
        <w:rPr>
          <w:rFonts w:ascii="Calibri" w:eastAsia="Cambria" w:hAnsi="Calibri" w:cs="Calibri"/>
          <w:u w:val="single"/>
          <w:lang w:eastAsia="en-US"/>
        </w:rPr>
        <w:t xml:space="preserve"> with scarce resources. To attempt </w:t>
      </w:r>
      <w:r w:rsidRPr="00520DFB">
        <w:rPr>
          <w:rFonts w:ascii="Calibri" w:eastAsia="Cambria" w:hAnsi="Calibri" w:cs="Calibri"/>
          <w:highlight w:val="green"/>
          <w:u w:val="single"/>
          <w:lang w:eastAsia="en-US"/>
        </w:rPr>
        <w:t>to suppress every adversary</w:t>
      </w:r>
      <w:r w:rsidRPr="00520DFB">
        <w:rPr>
          <w:rFonts w:ascii="Calibri" w:eastAsia="Cambria" w:hAnsi="Calibri" w:cs="Calibri"/>
          <w:u w:val="single"/>
          <w:lang w:eastAsia="en-US"/>
        </w:rPr>
        <w:t xml:space="preserve"> simultaneously</w:t>
      </w:r>
      <w:r w:rsidRPr="00520DFB">
        <w:rPr>
          <w:rFonts w:ascii="Calibri" w:eastAsia="Cambria" w:hAnsi="Calibri" w:cs="Calibri"/>
          <w:sz w:val="16"/>
          <w:lang w:eastAsia="en-US"/>
        </w:rPr>
        <w:t xml:space="preserve"> would </w:t>
      </w:r>
      <w:r w:rsidRPr="00520DFB">
        <w:rPr>
          <w:rFonts w:ascii="Calibri" w:eastAsia="Cambria" w:hAnsi="Calibri" w:cs="Calibri"/>
          <w:b/>
          <w:iCs/>
          <w:highlight w:val="green"/>
          <w:u w:val="single"/>
          <w:lang w:eastAsia="en-US"/>
        </w:rPr>
        <w:t>drive adversaries together, creating hostile coalitions</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It also may not succeed</w:t>
      </w:r>
      <w:r w:rsidRPr="00520DFB">
        <w:rPr>
          <w:rFonts w:ascii="Calibri" w:eastAsia="Cambria" w:hAnsi="Calibri" w:cs="Calibri"/>
          <w:sz w:val="16"/>
          <w:lang w:eastAsia="en-US"/>
        </w:rPr>
        <w:t xml:space="preserve">. Counterproliferation in North Korea is difficult enough, for instance, but the task becomes more difficult still if U.S. enmity with China drives Beijing to refuse cooperation over enforcing sanctions on Pyongyang. </w:t>
      </w:r>
      <w:r w:rsidRPr="00520DFB">
        <w:rPr>
          <w:rFonts w:ascii="Calibri" w:eastAsia="Cambria" w:hAnsi="Calibri" w:cs="Calibri"/>
          <w:u w:val="single"/>
          <w:lang w:eastAsia="en-US"/>
        </w:rPr>
        <w:t xml:space="preserve">Concurrent competitions would </w:t>
      </w:r>
      <w:r w:rsidRPr="00520DFB">
        <w:rPr>
          <w:rFonts w:ascii="Calibri" w:eastAsia="Cambria" w:hAnsi="Calibri" w:cs="Calibri"/>
          <w:sz w:val="16"/>
          <w:lang w:eastAsia="en-US"/>
        </w:rPr>
        <w:t xml:space="preserve">also </w:t>
      </w:r>
      <w:r w:rsidRPr="00520DFB">
        <w:rPr>
          <w:rFonts w:ascii="Calibri" w:eastAsia="Cambria" w:hAnsi="Calibri" w:cs="Calibri"/>
          <w:u w:val="single"/>
          <w:lang w:eastAsia="en-US"/>
        </w:rPr>
        <w:t>split American resources, attention and time</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Exacerbating the strain on scarce resources</w:t>
      </w:r>
      <w:r w:rsidRPr="00520DFB">
        <w:rPr>
          <w:rFonts w:ascii="Calibri" w:eastAsia="Cambria" w:hAnsi="Calibri" w:cs="Calibri"/>
          <w:sz w:val="16"/>
          <w:lang w:eastAsia="en-US"/>
        </w:rPr>
        <w:t xml:space="preserve"> between defense, consumption and investment </w:t>
      </w:r>
      <w:r w:rsidRPr="00520DFB">
        <w:rPr>
          <w:rFonts w:ascii="Calibri" w:eastAsia="Cambria" w:hAnsi="Calibri" w:cs="Calibri"/>
          <w:u w:val="single"/>
          <w:lang w:eastAsia="en-US"/>
        </w:rPr>
        <w:t>raises the polarizing question of whether preponderance is even worth it</w:t>
      </w:r>
      <w:r w:rsidRPr="00520DFB">
        <w:rPr>
          <w:rFonts w:ascii="Calibri" w:eastAsia="Cambria" w:hAnsi="Calibri" w:cs="Calibri"/>
          <w:sz w:val="16"/>
          <w:lang w:eastAsia="en-US"/>
        </w:rPr>
        <w:t xml:space="preserve">, which then undermines the domestic consensus needed to support it. At the same time, </w:t>
      </w:r>
      <w:r w:rsidRPr="00520DFB">
        <w:rPr>
          <w:rFonts w:ascii="Calibri" w:eastAsia="Cambria" w:hAnsi="Calibri" w:cs="Calibri"/>
          <w:u w:val="single"/>
          <w:lang w:eastAsia="en-US"/>
        </w:rPr>
        <w:t xml:space="preserve">reduced investment in infrastructure and education would damage the economic foundations for conducting competition abroad in the first place. </w:t>
      </w:r>
      <w:r w:rsidRPr="00520DFB">
        <w:rPr>
          <w:rFonts w:ascii="Calibri" w:eastAsia="Cambria" w:hAnsi="Calibri" w:cs="Calibri"/>
          <w:sz w:val="16"/>
          <w:lang w:eastAsia="en-US"/>
        </w:rPr>
        <w:t xml:space="preserve">Taken together, </w:t>
      </w:r>
      <w:r w:rsidRPr="00520DFB">
        <w:rPr>
          <w:rFonts w:ascii="Calibri" w:eastAsia="Cambria" w:hAnsi="Calibri" w:cs="Calibri"/>
          <w:u w:val="single"/>
          <w:lang w:eastAsia="en-US"/>
        </w:rPr>
        <w:t xml:space="preserve">indiscriminate </w:t>
      </w:r>
      <w:r w:rsidRPr="00520DFB">
        <w:rPr>
          <w:rFonts w:ascii="Calibri" w:eastAsia="Cambria" w:hAnsi="Calibri" w:cs="Calibri"/>
          <w:highlight w:val="green"/>
          <w:u w:val="single"/>
          <w:lang w:eastAsia="en-US"/>
        </w:rPr>
        <w:t>competition risks creating</w:t>
      </w:r>
      <w:r w:rsidRPr="00520DFB">
        <w:rPr>
          <w:rFonts w:ascii="Calibri" w:eastAsia="Cambria" w:hAnsi="Calibri" w:cs="Calibri"/>
          <w:u w:val="single"/>
          <w:lang w:eastAsia="en-US"/>
        </w:rPr>
        <w:t xml:space="preserve"> the thing most feared in traditional U.S. grand strategy: </w:t>
      </w:r>
      <w:r w:rsidRPr="00520DFB">
        <w:rPr>
          <w:rFonts w:ascii="Calibri" w:eastAsia="Cambria" w:hAnsi="Calibri" w:cs="Calibri"/>
          <w:b/>
          <w:iCs/>
          <w:highlight w:val="green"/>
          <w:u w:val="single"/>
          <w:lang w:eastAsia="en-US"/>
        </w:rPr>
        <w:t>a hostile Eurasian alliance</w:t>
      </w:r>
      <w:r w:rsidRPr="00520DFB">
        <w:rPr>
          <w:rFonts w:ascii="Calibri" w:eastAsia="Cambria" w:hAnsi="Calibri" w:cs="Calibri"/>
          <w:sz w:val="16"/>
          <w:lang w:eastAsia="en-US"/>
        </w:rPr>
        <w:t xml:space="preserve"> leading to continuous U.S. mobilization against hostile coalitions, </w:t>
      </w:r>
      <w:r w:rsidRPr="00520DFB">
        <w:rPr>
          <w:rFonts w:ascii="Calibri" w:eastAsia="Cambria" w:hAnsi="Calibri" w:cs="Calibri"/>
          <w:u w:val="single"/>
          <w:lang w:eastAsia="en-US"/>
        </w:rPr>
        <w:t>turning the U.S</w:t>
      </w:r>
      <w:r w:rsidRPr="00520DFB">
        <w:rPr>
          <w:rFonts w:ascii="Calibri" w:eastAsia="Cambria" w:hAnsi="Calibri" w:cs="Calibri"/>
          <w:sz w:val="16"/>
          <w:lang w:eastAsia="en-US"/>
        </w:rPr>
        <w:t xml:space="preserve">. republic </w:t>
      </w:r>
      <w:r w:rsidRPr="00520DFB">
        <w:rPr>
          <w:rFonts w:ascii="Calibri" w:eastAsia="Cambria" w:hAnsi="Calibri" w:cs="Calibri"/>
          <w:u w:val="single"/>
          <w:lang w:eastAsia="en-US"/>
        </w:rPr>
        <w:t>into an illiberal garrison state</w:t>
      </w:r>
      <w:r w:rsidRPr="00520DFB">
        <w:rPr>
          <w:rFonts w:ascii="Calibri" w:eastAsia="Cambria" w:hAnsi="Calibri" w:cs="Calibri"/>
          <w:sz w:val="16"/>
          <w:lang w:eastAsia="en-US"/>
        </w:rPr>
        <w:t xml:space="preserve">. If the prospect for the United States as a great power faces a problem, it is not the size of the defense budget, or the material weight of resources at the U.S. disposal, or popular reluctance to exercise leadership. Rather, </w:t>
      </w:r>
      <w:r w:rsidRPr="00520DFB">
        <w:rPr>
          <w:rFonts w:ascii="Calibri" w:eastAsia="Cambria" w:hAnsi="Calibri" w:cs="Calibri"/>
          <w:u w:val="single"/>
          <w:lang w:eastAsia="en-US"/>
        </w:rPr>
        <w:t>the problem lies in the scope of the policy that those capabilities are designed to serve</w:t>
      </w:r>
      <w:r w:rsidRPr="00520DFB">
        <w:rPr>
          <w:rFonts w:ascii="Calibri" w:eastAsia="Cambria" w:hAnsi="Calibri" w:cs="Calibri"/>
          <w:sz w:val="16"/>
          <w:lang w:eastAsia="en-US"/>
        </w:rPr>
        <w:t xml:space="preserve">. To make the problem smaller, </w:t>
      </w:r>
      <w:r w:rsidRPr="00520DFB">
        <w:rPr>
          <w:rFonts w:ascii="Calibri" w:eastAsia="Cambria" w:hAnsi="Calibri" w:cs="Calibri"/>
          <w:u w:val="single"/>
          <w:lang w:eastAsia="en-US"/>
        </w:rPr>
        <w:t>Washington should take steps to make the pool of adversaries smaller.</w:t>
      </w:r>
    </w:p>
    <w:p w14:paraId="309E348B" w14:textId="77777777" w:rsidR="00520DFB" w:rsidRPr="00520DFB" w:rsidRDefault="00520DFB" w:rsidP="00520DFB">
      <w:pPr>
        <w:keepNext/>
        <w:keepLines/>
        <w:spacing w:before="40" w:after="0"/>
        <w:outlineLvl w:val="3"/>
        <w:rPr>
          <w:rFonts w:ascii="Calibri" w:eastAsia="MS Gothic" w:hAnsi="Calibri" w:cs="Times New Roman"/>
          <w:b/>
          <w:iCs/>
          <w:sz w:val="26"/>
          <w:lang w:eastAsia="en-US"/>
        </w:rPr>
      </w:pPr>
      <w:r w:rsidRPr="00520DFB">
        <w:rPr>
          <w:rFonts w:ascii="Calibri" w:eastAsia="MS Gothic" w:hAnsi="Calibri" w:cs="Times New Roman"/>
          <w:b/>
          <w:iCs/>
          <w:sz w:val="26"/>
          <w:lang w:eastAsia="en-US"/>
        </w:rPr>
        <w:t xml:space="preserve">Hegemony </w:t>
      </w:r>
      <w:r w:rsidRPr="00520DFB">
        <w:rPr>
          <w:rFonts w:ascii="Calibri" w:eastAsia="MS Gothic" w:hAnsi="Calibri" w:cs="Times New Roman"/>
          <w:b/>
          <w:iCs/>
          <w:sz w:val="26"/>
          <w:u w:val="single"/>
          <w:lang w:eastAsia="en-US"/>
        </w:rPr>
        <w:t>fails</w:t>
      </w:r>
      <w:r w:rsidRPr="00520DFB">
        <w:rPr>
          <w:rFonts w:ascii="Calibri" w:eastAsia="MS Gothic" w:hAnsi="Calibri" w:cs="Times New Roman"/>
          <w:b/>
          <w:iCs/>
          <w:sz w:val="26"/>
          <w:lang w:eastAsia="en-US"/>
        </w:rPr>
        <w:t xml:space="preserve"> and propagates </w:t>
      </w:r>
      <w:r w:rsidRPr="00520DFB">
        <w:rPr>
          <w:rFonts w:ascii="Calibri" w:eastAsia="MS Gothic" w:hAnsi="Calibri" w:cs="Times New Roman"/>
          <w:b/>
          <w:iCs/>
          <w:sz w:val="26"/>
          <w:u w:val="single"/>
          <w:lang w:eastAsia="en-US"/>
        </w:rPr>
        <w:t>terrorism</w:t>
      </w:r>
      <w:r w:rsidRPr="00520DFB">
        <w:rPr>
          <w:rFonts w:ascii="Calibri" w:eastAsia="MS Gothic" w:hAnsi="Calibri" w:cs="Times New Roman"/>
          <w:b/>
          <w:iCs/>
          <w:sz w:val="26"/>
          <w:lang w:eastAsia="en-US"/>
        </w:rPr>
        <w:t xml:space="preserve"> – it justifies intervention and empirically causes </w:t>
      </w:r>
      <w:r w:rsidRPr="00520DFB">
        <w:rPr>
          <w:rFonts w:ascii="Calibri" w:eastAsia="MS Gothic" w:hAnsi="Calibri" w:cs="Times New Roman"/>
          <w:b/>
          <w:iCs/>
          <w:sz w:val="26"/>
          <w:u w:val="single"/>
          <w:lang w:eastAsia="en-US"/>
        </w:rPr>
        <w:t>blowback</w:t>
      </w:r>
      <w:r w:rsidRPr="00520DFB">
        <w:rPr>
          <w:rFonts w:ascii="Calibri" w:eastAsia="MS Gothic" w:hAnsi="Calibri" w:cs="Times New Roman"/>
          <w:b/>
          <w:iCs/>
          <w:sz w:val="26"/>
          <w:lang w:eastAsia="en-US"/>
        </w:rPr>
        <w:t>.</w:t>
      </w:r>
    </w:p>
    <w:p w14:paraId="40528C57" w14:textId="77777777" w:rsidR="00520DFB" w:rsidRPr="00520DFB" w:rsidRDefault="00520DFB" w:rsidP="00520DFB">
      <w:pPr>
        <w:rPr>
          <w:rFonts w:ascii="Calibri" w:eastAsia="Cambria" w:hAnsi="Calibri" w:cs="Calibri"/>
          <w:lang w:eastAsia="en-US"/>
        </w:rPr>
      </w:pPr>
      <w:r w:rsidRPr="00520DFB">
        <w:rPr>
          <w:rFonts w:ascii="Calibri" w:eastAsia="Cambria" w:hAnsi="Calibri" w:cs="Calibri"/>
          <w:b/>
          <w:bCs/>
          <w:sz w:val="26"/>
          <w:lang w:eastAsia="en-US"/>
        </w:rPr>
        <w:t>Bandow 19</w:t>
      </w:r>
      <w:r w:rsidRPr="00520DFB">
        <w:rPr>
          <w:rFonts w:ascii="Calibri" w:eastAsia="Cambria" w:hAnsi="Calibri" w:cs="Calibri"/>
          <w:lang w:eastAsia="en-US"/>
        </w:rPr>
        <w:t xml:space="preserve"> </w:t>
      </w:r>
      <w:r w:rsidRPr="00520DFB">
        <w:rPr>
          <w:rFonts w:ascii="Calibri" w:eastAsia="Cambria" w:hAnsi="Calibri" w:cs="Calibri"/>
          <w:sz w:val="16"/>
          <w:szCs w:val="16"/>
          <w:lang w:eastAsia="en-US"/>
        </w:rPr>
        <w:t xml:space="preserve">(Doug, senior fellow @ Cato Institute and JD Stanford, 6-2-2019, "Understanding the Failure of U.S. Foreign Policy: The Albright Doctrine," National Interest, </w:t>
      </w:r>
      <w:hyperlink r:id="rId7" w:history="1">
        <w:r w:rsidRPr="00520DFB">
          <w:rPr>
            <w:rFonts w:ascii="Calibri" w:eastAsia="Cambria" w:hAnsi="Calibri" w:cs="Calibri"/>
            <w:sz w:val="16"/>
            <w:szCs w:val="16"/>
            <w:lang w:eastAsia="en-US"/>
          </w:rPr>
          <w:t>https://nationalinterest.org/blog/skeptics/understanding-failure-us-foreign-policy-albright-doctrine-60477)</w:t>
        </w:r>
      </w:hyperlink>
      <w:r w:rsidRPr="00520DFB">
        <w:rPr>
          <w:rFonts w:ascii="Calibri" w:eastAsia="Cambria" w:hAnsi="Calibri" w:cs="Calibri"/>
          <w:sz w:val="16"/>
          <w:szCs w:val="16"/>
          <w:lang w:eastAsia="en-US"/>
        </w:rPr>
        <w:t xml:space="preserve"> AG</w:t>
      </w:r>
    </w:p>
    <w:p w14:paraId="39DEC943" w14:textId="77777777" w:rsidR="00520DFB" w:rsidRPr="00520DFB" w:rsidRDefault="00520DFB" w:rsidP="00520DFB">
      <w:pPr>
        <w:rPr>
          <w:rFonts w:ascii="Calibri" w:eastAsia="Cambria" w:hAnsi="Calibri" w:cs="Calibri"/>
          <w:u w:val="single"/>
          <w:lang w:eastAsia="en-US"/>
        </w:rPr>
      </w:pPr>
      <w:r w:rsidRPr="00520DFB">
        <w:rPr>
          <w:rFonts w:ascii="Calibri" w:eastAsia="Cambria" w:hAnsi="Calibri" w:cs="Calibri"/>
          <w:u w:val="single"/>
          <w:lang w:eastAsia="en-US"/>
        </w:rPr>
        <w:t xml:space="preserve">Since 9/11, </w:t>
      </w:r>
      <w:r w:rsidRPr="00520DFB">
        <w:rPr>
          <w:rFonts w:ascii="Calibri" w:eastAsia="Cambria" w:hAnsi="Calibri" w:cs="Calibri"/>
          <w:highlight w:val="green"/>
          <w:u w:val="single"/>
          <w:lang w:eastAsia="en-US"/>
        </w:rPr>
        <w:t xml:space="preserve">Washington has been </w:t>
      </w:r>
      <w:r w:rsidRPr="00520DFB">
        <w:rPr>
          <w:rFonts w:ascii="Calibri" w:eastAsia="Cambria" w:hAnsi="Calibri" w:cs="Calibri"/>
          <w:u w:val="single"/>
          <w:lang w:eastAsia="en-US"/>
        </w:rPr>
        <w:t xml:space="preserve">extraordinarily </w:t>
      </w:r>
      <w:r w:rsidRPr="00520DFB">
        <w:rPr>
          <w:rFonts w:ascii="Calibri" w:eastAsia="Cambria" w:hAnsi="Calibri" w:cs="Calibri"/>
          <w:highlight w:val="green"/>
          <w:u w:val="single"/>
          <w:lang w:eastAsia="en-US"/>
        </w:rPr>
        <w:t>active militarily</w:t>
      </w:r>
      <w:r w:rsidRPr="00520DFB">
        <w:rPr>
          <w:rFonts w:ascii="Calibri" w:eastAsia="Cambria" w:hAnsi="Calibri" w:cs="Calibri"/>
          <w:sz w:val="16"/>
          <w:lang w:eastAsia="en-US"/>
        </w:rPr>
        <w:t xml:space="preserve">—invading two nations, bombing and droning several others, deploying special operations forces in yet more countries, and applying sanctions against many. Tragically, </w:t>
      </w:r>
      <w:r w:rsidRPr="00520DFB">
        <w:rPr>
          <w:rFonts w:ascii="Calibri" w:eastAsia="Cambria" w:hAnsi="Calibri" w:cs="Calibri"/>
          <w:b/>
          <w:u w:val="single"/>
          <w:lang w:eastAsia="en-US"/>
        </w:rPr>
        <w:t xml:space="preserve">the threat of Islamist violence and </w:t>
      </w:r>
      <w:r w:rsidRPr="00520DFB">
        <w:rPr>
          <w:rFonts w:ascii="Calibri" w:eastAsia="Cambria" w:hAnsi="Calibri" w:cs="Calibri"/>
          <w:b/>
          <w:highlight w:val="green"/>
          <w:u w:val="single"/>
          <w:lang w:eastAsia="en-US"/>
        </w:rPr>
        <w:t xml:space="preserve">terrorism </w:t>
      </w:r>
      <w:r w:rsidRPr="00520DFB">
        <w:rPr>
          <w:rFonts w:ascii="Calibri" w:eastAsia="Cambria" w:hAnsi="Calibri" w:cs="Calibri"/>
          <w:b/>
          <w:u w:val="single"/>
          <w:lang w:eastAsia="en-US"/>
        </w:rPr>
        <w:t xml:space="preserve">only </w:t>
      </w:r>
      <w:r w:rsidRPr="00520DFB">
        <w:rPr>
          <w:rFonts w:ascii="Calibri" w:eastAsia="Cambria" w:hAnsi="Calibri" w:cs="Calibri"/>
          <w:b/>
          <w:highlight w:val="green"/>
          <w:u w:val="single"/>
          <w:lang w:eastAsia="en-US"/>
        </w:rPr>
        <w:t>have metastasized</w:t>
      </w:r>
      <w:r w:rsidRPr="00520DFB">
        <w:rPr>
          <w:rFonts w:ascii="Calibri" w:eastAsia="Cambria" w:hAnsi="Calibri" w:cs="Calibri"/>
          <w:sz w:val="16"/>
          <w:lang w:eastAsia="en-US"/>
        </w:rPr>
        <w:t xml:space="preserve">. Although </w:t>
      </w:r>
      <w:r w:rsidRPr="00520DFB">
        <w:rPr>
          <w:rFonts w:ascii="Calibri" w:eastAsia="Cambria" w:hAnsi="Calibri" w:cs="Calibri"/>
          <w:highlight w:val="green"/>
          <w:u w:val="single"/>
          <w:lang w:eastAsia="en-US"/>
        </w:rPr>
        <w:t>Al Qaeda</w:t>
      </w:r>
      <w:r w:rsidRPr="00520DFB">
        <w:rPr>
          <w:rFonts w:ascii="Calibri" w:eastAsia="Cambria" w:hAnsi="Calibri" w:cs="Calibri"/>
          <w:u w:val="single"/>
          <w:lang w:eastAsia="en-US"/>
        </w:rPr>
        <w:t xml:space="preserve"> </w:t>
      </w:r>
      <w:r w:rsidRPr="00520DFB">
        <w:rPr>
          <w:rFonts w:ascii="Calibri" w:eastAsia="Cambria" w:hAnsi="Calibri" w:cs="Calibri"/>
          <w:sz w:val="16"/>
          <w:lang w:eastAsia="en-US"/>
        </w:rPr>
        <w:t xml:space="preserve">lost its effectiveness in directly plotting attacks, it </w:t>
      </w:r>
      <w:r w:rsidRPr="00520DFB">
        <w:rPr>
          <w:rFonts w:ascii="Calibri" w:eastAsia="Cambria" w:hAnsi="Calibri" w:cs="Calibri"/>
          <w:highlight w:val="green"/>
          <w:u w:val="single"/>
          <w:lang w:eastAsia="en-US"/>
        </w:rPr>
        <w:t>continues to inspire</w:t>
      </w:r>
      <w:r w:rsidRPr="00520DFB">
        <w:rPr>
          <w:rFonts w:ascii="Calibri" w:eastAsia="Cambria" w:hAnsi="Calibri" w:cs="Calibri"/>
          <w:u w:val="single"/>
          <w:lang w:eastAsia="en-US"/>
        </w:rPr>
        <w:t xml:space="preserve"> national </w:t>
      </w:r>
      <w:r w:rsidRPr="00520DFB">
        <w:rPr>
          <w:rFonts w:ascii="Calibri" w:eastAsia="Cambria" w:hAnsi="Calibri" w:cs="Calibri"/>
          <w:highlight w:val="green"/>
          <w:u w:val="single"/>
          <w:lang w:eastAsia="en-US"/>
        </w:rPr>
        <w:t>offshoots</w:t>
      </w:r>
      <w:r w:rsidRPr="00520DFB">
        <w:rPr>
          <w:rFonts w:ascii="Calibri" w:eastAsia="Cambria" w:hAnsi="Calibri" w:cs="Calibri"/>
          <w:sz w:val="16"/>
          <w:lang w:eastAsia="en-US"/>
        </w:rPr>
        <w:t xml:space="preserve">. Moreover, </w:t>
      </w:r>
      <w:r w:rsidRPr="00520DFB">
        <w:rPr>
          <w:rFonts w:ascii="Calibri" w:eastAsia="Cambria" w:hAnsi="Calibri" w:cs="Calibri"/>
          <w:u w:val="single"/>
          <w:lang w:eastAsia="en-US"/>
        </w:rPr>
        <w:t xml:space="preserve">while losing its physical “caliphate” </w:t>
      </w:r>
      <w:r w:rsidRPr="00520DFB">
        <w:rPr>
          <w:rFonts w:ascii="Calibri" w:eastAsia="Cambria" w:hAnsi="Calibri" w:cs="Calibri"/>
          <w:highlight w:val="green"/>
          <w:u w:val="single"/>
          <w:lang w:eastAsia="en-US"/>
        </w:rPr>
        <w:t>the Islamic State added further terrorism</w:t>
      </w:r>
      <w:r w:rsidRPr="00520DFB">
        <w:rPr>
          <w:rFonts w:ascii="Calibri" w:eastAsia="Cambria" w:hAnsi="Calibri" w:cs="Calibri"/>
          <w:u w:val="single"/>
          <w:lang w:eastAsia="en-US"/>
        </w:rPr>
        <w:t xml:space="preserve"> to its portfolio.</w:t>
      </w:r>
    </w:p>
    <w:p w14:paraId="32DBD925" w14:textId="77777777" w:rsidR="00520DFB" w:rsidRPr="00520DFB" w:rsidRDefault="00520DFB" w:rsidP="00520DFB">
      <w:pPr>
        <w:rPr>
          <w:rFonts w:ascii="Calibri" w:eastAsia="Cambria" w:hAnsi="Calibri" w:cs="Calibri"/>
          <w:sz w:val="16"/>
          <w:lang w:eastAsia="en-US"/>
        </w:rPr>
      </w:pPr>
      <w:r w:rsidRPr="00520DFB">
        <w:rPr>
          <w:rFonts w:ascii="Calibri" w:eastAsia="Cambria" w:hAnsi="Calibri" w:cs="Calibri"/>
          <w:u w:val="single"/>
          <w:lang w:eastAsia="en-US"/>
        </w:rPr>
        <w:t>Three successive administrations have ever more deeply ensnared the United States in the Middle East.</w:t>
      </w:r>
      <w:r w:rsidRPr="00520DFB">
        <w:rPr>
          <w:rFonts w:ascii="Calibri" w:eastAsia="Cambria" w:hAnsi="Calibri" w:cs="Calibri"/>
          <w:sz w:val="16"/>
          <w:lang w:eastAsia="en-US"/>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3726370F" w14:textId="77777777" w:rsidR="00520DFB" w:rsidRPr="00520DFB" w:rsidRDefault="00520DFB" w:rsidP="00520DFB">
      <w:pPr>
        <w:rPr>
          <w:rFonts w:ascii="Calibri" w:eastAsia="Cambria" w:hAnsi="Calibri" w:cs="Calibri"/>
          <w:sz w:val="16"/>
          <w:lang w:eastAsia="en-US"/>
        </w:rPr>
      </w:pPr>
      <w:r w:rsidRPr="00520DFB">
        <w:rPr>
          <w:rFonts w:ascii="Calibri" w:eastAsia="Cambria" w:hAnsi="Calibri" w:cs="Calibri"/>
          <w:sz w:val="16"/>
          <w:lang w:eastAsia="en-US"/>
        </w:rPr>
        <w:t xml:space="preserve">Despite his sometimes abusive and incendiary rhetoric, </w:t>
      </w:r>
      <w:r w:rsidRPr="00520DFB">
        <w:rPr>
          <w:rFonts w:ascii="Calibri" w:eastAsia="Cambria" w:hAnsi="Calibri" w:cs="Calibri"/>
          <w:highlight w:val="green"/>
          <w:u w:val="single"/>
          <w:lang w:eastAsia="en-US"/>
        </w:rPr>
        <w:t>the president has departed little from</w:t>
      </w:r>
      <w:r w:rsidRPr="00520DFB">
        <w:rPr>
          <w:rFonts w:ascii="Calibri" w:eastAsia="Cambria" w:hAnsi="Calibri" w:cs="Calibri"/>
          <w:u w:val="single"/>
          <w:lang w:eastAsia="en-US"/>
        </w:rPr>
        <w:t xml:space="preserve"> his </w:t>
      </w:r>
      <w:r w:rsidRPr="00520DFB">
        <w:rPr>
          <w:rFonts w:ascii="Calibri" w:eastAsia="Cambria" w:hAnsi="Calibri" w:cs="Calibri"/>
          <w:highlight w:val="green"/>
          <w:u w:val="single"/>
          <w:lang w:eastAsia="en-US"/>
        </w:rPr>
        <w:t>predecessors</w:t>
      </w:r>
      <w:r w:rsidRPr="00520DFB">
        <w:rPr>
          <w:rFonts w:ascii="Calibri" w:eastAsia="Cambria" w:hAnsi="Calibri" w:cs="Calibri"/>
          <w:u w:val="single"/>
          <w:lang w:eastAsia="en-US"/>
        </w:rPr>
        <w:t>’ policies</w:t>
      </w:r>
      <w:r w:rsidRPr="00520DFB">
        <w:rPr>
          <w:rFonts w:ascii="Calibri" w:eastAsia="Cambria" w:hAnsi="Calibri" w:cs="Calibri"/>
          <w:sz w:val="16"/>
          <w:lang w:eastAsia="en-US"/>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501B1363" w14:textId="77777777" w:rsidR="00520DFB" w:rsidRPr="00520DFB" w:rsidRDefault="00520DFB" w:rsidP="00520DFB">
      <w:pPr>
        <w:rPr>
          <w:rFonts w:ascii="Calibri" w:eastAsia="Cambria" w:hAnsi="Calibri" w:cs="Calibri"/>
          <w:sz w:val="16"/>
          <w:lang w:eastAsia="en-US"/>
        </w:rPr>
      </w:pPr>
      <w:r w:rsidRPr="00520DFB">
        <w:rPr>
          <w:rFonts w:ascii="Calibri" w:eastAsia="Cambria" w:hAnsi="Calibri" w:cs="Calibri"/>
          <w:highlight w:val="green"/>
          <w:u w:val="single"/>
          <w:lang w:eastAsia="en-US"/>
        </w:rPr>
        <w:t>U.S. foreign policy suffers from</w:t>
      </w:r>
      <w:r w:rsidRPr="00520DFB">
        <w:rPr>
          <w:rFonts w:ascii="Calibri" w:eastAsia="Cambria" w:hAnsi="Calibri" w:cs="Calibri"/>
          <w:u w:val="single"/>
          <w:lang w:eastAsia="en-US"/>
        </w:rPr>
        <w:t xml:space="preserve"> systematic flaws</w:t>
      </w:r>
      <w:r w:rsidRPr="00520DFB">
        <w:rPr>
          <w:rFonts w:ascii="Calibri" w:eastAsia="Cambria" w:hAnsi="Calibri" w:cs="Calibri"/>
          <w:sz w:val="16"/>
          <w:lang w:eastAsia="en-US"/>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39C3AE1B" w14:textId="77777777" w:rsidR="00520DFB" w:rsidRPr="00520DFB" w:rsidRDefault="00520DFB" w:rsidP="00520DFB">
      <w:pPr>
        <w:rPr>
          <w:rFonts w:ascii="Calibri" w:eastAsia="Cambria" w:hAnsi="Calibri" w:cs="Calibri"/>
          <w:sz w:val="16"/>
          <w:lang w:eastAsia="en-US"/>
        </w:rPr>
      </w:pPr>
      <w:r w:rsidRPr="00520DFB">
        <w:rPr>
          <w:rFonts w:ascii="Calibri" w:eastAsia="Cambria" w:hAnsi="Calibri" w:cs="Calibri"/>
          <w:u w:val="single"/>
          <w:lang w:eastAsia="en-US"/>
        </w:rPr>
        <w:t xml:space="preserve">First is overweening </w:t>
      </w:r>
      <w:r w:rsidRPr="00520DFB">
        <w:rPr>
          <w:rFonts w:ascii="Calibri" w:eastAsia="Cambria" w:hAnsi="Calibri" w:cs="Calibri"/>
          <w:highlight w:val="green"/>
          <w:u w:val="single"/>
          <w:lang w:eastAsia="en-US"/>
        </w:rPr>
        <w:t>hubris</w:t>
      </w:r>
      <w:r w:rsidRPr="00520DFB">
        <w:rPr>
          <w:rFonts w:ascii="Calibri" w:eastAsia="Cambria" w:hAnsi="Calibri" w:cs="Calibri"/>
          <w:sz w:val="16"/>
          <w:szCs w:val="16"/>
          <w:lang w:eastAsia="en-US"/>
        </w:rPr>
        <w:t>. In 1998 Secretary of State Albright declared that “</w:t>
      </w:r>
      <w:r w:rsidRPr="00520DFB">
        <w:rPr>
          <w:rFonts w:ascii="Calibri" w:eastAsia="Cambria" w:hAnsi="Calibri" w:cs="Calibri"/>
          <w:highlight w:val="green"/>
          <w:u w:val="single"/>
          <w:lang w:eastAsia="en-US"/>
        </w:rPr>
        <w:t>If we have to use force, it is because</w:t>
      </w:r>
      <w:r w:rsidRPr="00520DFB">
        <w:rPr>
          <w:rFonts w:ascii="Calibri" w:eastAsia="Cambria" w:hAnsi="Calibri" w:cs="Calibri"/>
          <w:u w:val="single"/>
          <w:lang w:eastAsia="en-US"/>
        </w:rPr>
        <w:t xml:space="preserve"> we are America: </w:t>
      </w:r>
      <w:r w:rsidRPr="00520DFB">
        <w:rPr>
          <w:rFonts w:ascii="Calibri" w:eastAsia="Cambria" w:hAnsi="Calibri" w:cs="Calibri"/>
          <w:b/>
          <w:highlight w:val="green"/>
          <w:u w:val="single"/>
          <w:lang w:eastAsia="en-US"/>
        </w:rPr>
        <w:t>we are the indispensable nation</w:t>
      </w:r>
      <w:r w:rsidRPr="00520DFB">
        <w:rPr>
          <w:rFonts w:ascii="Calibri" w:eastAsia="Cambria" w:hAnsi="Calibri" w:cs="Calibri"/>
          <w:u w:val="single"/>
          <w:lang w:eastAsia="en-US"/>
        </w:rPr>
        <w:t>. We stand tall and we see further than other countries into the future, and we see the danger here to all of us</w:t>
      </w:r>
      <w:r w:rsidRPr="00520DFB">
        <w:rPr>
          <w:rFonts w:ascii="Calibri" w:eastAsia="Cambria" w:hAnsi="Calibri" w:cs="Calibri"/>
          <w:lang w:eastAsia="en-US"/>
        </w:rPr>
        <w:t>.”</w:t>
      </w:r>
    </w:p>
    <w:p w14:paraId="22FB264A" w14:textId="77777777" w:rsidR="00520DFB" w:rsidRPr="00520DFB" w:rsidRDefault="00520DFB" w:rsidP="00520DFB">
      <w:pPr>
        <w:rPr>
          <w:rFonts w:ascii="Calibri" w:eastAsia="Cambria" w:hAnsi="Calibri" w:cs="Calibri"/>
          <w:sz w:val="16"/>
          <w:lang w:eastAsia="en-US"/>
        </w:rPr>
      </w:pPr>
      <w:r w:rsidRPr="00520DFB">
        <w:rPr>
          <w:rFonts w:ascii="Calibri" w:eastAsia="Cambria" w:hAnsi="Calibri" w:cs="Calibri"/>
          <w:u w:val="single"/>
          <w:lang w:eastAsia="en-US"/>
        </w:rPr>
        <w:t xml:space="preserve">Even then her claim was implausible. America blundered into the Korean War and barely achieved a passable outcome. </w:t>
      </w:r>
      <w:r w:rsidRPr="00520DFB">
        <w:rPr>
          <w:rFonts w:ascii="Calibri" w:eastAsia="Cambria" w:hAnsi="Calibri" w:cs="Calibri"/>
          <w:sz w:val="16"/>
          <w:lang w:eastAsia="en-US"/>
        </w:rPr>
        <w:t xml:space="preserve">The Johnson administration infused Vietnam with dramatically outsize importance. For decades, Washington foolishly refused to engage the People’s Republic of China. </w:t>
      </w:r>
      <w:r w:rsidRPr="00520DFB">
        <w:rPr>
          <w:rFonts w:ascii="Calibri" w:eastAsia="Cambria" w:hAnsi="Calibri" w:cs="Calibri"/>
          <w:u w:val="single"/>
          <w:lang w:eastAsia="en-US"/>
        </w:rPr>
        <w:t>Washington-backed dictators</w:t>
      </w:r>
      <w:r w:rsidRPr="00520DFB">
        <w:rPr>
          <w:rFonts w:ascii="Calibri" w:eastAsia="Cambria" w:hAnsi="Calibri" w:cs="Calibri"/>
          <w:sz w:val="16"/>
          <w:lang w:eastAsia="en-US"/>
        </w:rPr>
        <w:t xml:space="preserve"> in Cuba, Nicaragua, Iran, and elsewhere </w:t>
      </w:r>
      <w:r w:rsidRPr="00520DFB">
        <w:rPr>
          <w:rFonts w:ascii="Calibri" w:eastAsia="Cambria" w:hAnsi="Calibri" w:cs="Calibri"/>
          <w:u w:val="single"/>
          <w:lang w:eastAsia="en-US"/>
        </w:rPr>
        <w:t>fell ingloriously</w:t>
      </w:r>
      <w:r w:rsidRPr="00520DFB">
        <w:rPr>
          <w:rFonts w:ascii="Calibri" w:eastAsia="Cambria" w:hAnsi="Calibri" w:cs="Calibri"/>
          <w:sz w:val="16"/>
          <w:lang w:eastAsia="en-US"/>
        </w:rPr>
        <w:t xml:space="preserve">. An economic embargo against Cuba that continues today helped turn Fidel Castro into a global folk hero. </w:t>
      </w:r>
      <w:r w:rsidRPr="00520DFB">
        <w:rPr>
          <w:rFonts w:ascii="Calibri" w:eastAsia="Cambria" w:hAnsi="Calibri" w:cs="Calibri"/>
          <w:u w:val="single"/>
          <w:lang w:eastAsia="en-US"/>
        </w:rPr>
        <w:t xml:space="preserve">Washington veered dangerously close to nuclear war </w:t>
      </w:r>
      <w:r w:rsidRPr="00520DFB">
        <w:rPr>
          <w:rFonts w:ascii="Calibri" w:eastAsia="Cambria" w:hAnsi="Calibri" w:cs="Calibri"/>
          <w:sz w:val="16"/>
          <w:lang w:eastAsia="en-US"/>
        </w:rPr>
        <w:t>with Moscow during the Cuban Missile Crisis in 1962 and again two decades later during military exercises in Europe.</w:t>
      </w:r>
    </w:p>
    <w:p w14:paraId="17F8AE9D" w14:textId="77777777" w:rsidR="00520DFB" w:rsidRPr="00520DFB" w:rsidRDefault="00520DFB" w:rsidP="00520DFB">
      <w:pPr>
        <w:rPr>
          <w:rFonts w:ascii="Calibri" w:eastAsia="Cambria" w:hAnsi="Calibri" w:cs="Calibri"/>
          <w:u w:val="single"/>
          <w:lang w:eastAsia="en-US"/>
        </w:rPr>
      </w:pPr>
      <w:r w:rsidRPr="00520DFB">
        <w:rPr>
          <w:rFonts w:ascii="Calibri" w:eastAsia="Cambria" w:hAnsi="Calibri" w:cs="Calibri"/>
          <w:u w:val="single"/>
          <w:lang w:eastAsia="en-US"/>
        </w:rPr>
        <w:t xml:space="preserve">U.S. officials rarely were prepared for events </w:t>
      </w:r>
      <w:r w:rsidRPr="00520DFB">
        <w:rPr>
          <w:rFonts w:ascii="Calibri" w:eastAsia="Cambria" w:hAnsi="Calibri" w:cs="Calibri"/>
          <w:sz w:val="16"/>
          <w:lang w:eastAsia="en-US"/>
        </w:rPr>
        <w:t xml:space="preserve">that occurred in the next week or month, let alone years later. Americans did no better than the French in Vietnam. Americans managed events in Africa no better than the British, French, and Portuguese colonial overlords. </w:t>
      </w:r>
      <w:r w:rsidRPr="00520DFB">
        <w:rPr>
          <w:rFonts w:ascii="Calibri" w:eastAsia="Cambria" w:hAnsi="Calibri" w:cs="Calibri"/>
          <w:highlight w:val="green"/>
          <w:u w:val="single"/>
          <w:lang w:eastAsia="en-US"/>
        </w:rPr>
        <w:t>Washington made</w:t>
      </w:r>
      <w:r w:rsidRPr="00520DFB">
        <w:rPr>
          <w:rFonts w:ascii="Calibri" w:eastAsia="Cambria" w:hAnsi="Calibri" w:cs="Calibri"/>
          <w:u w:val="single"/>
          <w:lang w:eastAsia="en-US"/>
        </w:rPr>
        <w:t xml:space="preserve"> more than its share of bad, even </w:t>
      </w:r>
      <w:r w:rsidRPr="00520DFB">
        <w:rPr>
          <w:rFonts w:ascii="Calibri" w:eastAsia="Cambria" w:hAnsi="Calibri" w:cs="Calibri"/>
          <w:highlight w:val="green"/>
          <w:u w:val="single"/>
          <w:lang w:eastAsia="en-US"/>
        </w:rPr>
        <w:t xml:space="preserve">awful decisions </w:t>
      </w:r>
      <w:r w:rsidRPr="00520DFB">
        <w:rPr>
          <w:rFonts w:ascii="Calibri" w:eastAsia="Cambria" w:hAnsi="Calibri" w:cs="Calibri"/>
          <w:u w:val="single"/>
          <w:lang w:eastAsia="en-US"/>
        </w:rPr>
        <w:t xml:space="preserve">in dealing </w:t>
      </w:r>
      <w:r w:rsidRPr="00520DFB">
        <w:rPr>
          <w:rFonts w:ascii="Calibri" w:eastAsia="Cambria" w:hAnsi="Calibri" w:cs="Calibri"/>
          <w:highlight w:val="green"/>
          <w:u w:val="single"/>
          <w:lang w:eastAsia="en-US"/>
        </w:rPr>
        <w:t>with other nations</w:t>
      </w:r>
      <w:r w:rsidRPr="00520DFB">
        <w:rPr>
          <w:rFonts w:ascii="Calibri" w:eastAsia="Cambria" w:hAnsi="Calibri" w:cs="Calibri"/>
          <w:u w:val="single"/>
          <w:lang w:eastAsia="en-US"/>
        </w:rPr>
        <w:t xml:space="preserve"> around the globe.</w:t>
      </w:r>
    </w:p>
    <w:p w14:paraId="3A4F8CAF" w14:textId="77777777" w:rsidR="00520DFB" w:rsidRPr="00520DFB" w:rsidRDefault="00520DFB" w:rsidP="00520DFB">
      <w:pPr>
        <w:rPr>
          <w:rFonts w:ascii="Calibri" w:eastAsia="Cambria" w:hAnsi="Calibri" w:cs="Calibri"/>
          <w:u w:val="single"/>
          <w:lang w:eastAsia="en-US"/>
        </w:rPr>
      </w:pPr>
      <w:r w:rsidRPr="00520DFB">
        <w:rPr>
          <w:rFonts w:ascii="Calibri" w:eastAsia="Cambria" w:hAnsi="Calibri" w:cs="Calibri"/>
          <w:u w:val="single"/>
          <w:lang w:eastAsia="en-US"/>
        </w:rPr>
        <w:t xml:space="preserve">Perhaps </w:t>
      </w:r>
      <w:r w:rsidRPr="00520DFB">
        <w:rPr>
          <w:rFonts w:ascii="Calibri" w:eastAsia="Cambria" w:hAnsi="Calibri" w:cs="Calibri"/>
          <w:highlight w:val="green"/>
          <w:u w:val="single"/>
          <w:lang w:eastAsia="en-US"/>
        </w:rPr>
        <w:t>the worst failing</w:t>
      </w:r>
      <w:r w:rsidRPr="00520DFB">
        <w:rPr>
          <w:rFonts w:ascii="Calibri" w:eastAsia="Cambria" w:hAnsi="Calibri" w:cs="Calibri"/>
          <w:u w:val="single"/>
          <w:lang w:eastAsia="en-US"/>
        </w:rPr>
        <w:t xml:space="preserve"> of U.S. foreign policy </w:t>
      </w:r>
      <w:r w:rsidRPr="00520DFB">
        <w:rPr>
          <w:rFonts w:ascii="Calibri" w:eastAsia="Cambria" w:hAnsi="Calibri" w:cs="Calibri"/>
          <w:highlight w:val="green"/>
          <w:u w:val="single"/>
          <w:lang w:eastAsia="en-US"/>
        </w:rPr>
        <w:t>was</w:t>
      </w:r>
      <w:r w:rsidRPr="00520DFB">
        <w:rPr>
          <w:rFonts w:ascii="Calibri" w:eastAsia="Cambria" w:hAnsi="Calibri" w:cs="Calibri"/>
          <w:u w:val="single"/>
          <w:lang w:eastAsia="en-US"/>
        </w:rPr>
        <w:t xml:space="preserve"> ignoring the inevitable impact of </w:t>
      </w:r>
      <w:r w:rsidRPr="00520DFB">
        <w:rPr>
          <w:rFonts w:ascii="Calibri" w:eastAsia="Cambria" w:hAnsi="Calibri" w:cs="Calibri"/>
          <w:b/>
          <w:highlight w:val="green"/>
          <w:u w:val="single"/>
          <w:lang w:eastAsia="en-US"/>
        </w:rPr>
        <w:t>foreign intervention</w:t>
      </w:r>
      <w:r w:rsidRPr="00520DFB">
        <w:rPr>
          <w:rFonts w:ascii="Calibri" w:eastAsia="Cambria" w:hAnsi="Calibri" w:cs="Calibri"/>
          <w:sz w:val="16"/>
          <w:lang w:eastAsia="en-US"/>
        </w:rPr>
        <w:t xml:space="preserve">. Americans would never passively accept another nation </w:t>
      </w:r>
      <w:r w:rsidRPr="00520DFB">
        <w:rPr>
          <w:rFonts w:ascii="Calibri" w:eastAsia="Cambria" w:hAnsi="Calibri" w:cs="Calibri"/>
          <w:highlight w:val="green"/>
          <w:u w:val="single"/>
          <w:lang w:eastAsia="en-US"/>
        </w:rPr>
        <w:t>bombing, invading, and</w:t>
      </w:r>
      <w:r w:rsidRPr="00520DFB">
        <w:rPr>
          <w:rFonts w:ascii="Calibri" w:eastAsia="Cambria" w:hAnsi="Calibri" w:cs="Calibri"/>
          <w:u w:val="single"/>
          <w:lang w:eastAsia="en-US"/>
        </w:rPr>
        <w:t xml:space="preserve"> occupying their nation, or </w:t>
      </w:r>
      <w:r w:rsidRPr="00520DFB">
        <w:rPr>
          <w:rFonts w:ascii="Calibri" w:eastAsia="Cambria" w:hAnsi="Calibri" w:cs="Calibri"/>
          <w:highlight w:val="green"/>
          <w:u w:val="single"/>
          <w:lang w:eastAsia="en-US"/>
        </w:rPr>
        <w:t>interfering in their political system</w:t>
      </w:r>
      <w:r w:rsidRPr="00520DFB">
        <w:rPr>
          <w:rFonts w:ascii="Calibri" w:eastAsia="Cambria" w:hAnsi="Calibri" w:cs="Calibri"/>
          <w:sz w:val="16"/>
          <w:lang w:eastAsia="en-US"/>
        </w:rPr>
        <w:t xml:space="preserve">. Even if outgunned, they would resist. Yet </w:t>
      </w:r>
      <w:r w:rsidRPr="00520DFB">
        <w:rPr>
          <w:rFonts w:ascii="Calibri" w:eastAsia="Cambria" w:hAnsi="Calibri" w:cs="Calibri"/>
          <w:u w:val="single"/>
          <w:lang w:eastAsia="en-US"/>
        </w:rPr>
        <w:t>Washington has undertaken all of these practices, with little consideration of the impact on those most affected—</w:t>
      </w:r>
      <w:r w:rsidRPr="00520DFB">
        <w:rPr>
          <w:rFonts w:ascii="Calibri" w:eastAsia="Cambria" w:hAnsi="Calibri" w:cs="Calibri"/>
          <w:highlight w:val="green"/>
          <w:u w:val="single"/>
          <w:lang w:eastAsia="en-US"/>
        </w:rPr>
        <w:t xml:space="preserve">hence </w:t>
      </w:r>
      <w:r w:rsidRPr="00520DFB">
        <w:rPr>
          <w:rFonts w:ascii="Calibri" w:eastAsia="Cambria" w:hAnsi="Calibri" w:cs="Calibri"/>
          <w:b/>
          <w:highlight w:val="green"/>
          <w:u w:val="single"/>
          <w:lang w:eastAsia="en-US"/>
        </w:rPr>
        <w:t>the rise of terrorism</w:t>
      </w:r>
      <w:r w:rsidRPr="00520DFB">
        <w:rPr>
          <w:rFonts w:ascii="Calibri" w:eastAsia="Cambria" w:hAnsi="Calibri" w:cs="Calibri"/>
          <w:u w:val="single"/>
          <w:lang w:eastAsia="en-US"/>
        </w:rPr>
        <w:t xml:space="preserve"> against the United States</w:t>
      </w:r>
      <w:r w:rsidRPr="00520DFB">
        <w:rPr>
          <w:rFonts w:ascii="Calibri" w:eastAsia="Cambria" w:hAnsi="Calibri" w:cs="Calibri"/>
          <w:sz w:val="16"/>
          <w:lang w:eastAsia="en-US"/>
        </w:rPr>
        <w:t xml:space="preserve">. </w:t>
      </w:r>
      <w:r w:rsidRPr="00520DFB">
        <w:rPr>
          <w:rFonts w:ascii="Calibri" w:eastAsia="Cambria" w:hAnsi="Calibri" w:cs="Calibri"/>
          <w:highlight w:val="green"/>
          <w:u w:val="single"/>
          <w:lang w:eastAsia="en-US"/>
        </w:rPr>
        <w:t>Terrorism</w:t>
      </w:r>
      <w:r w:rsidRPr="00520DFB">
        <w:rPr>
          <w:rFonts w:ascii="Calibri" w:eastAsia="Cambria" w:hAnsi="Calibri" w:cs="Calibri"/>
          <w:sz w:val="16"/>
          <w:lang w:eastAsia="en-US"/>
        </w:rPr>
        <w:t xml:space="preserve">, horrid and awful though it is, </w:t>
      </w:r>
      <w:r w:rsidRPr="00520DFB">
        <w:rPr>
          <w:rFonts w:ascii="Calibri" w:eastAsia="Cambria" w:hAnsi="Calibri" w:cs="Calibri"/>
          <w:highlight w:val="green"/>
          <w:u w:val="single"/>
          <w:lang w:eastAsia="en-US"/>
        </w:rPr>
        <w:t>became the weapon of choice of weaker peoples against intervention</w:t>
      </w:r>
      <w:r w:rsidRPr="00520DFB">
        <w:rPr>
          <w:rFonts w:ascii="Calibri" w:eastAsia="Cambria" w:hAnsi="Calibri" w:cs="Calibri"/>
          <w:u w:val="single"/>
          <w:lang w:eastAsia="en-US"/>
        </w:rPr>
        <w:t xml:space="preserve"> by the world’s industrialized national states.</w:t>
      </w:r>
    </w:p>
    <w:p w14:paraId="18D4F2A3" w14:textId="77777777" w:rsidR="00520DFB" w:rsidRPr="00520DFB" w:rsidRDefault="00520DFB" w:rsidP="00520DFB">
      <w:pPr>
        <w:rPr>
          <w:rFonts w:ascii="Calibri" w:eastAsia="Cambria" w:hAnsi="Calibri" w:cs="Calibri"/>
          <w:u w:val="single"/>
          <w:lang w:eastAsia="en-US"/>
        </w:rPr>
      </w:pPr>
      <w:r w:rsidRPr="00520DFB">
        <w:rPr>
          <w:rFonts w:ascii="Calibri" w:eastAsia="Cambria" w:hAnsi="Calibri" w:cs="Calibri"/>
          <w:u w:val="single"/>
          <w:lang w:eastAsia="en-US"/>
        </w:rPr>
        <w:t>The U.S. record</w:t>
      </w:r>
      <w:r w:rsidRPr="00520DFB">
        <w:rPr>
          <w:rFonts w:ascii="Calibri" w:eastAsia="Cambria" w:hAnsi="Calibri" w:cs="Calibri"/>
          <w:sz w:val="16"/>
          <w:lang w:eastAsia="en-US"/>
        </w:rPr>
        <w:t xml:space="preserve"> since September 11 </w:t>
      </w:r>
      <w:r w:rsidRPr="00520DFB">
        <w:rPr>
          <w:rFonts w:ascii="Calibri" w:eastAsia="Cambria" w:hAnsi="Calibri" w:cs="Calibri"/>
          <w:u w:val="single"/>
          <w:lang w:eastAsia="en-US"/>
        </w:rPr>
        <w:t xml:space="preserve">has been uniquely counterproductive. </w:t>
      </w:r>
      <w:r w:rsidRPr="00520DFB">
        <w:rPr>
          <w:rFonts w:ascii="Calibri" w:eastAsia="Cambria" w:hAnsi="Calibri" w:cs="Calibri"/>
          <w:highlight w:val="green"/>
          <w:u w:val="single"/>
          <w:lang w:eastAsia="en-US"/>
        </w:rPr>
        <w:t>Rather than minimize hostility</w:t>
      </w:r>
      <w:r w:rsidRPr="00520DFB">
        <w:rPr>
          <w:rFonts w:ascii="Calibri" w:eastAsia="Cambria" w:hAnsi="Calibri" w:cs="Calibri"/>
          <w:sz w:val="16"/>
          <w:lang w:eastAsia="en-US"/>
        </w:rPr>
        <w:t xml:space="preserve"> toward America, </w:t>
      </w:r>
      <w:r w:rsidRPr="00520DFB">
        <w:rPr>
          <w:rFonts w:ascii="Calibri" w:eastAsia="Cambria" w:hAnsi="Calibri" w:cs="Calibri"/>
          <w:highlight w:val="green"/>
          <w:u w:val="single"/>
          <w:lang w:eastAsia="en-US"/>
        </w:rPr>
        <w:t>Washington</w:t>
      </w:r>
      <w:r w:rsidRPr="00520DFB">
        <w:rPr>
          <w:rFonts w:ascii="Calibri" w:eastAsia="Cambria" w:hAnsi="Calibri" w:cs="Calibri"/>
          <w:u w:val="single"/>
          <w:lang w:eastAsia="en-US"/>
        </w:rPr>
        <w:t xml:space="preserve"> adopted a policy</w:t>
      </w:r>
      <w:r w:rsidRPr="00520DFB">
        <w:rPr>
          <w:rFonts w:ascii="Calibri" w:eastAsia="Cambria" w:hAnsi="Calibri" w:cs="Calibri"/>
          <w:sz w:val="16"/>
          <w:lang w:eastAsia="en-US"/>
        </w:rPr>
        <w:t>—highlighted by launching new wars, killing more civilians, and ravaging additional societies—</w:t>
      </w:r>
      <w:r w:rsidRPr="00520DFB">
        <w:rPr>
          <w:rFonts w:ascii="Calibri" w:eastAsia="Cambria" w:hAnsi="Calibri" w:cs="Calibri"/>
          <w:u w:val="single"/>
          <w:lang w:eastAsia="en-US"/>
        </w:rPr>
        <w:t xml:space="preserve">guaranteed to </w:t>
      </w:r>
      <w:r w:rsidRPr="00520DFB">
        <w:rPr>
          <w:rFonts w:ascii="Calibri" w:eastAsia="Cambria" w:hAnsi="Calibri" w:cs="Calibri"/>
          <w:highlight w:val="green"/>
          <w:u w:val="single"/>
          <w:lang w:eastAsia="en-US"/>
        </w:rPr>
        <w:t xml:space="preserve">create enemies, </w:t>
      </w:r>
      <w:r w:rsidRPr="00520DFB">
        <w:rPr>
          <w:rFonts w:ascii="Calibri" w:eastAsia="Cambria" w:hAnsi="Calibri" w:cs="Calibri"/>
          <w:u w:val="single"/>
          <w:lang w:eastAsia="en-US"/>
        </w:rPr>
        <w:t xml:space="preserve">exacerbate radicalism, </w:t>
      </w:r>
      <w:r w:rsidRPr="00520DFB">
        <w:rPr>
          <w:rFonts w:ascii="Calibri" w:eastAsia="Cambria" w:hAnsi="Calibri" w:cs="Calibri"/>
          <w:highlight w:val="green"/>
          <w:u w:val="single"/>
          <w:lang w:eastAsia="en-US"/>
        </w:rPr>
        <w:t xml:space="preserve">and spread terrorism. </w:t>
      </w:r>
      <w:r w:rsidRPr="00520DFB">
        <w:rPr>
          <w:rFonts w:ascii="Calibri" w:eastAsia="Cambria" w:hAnsi="Calibri" w:cs="Calibri"/>
          <w:b/>
          <w:highlight w:val="green"/>
          <w:u w:val="single"/>
          <w:lang w:eastAsia="en-US"/>
        </w:rPr>
        <w:t>Blowback is everywhere</w:t>
      </w:r>
      <w:r w:rsidRPr="00520DFB">
        <w:rPr>
          <w:rFonts w:ascii="Calibri" w:eastAsia="Cambria" w:hAnsi="Calibri" w:cs="Calibri"/>
          <w:sz w:val="16"/>
          <w:lang w:eastAsia="en-US"/>
        </w:rPr>
        <w:t xml:space="preserve">. Among the worst examples: </w:t>
      </w:r>
      <w:r w:rsidRPr="00520DFB">
        <w:rPr>
          <w:rFonts w:ascii="Calibri" w:eastAsia="Cambria" w:hAnsi="Calibri" w:cs="Calibri"/>
          <w:highlight w:val="green"/>
          <w:u w:val="single"/>
          <w:lang w:eastAsia="en-US"/>
        </w:rPr>
        <w:t xml:space="preserve">Iraqi insurgents </w:t>
      </w:r>
      <w:r w:rsidRPr="00520DFB">
        <w:rPr>
          <w:rFonts w:ascii="Calibri" w:eastAsia="Cambria" w:hAnsi="Calibri" w:cs="Calibri"/>
          <w:b/>
          <w:highlight w:val="green"/>
          <w:u w:val="single"/>
          <w:lang w:eastAsia="en-US"/>
        </w:rPr>
        <w:t>mutated into ISIS</w:t>
      </w:r>
      <w:r w:rsidRPr="00520DFB">
        <w:rPr>
          <w:rFonts w:ascii="Calibri" w:eastAsia="Cambria" w:hAnsi="Calibri" w:cs="Calibri"/>
          <w:highlight w:val="green"/>
          <w:u w:val="single"/>
          <w:lang w:eastAsia="en-US"/>
        </w:rPr>
        <w:t>,</w:t>
      </w:r>
      <w:r w:rsidRPr="00520DFB">
        <w:rPr>
          <w:rFonts w:ascii="Calibri" w:eastAsia="Cambria" w:hAnsi="Calibri" w:cs="Calibri"/>
          <w:u w:val="single"/>
          <w:lang w:eastAsia="en-US"/>
        </w:rPr>
        <w:t xml:space="preserve"> which wreaked military havoc throughout the Middle East and turned to terrorism.</w:t>
      </w:r>
    </w:p>
    <w:p w14:paraId="3C6D219F" w14:textId="77777777" w:rsidR="00520DFB" w:rsidRPr="00520DFB" w:rsidRDefault="00520DFB" w:rsidP="00520DFB">
      <w:pPr>
        <w:keepNext/>
        <w:keepLines/>
        <w:spacing w:before="40" w:after="0"/>
        <w:outlineLvl w:val="3"/>
        <w:rPr>
          <w:rFonts w:ascii="Calibri" w:eastAsia="MS Gothic" w:hAnsi="Calibri" w:cs="Times New Roman"/>
          <w:b/>
          <w:iCs/>
          <w:sz w:val="26"/>
          <w:lang w:eastAsia="en-US"/>
        </w:rPr>
      </w:pPr>
      <w:r w:rsidRPr="00520DFB">
        <w:rPr>
          <w:rFonts w:ascii="Calibri" w:eastAsia="MS Gothic" w:hAnsi="Calibri" w:cs="Times New Roman"/>
          <w:b/>
          <w:iCs/>
          <w:sz w:val="26"/>
          <w:lang w:eastAsia="en-US"/>
        </w:rPr>
        <w:t xml:space="preserve">Unipolarity is specifically responsible for the </w:t>
      </w:r>
      <w:r w:rsidRPr="00520DFB">
        <w:rPr>
          <w:rFonts w:ascii="Calibri" w:eastAsia="MS Gothic" w:hAnsi="Calibri" w:cs="Times New Roman"/>
          <w:b/>
          <w:iCs/>
          <w:sz w:val="26"/>
          <w:u w:val="single"/>
          <w:lang w:eastAsia="en-US"/>
        </w:rPr>
        <w:t>globalization</w:t>
      </w:r>
      <w:r w:rsidRPr="00520DFB">
        <w:rPr>
          <w:rFonts w:ascii="Calibri" w:eastAsia="MS Gothic" w:hAnsi="Calibri" w:cs="Times New Roman"/>
          <w:b/>
          <w:iCs/>
          <w:sz w:val="26"/>
          <w:lang w:eastAsia="en-US"/>
        </w:rPr>
        <w:t xml:space="preserve"> of extremism – that makes heg unsustainable.</w:t>
      </w:r>
    </w:p>
    <w:p w14:paraId="41AF9266" w14:textId="77777777" w:rsidR="00520DFB" w:rsidRPr="00520DFB" w:rsidRDefault="00520DFB" w:rsidP="00520DFB">
      <w:pPr>
        <w:rPr>
          <w:rFonts w:ascii="Calibri" w:eastAsia="Cambria" w:hAnsi="Calibri" w:cs="Calibri"/>
          <w:lang w:eastAsia="en-US"/>
        </w:rPr>
      </w:pPr>
      <w:r w:rsidRPr="00520DFB">
        <w:rPr>
          <w:rFonts w:ascii="Calibri" w:eastAsia="Cambria" w:hAnsi="Calibri" w:cs="Calibri"/>
          <w:b/>
          <w:bCs/>
          <w:sz w:val="26"/>
          <w:lang w:eastAsia="en-US"/>
        </w:rPr>
        <w:t>Ibrahimi 18</w:t>
      </w:r>
      <w:r w:rsidRPr="00520DFB">
        <w:rPr>
          <w:rFonts w:ascii="Calibri" w:eastAsia="Cambria" w:hAnsi="Calibri" w:cs="Calibri"/>
          <w:lang w:eastAsia="en-US"/>
        </w:rPr>
        <w:t xml:space="preserve"> (2/19/18; S. Yaqub Ibrahimi, [researcher and instructor of political science. PhD @ Carleton University] “Unipolar politics and global peace: a structural explanation of the globalizing jihad”; taylor and francis </w:t>
      </w:r>
      <w:hyperlink r:id="rId8" w:history="1">
        <w:r w:rsidRPr="00520DFB">
          <w:rPr>
            <w:rFonts w:ascii="Calibri" w:eastAsia="Cambria" w:hAnsi="Calibri" w:cs="Calibri"/>
            <w:lang w:eastAsia="en-US"/>
          </w:rPr>
          <w:t>https://www.tandfonline.com/doi/pdf/10.1080/17467586.2018.1428763?needAccess=true)</w:t>
        </w:r>
      </w:hyperlink>
    </w:p>
    <w:p w14:paraId="07903165" w14:textId="77777777" w:rsidR="00520DFB" w:rsidRPr="00520DFB" w:rsidRDefault="00520DFB" w:rsidP="00520DFB">
      <w:pPr>
        <w:numPr>
          <w:ilvl w:val="0"/>
          <w:numId w:val="11"/>
        </w:numPr>
        <w:spacing w:after="0" w:line="240" w:lineRule="auto"/>
        <w:contextualSpacing/>
        <w:rPr>
          <w:rFonts w:ascii="Calibri" w:eastAsia="Cambria" w:hAnsi="Calibri" w:cs="Times New Roman"/>
          <w:sz w:val="16"/>
          <w:szCs w:val="16"/>
          <w:lang w:eastAsia="en-US"/>
        </w:rPr>
      </w:pPr>
      <w:r w:rsidRPr="00520DFB">
        <w:rPr>
          <w:rFonts w:ascii="Calibri" w:eastAsia="Cambria" w:hAnsi="Calibri" w:cs="Times New Roman"/>
          <w:sz w:val="16"/>
          <w:szCs w:val="16"/>
          <w:lang w:eastAsia="en-US"/>
        </w:rPr>
        <w:t>JSG = Jihadi-Salafi Groups</w:t>
      </w:r>
    </w:p>
    <w:p w14:paraId="41C3971B" w14:textId="77777777" w:rsidR="00520DFB" w:rsidRPr="00520DFB" w:rsidRDefault="00520DFB" w:rsidP="00520DFB">
      <w:pPr>
        <w:rPr>
          <w:rFonts w:ascii="Calibri" w:eastAsia="Cambria" w:hAnsi="Calibri" w:cs="Calibri"/>
          <w:sz w:val="16"/>
          <w:lang w:eastAsia="en-US"/>
        </w:rPr>
      </w:pPr>
      <w:r w:rsidRPr="00520DFB">
        <w:rPr>
          <w:rFonts w:ascii="Calibri" w:eastAsia="Cambria" w:hAnsi="Calibri" w:cs="Calibri"/>
          <w:sz w:val="16"/>
          <w:lang w:eastAsia="en-US"/>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520DFB">
        <w:rPr>
          <w:rFonts w:ascii="Calibri" w:eastAsia="Cambria" w:hAnsi="Calibri" w:cs="Calibri"/>
          <w:b/>
          <w:iCs/>
          <w:u w:val="single"/>
          <w:lang w:eastAsia="en-US"/>
        </w:rPr>
        <w:t xml:space="preserve">. </w:t>
      </w:r>
      <w:r w:rsidRPr="00520DFB">
        <w:rPr>
          <w:rFonts w:ascii="Calibri" w:eastAsia="Cambria" w:hAnsi="Calibri" w:cs="Calibri"/>
          <w:b/>
          <w:iCs/>
          <w:highlight w:val="green"/>
          <w:u w:val="single"/>
          <w:lang w:eastAsia="en-US"/>
        </w:rPr>
        <w:t>Unipolarity</w:t>
      </w:r>
      <w:r w:rsidRPr="00520DFB">
        <w:rPr>
          <w:rFonts w:ascii="Calibri" w:eastAsia="Cambria" w:hAnsi="Calibri" w:cs="Calibri"/>
          <w:u w:val="single"/>
          <w:lang w:eastAsia="en-US"/>
        </w:rPr>
        <w:t xml:space="preserve">, in this sense, </w:t>
      </w:r>
      <w:r w:rsidRPr="00520DFB">
        <w:rPr>
          <w:rFonts w:ascii="Calibri" w:eastAsia="Cambria" w:hAnsi="Calibri" w:cs="Calibri"/>
          <w:b/>
          <w:iCs/>
          <w:highlight w:val="green"/>
          <w:u w:val="single"/>
          <w:lang w:eastAsia="en-US"/>
        </w:rPr>
        <w:t>has generated conflict-producing mechanisms</w:t>
      </w:r>
      <w:r w:rsidRPr="00520DFB">
        <w:rPr>
          <w:rFonts w:ascii="Calibri" w:eastAsia="Cambria" w:hAnsi="Calibri" w:cs="Calibri"/>
          <w:u w:val="single"/>
          <w:lang w:eastAsia="en-US"/>
        </w:rPr>
        <w:t xml:space="preserve"> and nonstate actors that drove sovereign states in lengthy wars against JSGs</w:t>
      </w:r>
      <w:r w:rsidRPr="00520DFB">
        <w:rPr>
          <w:rFonts w:ascii="Calibri" w:eastAsia="Cambria" w:hAnsi="Calibri" w:cs="Calibri"/>
          <w:sz w:val="16"/>
          <w:lang w:eastAsia="en-US"/>
        </w:rPr>
        <w:t xml:space="preserve">. This argument makes a significant contribution to the unipolarity-peace puzzle, which is conventionally addressed from the interstate conflict perspective. Second, </w:t>
      </w:r>
      <w:r w:rsidRPr="00520DFB">
        <w:rPr>
          <w:rFonts w:ascii="Calibri" w:eastAsia="Cambria" w:hAnsi="Calibri" w:cs="Calibri"/>
          <w:b/>
          <w:iCs/>
          <w:highlight w:val="green"/>
          <w:u w:val="single"/>
          <w:lang w:eastAsia="en-US"/>
        </w:rPr>
        <w:t xml:space="preserve">unipolarity transformed </w:t>
      </w:r>
      <w:r w:rsidRPr="00520DFB">
        <w:rPr>
          <w:rFonts w:ascii="Calibri" w:eastAsia="Cambria" w:hAnsi="Calibri" w:cs="Calibri"/>
          <w:b/>
          <w:iCs/>
          <w:u w:val="single"/>
          <w:lang w:eastAsia="en-US"/>
        </w:rPr>
        <w:t xml:space="preserve">Islamist-oriented </w:t>
      </w:r>
      <w:r w:rsidRPr="00520DFB">
        <w:rPr>
          <w:rFonts w:ascii="Calibri" w:eastAsia="Cambria" w:hAnsi="Calibri" w:cs="Calibri"/>
          <w:b/>
          <w:iCs/>
          <w:highlight w:val="green"/>
          <w:u w:val="single"/>
          <w:lang w:eastAsia="en-US"/>
        </w:rPr>
        <w:t>terrorism from domestic to global</w:t>
      </w:r>
      <w:r w:rsidRPr="00520DFB">
        <w:rPr>
          <w:rFonts w:ascii="Calibri" w:eastAsia="Cambria" w:hAnsi="Calibri" w:cs="Calibri"/>
          <w:b/>
          <w:iCs/>
          <w:u w:val="single"/>
          <w:lang w:eastAsia="en-US"/>
        </w:rPr>
        <w:t>.</w:t>
      </w:r>
      <w:r w:rsidRPr="00520DFB">
        <w:rPr>
          <w:rFonts w:ascii="Calibri" w:eastAsia="Cambria" w:hAnsi="Calibri" w:cs="Calibri"/>
          <w:u w:val="single"/>
          <w:lang w:eastAsia="en-US"/>
        </w:rPr>
        <w:t xml:space="preserve"> In addition to other conflict-generating conditions produced under unipolarity, </w:t>
      </w:r>
      <w:r w:rsidRPr="00520DFB">
        <w:rPr>
          <w:rFonts w:ascii="Calibri" w:eastAsia="Cambria" w:hAnsi="Calibri" w:cs="Calibri"/>
          <w:b/>
          <w:iCs/>
          <w:u w:val="single"/>
          <w:lang w:eastAsia="en-US"/>
        </w:rPr>
        <w:t>the U</w:t>
      </w:r>
      <w:r w:rsidRPr="00520DFB">
        <w:rPr>
          <w:rFonts w:ascii="Calibri" w:eastAsia="Cambria" w:hAnsi="Calibri" w:cs="Calibri"/>
          <w:u w:val="single"/>
          <w:lang w:eastAsia="en-US"/>
        </w:rPr>
        <w:t xml:space="preserve">nited </w:t>
      </w:r>
      <w:r w:rsidRPr="00520DFB">
        <w:rPr>
          <w:rFonts w:ascii="Calibri" w:eastAsia="Cambria" w:hAnsi="Calibri" w:cs="Calibri"/>
          <w:b/>
          <w:iCs/>
          <w:u w:val="single"/>
          <w:lang w:eastAsia="en-US"/>
        </w:rPr>
        <w:t>S</w:t>
      </w:r>
      <w:r w:rsidRPr="00520DFB">
        <w:rPr>
          <w:rFonts w:ascii="Calibri" w:eastAsia="Cambria" w:hAnsi="Calibri" w:cs="Calibri"/>
          <w:u w:val="single"/>
          <w:lang w:eastAsia="en-US"/>
        </w:rPr>
        <w:t xml:space="preserve">tates’ </w:t>
      </w:r>
      <w:r w:rsidRPr="00520DFB">
        <w:rPr>
          <w:rFonts w:ascii="Calibri" w:eastAsia="Cambria" w:hAnsi="Calibri" w:cs="Calibri"/>
          <w:b/>
          <w:iCs/>
          <w:highlight w:val="green"/>
          <w:u w:val="single"/>
          <w:lang w:eastAsia="en-US"/>
        </w:rPr>
        <w:t xml:space="preserve">unipolar policies in Muslim regions transformed the </w:t>
      </w:r>
      <w:r w:rsidRPr="00520DFB">
        <w:rPr>
          <w:rFonts w:ascii="Calibri" w:eastAsia="Cambria" w:hAnsi="Calibri" w:cs="Calibri"/>
          <w:b/>
          <w:iCs/>
          <w:u w:val="single"/>
          <w:lang w:eastAsia="en-US"/>
        </w:rPr>
        <w:t xml:space="preserve">traditional </w:t>
      </w:r>
      <w:r w:rsidRPr="00520DFB">
        <w:rPr>
          <w:rFonts w:ascii="Calibri" w:eastAsia="Cambria" w:hAnsi="Calibri" w:cs="Calibri"/>
          <w:b/>
          <w:iCs/>
          <w:highlight w:val="green"/>
          <w:u w:val="single"/>
          <w:lang w:eastAsia="en-US"/>
        </w:rPr>
        <w:t>near-enemy-centric narrative</w:t>
      </w:r>
      <w:r w:rsidRPr="00520DFB">
        <w:rPr>
          <w:rFonts w:ascii="Calibri" w:eastAsia="Cambria" w:hAnsi="Calibri" w:cs="Calibri"/>
          <w:b/>
          <w:iCs/>
          <w:u w:val="single"/>
          <w:lang w:eastAsia="en-US"/>
        </w:rPr>
        <w:t xml:space="preserve"> of jihad </w:t>
      </w:r>
      <w:r w:rsidRPr="00520DFB">
        <w:rPr>
          <w:rFonts w:ascii="Calibri" w:eastAsia="Cambria" w:hAnsi="Calibri" w:cs="Calibri"/>
          <w:b/>
          <w:iCs/>
          <w:highlight w:val="green"/>
          <w:u w:val="single"/>
          <w:lang w:eastAsia="en-US"/>
        </w:rPr>
        <w:t>into a far-enemy-centric ideology</w:t>
      </w:r>
      <w:r w:rsidRPr="00520DFB">
        <w:rPr>
          <w:rFonts w:ascii="Calibri" w:eastAsia="Cambria" w:hAnsi="Calibri" w:cs="Calibri"/>
          <w:highlight w:val="green"/>
          <w:u w:val="single"/>
          <w:lang w:eastAsia="en-US"/>
        </w:rPr>
        <w:t xml:space="preserve">. </w:t>
      </w:r>
      <w:r w:rsidRPr="00520DFB">
        <w:rPr>
          <w:rFonts w:ascii="Calibri" w:eastAsia="Cambria" w:hAnsi="Calibri" w:cs="Calibri"/>
          <w:u w:val="single"/>
          <w:lang w:eastAsia="en-US"/>
        </w:rPr>
        <w:t xml:space="preserve">As a result of the transformation of this doctrine, new forms of JSGs emerged that posed a threat to peace and security at all levels. </w:t>
      </w:r>
      <w:r w:rsidRPr="00520DFB">
        <w:rPr>
          <w:rFonts w:ascii="Calibri" w:eastAsia="Cambria" w:hAnsi="Calibri" w:cs="Calibri"/>
          <w:sz w:val="16"/>
          <w:lang w:eastAsia="en-US"/>
        </w:rPr>
        <w:t xml:space="preserve">Finally, because of </w:t>
      </w:r>
      <w:r w:rsidRPr="00520DFB">
        <w:rPr>
          <w:rFonts w:ascii="Calibri" w:eastAsia="Cambria" w:hAnsi="Calibri" w:cs="Calibri"/>
          <w:u w:val="single"/>
          <w:lang w:eastAsia="en-US"/>
        </w:rPr>
        <w:t xml:space="preserve">the unipolarity of the system, global peace depends largely on the sole great power’s foreign and military policies. The </w:t>
      </w:r>
      <w:r w:rsidRPr="00520DFB">
        <w:rPr>
          <w:rFonts w:ascii="Calibri" w:eastAsia="Cambria" w:hAnsi="Calibri" w:cs="Calibri"/>
          <w:b/>
          <w:iCs/>
          <w:highlight w:val="green"/>
          <w:u w:val="single"/>
          <w:lang w:eastAsia="en-US"/>
        </w:rPr>
        <w:t>US interventionism</w:t>
      </w:r>
      <w:r w:rsidRPr="00520DFB">
        <w:rPr>
          <w:rFonts w:ascii="Calibri" w:eastAsia="Cambria" w:hAnsi="Calibri" w:cs="Calibri"/>
          <w:b/>
          <w:iCs/>
          <w:u w:val="single"/>
          <w:lang w:eastAsia="en-US"/>
        </w:rPr>
        <w:t>, due to the absence of a challenging great power</w:t>
      </w:r>
      <w:r w:rsidRPr="00520DFB">
        <w:rPr>
          <w:rFonts w:ascii="Calibri" w:eastAsia="Cambria" w:hAnsi="Calibri" w:cs="Calibri"/>
          <w:u w:val="single"/>
          <w:lang w:eastAsia="en-US"/>
        </w:rPr>
        <w:t>,</w:t>
      </w:r>
      <w:r w:rsidRPr="00520DFB">
        <w:rPr>
          <w:rFonts w:ascii="Calibri" w:eastAsia="Cambria" w:hAnsi="Calibri" w:cs="Calibri"/>
          <w:sz w:val="16"/>
          <w:lang w:eastAsia="en-US"/>
        </w:rPr>
        <w:t xml:space="preserve"> might not generate interstate conflict. However, it </w:t>
      </w:r>
      <w:r w:rsidRPr="00520DFB">
        <w:rPr>
          <w:rFonts w:ascii="Calibri" w:eastAsia="Cambria" w:hAnsi="Calibri" w:cs="Calibri"/>
          <w:b/>
          <w:iCs/>
          <w:highlight w:val="green"/>
          <w:u w:val="single"/>
          <w:lang w:eastAsia="en-US"/>
        </w:rPr>
        <w:t xml:space="preserve">would engage </w:t>
      </w:r>
      <w:r w:rsidRPr="00520DFB">
        <w:rPr>
          <w:rFonts w:ascii="Calibri" w:eastAsia="Cambria" w:hAnsi="Calibri" w:cs="Calibri"/>
          <w:b/>
          <w:iCs/>
          <w:u w:val="single"/>
          <w:lang w:eastAsia="en-US"/>
        </w:rPr>
        <w:t xml:space="preserve">the US </w:t>
      </w:r>
      <w:r w:rsidRPr="00520DFB">
        <w:rPr>
          <w:rFonts w:ascii="Calibri" w:eastAsia="Cambria" w:hAnsi="Calibri" w:cs="Calibri"/>
          <w:b/>
          <w:iCs/>
          <w:highlight w:val="green"/>
          <w:u w:val="single"/>
          <w:lang w:eastAsia="en-US"/>
        </w:rPr>
        <w:t>in asymmetric warfare with nonstate actors that</w:t>
      </w:r>
      <w:r w:rsidRPr="00520DFB">
        <w:rPr>
          <w:rFonts w:ascii="Calibri" w:eastAsia="Cambria" w:hAnsi="Calibri" w:cs="Calibri"/>
          <w:u w:val="single"/>
          <w:lang w:eastAsia="en-US"/>
        </w:rPr>
        <w:t xml:space="preserve"> would </w:t>
      </w:r>
      <w:r w:rsidRPr="00520DFB">
        <w:rPr>
          <w:rFonts w:ascii="Calibri" w:eastAsia="Cambria" w:hAnsi="Calibri" w:cs="Calibri"/>
          <w:sz w:val="16"/>
          <w:lang w:eastAsia="en-US"/>
        </w:rPr>
        <w:t xml:space="preserve">emerge independently or on behalf of states </w:t>
      </w:r>
      <w:r w:rsidRPr="00520DFB">
        <w:rPr>
          <w:rFonts w:ascii="Calibri" w:eastAsia="Cambria" w:hAnsi="Calibri" w:cs="Calibri"/>
          <w:b/>
          <w:iCs/>
          <w:u w:val="single"/>
          <w:lang w:eastAsia="en-US"/>
        </w:rPr>
        <w:t xml:space="preserve">to </w:t>
      </w:r>
      <w:r w:rsidRPr="00520DFB">
        <w:rPr>
          <w:rFonts w:ascii="Calibri" w:eastAsia="Cambria" w:hAnsi="Calibri" w:cs="Calibri"/>
          <w:b/>
          <w:iCs/>
          <w:highlight w:val="green"/>
          <w:u w:val="single"/>
          <w:lang w:eastAsia="en-US"/>
        </w:rPr>
        <w:t>disrupt</w:t>
      </w:r>
      <w:r w:rsidRPr="00520DFB">
        <w:rPr>
          <w:rFonts w:ascii="Calibri" w:eastAsia="Cambria" w:hAnsi="Calibri" w:cs="Calibri"/>
          <w:b/>
          <w:iCs/>
          <w:u w:val="single"/>
          <w:lang w:eastAsia="en-US"/>
        </w:rPr>
        <w:t xml:space="preserve"> the US </w:t>
      </w:r>
      <w:r w:rsidRPr="00520DFB">
        <w:rPr>
          <w:rFonts w:ascii="Calibri" w:eastAsia="Cambria" w:hAnsi="Calibri" w:cs="Calibri"/>
          <w:b/>
          <w:iCs/>
          <w:highlight w:val="green"/>
          <w:u w:val="single"/>
          <w:lang w:eastAsia="en-US"/>
        </w:rPr>
        <w:t>hegemony through</w:t>
      </w:r>
      <w:r w:rsidRPr="00520DFB">
        <w:rPr>
          <w:rFonts w:ascii="Calibri" w:eastAsia="Cambria" w:hAnsi="Calibri" w:cs="Calibri"/>
          <w:b/>
          <w:iCs/>
          <w:u w:val="single"/>
          <w:lang w:eastAsia="en-US"/>
        </w:rPr>
        <w:t xml:space="preserve"> insurgency, </w:t>
      </w:r>
      <w:r w:rsidRPr="00520DFB">
        <w:rPr>
          <w:rFonts w:ascii="Calibri" w:eastAsia="Cambria" w:hAnsi="Calibri" w:cs="Calibri"/>
          <w:b/>
          <w:iCs/>
          <w:highlight w:val="green"/>
          <w:u w:val="single"/>
          <w:lang w:eastAsia="en-US"/>
        </w:rPr>
        <w:t>terrorism</w:t>
      </w:r>
      <w:r w:rsidRPr="00520DFB">
        <w:rPr>
          <w:rFonts w:ascii="Calibri" w:eastAsia="Cambria" w:hAnsi="Calibri" w:cs="Calibri"/>
          <w:b/>
          <w:iCs/>
          <w:u w:val="single"/>
          <w:lang w:eastAsia="en-US"/>
        </w:rPr>
        <w:t>, and other forms of violence at different levels</w:t>
      </w:r>
      <w:r w:rsidRPr="00520DFB">
        <w:rPr>
          <w:rFonts w:ascii="Calibri" w:eastAsia="Cambria" w:hAnsi="Calibri" w:cs="Calibri"/>
          <w:u w:val="single"/>
          <w:lang w:eastAsia="en-US"/>
        </w:rPr>
        <w:t xml:space="preserve">. </w:t>
      </w:r>
      <w:r w:rsidRPr="00520DFB">
        <w:rPr>
          <w:rFonts w:ascii="Calibri" w:eastAsia="Cambria" w:hAnsi="Calibri" w:cs="Calibri"/>
          <w:sz w:val="16"/>
          <w:lang w:eastAsia="en-US"/>
        </w:rPr>
        <w:t>These all might not challenge the durability of unipolarity, drastically, but they would disrupt peace and security at all domestic, regional, and global levels.</w:t>
      </w:r>
    </w:p>
    <w:p w14:paraId="0788AF1E" w14:textId="77777777" w:rsidR="00520DFB" w:rsidRPr="00520DFB" w:rsidRDefault="00520DFB" w:rsidP="00520DFB">
      <w:pPr>
        <w:keepNext/>
        <w:keepLines/>
        <w:spacing w:before="40" w:after="0"/>
        <w:outlineLvl w:val="3"/>
        <w:rPr>
          <w:rFonts w:ascii="Calibri" w:eastAsia="SimSun" w:hAnsi="Calibri" w:cs="Calibri"/>
          <w:b/>
          <w:iCs/>
          <w:sz w:val="26"/>
          <w:lang w:eastAsia="en-US"/>
        </w:rPr>
      </w:pPr>
      <w:r w:rsidRPr="00520DFB">
        <w:rPr>
          <w:rFonts w:ascii="Calibri" w:eastAsia="SimSun" w:hAnsi="Calibri" w:cs="Calibri"/>
          <w:b/>
          <w:iCs/>
          <w:sz w:val="26"/>
          <w:lang w:eastAsia="en-US"/>
        </w:rPr>
        <w:t xml:space="preserve">COVID incentivizes </w:t>
      </w:r>
      <w:r w:rsidRPr="00520DFB">
        <w:rPr>
          <w:rFonts w:ascii="Calibri" w:eastAsia="SimSun" w:hAnsi="Calibri" w:cs="Calibri"/>
          <w:b/>
          <w:iCs/>
          <w:sz w:val="26"/>
          <w:u w:val="single"/>
          <w:lang w:eastAsia="en-US"/>
        </w:rPr>
        <w:t>engineered bioterror</w:t>
      </w:r>
      <w:r w:rsidRPr="00520DFB">
        <w:rPr>
          <w:rFonts w:ascii="Calibri" w:eastAsia="SimSun" w:hAnsi="Calibri" w:cs="Calibri"/>
          <w:b/>
          <w:iCs/>
          <w:sz w:val="26"/>
          <w:lang w:eastAsia="en-US"/>
        </w:rPr>
        <w:t xml:space="preserve"> – extinction</w:t>
      </w:r>
    </w:p>
    <w:p w14:paraId="21B2D03E" w14:textId="77777777" w:rsidR="00520DFB" w:rsidRPr="00520DFB" w:rsidRDefault="00520DFB" w:rsidP="00520DFB">
      <w:pPr>
        <w:rPr>
          <w:rFonts w:ascii="Calibri" w:eastAsia="Calibri" w:hAnsi="Calibri" w:cs="Calibri"/>
          <w:lang w:eastAsia="en-US"/>
        </w:rPr>
      </w:pPr>
      <w:r w:rsidRPr="00520DFB">
        <w:rPr>
          <w:rFonts w:ascii="Calibri" w:eastAsia="Calibri" w:hAnsi="Calibri" w:cs="Calibri"/>
          <w:b/>
          <w:bCs/>
          <w:sz w:val="26"/>
          <w:lang w:eastAsia="en-US"/>
        </w:rPr>
        <w:t>Walsh, 20</w:t>
      </w:r>
      <w:r w:rsidRPr="00520DFB">
        <w:rPr>
          <w:rFonts w:ascii="Calibri" w:eastAsia="Calibri" w:hAnsi="Calibri" w:cs="Calibri"/>
          <w:lang w:eastAsia="en-US"/>
        </w:rPr>
        <w:t xml:space="preserve"> -- Axios Future correspondent [Bryan Walsh, "The coronavirus pandemic reawakens bioweapon fears," Axios, 5-14-2020, https://www.axios.com/coronavirus-pandemic-pathogen-bioweapon-45417c86-52aa-41b1-8a99-44a6e597d3a8.html, accessed 9-7-2020]</w:t>
      </w:r>
    </w:p>
    <w:p w14:paraId="63EB92CB" w14:textId="77777777" w:rsidR="00520DFB" w:rsidRPr="00520DFB" w:rsidRDefault="00520DFB" w:rsidP="00520DFB">
      <w:pPr>
        <w:rPr>
          <w:rFonts w:ascii="Calibri" w:eastAsia="Calibri" w:hAnsi="Calibri" w:cs="Calibri"/>
          <w:sz w:val="14"/>
          <w:lang w:eastAsia="en-US"/>
        </w:rPr>
      </w:pPr>
      <w:r w:rsidRPr="00520DFB">
        <w:rPr>
          <w:rFonts w:ascii="Calibri" w:eastAsia="Calibri" w:hAnsi="Calibri" w:cs="Calibri"/>
          <w:sz w:val="14"/>
          <w:lang w:eastAsia="en-US"/>
        </w:rPr>
        <w:t xml:space="preserve">The </w:t>
      </w:r>
      <w:r w:rsidRPr="00520DFB">
        <w:rPr>
          <w:rFonts w:ascii="Calibri" w:eastAsia="Calibri" w:hAnsi="Calibri" w:cs="Calibri"/>
          <w:u w:val="single"/>
          <w:lang w:eastAsia="en-US"/>
        </w:rPr>
        <w:t>corona</w:t>
      </w:r>
      <w:r w:rsidRPr="00520DFB">
        <w:rPr>
          <w:rFonts w:ascii="Calibri" w:eastAsia="Calibri" w:hAnsi="Calibri" w:cs="Calibri"/>
          <w:sz w:val="14"/>
          <w:lang w:eastAsia="en-US"/>
        </w:rPr>
        <w:t xml:space="preserve">virus pandemic </w:t>
      </w:r>
      <w:r w:rsidRPr="00520DFB">
        <w:rPr>
          <w:rFonts w:ascii="Calibri" w:eastAsia="Calibri" w:hAnsi="Calibri" w:cs="Calibri"/>
          <w:u w:val="single"/>
          <w:lang w:eastAsia="en-US"/>
        </w:rPr>
        <w:t>reawakens bioweapon fears</w:t>
      </w:r>
    </w:p>
    <w:p w14:paraId="5F6B5F65" w14:textId="77777777" w:rsidR="00520DFB" w:rsidRPr="00520DFB" w:rsidRDefault="00520DFB" w:rsidP="00520DFB">
      <w:pPr>
        <w:rPr>
          <w:rFonts w:ascii="Calibri" w:eastAsia="Calibri" w:hAnsi="Calibri" w:cs="Calibri"/>
          <w:sz w:val="14"/>
          <w:lang w:eastAsia="en-US"/>
        </w:rPr>
      </w:pPr>
      <w:r w:rsidRPr="00520DFB">
        <w:rPr>
          <w:rFonts w:ascii="Calibri" w:eastAsia="Calibri" w:hAnsi="Calibri" w:cs="Calibri"/>
          <w:u w:val="single"/>
          <w:lang w:eastAsia="en-US"/>
        </w:rPr>
        <w:t>The immense</w:t>
      </w:r>
      <w:r w:rsidRPr="00520DFB">
        <w:rPr>
          <w:rFonts w:ascii="Calibri" w:eastAsia="Calibri" w:hAnsi="Calibri" w:cs="Calibri"/>
          <w:sz w:val="14"/>
          <w:lang w:eastAsia="en-US"/>
        </w:rPr>
        <w:t xml:space="preserve"> human and economic </w:t>
      </w:r>
      <w:r w:rsidRPr="00520DFB">
        <w:rPr>
          <w:rFonts w:ascii="Calibri" w:eastAsia="Calibri" w:hAnsi="Calibri" w:cs="Calibri"/>
          <w:u w:val="single"/>
          <w:lang w:eastAsia="en-US"/>
        </w:rPr>
        <w:t>toll</w:t>
      </w:r>
      <w:r w:rsidRPr="00520DFB">
        <w:rPr>
          <w:rFonts w:ascii="Calibri" w:eastAsia="Calibri" w:hAnsi="Calibri" w:cs="Calibri"/>
          <w:sz w:val="14"/>
          <w:lang w:eastAsia="en-US"/>
        </w:rPr>
        <w:t xml:space="preserve"> of the COVID-19 pandemic </w:t>
      </w:r>
      <w:r w:rsidRPr="00520DFB">
        <w:rPr>
          <w:rFonts w:ascii="Calibri" w:eastAsia="Calibri" w:hAnsi="Calibri" w:cs="Calibri"/>
          <w:u w:val="single"/>
          <w:lang w:eastAsia="en-US"/>
        </w:rPr>
        <w:t>only underscores the threat posed by pathogens that could be deliberately engineered and released</w:t>
      </w:r>
      <w:r w:rsidRPr="00520DFB">
        <w:rPr>
          <w:rFonts w:ascii="Calibri" w:eastAsia="Calibri" w:hAnsi="Calibri" w:cs="Calibri"/>
          <w:sz w:val="14"/>
          <w:lang w:eastAsia="en-US"/>
        </w:rPr>
        <w:t>.</w:t>
      </w:r>
    </w:p>
    <w:p w14:paraId="353783E1" w14:textId="77777777" w:rsidR="00520DFB" w:rsidRPr="00520DFB" w:rsidRDefault="00520DFB" w:rsidP="00520DFB">
      <w:pPr>
        <w:rPr>
          <w:rFonts w:ascii="Calibri" w:eastAsia="Calibri" w:hAnsi="Calibri" w:cs="Calibri"/>
          <w:sz w:val="14"/>
          <w:lang w:eastAsia="en-US"/>
        </w:rPr>
      </w:pPr>
      <w:r w:rsidRPr="00520DFB">
        <w:rPr>
          <w:rFonts w:ascii="Calibri" w:eastAsia="Calibri" w:hAnsi="Calibri" w:cs="Calibri"/>
          <w:sz w:val="14"/>
          <w:lang w:eastAsia="en-US"/>
        </w:rPr>
        <w:t xml:space="preserve">Why it matters: </w:t>
      </w:r>
      <w:r w:rsidRPr="00520DFB">
        <w:rPr>
          <w:rFonts w:ascii="Calibri" w:eastAsia="Calibri" w:hAnsi="Calibri" w:cs="Calibri"/>
          <w:b/>
          <w:iCs/>
          <w:highlight w:val="green"/>
          <w:u w:val="single"/>
          <w:lang w:eastAsia="en-US"/>
        </w:rPr>
        <w:t>New tech</w:t>
      </w:r>
      <w:r w:rsidRPr="00520DFB">
        <w:rPr>
          <w:rFonts w:ascii="Calibri" w:eastAsia="Calibri" w:hAnsi="Calibri" w:cs="Calibri"/>
          <w:sz w:val="14"/>
          <w:lang w:eastAsia="en-US"/>
        </w:rPr>
        <w:t xml:space="preserve">nology </w:t>
      </w:r>
      <w:r w:rsidRPr="00520DFB">
        <w:rPr>
          <w:rFonts w:ascii="Calibri" w:eastAsia="Calibri" w:hAnsi="Calibri" w:cs="Calibri"/>
          <w:highlight w:val="green"/>
          <w:u w:val="single"/>
          <w:lang w:eastAsia="en-US"/>
        </w:rPr>
        <w:t xml:space="preserve">like </w:t>
      </w:r>
      <w:r w:rsidRPr="00520DFB">
        <w:rPr>
          <w:rFonts w:ascii="Calibri" w:eastAsia="Calibri" w:hAnsi="Calibri" w:cs="Calibri"/>
          <w:b/>
          <w:iCs/>
          <w:highlight w:val="green"/>
          <w:u w:val="single"/>
          <w:lang w:eastAsia="en-US"/>
        </w:rPr>
        <w:t xml:space="preserve">gene editing </w:t>
      </w:r>
      <w:r w:rsidRPr="00520DFB">
        <w:rPr>
          <w:rFonts w:ascii="Calibri" w:eastAsia="Calibri" w:hAnsi="Calibri" w:cs="Calibri"/>
          <w:highlight w:val="green"/>
          <w:u w:val="single"/>
          <w:lang w:eastAsia="en-US"/>
        </w:rPr>
        <w:t xml:space="preserve">and </w:t>
      </w:r>
      <w:r w:rsidRPr="00520DFB">
        <w:rPr>
          <w:rFonts w:ascii="Calibri" w:eastAsia="Calibri" w:hAnsi="Calibri" w:cs="Calibri"/>
          <w:b/>
          <w:iCs/>
          <w:highlight w:val="green"/>
          <w:u w:val="single"/>
          <w:lang w:eastAsia="en-US"/>
        </w:rPr>
        <w:t xml:space="preserve">DNA synthesis </w:t>
      </w:r>
      <w:r w:rsidRPr="00520DFB">
        <w:rPr>
          <w:rFonts w:ascii="Calibri" w:eastAsia="Calibri" w:hAnsi="Calibri" w:cs="Calibri"/>
          <w:sz w:val="14"/>
          <w:lang w:eastAsia="en-US"/>
        </w:rPr>
        <w:t xml:space="preserve">has </w:t>
      </w:r>
      <w:r w:rsidRPr="00520DFB">
        <w:rPr>
          <w:rFonts w:ascii="Calibri" w:eastAsia="Calibri" w:hAnsi="Calibri" w:cs="Calibri"/>
          <w:highlight w:val="green"/>
          <w:u w:val="single"/>
          <w:lang w:eastAsia="en-US"/>
        </w:rPr>
        <w:t xml:space="preserve">made </w:t>
      </w:r>
      <w:r w:rsidRPr="00520DFB">
        <w:rPr>
          <w:rFonts w:ascii="Calibri" w:eastAsia="Calibri" w:hAnsi="Calibri" w:cs="Calibri"/>
          <w:u w:val="single"/>
          <w:lang w:eastAsia="en-US"/>
        </w:rPr>
        <w:t>the creation of more virulent pathogens easier</w:t>
      </w:r>
      <w:r w:rsidRPr="00520DFB">
        <w:rPr>
          <w:rFonts w:ascii="Calibri" w:eastAsia="Calibri" w:hAnsi="Calibri" w:cs="Calibri"/>
          <w:sz w:val="14"/>
          <w:lang w:eastAsia="en-US"/>
        </w:rPr>
        <w:t>. Yet security and regulation efforts haven't kept pace with the science.</w:t>
      </w:r>
    </w:p>
    <w:p w14:paraId="2DCB0E94" w14:textId="77777777" w:rsidR="00520DFB" w:rsidRPr="00520DFB" w:rsidRDefault="00520DFB" w:rsidP="00520DFB">
      <w:pPr>
        <w:rPr>
          <w:rFonts w:ascii="Calibri" w:eastAsia="Calibri" w:hAnsi="Calibri" w:cs="Calibri"/>
          <w:sz w:val="14"/>
          <w:lang w:eastAsia="en-US"/>
        </w:rPr>
      </w:pPr>
      <w:r w:rsidRPr="00520DFB">
        <w:rPr>
          <w:rFonts w:ascii="Calibri" w:eastAsia="Calibri" w:hAnsi="Calibri" w:cs="Calibri"/>
          <w:sz w:val="14"/>
          <w:lang w:eastAsia="en-US"/>
        </w:rPr>
        <w:t>What's happening: Despite some claims by the White House, overwhelming scientific evidence indicates that the novel coronavirus was not accidentally released from a lab or deliberately engineered, but naturally spilled over from an animal source.</w:t>
      </w:r>
    </w:p>
    <w:p w14:paraId="61FB1450" w14:textId="77777777" w:rsidR="00520DFB" w:rsidRPr="00520DFB" w:rsidRDefault="00520DFB" w:rsidP="00520DFB">
      <w:pPr>
        <w:rPr>
          <w:rFonts w:ascii="Calibri" w:eastAsia="Calibri" w:hAnsi="Calibri" w:cs="Calibri"/>
          <w:u w:val="single"/>
          <w:lang w:eastAsia="en-US"/>
        </w:rPr>
      </w:pPr>
      <w:r w:rsidRPr="00520DFB">
        <w:rPr>
          <w:rFonts w:ascii="Calibri" w:eastAsia="Calibri" w:hAnsi="Calibri" w:cs="Calibri"/>
          <w:sz w:val="14"/>
          <w:lang w:eastAsia="en-US"/>
        </w:rPr>
        <w:t xml:space="preserve">That doesn't mean the threat from bioweapons isn't dire. Along with AI, </w:t>
      </w:r>
      <w:r w:rsidRPr="00520DFB">
        <w:rPr>
          <w:rFonts w:ascii="Calibri" w:eastAsia="Calibri" w:hAnsi="Calibri" w:cs="Calibri"/>
          <w:b/>
          <w:iCs/>
          <w:highlight w:val="green"/>
          <w:u w:val="single"/>
          <w:lang w:eastAsia="en-US"/>
        </w:rPr>
        <w:t>engineered pandemics</w:t>
      </w:r>
      <w:r w:rsidRPr="00520DFB">
        <w:rPr>
          <w:rFonts w:ascii="Calibri" w:eastAsia="Calibri" w:hAnsi="Calibri" w:cs="Calibri"/>
          <w:u w:val="single"/>
          <w:lang w:eastAsia="en-US"/>
        </w:rPr>
        <w:t xml:space="preserve"> are widely considered </w:t>
      </w:r>
      <w:r w:rsidRPr="00520DFB">
        <w:rPr>
          <w:rFonts w:ascii="Calibri" w:eastAsia="Calibri" w:hAnsi="Calibri" w:cs="Calibri"/>
          <w:highlight w:val="green"/>
          <w:u w:val="single"/>
          <w:lang w:eastAsia="en-US"/>
        </w:rPr>
        <w:t xml:space="preserve">the </w:t>
      </w:r>
      <w:r w:rsidRPr="00520DFB">
        <w:rPr>
          <w:rFonts w:ascii="Calibri" w:eastAsia="Calibri" w:hAnsi="Calibri" w:cs="Calibri"/>
          <w:b/>
          <w:iCs/>
          <w:highlight w:val="green"/>
          <w:u w:val="single"/>
          <w:lang w:eastAsia="en-US"/>
        </w:rPr>
        <w:t>biggest existential risk facing humanity</w:t>
      </w:r>
      <w:r w:rsidRPr="00520DFB">
        <w:rPr>
          <w:rFonts w:ascii="Calibri" w:eastAsia="Calibri" w:hAnsi="Calibri" w:cs="Calibri"/>
          <w:u w:val="single"/>
          <w:lang w:eastAsia="en-US"/>
        </w:rPr>
        <w:t>.</w:t>
      </w:r>
    </w:p>
    <w:p w14:paraId="78472504" w14:textId="77777777" w:rsidR="00520DFB" w:rsidRPr="00520DFB" w:rsidRDefault="00520DFB" w:rsidP="00520DFB">
      <w:pPr>
        <w:rPr>
          <w:rFonts w:ascii="Calibri" w:eastAsia="Calibri" w:hAnsi="Calibri" w:cs="Calibri"/>
          <w:u w:val="single"/>
          <w:lang w:eastAsia="en-US"/>
        </w:rPr>
      </w:pPr>
      <w:r w:rsidRPr="00520DFB">
        <w:rPr>
          <w:rFonts w:ascii="Calibri" w:eastAsia="Calibri" w:hAnsi="Calibri" w:cs="Calibri"/>
          <w:sz w:val="14"/>
          <w:lang w:eastAsia="en-US"/>
        </w:rPr>
        <w:t xml:space="preserve">That's in part because </w:t>
      </w:r>
      <w:r w:rsidRPr="00520DFB">
        <w:rPr>
          <w:rFonts w:ascii="Calibri" w:eastAsia="Calibri" w:hAnsi="Calibri" w:cs="Calibri"/>
          <w:u w:val="single"/>
          <w:lang w:eastAsia="en-US"/>
        </w:rPr>
        <w:t xml:space="preserve">a </w:t>
      </w:r>
      <w:r w:rsidRPr="00520DFB">
        <w:rPr>
          <w:rFonts w:ascii="Calibri" w:eastAsia="Calibri" w:hAnsi="Calibri" w:cs="Calibri"/>
          <w:highlight w:val="green"/>
          <w:u w:val="single"/>
          <w:lang w:eastAsia="en-US"/>
        </w:rPr>
        <w:t xml:space="preserve">pathogen </w:t>
      </w:r>
      <w:r w:rsidRPr="00520DFB">
        <w:rPr>
          <w:rFonts w:ascii="Calibri" w:eastAsia="Calibri" w:hAnsi="Calibri" w:cs="Calibri"/>
          <w:u w:val="single"/>
          <w:lang w:eastAsia="en-US"/>
        </w:rPr>
        <w:t xml:space="preserve">could be </w:t>
      </w:r>
      <w:r w:rsidRPr="00520DFB">
        <w:rPr>
          <w:rFonts w:ascii="Calibri" w:eastAsia="Calibri" w:hAnsi="Calibri" w:cs="Calibri"/>
          <w:b/>
          <w:iCs/>
          <w:highlight w:val="green"/>
          <w:u w:val="single"/>
          <w:lang w:eastAsia="en-US"/>
        </w:rPr>
        <w:t>engineered</w:t>
      </w:r>
      <w:r w:rsidRPr="00520DFB">
        <w:rPr>
          <w:rFonts w:ascii="Calibri" w:eastAsia="Calibri" w:hAnsi="Calibri" w:cs="Calibri"/>
          <w:highlight w:val="green"/>
          <w:u w:val="single"/>
          <w:lang w:eastAsia="en-US"/>
        </w:rPr>
        <w:t xml:space="preserve"> </w:t>
      </w:r>
      <w:r w:rsidRPr="00520DFB">
        <w:rPr>
          <w:rFonts w:ascii="Calibri" w:eastAsia="Calibri" w:hAnsi="Calibri" w:cs="Calibri"/>
          <w:u w:val="single"/>
          <w:lang w:eastAsia="en-US"/>
        </w:rPr>
        <w:t xml:space="preserve">in a lab </w:t>
      </w:r>
      <w:r w:rsidRPr="00520DFB">
        <w:rPr>
          <w:rFonts w:ascii="Calibri" w:eastAsia="Calibri" w:hAnsi="Calibri" w:cs="Calibri"/>
          <w:b/>
          <w:iCs/>
          <w:highlight w:val="green"/>
          <w:u w:val="single"/>
          <w:lang w:eastAsia="en-US"/>
        </w:rPr>
        <w:t>for maximum contagiousness and virulence</w:t>
      </w:r>
      <w:r w:rsidRPr="00520DFB">
        <w:rPr>
          <w:rFonts w:ascii="Calibri" w:eastAsia="Calibri" w:hAnsi="Calibri" w:cs="Calibri"/>
          <w:u w:val="single"/>
          <w:lang w:eastAsia="en-US"/>
        </w:rPr>
        <w:t>, well beyond what would arise through natural selection.</w:t>
      </w:r>
    </w:p>
    <w:p w14:paraId="5C63F021" w14:textId="77777777" w:rsidR="00520DFB" w:rsidRPr="00520DFB" w:rsidRDefault="00520DFB" w:rsidP="00520DFB">
      <w:pPr>
        <w:rPr>
          <w:rFonts w:ascii="Calibri" w:eastAsia="Calibri" w:hAnsi="Calibri" w:cs="Calibri"/>
          <w:sz w:val="14"/>
          <w:lang w:eastAsia="en-US"/>
        </w:rPr>
      </w:pPr>
      <w:r w:rsidRPr="00520DFB">
        <w:rPr>
          <w:rFonts w:ascii="Calibri" w:eastAsia="Calibri" w:hAnsi="Calibri" w:cs="Calibri"/>
          <w:sz w:val="14"/>
          <w:lang w:eastAsia="en-US"/>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01000E90" w14:textId="77777777" w:rsidR="00520DFB" w:rsidRPr="00520DFB" w:rsidRDefault="00520DFB" w:rsidP="00520DFB">
      <w:pPr>
        <w:rPr>
          <w:rFonts w:ascii="Calibri" w:eastAsia="Calibri" w:hAnsi="Calibri" w:cs="Calibri"/>
          <w:sz w:val="14"/>
          <w:lang w:eastAsia="en-US"/>
        </w:rPr>
      </w:pPr>
      <w:r w:rsidRPr="00520DFB">
        <w:rPr>
          <w:rFonts w:ascii="Calibri" w:eastAsia="Calibri" w:hAnsi="Calibri" w:cs="Calibri"/>
          <w:sz w:val="14"/>
          <w:lang w:eastAsia="en-US"/>
        </w:rPr>
        <w:t xml:space="preserve">COVID-19 isn't anywhere near that fatal, but </w:t>
      </w:r>
      <w:r w:rsidRPr="00520DFB">
        <w:rPr>
          <w:rFonts w:ascii="Calibri" w:eastAsia="Calibri" w:hAnsi="Calibri" w:cs="Calibri"/>
          <w:u w:val="single"/>
          <w:lang w:eastAsia="en-US"/>
        </w:rPr>
        <w:t xml:space="preserve">the </w:t>
      </w:r>
      <w:r w:rsidRPr="00520DFB">
        <w:rPr>
          <w:rFonts w:ascii="Calibri" w:eastAsia="Calibri" w:hAnsi="Calibri" w:cs="Calibri"/>
          <w:highlight w:val="green"/>
          <w:u w:val="single"/>
          <w:lang w:eastAsia="en-US"/>
        </w:rPr>
        <w:t xml:space="preserve">pandemic </w:t>
      </w:r>
      <w:r w:rsidRPr="00520DFB">
        <w:rPr>
          <w:rFonts w:ascii="Calibri" w:eastAsia="Calibri" w:hAnsi="Calibri" w:cs="Calibri"/>
          <w:u w:val="single"/>
          <w:lang w:eastAsia="en-US"/>
        </w:rPr>
        <w:t xml:space="preserve">has </w:t>
      </w:r>
      <w:r w:rsidRPr="00520DFB">
        <w:rPr>
          <w:rFonts w:ascii="Calibri" w:eastAsia="Calibri" w:hAnsi="Calibri" w:cs="Calibri"/>
          <w:highlight w:val="green"/>
          <w:u w:val="single"/>
          <w:lang w:eastAsia="en-US"/>
        </w:rPr>
        <w:t xml:space="preserve">shown </w:t>
      </w:r>
      <w:r w:rsidRPr="00520DFB">
        <w:rPr>
          <w:rFonts w:ascii="Calibri" w:eastAsia="Calibri" w:hAnsi="Calibri" w:cs="Calibri"/>
          <w:u w:val="single"/>
          <w:lang w:eastAsia="en-US"/>
        </w:rPr>
        <w:t>the</w:t>
      </w:r>
      <w:r w:rsidRPr="00520DFB">
        <w:rPr>
          <w:rFonts w:ascii="Calibri" w:eastAsia="Calibri" w:hAnsi="Calibri" w:cs="Calibri"/>
          <w:highlight w:val="green"/>
          <w:u w:val="single"/>
          <w:lang w:eastAsia="en-US"/>
        </w:rPr>
        <w:t xml:space="preserve"> vulnerability of </w:t>
      </w:r>
      <w:r w:rsidRPr="00520DFB">
        <w:rPr>
          <w:rFonts w:ascii="Calibri" w:eastAsia="Calibri" w:hAnsi="Calibri" w:cs="Calibri"/>
          <w:u w:val="single"/>
          <w:lang w:eastAsia="en-US"/>
        </w:rPr>
        <w:t>the</w:t>
      </w:r>
      <w:r w:rsidRPr="00520DFB">
        <w:rPr>
          <w:rFonts w:ascii="Calibri" w:eastAsia="Calibri" w:hAnsi="Calibri" w:cs="Calibri"/>
          <w:highlight w:val="green"/>
          <w:u w:val="single"/>
          <w:lang w:eastAsia="en-US"/>
        </w:rPr>
        <w:t xml:space="preserve"> U.S.</w:t>
      </w:r>
      <w:r w:rsidRPr="00520DFB">
        <w:rPr>
          <w:rFonts w:ascii="Calibri" w:eastAsia="Calibri" w:hAnsi="Calibri" w:cs="Calibri"/>
          <w:sz w:val="14"/>
          <w:lang w:eastAsia="en-US"/>
        </w:rPr>
        <w:t xml:space="preserve"> and the world </w:t>
      </w:r>
      <w:r w:rsidRPr="00520DFB">
        <w:rPr>
          <w:rFonts w:ascii="Calibri" w:eastAsia="Calibri" w:hAnsi="Calibri" w:cs="Calibri"/>
          <w:u w:val="single"/>
          <w:lang w:eastAsia="en-US"/>
        </w:rPr>
        <w:t>to bio</w:t>
      </w:r>
      <w:r w:rsidRPr="00520DFB">
        <w:rPr>
          <w:rFonts w:ascii="Calibri" w:eastAsia="Calibri" w:hAnsi="Calibri" w:cs="Calibri"/>
          <w:sz w:val="14"/>
          <w:lang w:eastAsia="en-US"/>
        </w:rPr>
        <w:t xml:space="preserve">logical </w:t>
      </w:r>
      <w:r w:rsidRPr="00520DFB">
        <w:rPr>
          <w:rFonts w:ascii="Calibri" w:eastAsia="Calibri" w:hAnsi="Calibri" w:cs="Calibri"/>
          <w:u w:val="single"/>
          <w:lang w:eastAsia="en-US"/>
        </w:rPr>
        <w:t>threats</w:t>
      </w:r>
      <w:r w:rsidRPr="00520DFB">
        <w:rPr>
          <w:rFonts w:ascii="Calibri" w:eastAsia="Calibri" w:hAnsi="Calibri" w:cs="Calibri"/>
          <w:sz w:val="14"/>
          <w:lang w:eastAsia="en-US"/>
        </w:rPr>
        <w:t xml:space="preserve"> both natural and manmade.</w:t>
      </w:r>
    </w:p>
    <w:p w14:paraId="7A3B655A" w14:textId="77777777" w:rsidR="00520DFB" w:rsidRPr="00520DFB" w:rsidRDefault="00520DFB" w:rsidP="00520DFB">
      <w:pPr>
        <w:rPr>
          <w:rFonts w:ascii="Calibri" w:eastAsia="Calibri" w:hAnsi="Calibri" w:cs="Calibri"/>
          <w:sz w:val="14"/>
          <w:lang w:eastAsia="en-US"/>
        </w:rPr>
      </w:pPr>
      <w:r w:rsidRPr="00520DFB">
        <w:rPr>
          <w:rFonts w:ascii="Calibri" w:eastAsia="Calibri" w:hAnsi="Calibri" w:cs="Calibri"/>
          <w:sz w:val="14"/>
          <w:lang w:eastAsia="en-US"/>
        </w:rPr>
        <w:t>"</w:t>
      </w:r>
      <w:r w:rsidRPr="00520DFB">
        <w:rPr>
          <w:rFonts w:ascii="Calibri" w:eastAsia="Calibri" w:hAnsi="Calibri" w:cs="Calibri"/>
          <w:u w:val="single"/>
          <w:lang w:eastAsia="en-US"/>
        </w:rPr>
        <w:t xml:space="preserve">Potential </w:t>
      </w:r>
      <w:r w:rsidRPr="00520DFB">
        <w:rPr>
          <w:rFonts w:ascii="Calibri" w:eastAsia="Calibri" w:hAnsi="Calibri" w:cs="Calibri"/>
          <w:highlight w:val="green"/>
          <w:u w:val="single"/>
          <w:lang w:eastAsia="en-US"/>
        </w:rPr>
        <w:t>adversaries</w:t>
      </w:r>
      <w:r w:rsidRPr="00520DFB">
        <w:rPr>
          <w:rFonts w:ascii="Calibri" w:eastAsia="Calibri" w:hAnsi="Calibri" w:cs="Calibri"/>
          <w:u w:val="single"/>
          <w:lang w:eastAsia="en-US"/>
        </w:rPr>
        <w:t xml:space="preserve"> are</w:t>
      </w:r>
      <w:r w:rsidRPr="00520DFB">
        <w:rPr>
          <w:rFonts w:ascii="Calibri" w:eastAsia="Calibri" w:hAnsi="Calibri" w:cs="Calibri"/>
          <w:sz w:val="14"/>
          <w:lang w:eastAsia="en-US"/>
        </w:rPr>
        <w:t xml:space="preserve"> of course </w:t>
      </w:r>
      <w:r w:rsidRPr="00520DFB">
        <w:rPr>
          <w:rFonts w:ascii="Calibri" w:eastAsia="Calibri" w:hAnsi="Calibri" w:cs="Calibri"/>
          <w:highlight w:val="green"/>
          <w:u w:val="single"/>
          <w:lang w:eastAsia="en-US"/>
        </w:rPr>
        <w:t>seeing</w:t>
      </w:r>
      <w:r w:rsidRPr="00520DFB">
        <w:rPr>
          <w:rFonts w:ascii="Calibri" w:eastAsia="Calibri" w:hAnsi="Calibri" w:cs="Calibri"/>
          <w:u w:val="single"/>
          <w:lang w:eastAsia="en-US"/>
        </w:rPr>
        <w:t xml:space="preserve"> the </w:t>
      </w:r>
      <w:r w:rsidRPr="00520DFB">
        <w:rPr>
          <w:rFonts w:ascii="Calibri" w:eastAsia="Calibri" w:hAnsi="Calibri" w:cs="Calibri"/>
          <w:highlight w:val="green"/>
          <w:u w:val="single"/>
          <w:lang w:eastAsia="en-US"/>
        </w:rPr>
        <w:t xml:space="preserve">same things </w:t>
      </w:r>
      <w:r w:rsidRPr="00520DFB">
        <w:rPr>
          <w:rFonts w:ascii="Calibri" w:eastAsia="Calibri" w:hAnsi="Calibri" w:cs="Calibri"/>
          <w:u w:val="single"/>
          <w:lang w:eastAsia="en-US"/>
        </w:rPr>
        <w:t>we’re seeing</w:t>
      </w:r>
      <w:r w:rsidRPr="00520DFB">
        <w:rPr>
          <w:rFonts w:ascii="Calibri" w:eastAsia="Calibri" w:hAnsi="Calibri" w:cs="Calibri"/>
          <w:sz w:val="14"/>
          <w:lang w:eastAsia="en-US"/>
        </w:rPr>
        <w:t>," says Richard Pilch of the Middlebury Institute of International Studies. "</w:t>
      </w:r>
      <w:r w:rsidRPr="00520DFB">
        <w:rPr>
          <w:rFonts w:ascii="Calibri" w:eastAsia="Calibri" w:hAnsi="Calibri" w:cs="Calibri"/>
          <w:u w:val="single"/>
          <w:lang w:eastAsia="en-US"/>
        </w:rPr>
        <w:t>Anyone looking for a radical leveling approach</w:t>
      </w:r>
      <w:r w:rsidRPr="00520DFB">
        <w:rPr>
          <w:rFonts w:ascii="Calibri" w:eastAsia="Calibri" w:hAnsi="Calibri" w:cs="Calibri"/>
          <w:sz w:val="14"/>
          <w:lang w:eastAsia="en-US"/>
        </w:rPr>
        <w:t xml:space="preserve"> — whether a state actor like North Korea or </w:t>
      </w:r>
      <w:r w:rsidRPr="00520DFB">
        <w:rPr>
          <w:rFonts w:ascii="Calibri" w:eastAsia="Calibri" w:hAnsi="Calibri" w:cs="Calibri"/>
          <w:u w:val="single"/>
          <w:lang w:eastAsia="en-US"/>
        </w:rPr>
        <w:t xml:space="preserve">a motivated </w:t>
      </w:r>
      <w:r w:rsidRPr="00520DFB">
        <w:rPr>
          <w:rFonts w:ascii="Calibri" w:eastAsia="Calibri" w:hAnsi="Calibri" w:cs="Calibri"/>
          <w:highlight w:val="green"/>
          <w:u w:val="single"/>
          <w:lang w:eastAsia="en-US"/>
        </w:rPr>
        <w:t>terrorist organization</w:t>
      </w:r>
      <w:r w:rsidRPr="00520DFB">
        <w:rPr>
          <w:rFonts w:ascii="Calibri" w:eastAsia="Calibri" w:hAnsi="Calibri" w:cs="Calibri"/>
          <w:sz w:val="14"/>
          <w:highlight w:val="green"/>
          <w:lang w:eastAsia="en-US"/>
        </w:rPr>
        <w:t xml:space="preserve"> — </w:t>
      </w:r>
      <w:r w:rsidRPr="00520DFB">
        <w:rPr>
          <w:rFonts w:ascii="Calibri" w:eastAsia="Calibri" w:hAnsi="Calibri" w:cs="Calibri"/>
          <w:highlight w:val="green"/>
          <w:u w:val="single"/>
          <w:lang w:eastAsia="en-US"/>
        </w:rPr>
        <w:t>may be influenced by COVID</w:t>
      </w:r>
      <w:r w:rsidRPr="00520DFB">
        <w:rPr>
          <w:rFonts w:ascii="Calibri" w:eastAsia="Calibri" w:hAnsi="Calibri" w:cs="Calibri"/>
          <w:sz w:val="14"/>
          <w:lang w:eastAsia="en-US"/>
        </w:rPr>
        <w:t xml:space="preserve">-19 </w:t>
      </w:r>
      <w:r w:rsidRPr="00520DFB">
        <w:rPr>
          <w:rFonts w:ascii="Calibri" w:eastAsia="Calibri" w:hAnsi="Calibri" w:cs="Calibri"/>
          <w:highlight w:val="green"/>
          <w:u w:val="single"/>
          <w:lang w:eastAsia="en-US"/>
        </w:rPr>
        <w:t>to</w:t>
      </w:r>
      <w:r w:rsidRPr="00520DFB">
        <w:rPr>
          <w:rFonts w:ascii="Calibri" w:eastAsia="Calibri" w:hAnsi="Calibri" w:cs="Calibri"/>
          <w:sz w:val="14"/>
          <w:highlight w:val="green"/>
          <w:lang w:eastAsia="en-US"/>
        </w:rPr>
        <w:t xml:space="preserve"> </w:t>
      </w:r>
      <w:r w:rsidRPr="00520DFB">
        <w:rPr>
          <w:rFonts w:ascii="Calibri" w:eastAsia="Calibri" w:hAnsi="Calibri" w:cs="Calibri"/>
          <w:sz w:val="14"/>
          <w:lang w:eastAsia="en-US"/>
        </w:rPr>
        <w:t xml:space="preserve">consider </w:t>
      </w:r>
      <w:r w:rsidRPr="00520DFB">
        <w:rPr>
          <w:rFonts w:ascii="Calibri" w:eastAsia="Calibri" w:hAnsi="Calibri" w:cs="Calibri"/>
          <w:highlight w:val="green"/>
          <w:u w:val="single"/>
          <w:lang w:eastAsia="en-US"/>
        </w:rPr>
        <w:t>pursu</w:t>
      </w:r>
      <w:r w:rsidRPr="00520DFB">
        <w:rPr>
          <w:rFonts w:ascii="Calibri" w:eastAsia="Calibri" w:hAnsi="Calibri" w:cs="Calibri"/>
          <w:sz w:val="14"/>
          <w:lang w:eastAsia="en-US"/>
        </w:rPr>
        <w:t xml:space="preserve">ing a </w:t>
      </w:r>
      <w:r w:rsidRPr="00520DFB">
        <w:rPr>
          <w:rFonts w:ascii="Calibri" w:eastAsia="Calibri" w:hAnsi="Calibri" w:cs="Calibri"/>
          <w:highlight w:val="green"/>
          <w:u w:val="single"/>
          <w:lang w:eastAsia="en-US"/>
        </w:rPr>
        <w:t>bio</w:t>
      </w:r>
      <w:r w:rsidRPr="00520DFB">
        <w:rPr>
          <w:rFonts w:ascii="Calibri" w:eastAsia="Calibri" w:hAnsi="Calibri" w:cs="Calibri"/>
          <w:sz w:val="14"/>
          <w:lang w:eastAsia="en-US"/>
        </w:rPr>
        <w:t xml:space="preserve">logical </w:t>
      </w:r>
      <w:r w:rsidRPr="00520DFB">
        <w:rPr>
          <w:rFonts w:ascii="Calibri" w:eastAsia="Calibri" w:hAnsi="Calibri" w:cs="Calibri"/>
          <w:highlight w:val="green"/>
          <w:u w:val="single"/>
          <w:lang w:eastAsia="en-US"/>
        </w:rPr>
        <w:t xml:space="preserve">weapons </w:t>
      </w:r>
      <w:r w:rsidRPr="00520DFB">
        <w:rPr>
          <w:rFonts w:ascii="Calibri" w:eastAsia="Calibri" w:hAnsi="Calibri" w:cs="Calibri"/>
          <w:u w:val="single"/>
          <w:lang w:eastAsia="en-US"/>
        </w:rPr>
        <w:t>capability."</w:t>
      </w:r>
    </w:p>
    <w:p w14:paraId="53AC32FE" w14:textId="77777777" w:rsidR="00520DFB" w:rsidRPr="00520DFB" w:rsidRDefault="00520DFB" w:rsidP="00520DFB">
      <w:pPr>
        <w:rPr>
          <w:rFonts w:ascii="Calibri" w:eastAsia="Calibri" w:hAnsi="Calibri" w:cs="Calibri"/>
          <w:sz w:val="14"/>
          <w:lang w:eastAsia="en-US"/>
        </w:rPr>
      </w:pPr>
      <w:r w:rsidRPr="00520DFB">
        <w:rPr>
          <w:rFonts w:ascii="Calibri" w:eastAsia="Calibri" w:hAnsi="Calibri" w:cs="Calibri"/>
          <w:sz w:val="14"/>
          <w:lang w:eastAsia="en-US"/>
        </w:rPr>
        <w:t>Background: Bioweapons were officially banned by the Biological Weapons Convention in 1975, though North Korea is suspected of maintaining an offensive bioweapons program.</w:t>
      </w:r>
    </w:p>
    <w:p w14:paraId="102D250D" w14:textId="77777777" w:rsidR="00520DFB" w:rsidRPr="00520DFB" w:rsidRDefault="00520DFB" w:rsidP="00520DFB">
      <w:pPr>
        <w:rPr>
          <w:rFonts w:ascii="Calibri" w:eastAsia="Calibri" w:hAnsi="Calibri" w:cs="Calibri"/>
          <w:sz w:val="14"/>
          <w:lang w:eastAsia="en-US"/>
        </w:rPr>
      </w:pPr>
      <w:r w:rsidRPr="00520DFB">
        <w:rPr>
          <w:rFonts w:ascii="Calibri" w:eastAsia="Calibri" w:hAnsi="Calibri" w:cs="Calibri"/>
          <w:sz w:val="14"/>
          <w:lang w:eastAsia="en-US"/>
        </w:rPr>
        <w:t xml:space="preserve">A particular concern about biowarfare and bioterror, though, is that many of </w:t>
      </w:r>
      <w:r w:rsidRPr="00520DFB">
        <w:rPr>
          <w:rFonts w:ascii="Calibri" w:eastAsia="Calibri" w:hAnsi="Calibri" w:cs="Calibri"/>
          <w:u w:val="single"/>
          <w:lang w:eastAsia="en-US"/>
        </w:rPr>
        <w:t>the tools and methods that could be used to create a weaponized virus are</w:t>
      </w:r>
      <w:r w:rsidRPr="00520DFB">
        <w:rPr>
          <w:rFonts w:ascii="Calibri" w:eastAsia="Calibri" w:hAnsi="Calibri" w:cs="Calibri"/>
          <w:sz w:val="14"/>
          <w:lang w:eastAsia="en-US"/>
        </w:rPr>
        <w:t xml:space="preserve"> largely </w:t>
      </w:r>
      <w:r w:rsidRPr="00520DFB">
        <w:rPr>
          <w:rFonts w:ascii="Calibri" w:eastAsia="Calibri" w:hAnsi="Calibri" w:cs="Calibri"/>
          <w:u w:val="single"/>
          <w:lang w:eastAsia="en-US"/>
        </w:rPr>
        <w:t>indistinguishable from those used in</w:t>
      </w:r>
      <w:r w:rsidRPr="00520DFB">
        <w:rPr>
          <w:rFonts w:ascii="Calibri" w:eastAsia="Calibri" w:hAnsi="Calibri" w:cs="Calibri"/>
          <w:sz w:val="14"/>
          <w:lang w:eastAsia="en-US"/>
        </w:rPr>
        <w:t xml:space="preserve"> the course of </w:t>
      </w:r>
      <w:r w:rsidRPr="00520DFB">
        <w:rPr>
          <w:rFonts w:ascii="Calibri" w:eastAsia="Calibri" w:hAnsi="Calibri" w:cs="Calibri"/>
          <w:u w:val="single"/>
          <w:lang w:eastAsia="en-US"/>
        </w:rPr>
        <w:t>legitimate scientific research. This makes biotech</w:t>
      </w:r>
      <w:r w:rsidRPr="00520DFB">
        <w:rPr>
          <w:rFonts w:ascii="Calibri" w:eastAsia="Calibri" w:hAnsi="Calibri" w:cs="Calibri"/>
          <w:sz w:val="14"/>
          <w:lang w:eastAsia="en-US"/>
        </w:rPr>
        <w:t xml:space="preserve">nology </w:t>
      </w:r>
      <w:r w:rsidRPr="00520DFB">
        <w:rPr>
          <w:rFonts w:ascii="Calibri" w:eastAsia="Calibri" w:hAnsi="Calibri" w:cs="Calibri"/>
          <w:u w:val="single"/>
          <w:lang w:eastAsia="en-US"/>
        </w:rPr>
        <w:t>"dual-use"</w:t>
      </w:r>
      <w:r w:rsidRPr="00520DFB">
        <w:rPr>
          <w:rFonts w:ascii="Calibri" w:eastAsia="Calibri" w:hAnsi="Calibri" w:cs="Calibri"/>
          <w:sz w:val="14"/>
          <w:lang w:eastAsia="en-US"/>
        </w:rPr>
        <w:t xml:space="preserve"> — and that much more difficult to safely regulate without cutting off research that could be vitally important.</w:t>
      </w:r>
    </w:p>
    <w:p w14:paraId="2EF310FB" w14:textId="77777777" w:rsidR="00520DFB" w:rsidRPr="00520DFB" w:rsidRDefault="00520DFB" w:rsidP="00520DFB">
      <w:pPr>
        <w:rPr>
          <w:rFonts w:ascii="Calibri" w:eastAsia="Calibri" w:hAnsi="Calibri" w:cs="Calibri"/>
          <w:sz w:val="14"/>
          <w:lang w:eastAsia="en-US"/>
        </w:rPr>
      </w:pPr>
      <w:r w:rsidRPr="00520DFB">
        <w:rPr>
          <w:rFonts w:ascii="Calibri" w:eastAsia="Calibri" w:hAnsi="Calibri" w:cs="Calibri"/>
          <w:sz w:val="14"/>
          <w:lang w:eastAsia="en-US"/>
        </w:rPr>
        <w:t xml:space="preserve">While earlier bioweapons fears focused on the possibility that a state or terror group could try to weaponize a known dangerous agent like smallpox — which would require somehow obtaining restricted pathogens — </w:t>
      </w:r>
      <w:r w:rsidRPr="00520DFB">
        <w:rPr>
          <w:rFonts w:ascii="Calibri" w:eastAsia="Calibri" w:hAnsi="Calibri" w:cs="Calibri"/>
          <w:u w:val="single"/>
          <w:lang w:eastAsia="en-US"/>
        </w:rPr>
        <w:t>new tech</w:t>
      </w:r>
      <w:r w:rsidRPr="00520DFB">
        <w:rPr>
          <w:rFonts w:ascii="Calibri" w:eastAsia="Calibri" w:hAnsi="Calibri" w:cs="Calibri"/>
          <w:sz w:val="14"/>
          <w:lang w:eastAsia="en-US"/>
        </w:rPr>
        <w:t xml:space="preserve">nology </w:t>
      </w:r>
      <w:r w:rsidRPr="00520DFB">
        <w:rPr>
          <w:rFonts w:ascii="Calibri" w:eastAsia="Calibri" w:hAnsi="Calibri" w:cs="Calibri"/>
          <w:u w:val="single"/>
          <w:lang w:eastAsia="en-US"/>
        </w:rPr>
        <w:t>means</w:t>
      </w:r>
      <w:r w:rsidRPr="00520DFB">
        <w:rPr>
          <w:rFonts w:ascii="Calibri" w:eastAsia="Calibri" w:hAnsi="Calibri" w:cs="Calibri"/>
          <w:sz w:val="14"/>
          <w:lang w:eastAsia="en-US"/>
        </w:rPr>
        <w:t xml:space="preserve"> that </w:t>
      </w:r>
      <w:r w:rsidRPr="00520DFB">
        <w:rPr>
          <w:rFonts w:ascii="Calibri" w:eastAsia="Calibri" w:hAnsi="Calibri" w:cs="Calibri"/>
          <w:u w:val="single"/>
          <w:lang w:eastAsia="en-US"/>
        </w:rPr>
        <w:t>someone could obtain the genetic sequence of a germ online and synthesize it in the lab</w:t>
      </w:r>
      <w:r w:rsidRPr="00520DFB">
        <w:rPr>
          <w:rFonts w:ascii="Calibri" w:eastAsia="Calibri" w:hAnsi="Calibri" w:cs="Calibri"/>
          <w:sz w:val="14"/>
          <w:lang w:eastAsia="en-US"/>
        </w:rPr>
        <w:t>.</w:t>
      </w:r>
    </w:p>
    <w:p w14:paraId="3DDF3BEF" w14:textId="77777777" w:rsidR="00520DFB" w:rsidRPr="00520DFB" w:rsidRDefault="00520DFB" w:rsidP="00520DFB">
      <w:pPr>
        <w:rPr>
          <w:rFonts w:ascii="Calibri" w:eastAsia="Calibri" w:hAnsi="Calibri" w:cs="Calibri"/>
          <w:sz w:val="14"/>
          <w:lang w:eastAsia="en-US"/>
        </w:rPr>
      </w:pPr>
      <w:r w:rsidRPr="00520DFB">
        <w:rPr>
          <w:rFonts w:ascii="Calibri" w:eastAsia="Calibri" w:hAnsi="Calibri" w:cs="Calibri"/>
          <w:sz w:val="14"/>
          <w:lang w:eastAsia="en-US"/>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380B15FE" w14:textId="77777777" w:rsidR="00520DFB" w:rsidRPr="00520DFB" w:rsidRDefault="00520DFB" w:rsidP="00520DFB">
      <w:pPr>
        <w:rPr>
          <w:rFonts w:ascii="Calibri" w:eastAsia="Calibri" w:hAnsi="Calibri" w:cs="Calibri"/>
          <w:sz w:val="14"/>
          <w:lang w:eastAsia="en-US"/>
        </w:rPr>
      </w:pPr>
      <w:r w:rsidRPr="00520DFB">
        <w:rPr>
          <w:rFonts w:ascii="Calibri" w:eastAsia="Calibri" w:hAnsi="Calibri" w:cs="Calibri"/>
          <w:sz w:val="14"/>
          <w:lang w:eastAsia="en-US"/>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1C5786C5" w14:textId="77777777" w:rsidR="00520DFB" w:rsidRPr="00520DFB" w:rsidRDefault="00520DFB" w:rsidP="00520DFB">
      <w:pPr>
        <w:rPr>
          <w:rFonts w:ascii="Calibri" w:eastAsia="Calibri" w:hAnsi="Calibri" w:cs="Calibri"/>
          <w:sz w:val="14"/>
          <w:lang w:eastAsia="en-US"/>
        </w:rPr>
      </w:pPr>
      <w:r w:rsidRPr="00520DFB">
        <w:rPr>
          <w:rFonts w:ascii="Calibri" w:eastAsia="Calibri" w:hAnsi="Calibri" w:cs="Calibri"/>
          <w:sz w:val="14"/>
          <w:lang w:eastAsia="en-US"/>
        </w:rPr>
        <w:t>Screening efforts that look for the genetic sequences of known pathogens also wouldn't necessarily be able to detect when synthetic DNA was being used to make something entirely novel and dangerous.</w:t>
      </w:r>
    </w:p>
    <w:p w14:paraId="64D9F0B5" w14:textId="77777777" w:rsidR="00520DFB" w:rsidRPr="00520DFB" w:rsidRDefault="00520DFB" w:rsidP="00520DFB">
      <w:pPr>
        <w:rPr>
          <w:rFonts w:ascii="Calibri" w:eastAsia="Calibri" w:hAnsi="Calibri" w:cs="Calibri"/>
          <w:sz w:val="14"/>
          <w:lang w:eastAsia="en-US"/>
        </w:rPr>
      </w:pPr>
      <w:r w:rsidRPr="00520DFB">
        <w:rPr>
          <w:rFonts w:ascii="Calibri" w:eastAsia="Calibri" w:hAnsi="Calibri" w:cs="Calibri"/>
          <w:sz w:val="14"/>
          <w:lang w:eastAsia="en-US"/>
        </w:rPr>
        <w:t>In the near future, desktop DNA synthesizers may be able to generate synthetic DNA in the lab, cutting out the need for commercial suppliers — and potential security screenings.</w:t>
      </w:r>
    </w:p>
    <w:p w14:paraId="17F431FD" w14:textId="77777777" w:rsidR="00520DFB" w:rsidRPr="00520DFB" w:rsidRDefault="00520DFB" w:rsidP="00520DFB">
      <w:pPr>
        <w:rPr>
          <w:rFonts w:ascii="Calibri" w:eastAsia="Calibri" w:hAnsi="Calibri" w:cs="Calibri"/>
          <w:sz w:val="14"/>
          <w:lang w:eastAsia="en-US"/>
        </w:rPr>
      </w:pPr>
      <w:r w:rsidRPr="00520DFB">
        <w:rPr>
          <w:rFonts w:ascii="Calibri" w:eastAsia="Calibri" w:hAnsi="Calibri" w:cs="Calibri"/>
          <w:u w:val="single"/>
          <w:lang w:eastAsia="en-US"/>
        </w:rPr>
        <w:t xml:space="preserve">The </w:t>
      </w:r>
      <w:r w:rsidRPr="00520DFB">
        <w:rPr>
          <w:rFonts w:ascii="Calibri" w:eastAsia="Calibri" w:hAnsi="Calibri" w:cs="Calibri"/>
          <w:b/>
          <w:iCs/>
          <w:highlight w:val="green"/>
          <w:u w:val="single"/>
          <w:lang w:eastAsia="en-US"/>
        </w:rPr>
        <w:t>democratization of biotech</w:t>
      </w:r>
      <w:r w:rsidRPr="00520DFB">
        <w:rPr>
          <w:rFonts w:ascii="Calibri" w:eastAsia="Calibri" w:hAnsi="Calibri" w:cs="Calibri"/>
          <w:sz w:val="14"/>
          <w:lang w:eastAsia="en-US"/>
        </w:rPr>
        <w:t xml:space="preserve">nology </w:t>
      </w:r>
      <w:r w:rsidRPr="00520DFB">
        <w:rPr>
          <w:rFonts w:ascii="Calibri" w:eastAsia="Calibri" w:hAnsi="Calibri" w:cs="Calibri"/>
          <w:highlight w:val="green"/>
          <w:u w:val="single"/>
          <w:lang w:eastAsia="en-US"/>
        </w:rPr>
        <w:t xml:space="preserve">could unleash a </w:t>
      </w:r>
      <w:r w:rsidRPr="00520DFB">
        <w:rPr>
          <w:rFonts w:ascii="Calibri" w:eastAsia="Calibri" w:hAnsi="Calibri" w:cs="Calibri"/>
          <w:b/>
          <w:iCs/>
          <w:highlight w:val="green"/>
          <w:u w:val="single"/>
          <w:lang w:eastAsia="en-US"/>
        </w:rPr>
        <w:t>wave of</w:t>
      </w:r>
      <w:r w:rsidRPr="00520DFB">
        <w:rPr>
          <w:rFonts w:ascii="Calibri" w:eastAsia="Calibri" w:hAnsi="Calibri" w:cs="Calibri"/>
          <w:highlight w:val="green"/>
          <w:u w:val="single"/>
          <w:lang w:eastAsia="en-US"/>
        </w:rPr>
        <w:t xml:space="preserve"> </w:t>
      </w:r>
      <w:r w:rsidRPr="00520DFB">
        <w:rPr>
          <w:rFonts w:ascii="Calibri" w:eastAsia="Calibri" w:hAnsi="Calibri" w:cs="Calibri"/>
          <w:sz w:val="14"/>
          <w:lang w:eastAsia="en-US"/>
        </w:rPr>
        <w:t xml:space="preserve">creativity and </w:t>
      </w:r>
      <w:r w:rsidRPr="00520DFB">
        <w:rPr>
          <w:rFonts w:ascii="Calibri" w:eastAsia="Calibri" w:hAnsi="Calibri" w:cs="Calibri"/>
          <w:b/>
          <w:iCs/>
          <w:highlight w:val="green"/>
          <w:u w:val="single"/>
          <w:lang w:eastAsia="en-US"/>
        </w:rPr>
        <w:t>innovation</w:t>
      </w:r>
      <w:r w:rsidRPr="00520DFB">
        <w:rPr>
          <w:rFonts w:ascii="Calibri" w:eastAsia="Calibri" w:hAnsi="Calibri" w:cs="Calibri"/>
          <w:sz w:val="14"/>
          <w:lang w:eastAsia="en-US"/>
        </w:rPr>
        <w:t xml:space="preserve">, just as the democratization of personal computing did. </w:t>
      </w:r>
      <w:r w:rsidRPr="00520DFB">
        <w:rPr>
          <w:rFonts w:ascii="Calibri" w:eastAsia="Calibri" w:hAnsi="Calibri" w:cs="Calibri"/>
          <w:u w:val="single"/>
          <w:lang w:eastAsia="en-US"/>
        </w:rPr>
        <w:t xml:space="preserve">But it </w:t>
      </w:r>
      <w:r w:rsidRPr="00520DFB">
        <w:rPr>
          <w:rFonts w:ascii="Calibri" w:eastAsia="Calibri" w:hAnsi="Calibri" w:cs="Calibri"/>
          <w:sz w:val="14"/>
          <w:lang w:eastAsia="en-US"/>
        </w:rPr>
        <w:t xml:space="preserve">also </w:t>
      </w:r>
      <w:r w:rsidRPr="00520DFB">
        <w:rPr>
          <w:rFonts w:ascii="Calibri" w:eastAsia="Calibri" w:hAnsi="Calibri" w:cs="Calibri"/>
          <w:highlight w:val="green"/>
          <w:u w:val="single"/>
          <w:lang w:eastAsia="en-US"/>
        </w:rPr>
        <w:t xml:space="preserve">increases </w:t>
      </w:r>
      <w:r w:rsidRPr="00520DFB">
        <w:rPr>
          <w:rFonts w:ascii="Calibri" w:eastAsia="Calibri" w:hAnsi="Calibri" w:cs="Calibri"/>
          <w:u w:val="single"/>
          <w:lang w:eastAsia="en-US"/>
        </w:rPr>
        <w:t>the</w:t>
      </w:r>
      <w:r w:rsidRPr="00520DFB">
        <w:rPr>
          <w:rFonts w:ascii="Calibri" w:eastAsia="Calibri" w:hAnsi="Calibri" w:cs="Calibri"/>
          <w:highlight w:val="green"/>
          <w:u w:val="single"/>
          <w:lang w:eastAsia="en-US"/>
        </w:rPr>
        <w:t xml:space="preserve"> number of people who could </w:t>
      </w:r>
      <w:r w:rsidRPr="00520DFB">
        <w:rPr>
          <w:rFonts w:ascii="Calibri" w:eastAsia="Calibri" w:hAnsi="Calibri" w:cs="Calibri"/>
          <w:u w:val="single"/>
          <w:lang w:eastAsia="en-US"/>
        </w:rPr>
        <w:t xml:space="preserve">potentially </w:t>
      </w:r>
      <w:r w:rsidRPr="00520DFB">
        <w:rPr>
          <w:rFonts w:ascii="Calibri" w:eastAsia="Calibri" w:hAnsi="Calibri" w:cs="Calibri"/>
          <w:highlight w:val="green"/>
          <w:u w:val="single"/>
          <w:lang w:eastAsia="en-US"/>
        </w:rPr>
        <w:t xml:space="preserve">make a dangerous </w:t>
      </w:r>
      <w:r w:rsidRPr="00520DFB">
        <w:rPr>
          <w:rFonts w:ascii="Calibri" w:eastAsia="Calibri" w:hAnsi="Calibri" w:cs="Calibri"/>
          <w:u w:val="single"/>
          <w:lang w:eastAsia="en-US"/>
        </w:rPr>
        <w:t xml:space="preserve">engineered </w:t>
      </w:r>
      <w:r w:rsidRPr="00520DFB">
        <w:rPr>
          <w:rFonts w:ascii="Calibri" w:eastAsia="Calibri" w:hAnsi="Calibri" w:cs="Calibri"/>
          <w:highlight w:val="green"/>
          <w:u w:val="single"/>
          <w:lang w:eastAsia="en-US"/>
        </w:rPr>
        <w:t>virus</w:t>
      </w:r>
      <w:r w:rsidRPr="00520DFB">
        <w:rPr>
          <w:rFonts w:ascii="Calibri" w:eastAsia="Calibri" w:hAnsi="Calibri" w:cs="Calibri"/>
          <w:sz w:val="14"/>
          <w:lang w:eastAsia="en-US"/>
        </w:rPr>
        <w:t>, whether deliberately or by accident.</w:t>
      </w:r>
    </w:p>
    <w:p w14:paraId="0E2E6F69" w14:textId="77777777" w:rsidR="00520DFB" w:rsidRPr="00520DFB" w:rsidRDefault="00520DFB" w:rsidP="00520DFB">
      <w:pPr>
        <w:keepNext/>
        <w:keepLines/>
        <w:spacing w:before="40" w:after="0"/>
        <w:outlineLvl w:val="3"/>
        <w:rPr>
          <w:rFonts w:ascii="Calibri" w:eastAsia="MS Gothic" w:hAnsi="Calibri" w:cs="Times New Roman"/>
          <w:b/>
          <w:iCs/>
          <w:sz w:val="26"/>
          <w:lang w:eastAsia="en-US"/>
        </w:rPr>
      </w:pPr>
      <w:r w:rsidRPr="00520DFB">
        <w:rPr>
          <w:rFonts w:ascii="Calibri" w:eastAsia="MS Gothic" w:hAnsi="Calibri" w:cs="Times New Roman"/>
          <w:b/>
          <w:iCs/>
          <w:sz w:val="26"/>
          <w:lang w:eastAsia="en-US"/>
        </w:rPr>
        <w:t>Heg structurally causes interventions that create more instability, prolif, and terror.</w:t>
      </w:r>
    </w:p>
    <w:p w14:paraId="2674C0F9" w14:textId="77777777" w:rsidR="00520DFB" w:rsidRPr="00520DFB" w:rsidRDefault="00520DFB" w:rsidP="00520DFB">
      <w:pPr>
        <w:rPr>
          <w:rFonts w:ascii="Calibri" w:eastAsia="Cambria" w:hAnsi="Calibri" w:cs="Calibri"/>
          <w:b/>
          <w:bCs/>
          <w:sz w:val="26"/>
          <w:lang w:eastAsia="en-US"/>
        </w:rPr>
      </w:pPr>
      <w:r w:rsidRPr="00520DFB">
        <w:rPr>
          <w:rFonts w:ascii="Calibri" w:eastAsia="Cambria" w:hAnsi="Calibri" w:cs="Calibri"/>
          <w:b/>
          <w:bCs/>
          <w:sz w:val="26"/>
          <w:lang w:eastAsia="en-US"/>
        </w:rPr>
        <w:t>Ashford, PhD, 19</w:t>
      </w:r>
    </w:p>
    <w:p w14:paraId="681BE247" w14:textId="77777777" w:rsidR="00520DFB" w:rsidRPr="00520DFB" w:rsidRDefault="00520DFB" w:rsidP="00520DFB">
      <w:pPr>
        <w:rPr>
          <w:rFonts w:ascii="Calibri" w:eastAsia="Cambria" w:hAnsi="Calibri" w:cs="Calibri"/>
          <w:sz w:val="16"/>
          <w:szCs w:val="16"/>
          <w:lang w:eastAsia="en-US"/>
        </w:rPr>
      </w:pPr>
      <w:r w:rsidRPr="00520DFB">
        <w:rPr>
          <w:rFonts w:ascii="Calibri" w:eastAsia="Cambria" w:hAnsi="Calibri" w:cs="Calibri"/>
          <w:sz w:val="16"/>
          <w:szCs w:val="16"/>
          <w:lang w:eastAsia="en-US"/>
        </w:rPr>
        <w:t>(Emma, PoliSci@UVA, Fellow@CATO, Power and Pragmatism: Reforming American Foreign Policy for the 21</w:t>
      </w:r>
      <w:r w:rsidRPr="00520DFB">
        <w:rPr>
          <w:rFonts w:ascii="Calibri" w:eastAsia="Cambria" w:hAnsi="Calibri" w:cs="Calibri"/>
          <w:sz w:val="16"/>
          <w:szCs w:val="16"/>
          <w:vertAlign w:val="superscript"/>
          <w:lang w:eastAsia="en-US"/>
        </w:rPr>
        <w:t>st</w:t>
      </w:r>
      <w:r w:rsidRPr="00520DFB">
        <w:rPr>
          <w:rFonts w:ascii="Calibri" w:eastAsia="Cambria" w:hAnsi="Calibri" w:cs="Calibri"/>
          <w:sz w:val="16"/>
          <w:szCs w:val="16"/>
          <w:lang w:eastAsia="en-US"/>
        </w:rPr>
        <w:t xml:space="preserve"> Century, in </w:t>
      </w:r>
      <w:r w:rsidRPr="00520DFB">
        <w:rPr>
          <w:rFonts w:ascii="Calibri" w:eastAsia="Cambria" w:hAnsi="Calibri" w:cs="Calibri"/>
          <w:sz w:val="16"/>
          <w:szCs w:val="16"/>
          <w:u w:val="single"/>
          <w:lang w:eastAsia="en-US"/>
        </w:rPr>
        <w:t>New Voices in Grand Strategy</w:t>
      </w:r>
      <w:r w:rsidRPr="00520DFB">
        <w:rPr>
          <w:rFonts w:ascii="Calibri" w:eastAsia="Cambria" w:hAnsi="Calibri" w:cs="Calibri"/>
          <w:sz w:val="16"/>
          <w:szCs w:val="16"/>
          <w:lang w:eastAsia="en-US"/>
        </w:rPr>
        <w:t>, 6, CNAS)</w:t>
      </w:r>
    </w:p>
    <w:p w14:paraId="10C4A51F" w14:textId="77777777" w:rsidR="00520DFB" w:rsidRPr="00520DFB" w:rsidRDefault="00520DFB" w:rsidP="00520DFB">
      <w:pPr>
        <w:rPr>
          <w:rFonts w:ascii="Calibri" w:eastAsia="Cambria" w:hAnsi="Calibri" w:cs="Calibri"/>
          <w:b/>
          <w:iCs/>
          <w:u w:val="single"/>
          <w:lang w:eastAsia="en-US"/>
        </w:rPr>
      </w:pPr>
      <w:r w:rsidRPr="00520DFB">
        <w:rPr>
          <w:rFonts w:ascii="Calibri" w:eastAsia="Cambria" w:hAnsi="Calibri" w:cs="Calibri"/>
          <w:highlight w:val="green"/>
          <w:u w:val="single"/>
          <w:lang w:eastAsia="en-US"/>
        </w:rPr>
        <w:t>Military intervention</w:t>
      </w:r>
      <w:r w:rsidRPr="00520DFB">
        <w:rPr>
          <w:rFonts w:ascii="Calibri" w:eastAsia="Cambria" w:hAnsi="Calibri" w:cs="Calibri"/>
          <w:u w:val="single"/>
          <w:lang w:eastAsia="en-US"/>
        </w:rPr>
        <w:t xml:space="preserve"> abroad </w:t>
      </w:r>
      <w:r w:rsidRPr="00520DFB">
        <w:rPr>
          <w:rFonts w:ascii="Calibri" w:eastAsia="Cambria" w:hAnsi="Calibri" w:cs="Calibri"/>
          <w:highlight w:val="green"/>
          <w:u w:val="single"/>
          <w:lang w:eastAsia="en-US"/>
        </w:rPr>
        <w:t xml:space="preserve">is </w:t>
      </w:r>
      <w:r w:rsidRPr="00520DFB">
        <w:rPr>
          <w:rFonts w:ascii="Calibri" w:eastAsia="Cambria" w:hAnsi="Calibri" w:cs="Calibri"/>
          <w:b/>
          <w:iCs/>
          <w:highlight w:val="green"/>
          <w:u w:val="single"/>
          <w:lang w:eastAsia="en-US"/>
        </w:rPr>
        <w:t>not a bug, but rather a feature of American primacy</w:t>
      </w:r>
      <w:r w:rsidRPr="00520DFB">
        <w:rPr>
          <w:rFonts w:ascii="Calibri" w:eastAsia="Cambria" w:hAnsi="Calibri" w:cs="Calibri"/>
          <w:sz w:val="16"/>
          <w:lang w:eastAsia="en-US"/>
        </w:rPr>
        <w:t xml:space="preserve">. Certainly, </w:t>
      </w:r>
      <w:r w:rsidRPr="00520DFB">
        <w:rPr>
          <w:rFonts w:ascii="Calibri" w:eastAsia="Cambria" w:hAnsi="Calibri" w:cs="Calibri"/>
          <w:u w:val="single"/>
          <w:lang w:eastAsia="en-US"/>
        </w:rPr>
        <w:t>some would argue that disasters like</w:t>
      </w:r>
      <w:r w:rsidRPr="00520DFB">
        <w:rPr>
          <w:rFonts w:ascii="Calibri" w:eastAsia="Cambria" w:hAnsi="Calibri" w:cs="Calibri"/>
          <w:sz w:val="16"/>
          <w:lang w:eastAsia="en-US"/>
        </w:rPr>
        <w:t xml:space="preserve"> the </w:t>
      </w:r>
      <w:r w:rsidRPr="00520DFB">
        <w:rPr>
          <w:rFonts w:ascii="Calibri" w:eastAsia="Cambria" w:hAnsi="Calibri" w:cs="Calibri"/>
          <w:u w:val="single"/>
          <w:lang w:eastAsia="en-US"/>
        </w:rPr>
        <w:t>Iraq</w:t>
      </w:r>
      <w:r w:rsidRPr="00520DFB">
        <w:rPr>
          <w:rFonts w:ascii="Calibri" w:eastAsia="Cambria" w:hAnsi="Calibri" w:cs="Calibri"/>
          <w:sz w:val="16"/>
          <w:lang w:eastAsia="en-US"/>
        </w:rPr>
        <w:t xml:space="preserve"> war </w:t>
      </w:r>
      <w:r w:rsidRPr="00520DFB">
        <w:rPr>
          <w:rFonts w:ascii="Calibri" w:eastAsia="Cambria" w:hAnsi="Calibri" w:cs="Calibri"/>
          <w:u w:val="single"/>
          <w:lang w:eastAsia="en-US"/>
        </w:rPr>
        <w:t xml:space="preserve">are a momentary aberration in a broader pattern of benevolent foreign policy behavior. </w:t>
      </w:r>
      <w:r w:rsidRPr="00520DFB">
        <w:rPr>
          <w:rFonts w:ascii="Calibri" w:eastAsia="Cambria" w:hAnsi="Calibri" w:cs="Calibri"/>
          <w:sz w:val="16"/>
          <w:lang w:eastAsia="en-US"/>
        </w:rPr>
        <w:t xml:space="preserve">Yet supporters of primacy are often schizophrenic about this issue. Hal Brands, for example, has argued both that democracy promotion is a core liberal project, and that the norms of nonaggression and sovereignty are paramount to the U.S.-led order.10 Others describe humanitarian or pro-democracy intervention as a necessary – even core – component of maintaining international order.11 In reality, </w:t>
      </w:r>
      <w:r w:rsidRPr="00520DFB">
        <w:rPr>
          <w:rFonts w:ascii="Calibri" w:eastAsia="Cambria" w:hAnsi="Calibri" w:cs="Calibri"/>
          <w:u w:val="single"/>
          <w:lang w:eastAsia="en-US"/>
        </w:rPr>
        <w:t xml:space="preserve">the broad, sweeping goals of liberal internationalism </w:t>
      </w:r>
      <w:r w:rsidRPr="00520DFB">
        <w:rPr>
          <w:rFonts w:ascii="Calibri" w:eastAsia="Cambria" w:hAnsi="Calibri" w:cs="Calibri"/>
          <w:sz w:val="16"/>
          <w:lang w:eastAsia="en-US"/>
        </w:rPr>
        <w:t>almost</w:t>
      </w:r>
      <w:r w:rsidRPr="00520DFB">
        <w:rPr>
          <w:rFonts w:ascii="Calibri" w:eastAsia="Cambria" w:hAnsi="Calibri" w:cs="Calibri"/>
          <w:u w:val="single"/>
          <w:lang w:eastAsia="en-US"/>
        </w:rPr>
        <w:t xml:space="preserve"> inevitably lead to intervention</w:t>
      </w:r>
      <w:r w:rsidRPr="00520DFB">
        <w:rPr>
          <w:rFonts w:ascii="Calibri" w:eastAsia="Cambria" w:hAnsi="Calibri" w:cs="Calibri"/>
          <w:sz w:val="16"/>
          <w:lang w:eastAsia="en-US"/>
        </w:rPr>
        <w:t xml:space="preserve">, at least </w:t>
      </w:r>
      <w:r w:rsidRPr="00520DFB">
        <w:rPr>
          <w:rFonts w:ascii="Calibri" w:eastAsia="Cambria" w:hAnsi="Calibri" w:cs="Calibri"/>
          <w:u w:val="single"/>
          <w:lang w:eastAsia="en-US"/>
        </w:rPr>
        <w:t>in an era of unipolarity</w:t>
      </w:r>
      <w:r w:rsidRPr="00520DFB">
        <w:rPr>
          <w:rFonts w:ascii="Calibri" w:eastAsia="Cambria" w:hAnsi="Calibri" w:cs="Calibri"/>
          <w:sz w:val="16"/>
          <w:lang w:eastAsia="en-US"/>
        </w:rPr>
        <w:t xml:space="preserve">. The rationale may vary from case to case, but illiberal behavior – military conquest –typically is excused as justifiable in the service of liberal goals,12 </w:t>
      </w:r>
      <w:r w:rsidRPr="00520DFB">
        <w:rPr>
          <w:rFonts w:ascii="Calibri" w:eastAsia="Cambria" w:hAnsi="Calibri" w:cs="Calibri"/>
          <w:u w:val="single"/>
          <w:lang w:eastAsia="en-US"/>
        </w:rPr>
        <w:t>from</w:t>
      </w:r>
      <w:r w:rsidRPr="00520DFB">
        <w:rPr>
          <w:rFonts w:ascii="Calibri" w:eastAsia="Cambria" w:hAnsi="Calibri" w:cs="Calibri"/>
          <w:sz w:val="16"/>
          <w:lang w:eastAsia="en-US"/>
        </w:rPr>
        <w:t xml:space="preserve"> nonproliferation in </w:t>
      </w:r>
      <w:r w:rsidRPr="00520DFB">
        <w:rPr>
          <w:rFonts w:ascii="Calibri" w:eastAsia="Cambria" w:hAnsi="Calibri" w:cs="Calibri"/>
          <w:u w:val="single"/>
          <w:lang w:eastAsia="en-US"/>
        </w:rPr>
        <w:t>Iraq</w:t>
      </w:r>
      <w:r w:rsidRPr="00520DFB">
        <w:rPr>
          <w:rFonts w:ascii="Calibri" w:eastAsia="Cambria" w:hAnsi="Calibri" w:cs="Calibri"/>
          <w:sz w:val="16"/>
          <w:lang w:eastAsia="en-US"/>
        </w:rPr>
        <w:t xml:space="preserve">, to human rights in </w:t>
      </w:r>
      <w:r w:rsidRPr="00520DFB">
        <w:rPr>
          <w:rFonts w:ascii="Calibri" w:eastAsia="Cambria" w:hAnsi="Calibri" w:cs="Calibri"/>
          <w:u w:val="single"/>
          <w:lang w:eastAsia="en-US"/>
        </w:rPr>
        <w:t>Libya</w:t>
      </w:r>
      <w:r w:rsidRPr="00520DFB">
        <w:rPr>
          <w:rFonts w:ascii="Calibri" w:eastAsia="Cambria" w:hAnsi="Calibri" w:cs="Calibri"/>
          <w:sz w:val="16"/>
          <w:lang w:eastAsia="en-US"/>
        </w:rPr>
        <w:t xml:space="preserve"> or </w:t>
      </w:r>
      <w:r w:rsidRPr="00520DFB">
        <w:rPr>
          <w:rFonts w:ascii="Calibri" w:eastAsia="Cambria" w:hAnsi="Calibri" w:cs="Calibri"/>
          <w:u w:val="single"/>
          <w:lang w:eastAsia="en-US"/>
        </w:rPr>
        <w:t>Kosovo</w:t>
      </w:r>
      <w:r w:rsidRPr="00520DFB">
        <w:rPr>
          <w:rFonts w:ascii="Calibri" w:eastAsia="Cambria" w:hAnsi="Calibri" w:cs="Calibri"/>
          <w:sz w:val="16"/>
          <w:lang w:eastAsia="en-US"/>
        </w:rPr>
        <w:t xml:space="preserve">, to counterterrorism in </w:t>
      </w:r>
      <w:r w:rsidRPr="00520DFB">
        <w:rPr>
          <w:rFonts w:ascii="Calibri" w:eastAsia="Cambria" w:hAnsi="Calibri" w:cs="Calibri"/>
          <w:u w:val="single"/>
          <w:lang w:eastAsia="en-US"/>
        </w:rPr>
        <w:t>Niger</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and Cameroon</w:t>
      </w:r>
      <w:r w:rsidRPr="00520DFB">
        <w:rPr>
          <w:rFonts w:ascii="Calibri" w:eastAsia="Cambria" w:hAnsi="Calibri" w:cs="Calibri"/>
          <w:sz w:val="16"/>
          <w:lang w:eastAsia="en-US"/>
        </w:rPr>
        <w:t xml:space="preserve">. Since the end of the Cold War and the end of bipolarity, </w:t>
      </w:r>
      <w:r w:rsidRPr="00520DFB">
        <w:rPr>
          <w:rFonts w:ascii="Calibri" w:eastAsia="Cambria" w:hAnsi="Calibri" w:cs="Calibri"/>
          <w:u w:val="single"/>
          <w:lang w:eastAsia="en-US"/>
        </w:rPr>
        <w:t>such interventions have become substantially more numerous</w:t>
      </w:r>
      <w:r w:rsidRPr="00520DFB">
        <w:rPr>
          <w:rFonts w:ascii="Calibri" w:eastAsia="Cambria" w:hAnsi="Calibri" w:cs="Calibri"/>
          <w:sz w:val="16"/>
          <w:lang w:eastAsia="en-US"/>
        </w:rPr>
        <w:t xml:space="preserve">; by one estimate, the United States engaged in four times as many military interventions since 1992 as during the whole of the Cold War.13 American endorsement of problematic norms like the Responsibility to Protect have only added to the problem. </w:t>
      </w:r>
      <w:r w:rsidRPr="00520DFB">
        <w:rPr>
          <w:rFonts w:ascii="Calibri" w:eastAsia="Cambria" w:hAnsi="Calibri" w:cs="Calibri"/>
          <w:u w:val="single"/>
          <w:lang w:eastAsia="en-US"/>
        </w:rPr>
        <w:t xml:space="preserve">The results of the intervention trap have been dire. The </w:t>
      </w:r>
      <w:r w:rsidRPr="00520DFB">
        <w:rPr>
          <w:rFonts w:ascii="Calibri" w:eastAsia="Cambria" w:hAnsi="Calibri" w:cs="Calibri"/>
          <w:b/>
          <w:iCs/>
          <w:highlight w:val="green"/>
          <w:u w:val="single"/>
          <w:lang w:eastAsia="en-US"/>
        </w:rPr>
        <w:t>few moderate successes have been largely outweighed by an impressive number of failures</w:t>
      </w:r>
      <w:r w:rsidRPr="00520DFB">
        <w:rPr>
          <w:rFonts w:ascii="Calibri" w:eastAsia="Cambria" w:hAnsi="Calibri" w:cs="Calibri"/>
          <w:u w:val="single"/>
          <w:lang w:eastAsia="en-US"/>
        </w:rPr>
        <w:t>.</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The war in Iraq upset the balance of power in the Middle East and helped to contribute to the rise of ISIS</w:t>
      </w:r>
      <w:r w:rsidRPr="00520DFB">
        <w:rPr>
          <w:rFonts w:ascii="Calibri" w:eastAsia="Cambria" w:hAnsi="Calibri" w:cs="Calibri"/>
          <w:sz w:val="16"/>
          <w:lang w:eastAsia="en-US"/>
        </w:rPr>
        <w:t xml:space="preserve">. The </w:t>
      </w:r>
      <w:r w:rsidRPr="00520DFB">
        <w:rPr>
          <w:rFonts w:ascii="Calibri" w:eastAsia="Cambria" w:hAnsi="Calibri" w:cs="Calibri"/>
          <w:u w:val="single"/>
          <w:lang w:eastAsia="en-US"/>
        </w:rPr>
        <w:t xml:space="preserve">U.S.-installed government of Afghanistan continues to slowly lose ground against a resurgent Taliban. </w:t>
      </w:r>
      <w:r w:rsidRPr="00520DFB">
        <w:rPr>
          <w:rFonts w:ascii="Calibri" w:eastAsia="Cambria" w:hAnsi="Calibri" w:cs="Calibri"/>
          <w:sz w:val="16"/>
          <w:lang w:eastAsia="en-US"/>
        </w:rPr>
        <w:t xml:space="preserve">The </w:t>
      </w:r>
      <w:r w:rsidRPr="00520DFB">
        <w:rPr>
          <w:rFonts w:ascii="Calibri" w:eastAsia="Cambria" w:hAnsi="Calibri" w:cs="Calibri"/>
          <w:u w:val="single"/>
          <w:lang w:eastAsia="en-US"/>
        </w:rPr>
        <w:t>intervention in Libya produced an ongoing civil conflic</w:t>
      </w:r>
      <w:r w:rsidRPr="00520DFB">
        <w:rPr>
          <w:rFonts w:ascii="Calibri" w:eastAsia="Cambria" w:hAnsi="Calibri" w:cs="Calibri"/>
          <w:sz w:val="16"/>
          <w:lang w:eastAsia="en-US"/>
        </w:rPr>
        <w:t xml:space="preserve">t. And </w:t>
      </w:r>
      <w:r w:rsidRPr="00520DFB">
        <w:rPr>
          <w:rFonts w:ascii="Calibri" w:eastAsia="Cambria" w:hAnsi="Calibri" w:cs="Calibri"/>
          <w:highlight w:val="green"/>
          <w:u w:val="single"/>
          <w:lang w:eastAsia="en-US"/>
        </w:rPr>
        <w:t>American actions</w:t>
      </w:r>
      <w:r w:rsidRPr="00520DFB">
        <w:rPr>
          <w:rFonts w:ascii="Calibri" w:eastAsia="Cambria" w:hAnsi="Calibri" w:cs="Calibri"/>
          <w:u w:val="single"/>
          <w:lang w:eastAsia="en-US"/>
        </w:rPr>
        <w:t xml:space="preserve"> in these cases </w:t>
      </w:r>
      <w:r w:rsidRPr="00520DFB">
        <w:rPr>
          <w:rFonts w:ascii="Calibri" w:eastAsia="Cambria" w:hAnsi="Calibri" w:cs="Calibri"/>
          <w:highlight w:val="green"/>
          <w:u w:val="single"/>
          <w:lang w:eastAsia="en-US"/>
        </w:rPr>
        <w:t xml:space="preserve">may be </w:t>
      </w:r>
      <w:r w:rsidRPr="00520DFB">
        <w:rPr>
          <w:rFonts w:ascii="Calibri" w:eastAsia="Cambria" w:hAnsi="Calibri" w:cs="Calibri"/>
          <w:b/>
          <w:iCs/>
          <w:highlight w:val="green"/>
          <w:u w:val="single"/>
          <w:lang w:eastAsia="en-US"/>
        </w:rPr>
        <w:t>driving dictators elsewhere</w:t>
      </w:r>
      <w:r w:rsidRPr="00520DFB">
        <w:rPr>
          <w:rFonts w:ascii="Calibri" w:eastAsia="Cambria" w:hAnsi="Calibri" w:cs="Calibri"/>
          <w:b/>
          <w:iCs/>
          <w:u w:val="single"/>
          <w:lang w:eastAsia="en-US"/>
        </w:rPr>
        <w:t xml:space="preserve"> – like North Korea’s Kim Jong Un – to </w:t>
      </w:r>
      <w:r w:rsidRPr="00520DFB">
        <w:rPr>
          <w:rFonts w:ascii="Calibri" w:eastAsia="Cambria" w:hAnsi="Calibri" w:cs="Calibri"/>
          <w:b/>
          <w:iCs/>
          <w:highlight w:val="green"/>
          <w:u w:val="single"/>
          <w:lang w:eastAsia="en-US"/>
        </w:rPr>
        <w:t>pursue the protection that only nuclear weapons can bring</w:t>
      </w:r>
      <w:r w:rsidRPr="00520DFB">
        <w:rPr>
          <w:rFonts w:ascii="Calibri" w:eastAsia="Cambria" w:hAnsi="Calibri" w:cs="Calibri"/>
          <w:b/>
          <w:iCs/>
          <w:u w:val="single"/>
          <w:lang w:eastAsia="en-US"/>
        </w:rPr>
        <w:t xml:space="preserve">. </w:t>
      </w:r>
      <w:r w:rsidRPr="00520DFB">
        <w:rPr>
          <w:rFonts w:ascii="Calibri" w:eastAsia="Cambria" w:hAnsi="Calibri" w:cs="Calibri"/>
          <w:sz w:val="16"/>
          <w:lang w:eastAsia="en-US"/>
        </w:rPr>
        <w:t xml:space="preserve">Even interventions like Kosovo, typically viewed as more benign, can be problematic. As James Goldgeier notes, “Because it ended with NATO victorious and Serbian President Slobodan Milosevic irreversibly weakened, it does not get the same level of attention as the 2003 Iraq War or the 2011 intervention in Libya. But it should.”14 </w:t>
      </w:r>
      <w:r w:rsidRPr="00520DFB">
        <w:rPr>
          <w:rFonts w:ascii="Calibri" w:eastAsia="Cambria" w:hAnsi="Calibri" w:cs="Calibri"/>
          <w:u w:val="single"/>
          <w:lang w:eastAsia="en-US"/>
        </w:rPr>
        <w:t>Confrontations with both Russia and China during the Kosovo intervention helped to worsen relations</w:t>
      </w:r>
      <w:r w:rsidRPr="00520DFB">
        <w:rPr>
          <w:rFonts w:ascii="Calibri" w:eastAsia="Cambria" w:hAnsi="Calibri" w:cs="Calibri"/>
          <w:sz w:val="16"/>
          <w:lang w:eastAsia="en-US"/>
        </w:rPr>
        <w:t xml:space="preserve">, and the intervention itself later served as a precedent for the Bush administration’s unilateral invasion of Iraq. On a broader level, </w:t>
      </w:r>
      <w:r w:rsidRPr="00520DFB">
        <w:rPr>
          <w:rFonts w:ascii="Calibri" w:eastAsia="Cambria" w:hAnsi="Calibri" w:cs="Calibri"/>
          <w:u w:val="single"/>
          <w:lang w:eastAsia="en-US"/>
        </w:rPr>
        <w:t xml:space="preserve">the exponential </w:t>
      </w:r>
      <w:r w:rsidRPr="00520DFB">
        <w:rPr>
          <w:rFonts w:ascii="Calibri" w:eastAsia="Cambria" w:hAnsi="Calibri" w:cs="Calibri"/>
          <w:highlight w:val="green"/>
          <w:u w:val="single"/>
          <w:lang w:eastAsia="en-US"/>
        </w:rPr>
        <w:t>growth of U.S</w:t>
      </w:r>
      <w:r w:rsidRPr="00520DFB">
        <w:rPr>
          <w:rFonts w:ascii="Calibri" w:eastAsia="Cambria" w:hAnsi="Calibri" w:cs="Calibri"/>
          <w:u w:val="single"/>
          <w:lang w:eastAsia="en-US"/>
        </w:rPr>
        <w:t xml:space="preserve">. counterterrorism </w:t>
      </w:r>
      <w:r w:rsidRPr="00520DFB">
        <w:rPr>
          <w:rFonts w:ascii="Calibri" w:eastAsia="Cambria" w:hAnsi="Calibri" w:cs="Calibri"/>
          <w:highlight w:val="green"/>
          <w:u w:val="single"/>
          <w:lang w:eastAsia="en-US"/>
        </w:rPr>
        <w:t>commitments overseas</w:t>
      </w:r>
      <w:r w:rsidRPr="00520DFB">
        <w:rPr>
          <w:rFonts w:ascii="Calibri" w:eastAsia="Cambria" w:hAnsi="Calibri" w:cs="Calibri"/>
          <w:u w:val="single"/>
          <w:lang w:eastAsia="en-US"/>
        </w:rPr>
        <w:t xml:space="preserve"> </w:t>
      </w:r>
      <w:r w:rsidRPr="00520DFB">
        <w:rPr>
          <w:rFonts w:ascii="Calibri" w:eastAsia="Cambria" w:hAnsi="Calibri" w:cs="Calibri"/>
          <w:sz w:val="16"/>
          <w:lang w:eastAsia="en-US"/>
        </w:rPr>
        <w:t xml:space="preserve">– from drone strikes to special ops forces and the deployment of troops to engage in “train-and-equip” missions – </w:t>
      </w:r>
      <w:r w:rsidRPr="00520DFB">
        <w:rPr>
          <w:rFonts w:ascii="Calibri" w:eastAsia="Cambria" w:hAnsi="Calibri" w:cs="Calibri"/>
          <w:b/>
          <w:iCs/>
          <w:highlight w:val="green"/>
          <w:u w:val="single"/>
          <w:lang w:eastAsia="en-US"/>
        </w:rPr>
        <w:t>has driven groups with predominantly local grievances into the arms of global terror groups, and</w:t>
      </w:r>
      <w:r w:rsidRPr="00520DFB">
        <w:rPr>
          <w:rFonts w:ascii="Calibri" w:eastAsia="Cambria" w:hAnsi="Calibri" w:cs="Calibri"/>
          <w:b/>
          <w:iCs/>
          <w:u w:val="single"/>
          <w:lang w:eastAsia="en-US"/>
        </w:rPr>
        <w:t xml:space="preserve"> has </w:t>
      </w:r>
      <w:r w:rsidRPr="00520DFB">
        <w:rPr>
          <w:rFonts w:ascii="Calibri" w:eastAsia="Cambria" w:hAnsi="Calibri" w:cs="Calibri"/>
          <w:b/>
          <w:iCs/>
          <w:highlight w:val="green"/>
          <w:u w:val="single"/>
          <w:lang w:eastAsia="en-US"/>
        </w:rPr>
        <w:t>increased radicalization</w:t>
      </w:r>
      <w:r w:rsidRPr="00520DFB">
        <w:rPr>
          <w:rFonts w:ascii="Calibri" w:eastAsia="Cambria" w:hAnsi="Calibri" w:cs="Calibri"/>
          <w:b/>
          <w:iCs/>
          <w:u w:val="single"/>
          <w:lang w:eastAsia="en-US"/>
        </w:rPr>
        <w:t xml:space="preserve"> </w:t>
      </w:r>
      <w:r w:rsidRPr="00520DFB">
        <w:rPr>
          <w:rFonts w:ascii="Calibri" w:eastAsia="Cambria" w:hAnsi="Calibri" w:cs="Calibri"/>
          <w:sz w:val="16"/>
          <w:lang w:eastAsia="en-US"/>
        </w:rPr>
        <w:t xml:space="preserve">in various areas.15 Counterterrorism missions are frequently invisible to the American people, and policymakers rarely debate their missions or cost, continuing to rely on the dated 2001 Authorization to use Military Force. </w:t>
      </w:r>
      <w:r w:rsidRPr="00520DFB">
        <w:rPr>
          <w:rFonts w:ascii="Calibri" w:eastAsia="Cambria" w:hAnsi="Calibri" w:cs="Calibri"/>
          <w:u w:val="single"/>
          <w:lang w:eastAsia="en-US"/>
        </w:rPr>
        <w:t xml:space="preserve">Constant </w:t>
      </w:r>
      <w:r w:rsidRPr="00520DFB">
        <w:rPr>
          <w:rFonts w:ascii="Calibri" w:eastAsia="Cambria" w:hAnsi="Calibri" w:cs="Calibri"/>
          <w:highlight w:val="green"/>
          <w:u w:val="single"/>
          <w:lang w:eastAsia="en-US"/>
        </w:rPr>
        <w:t>interventions</w:t>
      </w:r>
      <w:r w:rsidRPr="00520DFB">
        <w:rPr>
          <w:rFonts w:ascii="Calibri" w:eastAsia="Cambria" w:hAnsi="Calibri" w:cs="Calibri"/>
          <w:u w:val="single"/>
          <w:lang w:eastAsia="en-US"/>
        </w:rPr>
        <w:t xml:space="preserve"> squander blood and treasure, all while </w:t>
      </w:r>
      <w:r w:rsidRPr="00520DFB">
        <w:rPr>
          <w:rFonts w:ascii="Calibri" w:eastAsia="Cambria" w:hAnsi="Calibri" w:cs="Calibri"/>
          <w:b/>
          <w:iCs/>
          <w:highlight w:val="green"/>
          <w:u w:val="single"/>
          <w:lang w:eastAsia="en-US"/>
        </w:rPr>
        <w:t>chipping away at U.S. military readiness</w:t>
      </w:r>
      <w:r w:rsidRPr="00520DFB">
        <w:rPr>
          <w:rFonts w:ascii="Calibri" w:eastAsia="Cambria" w:hAnsi="Calibri" w:cs="Calibri"/>
          <w:b/>
          <w:iCs/>
          <w:u w:val="single"/>
          <w:lang w:eastAsia="en-US"/>
        </w:rPr>
        <w:t>.</w:t>
      </w:r>
      <w:r w:rsidRPr="00520DFB">
        <w:rPr>
          <w:rFonts w:ascii="Calibri" w:eastAsia="Cambria" w:hAnsi="Calibri" w:cs="Calibri"/>
          <w:sz w:val="16"/>
          <w:lang w:eastAsia="en-US"/>
        </w:rPr>
        <w:t xml:space="preserve">16 As Michael Spirtas of Rand describes, “Almost two decades of fighting in Afghanistan and Iraq have resulted in a generation of American service members with little experience in thinking about or preparing for major power conflict.”17 </w:t>
      </w:r>
      <w:r w:rsidRPr="00520DFB">
        <w:rPr>
          <w:rFonts w:ascii="Calibri" w:eastAsia="Cambria" w:hAnsi="Calibri" w:cs="Calibri"/>
          <w:u w:val="single"/>
          <w:lang w:eastAsia="en-US"/>
        </w:rPr>
        <w:t xml:space="preserve">These outcomes are </w:t>
      </w:r>
      <w:r w:rsidRPr="00520DFB">
        <w:rPr>
          <w:rFonts w:ascii="Calibri" w:eastAsia="Cambria" w:hAnsi="Calibri" w:cs="Calibri"/>
          <w:b/>
          <w:iCs/>
          <w:u w:val="single"/>
          <w:lang w:eastAsia="en-US"/>
        </w:rPr>
        <w:t>not the consequence of a few poor decisions, but rather of the core motivating concepts of primacy</w:t>
      </w:r>
      <w:r w:rsidRPr="00520DFB">
        <w:rPr>
          <w:rFonts w:ascii="Calibri" w:eastAsia="Cambria" w:hAnsi="Calibri" w:cs="Calibri"/>
          <w:u w:val="single"/>
          <w:lang w:eastAsia="en-US"/>
        </w:rPr>
        <w:t xml:space="preserve"> and its expansive aims.</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 xml:space="preserve">If we continue to adhere to a strategy that views America as the world’s policeman </w:t>
      </w:r>
      <w:r w:rsidRPr="00520DFB">
        <w:rPr>
          <w:rFonts w:ascii="Calibri" w:eastAsia="Cambria" w:hAnsi="Calibri" w:cs="Calibri"/>
          <w:sz w:val="16"/>
          <w:lang w:eastAsia="en-US"/>
        </w:rPr>
        <w:t>and savior,</w:t>
      </w:r>
      <w:r w:rsidRPr="00520DFB">
        <w:rPr>
          <w:rFonts w:ascii="Calibri" w:eastAsia="Cambria" w:hAnsi="Calibri" w:cs="Calibri"/>
          <w:u w:val="single"/>
          <w:lang w:eastAsia="en-US"/>
        </w:rPr>
        <w:t xml:space="preserve"> we will remain stuck in </w:t>
      </w:r>
      <w:r w:rsidRPr="00520DFB">
        <w:rPr>
          <w:rFonts w:ascii="Calibri" w:eastAsia="Cambria" w:hAnsi="Calibri" w:cs="Calibri"/>
          <w:b/>
          <w:iCs/>
          <w:u w:val="single"/>
          <w:lang w:eastAsia="en-US"/>
        </w:rPr>
        <w:t>the intervention trap.</w:t>
      </w:r>
    </w:p>
    <w:p w14:paraId="62FF5C3E" w14:textId="77777777" w:rsidR="00520DFB" w:rsidRPr="00520DFB" w:rsidRDefault="00520DFB" w:rsidP="00520DFB">
      <w:pPr>
        <w:rPr>
          <w:rFonts w:ascii="Calibri" w:eastAsia="Calibri" w:hAnsi="Calibri" w:cs="Calibri"/>
          <w:sz w:val="16"/>
          <w:lang w:eastAsia="en-US"/>
        </w:rPr>
      </w:pPr>
    </w:p>
    <w:p w14:paraId="7982A963" w14:textId="77777777" w:rsidR="00520DFB" w:rsidRPr="00520DFB" w:rsidRDefault="00520DFB" w:rsidP="00520DFB">
      <w:pPr>
        <w:rPr>
          <w:rFonts w:ascii="Calibri" w:eastAsia="Cambria" w:hAnsi="Calibri" w:cs="Calibri"/>
          <w:sz w:val="16"/>
          <w:lang w:eastAsia="en-US"/>
        </w:rPr>
      </w:pPr>
    </w:p>
    <w:p w14:paraId="24A92644" w14:textId="77777777" w:rsidR="00520DFB" w:rsidRPr="00520DFB" w:rsidRDefault="00520DFB" w:rsidP="00520DFB">
      <w:pPr>
        <w:keepNext/>
        <w:keepLines/>
        <w:spacing w:before="40" w:after="0"/>
        <w:outlineLvl w:val="3"/>
        <w:rPr>
          <w:rFonts w:ascii="Calibri" w:eastAsia="MS Gothic" w:hAnsi="Calibri" w:cs="Calibri"/>
          <w:b/>
          <w:iCs/>
          <w:sz w:val="26"/>
          <w:lang w:eastAsia="en-US"/>
        </w:rPr>
      </w:pPr>
      <w:r w:rsidRPr="00520DFB">
        <w:rPr>
          <w:rFonts w:ascii="Calibri" w:eastAsia="MS Gothic" w:hAnsi="Calibri" w:cs="Calibri"/>
          <w:b/>
          <w:iCs/>
          <w:sz w:val="26"/>
          <w:lang w:eastAsia="en-US"/>
        </w:rPr>
        <w:t xml:space="preserve">(MARKED) The </w:t>
      </w:r>
      <w:r w:rsidRPr="00520DFB">
        <w:rPr>
          <w:rFonts w:ascii="Calibri" w:eastAsia="MS Gothic" w:hAnsi="Calibri" w:cs="Calibri"/>
          <w:b/>
          <w:iCs/>
          <w:sz w:val="26"/>
          <w:u w:val="single"/>
          <w:lang w:eastAsia="en-US"/>
        </w:rPr>
        <w:t>only comprehensive study</w:t>
      </w:r>
      <w:r w:rsidRPr="00520DFB">
        <w:rPr>
          <w:rFonts w:ascii="Calibri" w:eastAsia="MS Gothic" w:hAnsi="Calibri" w:cs="Calibri"/>
          <w:b/>
          <w:iCs/>
          <w:sz w:val="26"/>
          <w:lang w:eastAsia="en-US"/>
        </w:rPr>
        <w:t xml:space="preserve"> proves retrenchment is comparatively more peaceful</w:t>
      </w:r>
    </w:p>
    <w:p w14:paraId="082DB661" w14:textId="77777777" w:rsidR="00520DFB" w:rsidRPr="00520DFB" w:rsidRDefault="00520DFB" w:rsidP="00520DFB">
      <w:pPr>
        <w:rPr>
          <w:rFonts w:ascii="Calibri" w:eastAsia="Cambria" w:hAnsi="Calibri" w:cs="Calibri"/>
          <w:sz w:val="16"/>
          <w:lang w:eastAsia="en-US"/>
        </w:rPr>
      </w:pPr>
      <w:r w:rsidRPr="00520DFB">
        <w:rPr>
          <w:rFonts w:ascii="Calibri" w:eastAsia="Cambria" w:hAnsi="Calibri" w:cs="Calibri"/>
          <w:b/>
          <w:bCs/>
          <w:sz w:val="26"/>
          <w:lang w:eastAsia="en-US"/>
        </w:rPr>
        <w:t>MacDonald &amp; Parent 11</w:t>
      </w:r>
      <w:r w:rsidRPr="00520DFB">
        <w:rPr>
          <w:rFonts w:ascii="Calibri" w:eastAsia="Cambria" w:hAnsi="Calibri" w:cs="Calibri"/>
          <w:lang w:eastAsia="en-US"/>
        </w:rPr>
        <w:t>—</w:t>
      </w:r>
      <w:r w:rsidRPr="00520DFB">
        <w:rPr>
          <w:rFonts w:ascii="Calibri" w:eastAsia="Cambria" w:hAnsi="Calibri" w:cs="Calibri"/>
          <w:sz w:val="16"/>
          <w:lang w:eastAsia="en-US"/>
        </w:rPr>
        <w:t xml:space="preserve">Professor of Political Science at Williams College &amp; Professor of Political Science at University of Miami [Paul K. MacDonald &amp; Joseph M. Parent, “Graceful Decline? The Surprising Success of Great Power Retrenchment,” </w:t>
      </w:r>
      <w:r w:rsidRPr="00520DFB">
        <w:rPr>
          <w:rFonts w:ascii="Calibri" w:eastAsia="Cambria" w:hAnsi="Calibri" w:cs="Calibri"/>
          <w:sz w:val="16"/>
          <w:u w:val="single"/>
          <w:lang w:eastAsia="en-US"/>
        </w:rPr>
        <w:t>International Security</w:t>
      </w:r>
      <w:r w:rsidRPr="00520DFB">
        <w:rPr>
          <w:rFonts w:ascii="Calibri" w:eastAsia="Cambria" w:hAnsi="Calibri" w:cs="Calibri"/>
          <w:sz w:val="16"/>
          <w:lang w:eastAsia="en-US"/>
        </w:rPr>
        <w:t>, Vol. 35, No. 4 (Spring 2011), pp. 7–44]</w:t>
      </w:r>
    </w:p>
    <w:p w14:paraId="5CBA5924" w14:textId="77777777" w:rsidR="00520DFB" w:rsidRPr="00520DFB" w:rsidRDefault="00520DFB" w:rsidP="00520DFB">
      <w:pPr>
        <w:rPr>
          <w:rFonts w:ascii="Calibri" w:eastAsia="Cambria" w:hAnsi="Calibri" w:cs="Calibri"/>
          <w:sz w:val="12"/>
          <w:lang w:eastAsia="en-US"/>
        </w:rPr>
      </w:pPr>
      <w:r w:rsidRPr="00520DFB">
        <w:rPr>
          <w:rFonts w:ascii="Calibri" w:eastAsia="Cambria" w:hAnsi="Calibri" w:cs="Calibri"/>
          <w:u w:val="single"/>
          <w:lang w:eastAsia="en-US"/>
        </w:rPr>
        <w:t>Our findings are directly relevant to</w:t>
      </w:r>
      <w:r w:rsidRPr="00520DFB">
        <w:rPr>
          <w:rFonts w:ascii="Calibri" w:eastAsia="Cambria" w:hAnsi="Calibri" w:cs="Calibri"/>
          <w:sz w:val="16"/>
          <w:lang w:eastAsia="en-US"/>
        </w:rPr>
        <w:t xml:space="preserve"> what appears to be </w:t>
      </w:r>
      <w:r w:rsidRPr="00520DFB">
        <w:rPr>
          <w:rFonts w:ascii="Calibri" w:eastAsia="Cambria" w:hAnsi="Calibri" w:cs="Calibri"/>
          <w:b/>
          <w:iCs/>
          <w:u w:val="single"/>
          <w:lang w:eastAsia="en-US"/>
        </w:rPr>
        <w:t>an impending great power transition</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between China and the U</w:t>
      </w:r>
      <w:r w:rsidRPr="00520DFB">
        <w:rPr>
          <w:rFonts w:ascii="Calibri" w:eastAsia="Cambria" w:hAnsi="Calibri" w:cs="Calibri"/>
          <w:sz w:val="16"/>
          <w:lang w:eastAsia="en-US"/>
        </w:rPr>
        <w:t xml:space="preserve">nited </w:t>
      </w:r>
      <w:r w:rsidRPr="00520DFB">
        <w:rPr>
          <w:rFonts w:ascii="Calibri" w:eastAsia="Cambria" w:hAnsi="Calibri" w:cs="Calibri"/>
          <w:u w:val="single"/>
          <w:lang w:eastAsia="en-US"/>
        </w:rPr>
        <w:t>S</w:t>
      </w:r>
      <w:r w:rsidRPr="00520DFB">
        <w:rPr>
          <w:rFonts w:ascii="Calibri" w:eastAsia="Cambria" w:hAnsi="Calibri" w:cs="Calibri"/>
          <w:sz w:val="16"/>
          <w:lang w:eastAsia="en-US"/>
        </w:rPr>
        <w:t xml:space="preserve">tates. Estimates of economic performance vary, but most observers expect Chinese GDP to surpass U.S. GDP sometime in the next decade or two.91 This prospect has generated considerable concern. </w:t>
      </w:r>
      <w:r w:rsidRPr="00520DFB">
        <w:rPr>
          <w:rFonts w:ascii="Calibri" w:eastAsia="Cambria" w:hAnsi="Calibri" w:cs="Calibri"/>
          <w:u w:val="single"/>
          <w:lang w:eastAsia="en-US"/>
        </w:rPr>
        <w:t>Many scholars foresee major conflict during a Sino-U.S. ordinal transition</w:t>
      </w:r>
      <w:r w:rsidRPr="00520DFB">
        <w:rPr>
          <w:rFonts w:ascii="Calibri" w:eastAsia="Cambria" w:hAnsi="Calibri" w:cs="Calibri"/>
          <w:sz w:val="16"/>
          <w:lang w:eastAsia="en-US"/>
        </w:rPr>
        <w:t>. Echoing Gilpin and Copeland, John Mearsheimer sees the crux of the issue as irreconcilable goals: China wants to be America's superior and the United States wants no peer competitors. In his words, "[N]o amount [End Page 40] of goodwill can ameliorate the intense security competition that sets in when an aspiring hegemon appears in Eurasia."92</w:t>
      </w:r>
    </w:p>
    <w:p w14:paraId="73FA92DE" w14:textId="77777777" w:rsidR="00520DFB" w:rsidRPr="00520DFB" w:rsidRDefault="00520DFB" w:rsidP="00520DFB">
      <w:pPr>
        <w:rPr>
          <w:rFonts w:ascii="Calibri" w:eastAsia="Cambria" w:hAnsi="Calibri" w:cs="Calibri"/>
          <w:sz w:val="16"/>
          <w:lang w:eastAsia="en-US"/>
        </w:rPr>
      </w:pPr>
      <w:r w:rsidRPr="00520DFB">
        <w:rPr>
          <w:rFonts w:ascii="Calibri" w:eastAsia="Cambria" w:hAnsi="Calibri" w:cs="Calibri"/>
          <w:u w:val="single"/>
          <w:lang w:eastAsia="en-US"/>
        </w:rPr>
        <w:t>Contrary to these predictions, our analysis suggests</w:t>
      </w:r>
      <w:r w:rsidRPr="00520DFB">
        <w:rPr>
          <w:rFonts w:ascii="Calibri" w:eastAsia="Cambria" w:hAnsi="Calibri" w:cs="Calibri"/>
          <w:sz w:val="16"/>
          <w:lang w:eastAsia="en-US"/>
        </w:rPr>
        <w:t xml:space="preserve"> some </w:t>
      </w:r>
      <w:r w:rsidRPr="00520DFB">
        <w:rPr>
          <w:rFonts w:ascii="Calibri" w:eastAsia="Cambria" w:hAnsi="Calibri" w:cs="Calibri"/>
          <w:b/>
          <w:iCs/>
          <w:u w:val="single"/>
          <w:lang w:eastAsia="en-US"/>
        </w:rPr>
        <w:t>grounds for optimism</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Based on the historical track record</w:t>
      </w:r>
      <w:r w:rsidRPr="00520DFB">
        <w:rPr>
          <w:rFonts w:ascii="Calibri" w:eastAsia="Cambria" w:hAnsi="Calibri" w:cs="Calibri"/>
          <w:sz w:val="16"/>
          <w:lang w:eastAsia="en-US"/>
        </w:rPr>
        <w:t xml:space="preserve"> of great powers facing acute relative decline, </w:t>
      </w:r>
      <w:r w:rsidRPr="00520DFB">
        <w:rPr>
          <w:rFonts w:ascii="Calibri" w:eastAsia="Cambria" w:hAnsi="Calibri" w:cs="Calibri"/>
          <w:u w:val="single"/>
          <w:lang w:eastAsia="en-US"/>
        </w:rPr>
        <w:t>the U</w:t>
      </w:r>
      <w:r w:rsidRPr="00520DFB">
        <w:rPr>
          <w:rFonts w:ascii="Calibri" w:eastAsia="Cambria" w:hAnsi="Calibri" w:cs="Calibri"/>
          <w:sz w:val="16"/>
          <w:lang w:eastAsia="en-US"/>
        </w:rPr>
        <w:t xml:space="preserve">nited </w:t>
      </w:r>
      <w:r w:rsidRPr="00520DFB">
        <w:rPr>
          <w:rFonts w:ascii="Calibri" w:eastAsia="Cambria" w:hAnsi="Calibri" w:cs="Calibri"/>
          <w:u w:val="single"/>
          <w:lang w:eastAsia="en-US"/>
        </w:rPr>
        <w:t>S</w:t>
      </w:r>
      <w:r w:rsidRPr="00520DFB">
        <w:rPr>
          <w:rFonts w:ascii="Calibri" w:eastAsia="Cambria" w:hAnsi="Calibri" w:cs="Calibri"/>
          <w:sz w:val="16"/>
          <w:lang w:eastAsia="en-US"/>
        </w:rPr>
        <w:t xml:space="preserve">tates </w:t>
      </w:r>
      <w:r w:rsidRPr="00520DFB">
        <w:rPr>
          <w:rFonts w:ascii="Calibri" w:eastAsia="Cambria" w:hAnsi="Calibri" w:cs="Calibri"/>
          <w:u w:val="single"/>
          <w:lang w:eastAsia="en-US"/>
        </w:rPr>
        <w:t>should be able to</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retrench</w:t>
      </w:r>
      <w:r w:rsidRPr="00520DFB">
        <w:rPr>
          <w:rFonts w:ascii="Calibri" w:eastAsia="Cambria" w:hAnsi="Calibri" w:cs="Calibri"/>
          <w:sz w:val="16"/>
          <w:lang w:eastAsia="en-US"/>
        </w:rPr>
        <w:t xml:space="preserve"> in the coming decades. </w:t>
      </w:r>
      <w:r w:rsidRPr="00520DFB">
        <w:rPr>
          <w:rFonts w:ascii="Calibri" w:eastAsia="Cambria" w:hAnsi="Calibri" w:cs="Calibri"/>
          <w:b/>
          <w:iCs/>
          <w:u w:val="single"/>
          <w:lang w:eastAsia="en-US"/>
        </w:rPr>
        <w:t>In the next few years</w:t>
      </w:r>
      <w:r w:rsidRPr="00520DFB">
        <w:rPr>
          <w:rFonts w:ascii="Calibri" w:eastAsia="Cambria" w:hAnsi="Calibri" w:cs="Calibri"/>
          <w:sz w:val="16"/>
          <w:lang w:eastAsia="en-US"/>
        </w:rPr>
        <w:t xml:space="preserve">, </w:t>
      </w:r>
      <w:r w:rsidRPr="00520DFB">
        <w:rPr>
          <w:rFonts w:ascii="Calibri" w:eastAsia="Cambria" w:hAnsi="Calibri" w:cs="Calibri"/>
          <w:highlight w:val="green"/>
          <w:u w:val="single"/>
          <w:lang w:eastAsia="en-US"/>
        </w:rPr>
        <w:t>the U</w:t>
      </w:r>
      <w:r w:rsidRPr="00520DFB">
        <w:rPr>
          <w:rFonts w:ascii="Calibri" w:eastAsia="Cambria" w:hAnsi="Calibri" w:cs="Calibri"/>
          <w:sz w:val="16"/>
          <w:lang w:eastAsia="en-US"/>
        </w:rPr>
        <w:t xml:space="preserve">nited </w:t>
      </w:r>
      <w:r w:rsidRPr="00520DFB">
        <w:rPr>
          <w:rFonts w:ascii="Calibri" w:eastAsia="Cambria" w:hAnsi="Calibri" w:cs="Calibri"/>
          <w:highlight w:val="green"/>
          <w:u w:val="single"/>
          <w:lang w:eastAsia="en-US"/>
        </w:rPr>
        <w:t>S</w:t>
      </w:r>
      <w:r w:rsidRPr="00520DFB">
        <w:rPr>
          <w:rFonts w:ascii="Calibri" w:eastAsia="Cambria" w:hAnsi="Calibri" w:cs="Calibri"/>
          <w:sz w:val="16"/>
          <w:lang w:eastAsia="en-US"/>
        </w:rPr>
        <w:t xml:space="preserve">tates </w:t>
      </w:r>
      <w:r w:rsidRPr="00520DFB">
        <w:rPr>
          <w:rFonts w:ascii="Calibri" w:eastAsia="Cambria" w:hAnsi="Calibri" w:cs="Calibri"/>
          <w:highlight w:val="green"/>
          <w:u w:val="single"/>
          <w:lang w:eastAsia="en-US"/>
        </w:rPr>
        <w:t xml:space="preserve">is </w:t>
      </w:r>
      <w:r w:rsidRPr="00520DFB">
        <w:rPr>
          <w:rFonts w:ascii="Calibri" w:eastAsia="Cambria" w:hAnsi="Calibri" w:cs="Calibri"/>
          <w:u w:val="single"/>
          <w:lang w:eastAsia="en-US"/>
        </w:rPr>
        <w:t>ripe to overhaul its military</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shift burdens to its allies, and</w:t>
      </w:r>
      <w:r w:rsidRPr="00520DFB">
        <w:rPr>
          <w:rFonts w:ascii="Calibri" w:eastAsia="Cambria" w:hAnsi="Calibri" w:cs="Calibri"/>
          <w:sz w:val="16"/>
          <w:lang w:eastAsia="en-US"/>
        </w:rPr>
        <w:t xml:space="preserve"> work to </w:t>
      </w:r>
      <w:r w:rsidRPr="00520DFB">
        <w:rPr>
          <w:rFonts w:ascii="Calibri" w:eastAsia="Cambria" w:hAnsi="Calibri" w:cs="Calibri"/>
          <w:u w:val="single"/>
          <w:lang w:eastAsia="en-US"/>
        </w:rPr>
        <w:t>decrease costly international commitments.</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It is</w:t>
      </w:r>
      <w:r w:rsidRPr="00520DFB">
        <w:rPr>
          <w:rFonts w:ascii="Calibri" w:eastAsia="Cambria" w:hAnsi="Calibri" w:cs="Calibri"/>
          <w:sz w:val="16"/>
          <w:lang w:eastAsia="en-US"/>
        </w:rPr>
        <w:t xml:space="preserve"> </w:t>
      </w:r>
      <w:r w:rsidRPr="00520DFB">
        <w:rPr>
          <w:rFonts w:ascii="Calibri" w:eastAsia="Cambria" w:hAnsi="Calibri" w:cs="Calibri"/>
          <w:b/>
          <w:iCs/>
          <w:highlight w:val="green"/>
          <w:u w:val="single"/>
          <w:lang w:eastAsia="en-US"/>
        </w:rPr>
        <w:t xml:space="preserve">likely to initiate </w:t>
      </w:r>
      <w:r w:rsidRPr="00520DFB">
        <w:rPr>
          <w:rFonts w:ascii="Calibri" w:eastAsia="Cambria" w:hAnsi="Calibri" w:cs="Calibri"/>
          <w:b/>
          <w:iCs/>
          <w:u w:val="single"/>
          <w:lang w:eastAsia="en-US"/>
        </w:rPr>
        <w:t xml:space="preserve">and become embroiled in </w:t>
      </w:r>
      <w:r w:rsidRPr="00520DFB">
        <w:rPr>
          <w:rFonts w:ascii="Calibri" w:eastAsia="Cambria" w:hAnsi="Calibri" w:cs="Calibri"/>
          <w:b/>
          <w:iCs/>
          <w:highlight w:val="green"/>
          <w:u w:val="single"/>
          <w:lang w:eastAsia="en-US"/>
        </w:rPr>
        <w:t xml:space="preserve">fewer </w:t>
      </w:r>
      <w:r w:rsidRPr="00520DFB">
        <w:rPr>
          <w:rFonts w:ascii="Calibri" w:eastAsia="Cambria" w:hAnsi="Calibri" w:cs="Calibri"/>
          <w:b/>
          <w:iCs/>
          <w:u w:val="single"/>
          <w:lang w:eastAsia="en-US"/>
        </w:rPr>
        <w:t xml:space="preserve">militarized </w:t>
      </w:r>
      <w:r w:rsidRPr="00520DFB">
        <w:rPr>
          <w:rFonts w:ascii="Calibri" w:eastAsia="Cambria" w:hAnsi="Calibri" w:cs="Calibri"/>
          <w:b/>
          <w:iCs/>
          <w:highlight w:val="green"/>
          <w:u w:val="single"/>
          <w:lang w:eastAsia="en-US"/>
        </w:rPr>
        <w:t>disputes</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than the average great power and</w:t>
      </w:r>
      <w:r w:rsidRPr="00520DFB">
        <w:rPr>
          <w:rFonts w:ascii="Calibri" w:eastAsia="Cambria" w:hAnsi="Calibri" w:cs="Calibri"/>
          <w:sz w:val="16"/>
          <w:lang w:eastAsia="en-US"/>
        </w:rPr>
        <w:t xml:space="preserve"> to </w:t>
      </w:r>
      <w:r w:rsidRPr="00520DFB">
        <w:rPr>
          <w:rFonts w:ascii="Calibri" w:eastAsia="Cambria" w:hAnsi="Calibri" w:cs="Calibri"/>
          <w:b/>
          <w:iCs/>
          <w:u w:val="single"/>
          <w:lang w:eastAsia="en-US"/>
        </w:rPr>
        <w:t>settle these disputes more amicably</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Some might view this</w:t>
      </w:r>
      <w:r w:rsidRPr="00520DFB">
        <w:rPr>
          <w:rFonts w:ascii="Calibri" w:eastAsia="Cambria" w:hAnsi="Calibri" w:cs="Calibri"/>
          <w:sz w:val="16"/>
          <w:lang w:eastAsia="en-US"/>
        </w:rPr>
        <w:t xml:space="preserve"> prospect with apprehension, </w:t>
      </w:r>
      <w:r w:rsidRPr="00520DFB">
        <w:rPr>
          <w:rFonts w:ascii="Calibri" w:eastAsia="Cambria" w:hAnsi="Calibri" w:cs="Calibri"/>
          <w:u w:val="single"/>
          <w:lang w:eastAsia="en-US"/>
        </w:rPr>
        <w:t>fearing the</w:t>
      </w:r>
      <w:r w:rsidRPr="00520DFB">
        <w:rPr>
          <w:rFonts w:ascii="Calibri" w:eastAsia="Cambria" w:hAnsi="Calibri" w:cs="Calibri"/>
          <w:sz w:val="16"/>
          <w:lang w:eastAsia="en-US"/>
        </w:rPr>
        <w:t xml:space="preserve"> steady </w:t>
      </w:r>
      <w:r w:rsidRPr="00520DFB">
        <w:rPr>
          <w:rFonts w:ascii="Calibri" w:eastAsia="Cambria" w:hAnsi="Calibri" w:cs="Calibri"/>
          <w:b/>
          <w:iCs/>
          <w:u w:val="single"/>
          <w:lang w:eastAsia="en-US"/>
        </w:rPr>
        <w:t>erosion of U.S. credibility</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Yet our analysis suggests</w:t>
      </w:r>
      <w:r w:rsidRPr="00520DFB">
        <w:rPr>
          <w:rFonts w:ascii="Calibri" w:eastAsia="Cambria" w:hAnsi="Calibri" w:cs="Calibri"/>
          <w:sz w:val="16"/>
          <w:lang w:eastAsia="en-US"/>
        </w:rPr>
        <w:t xml:space="preserve"> that </w:t>
      </w:r>
      <w:r w:rsidRPr="00520DFB">
        <w:rPr>
          <w:rFonts w:ascii="Calibri" w:eastAsia="Cambria" w:hAnsi="Calibri" w:cs="Calibri"/>
          <w:b/>
          <w:iCs/>
          <w:highlight w:val="green"/>
          <w:u w:val="single"/>
          <w:lang w:eastAsia="en-US"/>
        </w:rPr>
        <w:t>retrenchment need not signal weakness</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Holding on to</w:t>
      </w:r>
      <w:r w:rsidRPr="00520DFB">
        <w:rPr>
          <w:rFonts w:ascii="Calibri" w:eastAsia="Cambria" w:hAnsi="Calibri" w:cs="Calibri"/>
          <w:sz w:val="16"/>
          <w:lang w:eastAsia="en-US"/>
        </w:rPr>
        <w:t xml:space="preserve"> exposed and </w:t>
      </w:r>
      <w:r w:rsidRPr="00520DFB">
        <w:rPr>
          <w:rFonts w:ascii="Calibri" w:eastAsia="Cambria" w:hAnsi="Calibri" w:cs="Calibri"/>
          <w:u w:val="single"/>
          <w:lang w:eastAsia="en-US"/>
        </w:rPr>
        <w:t>expensive commitments</w:t>
      </w:r>
      <w:r w:rsidRPr="00520DFB">
        <w:rPr>
          <w:rFonts w:ascii="Calibri" w:eastAsia="Cambria" w:hAnsi="Calibri" w:cs="Calibri"/>
          <w:sz w:val="16"/>
          <w:lang w:eastAsia="en-US"/>
        </w:rPr>
        <w:t xml:space="preserve"> simply </w:t>
      </w:r>
      <w:r w:rsidRPr="00520DFB">
        <w:rPr>
          <w:rFonts w:ascii="Calibri" w:eastAsia="Cambria" w:hAnsi="Calibri" w:cs="Calibri"/>
          <w:u w:val="single"/>
          <w:lang w:eastAsia="en-US"/>
        </w:rPr>
        <w:t>for the sake of</w:t>
      </w:r>
      <w:r w:rsidRPr="00520DFB">
        <w:rPr>
          <w:rFonts w:ascii="Calibri" w:eastAsia="Cambria" w:hAnsi="Calibri" w:cs="Calibri"/>
          <w:sz w:val="16"/>
          <w:lang w:eastAsia="en-US"/>
        </w:rPr>
        <w:t xml:space="preserve"> one's </w:t>
      </w:r>
      <w:r w:rsidRPr="00520DFB">
        <w:rPr>
          <w:rFonts w:ascii="Calibri" w:eastAsia="Cambria" w:hAnsi="Calibri" w:cs="Calibri"/>
          <w:u w:val="single"/>
          <w:lang w:eastAsia="en-US"/>
        </w:rPr>
        <w:t>reputation is a</w:t>
      </w:r>
      <w:r w:rsidRPr="00520DFB">
        <w:rPr>
          <w:rFonts w:ascii="Calibri" w:eastAsia="Cambria" w:hAnsi="Calibri" w:cs="Calibri"/>
          <w:sz w:val="16"/>
          <w:lang w:eastAsia="en-US"/>
        </w:rPr>
        <w:t xml:space="preserve"> </w:t>
      </w:r>
      <w:r w:rsidRPr="00520DFB">
        <w:rPr>
          <w:rFonts w:ascii="Calibri" w:eastAsia="Cambria" w:hAnsi="Calibri" w:cs="Calibri"/>
          <w:b/>
          <w:iCs/>
          <w:u w:val="single"/>
          <w:lang w:eastAsia="en-US"/>
        </w:rPr>
        <w:t>greater geopolitical gamble</w:t>
      </w:r>
      <w:r w:rsidRPr="00520DFB">
        <w:rPr>
          <w:rFonts w:ascii="Calibri" w:eastAsia="Cambria" w:hAnsi="Calibri" w:cs="Calibri"/>
          <w:sz w:val="16"/>
          <w:lang w:eastAsia="en-US"/>
        </w:rPr>
        <w:t xml:space="preserve"> than withdrawing to cheaper, more defensible frontiers.</w:t>
      </w:r>
    </w:p>
    <w:p w14:paraId="6EE131DA" w14:textId="77777777" w:rsidR="00520DFB" w:rsidRPr="00520DFB" w:rsidRDefault="00520DFB" w:rsidP="00520DFB">
      <w:pPr>
        <w:rPr>
          <w:rFonts w:ascii="Calibri" w:eastAsia="Cambria" w:hAnsi="Calibri" w:cs="Calibri"/>
          <w:sz w:val="16"/>
          <w:lang w:eastAsia="en-US"/>
        </w:rPr>
      </w:pPr>
      <w:r w:rsidRPr="00520DFB">
        <w:rPr>
          <w:rFonts w:ascii="Calibri" w:eastAsia="Cambria" w:hAnsi="Calibri" w:cs="Calibri"/>
          <w:u w:val="single"/>
          <w:lang w:eastAsia="en-US"/>
        </w:rPr>
        <w:t xml:space="preserve">Some observers might dispute our conclusions, arguing </w:t>
      </w:r>
      <w:r w:rsidRPr="00520DFB">
        <w:rPr>
          <w:rFonts w:ascii="Calibri" w:eastAsia="Cambria" w:hAnsi="Calibri" w:cs="Calibri"/>
          <w:highlight w:val="green"/>
          <w:u w:val="single"/>
          <w:lang w:eastAsia="en-US"/>
        </w:rPr>
        <w:t>that hegemonic transitions are</w:t>
      </w:r>
      <w:r w:rsidRPr="00520DFB">
        <w:rPr>
          <w:rFonts w:ascii="Calibri" w:eastAsia="Cambria" w:hAnsi="Calibri" w:cs="Calibri"/>
          <w:u w:val="single"/>
          <w:lang w:eastAsia="en-US"/>
        </w:rPr>
        <w:t xml:space="preserve"> more </w:t>
      </w:r>
      <w:r w:rsidRPr="00520DFB">
        <w:rPr>
          <w:rFonts w:ascii="Calibri" w:eastAsia="Cambria" w:hAnsi="Calibri" w:cs="Calibri"/>
          <w:highlight w:val="green"/>
          <w:u w:val="single"/>
          <w:lang w:eastAsia="en-US"/>
        </w:rPr>
        <w:t>conflict prone</w:t>
      </w:r>
      <w:r w:rsidRPr="00520DFB">
        <w:rPr>
          <w:rFonts w:ascii="Calibri" w:eastAsia="Cambria" w:hAnsi="Calibri" w:cs="Calibri"/>
          <w:sz w:val="16"/>
          <w:lang w:eastAsia="en-US"/>
        </w:rPr>
        <w:t xml:space="preserve"> than other moments of acute relative decline. We counter that </w:t>
      </w:r>
      <w:r w:rsidRPr="00520DFB">
        <w:rPr>
          <w:rFonts w:ascii="Calibri" w:eastAsia="Cambria" w:hAnsi="Calibri" w:cs="Calibri"/>
          <w:highlight w:val="green"/>
          <w:u w:val="single"/>
          <w:lang w:eastAsia="en-US"/>
        </w:rPr>
        <w:t>there are</w:t>
      </w:r>
      <w:r w:rsidRPr="00520DFB">
        <w:rPr>
          <w:rFonts w:ascii="Calibri" w:eastAsia="Cambria" w:hAnsi="Calibri" w:cs="Calibri"/>
          <w:sz w:val="16"/>
          <w:highlight w:val="green"/>
          <w:lang w:eastAsia="en-US"/>
        </w:rPr>
        <w:t xml:space="preserve"> </w:t>
      </w:r>
      <w:r w:rsidRPr="00520DFB">
        <w:rPr>
          <w:rFonts w:ascii="Calibri" w:eastAsia="Cambria" w:hAnsi="Calibri" w:cs="Calibri"/>
          <w:b/>
          <w:iCs/>
          <w:highlight w:val="green"/>
          <w:u w:val="single"/>
          <w:lang w:eastAsia="en-US"/>
        </w:rPr>
        <w:t>deductive and empirical reasons</w:t>
      </w:r>
      <w:r w:rsidRPr="00520DFB">
        <w:rPr>
          <w:rFonts w:ascii="Calibri" w:eastAsia="Cambria" w:hAnsi="Calibri" w:cs="Calibri"/>
          <w:sz w:val="16"/>
          <w:highlight w:val="green"/>
          <w:lang w:eastAsia="en-US"/>
        </w:rPr>
        <w:t xml:space="preserve"> </w:t>
      </w:r>
      <w:r w:rsidRPr="00520DFB">
        <w:rPr>
          <w:rFonts w:ascii="Calibri" w:eastAsia="Cambria" w:hAnsi="Calibri" w:cs="Calibri"/>
          <w:highlight w:val="green"/>
          <w:u w:val="single"/>
          <w:lang w:eastAsia="en-US"/>
        </w:rPr>
        <w:t>to doubt this</w:t>
      </w:r>
      <w:r w:rsidRPr="00520DFB">
        <w:rPr>
          <w:rFonts w:ascii="Calibri" w:eastAsia="Cambria" w:hAnsi="Calibri" w:cs="Calibri"/>
          <w:sz w:val="16"/>
          <w:lang w:eastAsia="en-US"/>
        </w:rPr>
        <w:t xml:space="preserve"> argument. Theoretically, </w:t>
      </w:r>
      <w:r w:rsidRPr="00520DFB">
        <w:rPr>
          <w:rFonts w:ascii="Calibri" w:eastAsia="Cambria" w:hAnsi="Calibri" w:cs="Calibri"/>
          <w:u w:val="single"/>
          <w:lang w:eastAsia="en-US"/>
        </w:rPr>
        <w:t>hegemonic powers should</w:t>
      </w:r>
      <w:r w:rsidRPr="00520DFB">
        <w:rPr>
          <w:rFonts w:ascii="Calibri" w:eastAsia="Cambria" w:hAnsi="Calibri" w:cs="Calibri"/>
          <w:sz w:val="16"/>
          <w:lang w:eastAsia="en-US"/>
        </w:rPr>
        <w:t xml:space="preserve"> actually </w:t>
      </w:r>
      <w:r w:rsidRPr="00520DFB">
        <w:rPr>
          <w:rFonts w:ascii="Calibri" w:eastAsia="Cambria" w:hAnsi="Calibri" w:cs="Calibri"/>
          <w:u w:val="single"/>
          <w:lang w:eastAsia="en-US"/>
        </w:rPr>
        <w:t>find it easier to</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manage acute relative decline</w:t>
      </w:r>
      <w:r w:rsidRPr="00520DFB">
        <w:rPr>
          <w:rFonts w:ascii="Calibri" w:eastAsia="Cambria" w:hAnsi="Calibri" w:cs="Calibri"/>
          <w:sz w:val="16"/>
          <w:lang w:eastAsia="en-US"/>
        </w:rPr>
        <w:t xml:space="preserve">. </w:t>
      </w:r>
      <w:r w:rsidRPr="00520DFB">
        <w:rPr>
          <w:rFonts w:ascii="Calibri" w:eastAsia="Cambria" w:hAnsi="Calibri" w:cs="Calibri"/>
          <w:highlight w:val="green"/>
          <w:u w:val="single"/>
          <w:lang w:eastAsia="en-US"/>
        </w:rPr>
        <w:t xml:space="preserve">Fallen hegemons still have </w:t>
      </w:r>
      <w:r w:rsidRPr="00520DFB">
        <w:rPr>
          <w:rFonts w:ascii="Calibri" w:eastAsia="Cambria" w:hAnsi="Calibri" w:cs="Calibri"/>
          <w:b/>
          <w:iCs/>
          <w:highlight w:val="green"/>
          <w:u w:val="single"/>
          <w:lang w:eastAsia="en-US"/>
        </w:rPr>
        <w:t>formidable capability</w:t>
      </w:r>
      <w:r w:rsidRPr="00520DFB">
        <w:rPr>
          <w:rFonts w:ascii="Calibri" w:eastAsia="Cambria" w:hAnsi="Calibri" w:cs="Calibri"/>
          <w:sz w:val="16"/>
          <w:highlight w:val="green"/>
          <w:lang w:eastAsia="en-US"/>
        </w:rPr>
        <w:t xml:space="preserve">, </w:t>
      </w:r>
      <w:r w:rsidRPr="00520DFB">
        <w:rPr>
          <w:rFonts w:ascii="Calibri" w:eastAsia="Cambria" w:hAnsi="Calibri" w:cs="Calibri"/>
          <w:highlight w:val="green"/>
          <w:u w:val="single"/>
          <w:lang w:eastAsia="en-US"/>
        </w:rPr>
        <w:t>which</w:t>
      </w:r>
      <w:r w:rsidRPr="00520DFB">
        <w:rPr>
          <w:rFonts w:ascii="Calibri" w:eastAsia="Cambria" w:hAnsi="Calibri" w:cs="Calibri"/>
          <w:sz w:val="16"/>
          <w:highlight w:val="green"/>
          <w:lang w:eastAsia="en-US"/>
        </w:rPr>
        <w:t xml:space="preserve"> </w:t>
      </w:r>
      <w:r w:rsidRPr="00520DFB">
        <w:rPr>
          <w:rFonts w:ascii="Calibri" w:eastAsia="Cambria" w:hAnsi="Calibri" w:cs="Calibri"/>
          <w:b/>
          <w:iCs/>
          <w:highlight w:val="green"/>
          <w:u w:val="single"/>
          <w:lang w:eastAsia="en-US"/>
        </w:rPr>
        <w:t>threatens</w:t>
      </w:r>
      <w:r w:rsidRPr="00520DFB">
        <w:rPr>
          <w:rFonts w:ascii="Calibri" w:eastAsia="Cambria" w:hAnsi="Calibri" w:cs="Calibri"/>
          <w:b/>
          <w:iCs/>
          <w:u w:val="single"/>
          <w:lang w:eastAsia="en-US"/>
        </w:rPr>
        <w:t xml:space="preserve"> grave harm</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 xml:space="preserve">to </w:t>
      </w:r>
      <w:r w:rsidRPr="00520DFB">
        <w:rPr>
          <w:rFonts w:ascii="Calibri" w:eastAsia="Cambria" w:hAnsi="Calibri" w:cs="Calibri"/>
          <w:highlight w:val="green"/>
          <w:u w:val="single"/>
          <w:lang w:eastAsia="en-US"/>
        </w:rPr>
        <w:t xml:space="preserve">any state </w:t>
      </w:r>
      <w:r w:rsidRPr="00520DFB">
        <w:rPr>
          <w:rFonts w:ascii="Calibri" w:eastAsia="Cambria" w:hAnsi="Calibri" w:cs="Calibri"/>
          <w:u w:val="single"/>
          <w:lang w:eastAsia="en-US"/>
        </w:rPr>
        <w:t>that tries to cross them</w:t>
      </w:r>
      <w:r w:rsidRPr="00520DFB">
        <w:rPr>
          <w:rFonts w:ascii="Calibri" w:eastAsia="Cambria" w:hAnsi="Calibri" w:cs="Calibri"/>
          <w:sz w:val="16"/>
          <w:lang w:eastAsia="en-US"/>
        </w:rPr>
        <w:t xml:space="preserve">. Further, </w:t>
      </w:r>
      <w:r w:rsidRPr="00520DFB">
        <w:rPr>
          <w:rFonts w:ascii="Calibri" w:eastAsia="Cambria" w:hAnsi="Calibri" w:cs="Calibri"/>
          <w:highlight w:val="green"/>
          <w:u w:val="single"/>
          <w:lang w:eastAsia="en-US"/>
        </w:rPr>
        <w:t>they are</w:t>
      </w:r>
      <w:r w:rsidRPr="00520DFB">
        <w:rPr>
          <w:rFonts w:ascii="Calibri" w:eastAsia="Cambria" w:hAnsi="Calibri" w:cs="Calibri"/>
          <w:sz w:val="16"/>
          <w:highlight w:val="green"/>
          <w:lang w:eastAsia="en-US"/>
        </w:rPr>
        <w:t xml:space="preserve"> </w:t>
      </w:r>
      <w:r w:rsidRPr="00520DFB">
        <w:rPr>
          <w:rFonts w:ascii="Calibri" w:eastAsia="Cambria" w:hAnsi="Calibri" w:cs="Calibri"/>
          <w:highlight w:val="green"/>
          <w:u w:val="single"/>
          <w:lang w:eastAsia="en-US"/>
        </w:rPr>
        <w:t>no longer the</w:t>
      </w:r>
      <w:r w:rsidRPr="00520DFB">
        <w:rPr>
          <w:rFonts w:ascii="Calibri" w:eastAsia="Cambria" w:hAnsi="Calibri" w:cs="Calibri"/>
          <w:u w:val="single"/>
          <w:lang w:eastAsia="en-US"/>
        </w:rPr>
        <w:t xml:space="preserve"> top </w:t>
      </w:r>
      <w:r w:rsidRPr="00520DFB">
        <w:rPr>
          <w:rFonts w:ascii="Calibri" w:eastAsia="Cambria" w:hAnsi="Calibri" w:cs="Calibri"/>
          <w:highlight w:val="green"/>
          <w:u w:val="single"/>
          <w:lang w:eastAsia="en-US"/>
        </w:rPr>
        <w:t xml:space="preserve">target for balancing </w:t>
      </w:r>
      <w:r w:rsidRPr="00520DFB">
        <w:rPr>
          <w:rFonts w:ascii="Calibri" w:eastAsia="Cambria" w:hAnsi="Calibri" w:cs="Calibri"/>
          <w:u w:val="single"/>
          <w:lang w:eastAsia="en-US"/>
        </w:rPr>
        <w:t>coalitions</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and</w:t>
      </w:r>
      <w:r w:rsidRPr="00520DFB">
        <w:rPr>
          <w:rFonts w:ascii="Calibri" w:eastAsia="Cambria" w:hAnsi="Calibri" w:cs="Calibri"/>
          <w:sz w:val="16"/>
          <w:lang w:eastAsia="en-US"/>
        </w:rPr>
        <w:t xml:space="preserve"> recovering hegemons may be influential because </w:t>
      </w:r>
      <w:r w:rsidRPr="00520DFB">
        <w:rPr>
          <w:rFonts w:ascii="Calibri" w:eastAsia="Cambria" w:hAnsi="Calibri" w:cs="Calibri"/>
          <w:u w:val="single"/>
          <w:lang w:eastAsia="en-US"/>
        </w:rPr>
        <w:t>they can play a pivotal role in alliance formation</w:t>
      </w:r>
      <w:r w:rsidRPr="00520DFB">
        <w:rPr>
          <w:rFonts w:ascii="Calibri" w:eastAsia="Cambria" w:hAnsi="Calibri" w:cs="Calibri"/>
          <w:sz w:val="16"/>
          <w:lang w:eastAsia="en-US"/>
        </w:rPr>
        <w:t xml:space="preserve">. In addition, </w:t>
      </w:r>
      <w:r w:rsidRPr="00520DFB">
        <w:rPr>
          <w:rFonts w:ascii="Calibri" w:eastAsia="Cambria" w:hAnsi="Calibri" w:cs="Calibri"/>
          <w:u w:val="single"/>
          <w:lang w:eastAsia="en-US"/>
        </w:rPr>
        <w:t xml:space="preserve">hegemonic </w:t>
      </w:r>
      <w:r w:rsidRPr="00520DFB">
        <w:rPr>
          <w:rFonts w:ascii="Calibri" w:eastAsia="Cambria" w:hAnsi="Calibri" w:cs="Calibri"/>
          <w:highlight w:val="green"/>
          <w:u w:val="single"/>
          <w:lang w:eastAsia="en-US"/>
        </w:rPr>
        <w:t>powers</w:t>
      </w:r>
      <w:r w:rsidRPr="00520DFB">
        <w:rPr>
          <w:rFonts w:ascii="Calibri" w:eastAsia="Cambria" w:hAnsi="Calibri" w:cs="Calibri"/>
          <w:sz w:val="16"/>
          <w:lang w:eastAsia="en-US"/>
        </w:rPr>
        <w:t xml:space="preserve">, almost by definition, possess more extensive overseas commitments; they </w:t>
      </w:r>
      <w:r w:rsidRPr="00520DFB">
        <w:rPr>
          <w:rFonts w:ascii="Calibri" w:eastAsia="Cambria" w:hAnsi="Calibri" w:cs="Calibri"/>
          <w:u w:val="single"/>
          <w:lang w:eastAsia="en-US"/>
        </w:rPr>
        <w:t>should be able to</w:t>
      </w:r>
      <w:r w:rsidRPr="00520DFB">
        <w:rPr>
          <w:rFonts w:ascii="Calibri" w:eastAsia="Cambria" w:hAnsi="Calibri" w:cs="Calibri"/>
          <w:sz w:val="16"/>
          <w:lang w:eastAsia="en-US"/>
        </w:rPr>
        <w:t xml:space="preserve"> more readily </w:t>
      </w:r>
      <w:r w:rsidRPr="00520DFB">
        <w:rPr>
          <w:rFonts w:ascii="Calibri" w:eastAsia="Cambria" w:hAnsi="Calibri" w:cs="Calibri"/>
          <w:u w:val="single"/>
          <w:lang w:eastAsia="en-US"/>
        </w:rPr>
        <w:t xml:space="preserve">identify and </w:t>
      </w:r>
      <w:r w:rsidRPr="00520DFB">
        <w:rPr>
          <w:rFonts w:ascii="Calibri" w:eastAsia="Cambria" w:hAnsi="Calibri" w:cs="Calibri"/>
          <w:highlight w:val="green"/>
          <w:u w:val="single"/>
          <w:lang w:eastAsia="en-US"/>
        </w:rPr>
        <w:t xml:space="preserve">eliminate </w:t>
      </w:r>
      <w:r w:rsidRPr="00520DFB">
        <w:rPr>
          <w:rFonts w:ascii="Calibri" w:eastAsia="Cambria" w:hAnsi="Calibri" w:cs="Calibri"/>
          <w:u w:val="single"/>
          <w:lang w:eastAsia="en-US"/>
        </w:rPr>
        <w:t xml:space="preserve">extraneous </w:t>
      </w:r>
      <w:r w:rsidRPr="00520DFB">
        <w:rPr>
          <w:rFonts w:ascii="Calibri" w:eastAsia="Cambria" w:hAnsi="Calibri" w:cs="Calibri"/>
          <w:highlight w:val="green"/>
          <w:u w:val="single"/>
          <w:lang w:eastAsia="en-US"/>
        </w:rPr>
        <w:t>burdens</w:t>
      </w:r>
      <w:r w:rsidRPr="00520DFB">
        <w:rPr>
          <w:rFonts w:ascii="Calibri" w:eastAsia="Cambria" w:hAnsi="Calibri" w:cs="Calibri"/>
          <w:sz w:val="16"/>
          <w:highlight w:val="green"/>
          <w:lang w:eastAsia="en-US"/>
        </w:rPr>
        <w:t xml:space="preserve"> </w:t>
      </w:r>
      <w:r w:rsidRPr="00520DFB">
        <w:rPr>
          <w:rFonts w:ascii="Calibri" w:eastAsia="Cambria" w:hAnsi="Calibri" w:cs="Calibri"/>
          <w:b/>
          <w:iCs/>
          <w:highlight w:val="green"/>
          <w:u w:val="single"/>
          <w:lang w:eastAsia="en-US"/>
        </w:rPr>
        <w:t>without exposing vulnerabilities</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or exciting domestic populations</w:t>
      </w:r>
      <w:r w:rsidRPr="00520DFB">
        <w:rPr>
          <w:rFonts w:ascii="Calibri" w:eastAsia="Cambria" w:hAnsi="Calibri" w:cs="Calibri"/>
          <w:sz w:val="16"/>
          <w:lang w:eastAsia="en-US"/>
        </w:rPr>
        <w:t xml:space="preserve">. We believe </w:t>
      </w:r>
      <w:r w:rsidRPr="00520DFB">
        <w:rPr>
          <w:rFonts w:ascii="Calibri" w:eastAsia="Cambria" w:hAnsi="Calibri" w:cs="Calibri"/>
          <w:b/>
          <w:iCs/>
          <w:highlight w:val="green"/>
          <w:u w:val="single"/>
          <w:bdr w:val="single" w:sz="4" w:space="0" w:color="auto"/>
          <w:lang w:eastAsia="en-US"/>
        </w:rPr>
        <w:t xml:space="preserve">the empirical record supports </w:t>
      </w:r>
      <w:r w:rsidRPr="00520DFB">
        <w:rPr>
          <w:rFonts w:ascii="Calibri" w:eastAsia="Cambria" w:hAnsi="Calibri" w:cs="Calibri"/>
          <w:b/>
          <w:iCs/>
          <w:u w:val="single"/>
          <w:bdr w:val="single" w:sz="4" w:space="0" w:color="auto"/>
          <w:lang w:eastAsia="en-US"/>
        </w:rPr>
        <w:t xml:space="preserve">these </w:t>
      </w:r>
      <w:r w:rsidRPr="00520DFB">
        <w:rPr>
          <w:rFonts w:ascii="Calibri" w:eastAsia="Cambria" w:hAnsi="Calibri" w:cs="Calibri"/>
          <w:b/>
          <w:iCs/>
          <w:highlight w:val="green"/>
          <w:u w:val="single"/>
          <w:bdr w:val="single" w:sz="4" w:space="0" w:color="auto"/>
          <w:lang w:eastAsia="en-US"/>
        </w:rPr>
        <w:t>conclusions</w:t>
      </w:r>
      <w:r w:rsidRPr="00520DFB">
        <w:rPr>
          <w:rFonts w:ascii="Calibri" w:eastAsia="Cambria" w:hAnsi="Calibri" w:cs="Calibri"/>
          <w:sz w:val="16"/>
          <w:lang w:eastAsia="en-US"/>
        </w:rPr>
        <w:t xml:space="preserve">. In particular, </w:t>
      </w:r>
      <w:r w:rsidRPr="00520DFB">
        <w:rPr>
          <w:rFonts w:ascii="Calibri" w:eastAsia="Cambria" w:hAnsi="Calibri" w:cs="Calibri"/>
          <w:u w:val="single"/>
          <w:lang w:eastAsia="en-US"/>
        </w:rPr>
        <w:t xml:space="preserve">periods of hegemonic </w:t>
      </w:r>
      <w:r w:rsidRPr="00520DFB">
        <w:rPr>
          <w:rFonts w:ascii="Calibri" w:eastAsia="Cambria" w:hAnsi="Calibri" w:cs="Calibri"/>
          <w:highlight w:val="green"/>
          <w:u w:val="single"/>
          <w:lang w:eastAsia="en-US"/>
        </w:rPr>
        <w:t>transition</w:t>
      </w:r>
      <w:r w:rsidRPr="00520DFB">
        <w:rPr>
          <w:rFonts w:ascii="Calibri" w:eastAsia="Cambria" w:hAnsi="Calibri" w:cs="Calibri"/>
          <w:sz w:val="16"/>
          <w:highlight w:val="green"/>
          <w:lang w:eastAsia="en-US"/>
        </w:rPr>
        <w:t xml:space="preserve"> </w:t>
      </w:r>
      <w:r w:rsidRPr="00520DFB">
        <w:rPr>
          <w:rFonts w:ascii="Calibri" w:eastAsia="Cambria" w:hAnsi="Calibri" w:cs="Calibri"/>
          <w:b/>
          <w:iCs/>
          <w:highlight w:val="green"/>
          <w:u w:val="single"/>
          <w:lang w:eastAsia="en-US"/>
        </w:rPr>
        <w:t>do not appear more conflict prone</w:t>
      </w:r>
      <w:r w:rsidRPr="00520DFB">
        <w:rPr>
          <w:rFonts w:ascii="Calibri" w:eastAsia="Cambria" w:hAnsi="Calibri" w:cs="Calibri"/>
          <w:sz w:val="16"/>
          <w:lang w:eastAsia="en-US"/>
        </w:rPr>
        <w:t xml:space="preserve"> than those of acute decline. </w:t>
      </w:r>
      <w:r w:rsidRPr="00520DFB">
        <w:rPr>
          <w:rFonts w:ascii="Calibri" w:eastAsia="Cambria" w:hAnsi="Calibri" w:cs="Calibri"/>
          <w:highlight w:val="green"/>
          <w:u w:val="single"/>
          <w:lang w:eastAsia="en-US"/>
        </w:rPr>
        <w:t>The last reversal</w:t>
      </w:r>
      <w:r w:rsidRPr="00520DFB">
        <w:rPr>
          <w:rFonts w:ascii="Calibri" w:eastAsia="Cambria" w:hAnsi="Calibri" w:cs="Calibri"/>
          <w:u w:val="single"/>
          <w:lang w:eastAsia="en-US"/>
        </w:rPr>
        <w:t xml:space="preserve"> at the pinnacle of power was the Anglo-American transition, which took place around 1872 and </w:t>
      </w:r>
      <w:r w:rsidRPr="00520DFB">
        <w:rPr>
          <w:rFonts w:ascii="Calibri" w:eastAsia="Cambria" w:hAnsi="Calibri" w:cs="Calibri"/>
          <w:highlight w:val="green"/>
          <w:u w:val="single"/>
          <w:lang w:eastAsia="en-US"/>
        </w:rPr>
        <w:t xml:space="preserve">was resolved without </w:t>
      </w:r>
      <w:r w:rsidRPr="00520DFB">
        <w:rPr>
          <w:rFonts w:ascii="Calibri" w:eastAsia="Cambria" w:hAnsi="Calibri" w:cs="Calibri"/>
          <w:u w:val="single"/>
          <w:lang w:eastAsia="en-US"/>
        </w:rPr>
        <w:t xml:space="preserve">armed </w:t>
      </w:r>
      <w:r w:rsidRPr="00520DFB">
        <w:rPr>
          <w:rFonts w:ascii="Calibri" w:eastAsia="Cambria" w:hAnsi="Calibri" w:cs="Calibri"/>
          <w:highlight w:val="green"/>
          <w:u w:val="single"/>
          <w:lang w:eastAsia="en-US"/>
        </w:rPr>
        <w:t>confrontation</w:t>
      </w:r>
      <w:r w:rsidRPr="00520DFB">
        <w:rPr>
          <w:rFonts w:ascii="Calibri" w:eastAsia="Cambria" w:hAnsi="Calibri" w:cs="Calibri"/>
          <w:sz w:val="16"/>
          <w:lang w:eastAsia="en-US"/>
        </w:rPr>
        <w:t xml:space="preserve">. The tenor of that transition may have been influenced by a number of factors: both states were democratic maritime empires, the United States was slowly emerging from the Civil War, and Great Britain could likely coast on a large lead in domestic capital stock. Although China and the United [End Page 41] States differ in regime type, </w:t>
      </w:r>
      <w:r w:rsidRPr="00520DFB">
        <w:rPr>
          <w:rFonts w:ascii="Calibri" w:eastAsia="Cambria" w:hAnsi="Calibri" w:cs="Calibri"/>
          <w:highlight w:val="green"/>
          <w:u w:val="single"/>
          <w:lang w:eastAsia="en-US"/>
        </w:rPr>
        <w:t>similar factors</w:t>
      </w:r>
      <w:r w:rsidRPr="00520DFB">
        <w:rPr>
          <w:rFonts w:ascii="Calibri" w:eastAsia="Cambria" w:hAnsi="Calibri" w:cs="Calibri"/>
          <w:u w:val="single"/>
          <w:lang w:eastAsia="en-US"/>
        </w:rPr>
        <w:t xml:space="preserve"> may</w:t>
      </w:r>
      <w:r w:rsidRPr="00520DFB">
        <w:rPr>
          <w:rFonts w:ascii="Calibri" w:eastAsia="Cambria" w:hAnsi="Calibri" w:cs="Calibri"/>
          <w:sz w:val="16"/>
          <w:lang w:eastAsia="en-US"/>
        </w:rPr>
        <w:t xml:space="preserve"> work to </w:t>
      </w:r>
      <w:r w:rsidRPr="00520DFB">
        <w:rPr>
          <w:rFonts w:ascii="Calibri" w:eastAsia="Cambria" w:hAnsi="Calibri" w:cs="Calibri"/>
          <w:b/>
          <w:iCs/>
          <w:highlight w:val="green"/>
          <w:u w:val="single"/>
          <w:lang w:eastAsia="en-US"/>
        </w:rPr>
        <w:t>cushion</w:t>
      </w:r>
      <w:r w:rsidRPr="00520DFB">
        <w:rPr>
          <w:rFonts w:ascii="Calibri" w:eastAsia="Cambria" w:hAnsi="Calibri" w:cs="Calibri"/>
          <w:u w:val="single"/>
          <w:lang w:eastAsia="en-US"/>
        </w:rPr>
        <w:t xml:space="preserve"> the </w:t>
      </w:r>
      <w:r w:rsidRPr="00520DFB">
        <w:rPr>
          <w:rFonts w:ascii="Calibri" w:eastAsia="Cambria" w:hAnsi="Calibri" w:cs="Calibri"/>
          <w:highlight w:val="green"/>
          <w:u w:val="single"/>
          <w:lang w:eastAsia="en-US"/>
        </w:rPr>
        <w:t>impending</w:t>
      </w:r>
      <w:r w:rsidRPr="00520DFB">
        <w:rPr>
          <w:rFonts w:ascii="Calibri" w:eastAsia="Cambria" w:hAnsi="Calibri" w:cs="Calibri"/>
          <w:u w:val="single"/>
          <w:lang w:eastAsia="en-US"/>
        </w:rPr>
        <w:t xml:space="preserve"> Sino-American </w:t>
      </w:r>
      <w:r w:rsidRPr="00520DFB">
        <w:rPr>
          <w:rFonts w:ascii="Calibri" w:eastAsia="Cambria" w:hAnsi="Calibri" w:cs="Calibri"/>
          <w:highlight w:val="green"/>
          <w:u w:val="single"/>
          <w:lang w:eastAsia="en-US"/>
        </w:rPr>
        <w:t>transition</w:t>
      </w:r>
      <w:r w:rsidRPr="00520DFB">
        <w:rPr>
          <w:rFonts w:ascii="Calibri" w:eastAsia="Cambria" w:hAnsi="Calibri" w:cs="Calibri"/>
          <w:sz w:val="16"/>
          <w:lang w:eastAsia="en-US"/>
        </w:rPr>
        <w:t xml:space="preserve">. </w:t>
      </w:r>
      <w:r w:rsidRPr="00520DFB">
        <w:rPr>
          <w:rFonts w:ascii="Calibri" w:eastAsia="Cambria" w:hAnsi="Calibri" w:cs="Calibri"/>
          <w:highlight w:val="green"/>
          <w:u w:val="single"/>
          <w:lang w:eastAsia="en-US"/>
        </w:rPr>
        <w:t>Both are large</w:t>
      </w:r>
      <w:r w:rsidRPr="00520DFB">
        <w:rPr>
          <w:rFonts w:ascii="Calibri" w:eastAsia="Cambria" w:hAnsi="Calibri" w:cs="Calibri"/>
          <w:sz w:val="16"/>
          <w:lang w:eastAsia="en-US"/>
        </w:rPr>
        <w:t xml:space="preserve">, relatively </w:t>
      </w:r>
      <w:r w:rsidRPr="00520DFB">
        <w:rPr>
          <w:rFonts w:ascii="Calibri" w:eastAsia="Cambria" w:hAnsi="Calibri" w:cs="Calibri"/>
          <w:highlight w:val="green"/>
          <w:u w:val="single"/>
          <w:lang w:eastAsia="en-US"/>
        </w:rPr>
        <w:t>secure continental great powers, a fact that mitigates potential geopolitical competition</w:t>
      </w:r>
      <w:r w:rsidRPr="00520DFB">
        <w:rPr>
          <w:rFonts w:ascii="Calibri" w:eastAsia="Cambria" w:hAnsi="Calibri" w:cs="Calibri"/>
          <w:sz w:val="16"/>
          <w:lang w:eastAsia="en-US"/>
        </w:rPr>
        <w:t>.93 China faces a variety of domestic political challenges, including strains among rival regions, which may complicate its ability to sustain its economic performance or engage in foreign policy adventurism.94</w:t>
      </w:r>
    </w:p>
    <w:p w14:paraId="504264EA" w14:textId="77777777" w:rsidR="00520DFB" w:rsidRPr="00520DFB" w:rsidRDefault="00520DFB" w:rsidP="00520DFB">
      <w:pPr>
        <w:rPr>
          <w:rFonts w:ascii="Calibri" w:eastAsia="Cambria" w:hAnsi="Calibri" w:cs="Calibri"/>
          <w:sz w:val="16"/>
          <w:lang w:eastAsia="en-US"/>
        </w:rPr>
      </w:pPr>
    </w:p>
    <w:p w14:paraId="1E26546E" w14:textId="77777777" w:rsidR="00520DFB" w:rsidRPr="00520DFB" w:rsidRDefault="00520DFB" w:rsidP="00520DFB">
      <w:pPr>
        <w:rPr>
          <w:rFonts w:ascii="Calibri" w:eastAsia="Cambria" w:hAnsi="Calibri" w:cs="Calibri"/>
          <w:sz w:val="16"/>
          <w:lang w:eastAsia="en-US"/>
        </w:rPr>
      </w:pPr>
    </w:p>
    <w:p w14:paraId="3F81B742" w14:textId="77777777" w:rsidR="00520DFB" w:rsidRPr="00520DFB" w:rsidRDefault="00520DFB" w:rsidP="00520DFB">
      <w:pPr>
        <w:rPr>
          <w:rFonts w:ascii="Calibri" w:eastAsia="Cambria" w:hAnsi="Calibri" w:cs="Calibri"/>
          <w:sz w:val="16"/>
          <w:lang w:eastAsia="en-US"/>
        </w:rPr>
      </w:pPr>
    </w:p>
    <w:p w14:paraId="6E603AC3" w14:textId="77777777" w:rsidR="00520DFB" w:rsidRPr="00520DFB" w:rsidRDefault="00520DFB" w:rsidP="00520DFB">
      <w:pPr>
        <w:rPr>
          <w:rFonts w:ascii="Calibri" w:eastAsia="Cambria" w:hAnsi="Calibri" w:cs="Calibri"/>
          <w:sz w:val="16"/>
          <w:lang w:eastAsia="en-US"/>
        </w:rPr>
      </w:pPr>
    </w:p>
    <w:p w14:paraId="7CBB383B" w14:textId="77777777" w:rsidR="00520DFB" w:rsidRPr="00520DFB" w:rsidRDefault="00520DFB" w:rsidP="00520DFB">
      <w:pPr>
        <w:rPr>
          <w:rFonts w:ascii="Calibri" w:eastAsia="Cambria" w:hAnsi="Calibri" w:cs="Calibri"/>
          <w:sz w:val="16"/>
          <w:lang w:eastAsia="en-US"/>
        </w:rPr>
      </w:pPr>
    </w:p>
    <w:p w14:paraId="35693721" w14:textId="77777777" w:rsidR="00520DFB" w:rsidRPr="00520DFB" w:rsidRDefault="00520DFB" w:rsidP="00520DFB">
      <w:pPr>
        <w:rPr>
          <w:rFonts w:ascii="Calibri" w:eastAsia="Cambria" w:hAnsi="Calibri" w:cs="Calibri"/>
          <w:sz w:val="16"/>
          <w:lang w:eastAsia="en-US"/>
        </w:rPr>
      </w:pPr>
      <w:r w:rsidRPr="00520DFB">
        <w:rPr>
          <w:rFonts w:ascii="Calibri" w:eastAsia="Cambria" w:hAnsi="Calibri" w:cs="Calibri"/>
          <w:sz w:val="16"/>
          <w:lang w:eastAsia="en-US"/>
        </w:rPr>
        <w:t xml:space="preserve">Most important, </w:t>
      </w:r>
      <w:r w:rsidRPr="00520DFB">
        <w:rPr>
          <w:rFonts w:ascii="Calibri" w:eastAsia="Cambria" w:hAnsi="Calibri" w:cs="Calibri"/>
          <w:b/>
          <w:iCs/>
          <w:highlight w:val="green"/>
          <w:u w:val="single"/>
          <w:lang w:eastAsia="en-US"/>
        </w:rPr>
        <w:t>the United States is not in free fall</w:t>
      </w:r>
      <w:r w:rsidRPr="00520DFB">
        <w:rPr>
          <w:rFonts w:ascii="Calibri" w:eastAsia="Cambria" w:hAnsi="Calibri" w:cs="Calibri"/>
          <w:sz w:val="16"/>
          <w:lang w:eastAsia="en-US"/>
        </w:rPr>
        <w:t xml:space="preserve">. Extrapolating the data into the future, we anticipate </w:t>
      </w:r>
      <w:r w:rsidRPr="00520DFB">
        <w:rPr>
          <w:rFonts w:ascii="Calibri" w:eastAsia="Cambria" w:hAnsi="Calibri" w:cs="Calibri"/>
          <w:u w:val="single"/>
          <w:lang w:eastAsia="en-US"/>
        </w:rPr>
        <w:t>the U</w:t>
      </w:r>
      <w:r w:rsidRPr="00520DFB">
        <w:rPr>
          <w:rFonts w:ascii="Calibri" w:eastAsia="Cambria" w:hAnsi="Calibri" w:cs="Calibri"/>
          <w:sz w:val="16"/>
          <w:lang w:eastAsia="en-US"/>
        </w:rPr>
        <w:t xml:space="preserve">nited </w:t>
      </w:r>
      <w:r w:rsidRPr="00520DFB">
        <w:rPr>
          <w:rFonts w:ascii="Calibri" w:eastAsia="Cambria" w:hAnsi="Calibri" w:cs="Calibri"/>
          <w:u w:val="single"/>
          <w:lang w:eastAsia="en-US"/>
        </w:rPr>
        <w:t>S</w:t>
      </w:r>
      <w:r w:rsidRPr="00520DFB">
        <w:rPr>
          <w:rFonts w:ascii="Calibri" w:eastAsia="Cambria" w:hAnsi="Calibri" w:cs="Calibri"/>
          <w:sz w:val="16"/>
          <w:lang w:eastAsia="en-US"/>
        </w:rPr>
        <w:t xml:space="preserve">tates </w:t>
      </w:r>
      <w:r w:rsidRPr="00520DFB">
        <w:rPr>
          <w:rFonts w:ascii="Calibri" w:eastAsia="Cambria" w:hAnsi="Calibri" w:cs="Calibri"/>
          <w:u w:val="single"/>
          <w:lang w:eastAsia="en-US"/>
        </w:rPr>
        <w:t>will</w:t>
      </w:r>
      <w:r w:rsidRPr="00520DFB">
        <w:rPr>
          <w:rFonts w:ascii="Calibri" w:eastAsia="Cambria" w:hAnsi="Calibri" w:cs="Calibri"/>
          <w:sz w:val="16"/>
          <w:lang w:eastAsia="en-US"/>
        </w:rPr>
        <w:t xml:space="preserve"> </w:t>
      </w:r>
      <w:r w:rsidRPr="00520DFB">
        <w:rPr>
          <w:rFonts w:ascii="Calibri" w:eastAsia="Cambria" w:hAnsi="Calibri" w:cs="Calibri"/>
          <w:b/>
          <w:iCs/>
          <w:u w:val="single"/>
          <w:lang w:eastAsia="en-US"/>
        </w:rPr>
        <w:t>experience a "moderate" decline</w:t>
      </w:r>
      <w:r w:rsidRPr="00520DFB">
        <w:rPr>
          <w:rFonts w:ascii="Calibri" w:eastAsia="Cambria" w:hAnsi="Calibri" w:cs="Calibri"/>
          <w:sz w:val="16"/>
          <w:lang w:eastAsia="en-US"/>
        </w:rPr>
        <w:t xml:space="preserve">, losing from 2 to 4 percent of its share of great power GDP in the five years after being surpassed by China sometime in the next decade or two.95 </w:t>
      </w:r>
      <w:r w:rsidRPr="00520DFB">
        <w:rPr>
          <w:rFonts w:ascii="Calibri" w:eastAsia="Cambria" w:hAnsi="Calibri" w:cs="Calibri"/>
          <w:highlight w:val="green"/>
          <w:u w:val="single"/>
          <w:lang w:eastAsia="en-US"/>
        </w:rPr>
        <w:t>Given</w:t>
      </w:r>
      <w:r w:rsidRPr="00520DFB">
        <w:rPr>
          <w:rFonts w:ascii="Calibri" w:eastAsia="Cambria" w:hAnsi="Calibri" w:cs="Calibri"/>
          <w:u w:val="single"/>
          <w:lang w:eastAsia="en-US"/>
        </w:rPr>
        <w:t xml:space="preserve"> the relatively </w:t>
      </w:r>
      <w:r w:rsidRPr="00520DFB">
        <w:rPr>
          <w:rFonts w:ascii="Calibri" w:eastAsia="Cambria" w:hAnsi="Calibri" w:cs="Calibri"/>
          <w:b/>
          <w:iCs/>
          <w:highlight w:val="green"/>
          <w:u w:val="single"/>
          <w:lang w:eastAsia="en-US"/>
        </w:rPr>
        <w:t>gradual</w:t>
      </w:r>
      <w:r w:rsidRPr="00520DFB">
        <w:rPr>
          <w:rFonts w:ascii="Calibri" w:eastAsia="Cambria" w:hAnsi="Calibri" w:cs="Calibri"/>
          <w:b/>
          <w:iCs/>
          <w:u w:val="single"/>
          <w:lang w:eastAsia="en-US"/>
        </w:rPr>
        <w:t xml:space="preserve"> rate of U.S. </w:t>
      </w:r>
      <w:r w:rsidRPr="00520DFB">
        <w:rPr>
          <w:rFonts w:ascii="Calibri" w:eastAsia="Cambria" w:hAnsi="Calibri" w:cs="Calibri"/>
          <w:b/>
          <w:iCs/>
          <w:highlight w:val="green"/>
          <w:u w:val="single"/>
          <w:lang w:eastAsia="en-US"/>
        </w:rPr>
        <w:t>decline</w:t>
      </w:r>
      <w:r w:rsidRPr="00520DFB">
        <w:rPr>
          <w:rFonts w:ascii="Calibri" w:eastAsia="Cambria" w:hAnsi="Calibri" w:cs="Calibri"/>
          <w:sz w:val="16"/>
          <w:lang w:eastAsia="en-US"/>
        </w:rPr>
        <w:t xml:space="preserve"> relative to China, </w:t>
      </w:r>
      <w:r w:rsidRPr="00520DFB">
        <w:rPr>
          <w:rFonts w:ascii="Calibri" w:eastAsia="Cambria" w:hAnsi="Calibri" w:cs="Calibri"/>
          <w:u w:val="single"/>
          <w:lang w:eastAsia="en-US"/>
        </w:rPr>
        <w:t>the</w:t>
      </w:r>
      <w:r w:rsidRPr="00520DFB">
        <w:rPr>
          <w:rFonts w:ascii="Calibri" w:eastAsia="Cambria" w:hAnsi="Calibri" w:cs="Calibri"/>
          <w:sz w:val="16"/>
          <w:lang w:eastAsia="en-US"/>
        </w:rPr>
        <w:t xml:space="preserve"> </w:t>
      </w:r>
      <w:r w:rsidRPr="00520DFB">
        <w:rPr>
          <w:rFonts w:ascii="Calibri" w:eastAsia="Cambria" w:hAnsi="Calibri" w:cs="Calibri"/>
          <w:b/>
          <w:iCs/>
          <w:highlight w:val="green"/>
          <w:u w:val="single"/>
          <w:lang w:eastAsia="en-US"/>
        </w:rPr>
        <w:t xml:space="preserve">incentives for either side </w:t>
      </w:r>
      <w:r w:rsidRPr="00520DFB">
        <w:rPr>
          <w:rFonts w:ascii="Calibri" w:eastAsia="Cambria" w:hAnsi="Calibri" w:cs="Calibri"/>
          <w:b/>
          <w:iCs/>
          <w:u w:val="single"/>
          <w:lang w:eastAsia="en-US"/>
        </w:rPr>
        <w:t xml:space="preserve">to run risks by courting conflict </w:t>
      </w:r>
      <w:r w:rsidRPr="00520DFB">
        <w:rPr>
          <w:rFonts w:ascii="Calibri" w:eastAsia="Cambria" w:hAnsi="Calibri" w:cs="Calibri"/>
          <w:b/>
          <w:iCs/>
          <w:highlight w:val="green"/>
          <w:u w:val="single"/>
          <w:lang w:eastAsia="en-US"/>
        </w:rPr>
        <w:t>are minimal</w:t>
      </w:r>
      <w:r w:rsidRPr="00520DFB">
        <w:rPr>
          <w:rFonts w:ascii="Calibri" w:eastAsia="Cambria" w:hAnsi="Calibri" w:cs="Calibri"/>
          <w:sz w:val="16"/>
          <w:highlight w:val="green"/>
          <w:lang w:eastAsia="en-US"/>
        </w:rPr>
        <w:t xml:space="preserve">. </w:t>
      </w:r>
      <w:r w:rsidRPr="00520DFB">
        <w:rPr>
          <w:rFonts w:ascii="Calibri" w:eastAsia="Cambria" w:hAnsi="Calibri" w:cs="Calibri"/>
          <w:u w:val="single"/>
          <w:lang w:eastAsia="en-US"/>
        </w:rPr>
        <w:t>The U</w:t>
      </w:r>
      <w:r w:rsidRPr="00520DFB">
        <w:rPr>
          <w:rFonts w:ascii="Calibri" w:eastAsia="Cambria" w:hAnsi="Calibri" w:cs="Calibri"/>
          <w:sz w:val="16"/>
          <w:lang w:eastAsia="en-US"/>
        </w:rPr>
        <w:t xml:space="preserve">nited </w:t>
      </w:r>
      <w:r w:rsidRPr="00520DFB">
        <w:rPr>
          <w:rFonts w:ascii="Calibri" w:eastAsia="Cambria" w:hAnsi="Calibri" w:cs="Calibri"/>
          <w:u w:val="single"/>
          <w:lang w:eastAsia="en-US"/>
        </w:rPr>
        <w:t>S</w:t>
      </w:r>
      <w:r w:rsidRPr="00520DFB">
        <w:rPr>
          <w:rFonts w:ascii="Calibri" w:eastAsia="Cambria" w:hAnsi="Calibri" w:cs="Calibri"/>
          <w:sz w:val="16"/>
          <w:lang w:eastAsia="en-US"/>
        </w:rPr>
        <w:t xml:space="preserve">tates </w:t>
      </w:r>
      <w:r w:rsidRPr="00520DFB">
        <w:rPr>
          <w:rFonts w:ascii="Calibri" w:eastAsia="Cambria" w:hAnsi="Calibri" w:cs="Calibri"/>
          <w:u w:val="single"/>
          <w:lang w:eastAsia="en-US"/>
        </w:rPr>
        <w:t>would still possess</w:t>
      </w:r>
      <w:r w:rsidRPr="00520DFB">
        <w:rPr>
          <w:rFonts w:ascii="Calibri" w:eastAsia="Cambria" w:hAnsi="Calibri" w:cs="Calibri"/>
          <w:sz w:val="16"/>
          <w:lang w:eastAsia="en-US"/>
        </w:rPr>
        <w:t xml:space="preserve"> upwards </w:t>
      </w:r>
      <w:r w:rsidRPr="00520DFB">
        <w:rPr>
          <w:rFonts w:ascii="Calibri" w:eastAsia="Cambria" w:hAnsi="Calibri" w:cs="Calibri"/>
          <w:u w:val="single"/>
          <w:lang w:eastAsia="en-US"/>
        </w:rPr>
        <w:t>of a third of the share of great power GDP</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and would have</w:t>
      </w:r>
      <w:r w:rsidRPr="00520DFB">
        <w:rPr>
          <w:rFonts w:ascii="Calibri" w:eastAsia="Cambria" w:hAnsi="Calibri" w:cs="Calibri"/>
          <w:sz w:val="16"/>
          <w:lang w:eastAsia="en-US"/>
        </w:rPr>
        <w:t xml:space="preserve"> </w:t>
      </w:r>
      <w:r w:rsidRPr="00520DFB">
        <w:rPr>
          <w:rFonts w:ascii="Calibri" w:eastAsia="Cambria" w:hAnsi="Calibri" w:cs="Calibri"/>
          <w:b/>
          <w:iCs/>
          <w:u w:val="single"/>
          <w:lang w:eastAsia="en-US"/>
        </w:rPr>
        <w:t>little to gain from provoking a crisis</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over a peripheral issue</w:t>
      </w:r>
      <w:r w:rsidRPr="00520DFB">
        <w:rPr>
          <w:rFonts w:ascii="Calibri" w:eastAsia="Cambria" w:hAnsi="Calibri" w:cs="Calibri"/>
          <w:sz w:val="16"/>
          <w:lang w:eastAsia="en-US"/>
        </w:rPr>
        <w:t xml:space="preserve">. Conversely, </w:t>
      </w:r>
      <w:r w:rsidRPr="00520DFB">
        <w:rPr>
          <w:rFonts w:ascii="Calibri" w:eastAsia="Cambria" w:hAnsi="Calibri" w:cs="Calibri"/>
          <w:highlight w:val="green"/>
          <w:u w:val="single"/>
          <w:lang w:eastAsia="en-US"/>
        </w:rPr>
        <w:t>China has</w:t>
      </w:r>
      <w:r w:rsidRPr="00520DFB">
        <w:rPr>
          <w:rFonts w:ascii="Calibri" w:eastAsia="Cambria" w:hAnsi="Calibri" w:cs="Calibri"/>
          <w:sz w:val="16"/>
          <w:highlight w:val="green"/>
          <w:lang w:eastAsia="en-US"/>
        </w:rPr>
        <w:t xml:space="preserve"> </w:t>
      </w:r>
      <w:r w:rsidRPr="00520DFB">
        <w:rPr>
          <w:rFonts w:ascii="Calibri" w:eastAsia="Cambria" w:hAnsi="Calibri" w:cs="Calibri"/>
          <w:b/>
          <w:iCs/>
          <w:highlight w:val="green"/>
          <w:u w:val="single"/>
          <w:lang w:eastAsia="en-US"/>
        </w:rPr>
        <w:t>few incentives to exploit U.S. weakness</w:t>
      </w:r>
      <w:r w:rsidRPr="00520DFB">
        <w:rPr>
          <w:rFonts w:ascii="Calibri" w:eastAsia="Cambria" w:hAnsi="Calibri" w:cs="Calibri"/>
          <w:sz w:val="16"/>
          <w:lang w:eastAsia="en-US"/>
        </w:rPr>
        <w:t xml:space="preserve">.96 </w:t>
      </w:r>
      <w:r w:rsidRPr="00520DFB">
        <w:rPr>
          <w:rFonts w:ascii="Calibri" w:eastAsia="Cambria" w:hAnsi="Calibri" w:cs="Calibri"/>
          <w:highlight w:val="green"/>
          <w:u w:val="single"/>
          <w:lang w:eastAsia="en-US"/>
        </w:rPr>
        <w:t>Given the</w:t>
      </w:r>
      <w:r w:rsidRPr="00520DFB">
        <w:rPr>
          <w:rFonts w:ascii="Calibri" w:eastAsia="Cambria" w:hAnsi="Calibri" w:cs="Calibri"/>
          <w:u w:val="single"/>
          <w:lang w:eastAsia="en-US"/>
        </w:rPr>
        <w:t xml:space="preserve"> importance of the U.S. market to the Chinese </w:t>
      </w:r>
      <w:r w:rsidRPr="00520DFB">
        <w:rPr>
          <w:rFonts w:ascii="Calibri" w:eastAsia="Cambria" w:hAnsi="Calibri" w:cs="Calibri"/>
          <w:highlight w:val="green"/>
          <w:u w:val="single"/>
          <w:lang w:eastAsia="en-US"/>
        </w:rPr>
        <w:t>economy</w:t>
      </w:r>
      <w:r w:rsidRPr="00520DFB">
        <w:rPr>
          <w:rFonts w:ascii="Calibri" w:eastAsia="Cambria" w:hAnsi="Calibri" w:cs="Calibri"/>
          <w:sz w:val="16"/>
          <w:lang w:eastAsia="en-US"/>
        </w:rPr>
        <w:t xml:space="preserve">, in addition to the critical role played by the dollar as a global reserve currency, </w:t>
      </w:r>
      <w:r w:rsidRPr="00520DFB">
        <w:rPr>
          <w:rFonts w:ascii="Calibri" w:eastAsia="Cambria" w:hAnsi="Calibri" w:cs="Calibri"/>
          <w:u w:val="single"/>
          <w:lang w:eastAsia="en-US"/>
        </w:rPr>
        <w:t>it is unclear how Beijing could</w:t>
      </w:r>
      <w:r w:rsidRPr="00520DFB">
        <w:rPr>
          <w:rFonts w:ascii="Calibri" w:eastAsia="Cambria" w:hAnsi="Calibri" w:cs="Calibri"/>
          <w:sz w:val="16"/>
          <w:lang w:eastAsia="en-US"/>
        </w:rPr>
        <w:t xml:space="preserve"> hope to </w:t>
      </w:r>
      <w:r w:rsidRPr="00520DFB">
        <w:rPr>
          <w:rFonts w:ascii="Calibri" w:eastAsia="Cambria" w:hAnsi="Calibri" w:cs="Calibri"/>
          <w:u w:val="single"/>
          <w:lang w:eastAsia="en-US"/>
        </w:rPr>
        <w:t>consolidate or expand its</w:t>
      </w:r>
      <w:r w:rsidRPr="00520DFB">
        <w:rPr>
          <w:rFonts w:ascii="Calibri" w:eastAsia="Cambria" w:hAnsi="Calibri" w:cs="Calibri"/>
          <w:sz w:val="16"/>
          <w:lang w:eastAsia="en-US"/>
        </w:rPr>
        <w:t xml:space="preserve"> increasingly </w:t>
      </w:r>
      <w:r w:rsidRPr="00520DFB">
        <w:rPr>
          <w:rFonts w:ascii="Calibri" w:eastAsia="Cambria" w:hAnsi="Calibri" w:cs="Calibri"/>
          <w:u w:val="single"/>
          <w:lang w:eastAsia="en-US"/>
        </w:rPr>
        <w:t>advantageous position through</w:t>
      </w:r>
      <w:r w:rsidRPr="00520DFB">
        <w:rPr>
          <w:rFonts w:ascii="Calibri" w:eastAsia="Cambria" w:hAnsi="Calibri" w:cs="Calibri"/>
          <w:sz w:val="16"/>
          <w:lang w:eastAsia="en-US"/>
        </w:rPr>
        <w:t xml:space="preserve"> direct </w:t>
      </w:r>
      <w:r w:rsidRPr="00520DFB">
        <w:rPr>
          <w:rFonts w:ascii="Calibri" w:eastAsia="Cambria" w:hAnsi="Calibri" w:cs="Calibri"/>
          <w:u w:val="single"/>
          <w:lang w:eastAsia="en-US"/>
        </w:rPr>
        <w:t>confrontation</w:t>
      </w:r>
      <w:r w:rsidRPr="00520DFB">
        <w:rPr>
          <w:rFonts w:ascii="Calibri" w:eastAsia="Cambria" w:hAnsi="Calibri" w:cs="Calibri"/>
          <w:sz w:val="16"/>
          <w:lang w:eastAsia="en-US"/>
        </w:rPr>
        <w:t>.</w:t>
      </w:r>
    </w:p>
    <w:p w14:paraId="2074C508" w14:textId="77777777" w:rsidR="00520DFB" w:rsidRPr="00520DFB" w:rsidRDefault="00520DFB" w:rsidP="00520DFB">
      <w:pPr>
        <w:rPr>
          <w:rFonts w:ascii="Calibri" w:eastAsia="Cambria" w:hAnsi="Calibri" w:cs="Calibri"/>
          <w:sz w:val="16"/>
          <w:lang w:eastAsia="en-US"/>
        </w:rPr>
      </w:pPr>
      <w:r w:rsidRPr="00520DFB">
        <w:rPr>
          <w:rFonts w:ascii="Calibri" w:eastAsia="Cambria" w:hAnsi="Calibri" w:cs="Calibri"/>
          <w:sz w:val="16"/>
          <w:lang w:eastAsia="en-US"/>
        </w:rPr>
        <w:t xml:space="preserve">In short, the United States should be able to reduce its foreign policy commitments in East Asia in the coming decades without inviting Chinese expansionism. Indeed, there is evidence that </w:t>
      </w:r>
      <w:r w:rsidRPr="00520DFB">
        <w:rPr>
          <w:rFonts w:ascii="Calibri" w:eastAsia="Cambria" w:hAnsi="Calibri" w:cs="Calibri"/>
          <w:b/>
          <w:iCs/>
          <w:highlight w:val="green"/>
          <w:u w:val="single"/>
          <w:lang w:eastAsia="en-US"/>
        </w:rPr>
        <w:t>a policy of retrenchment could reap potential benefits</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 xml:space="preserve">The </w:t>
      </w:r>
      <w:r w:rsidRPr="00520DFB">
        <w:rPr>
          <w:rFonts w:ascii="Calibri" w:eastAsia="Cambria" w:hAnsi="Calibri" w:cs="Calibri"/>
          <w:highlight w:val="green"/>
          <w:u w:val="single"/>
          <w:lang w:eastAsia="en-US"/>
        </w:rPr>
        <w:t>drawdown</w:t>
      </w:r>
      <w:r w:rsidRPr="00520DFB">
        <w:rPr>
          <w:rFonts w:ascii="Calibri" w:eastAsia="Cambria" w:hAnsi="Calibri" w:cs="Calibri"/>
          <w:u w:val="single"/>
          <w:lang w:eastAsia="en-US"/>
        </w:rPr>
        <w:t xml:space="preserve"> and repositioning of U.S. troops in South Korea, for example, </w:t>
      </w:r>
      <w:r w:rsidRPr="00520DFB">
        <w:rPr>
          <w:rFonts w:ascii="Calibri" w:eastAsia="Cambria" w:hAnsi="Calibri" w:cs="Calibri"/>
          <w:highlight w:val="green"/>
          <w:u w:val="single"/>
          <w:lang w:eastAsia="en-US"/>
        </w:rPr>
        <w:t>rather than fostering instability, has resulted in an improvement in the occasionally strained relationship</w:t>
      </w:r>
      <w:r w:rsidRPr="00520DFB">
        <w:rPr>
          <w:rFonts w:ascii="Calibri" w:eastAsia="Cambria" w:hAnsi="Calibri" w:cs="Calibri"/>
          <w:u w:val="single"/>
          <w:lang w:eastAsia="en-US"/>
        </w:rPr>
        <w:t xml:space="preserve"> between Washington and Seoul</w:t>
      </w:r>
      <w:r w:rsidRPr="00520DFB">
        <w:rPr>
          <w:rFonts w:ascii="Calibri" w:eastAsia="Cambria" w:hAnsi="Calibri" w:cs="Calibri"/>
          <w:sz w:val="16"/>
          <w:lang w:eastAsia="en-US"/>
        </w:rPr>
        <w:t xml:space="preserve">. 97 </w:t>
      </w:r>
      <w:r w:rsidRPr="00520DFB">
        <w:rPr>
          <w:rFonts w:ascii="Calibri" w:eastAsia="Cambria" w:hAnsi="Calibri" w:cs="Calibri"/>
          <w:u w:val="single"/>
          <w:lang w:eastAsia="en-US"/>
        </w:rPr>
        <w:t xml:space="preserve">U.S. </w:t>
      </w:r>
      <w:r w:rsidRPr="00520DFB">
        <w:rPr>
          <w:rFonts w:ascii="Calibri" w:eastAsia="Cambria" w:hAnsi="Calibri" w:cs="Calibri"/>
          <w:highlight w:val="green"/>
          <w:u w:val="single"/>
          <w:lang w:eastAsia="en-US"/>
        </w:rPr>
        <w:t>moderation</w:t>
      </w:r>
      <w:r w:rsidRPr="00520DFB">
        <w:rPr>
          <w:rFonts w:ascii="Calibri" w:eastAsia="Cambria" w:hAnsi="Calibri" w:cs="Calibri"/>
          <w:u w:val="single"/>
          <w:lang w:eastAsia="en-US"/>
        </w:rPr>
        <w:t xml:space="preserve"> on Taiwan, rather than encouraging hard-liners in Beijing, </w:t>
      </w:r>
      <w:r w:rsidRPr="00520DFB">
        <w:rPr>
          <w:rFonts w:ascii="Calibri" w:eastAsia="Cambria" w:hAnsi="Calibri" w:cs="Calibri"/>
          <w:highlight w:val="green"/>
          <w:u w:val="single"/>
          <w:lang w:eastAsia="en-US"/>
        </w:rPr>
        <w:t>resulted in an improvement in cross-strait relations</w:t>
      </w:r>
      <w:r w:rsidRPr="00520DFB">
        <w:rPr>
          <w:rFonts w:ascii="Calibri" w:eastAsia="Cambria" w:hAnsi="Calibri" w:cs="Calibri"/>
          <w:u w:val="single"/>
          <w:lang w:eastAsia="en-US"/>
        </w:rPr>
        <w:t xml:space="preserve"> and reassured U.S. allies that Washington would not inadvertently drag them into a Sino-U.S. conflict</w:t>
      </w:r>
      <w:r w:rsidRPr="00520DFB">
        <w:rPr>
          <w:rFonts w:ascii="Calibri" w:eastAsia="Cambria" w:hAnsi="Calibri" w:cs="Calibri"/>
          <w:sz w:val="16"/>
          <w:lang w:eastAsia="en-US"/>
        </w:rPr>
        <w:t>. 98 Moreover, Washington’s support for the development of multilateral security institutions, rather than harming bilateral alliances, could work to enhance U.S. prestige while embedding China within a more transparent regional order. 99</w:t>
      </w:r>
    </w:p>
    <w:p w14:paraId="3AB787CB" w14:textId="77777777" w:rsidR="00520DFB" w:rsidRPr="00520DFB" w:rsidRDefault="00520DFB" w:rsidP="00520DFB">
      <w:pPr>
        <w:rPr>
          <w:rFonts w:ascii="Calibri" w:eastAsia="Cambria" w:hAnsi="Calibri" w:cs="Calibri"/>
          <w:sz w:val="16"/>
          <w:lang w:eastAsia="en-US"/>
        </w:rPr>
      </w:pPr>
      <w:r w:rsidRPr="00520DFB">
        <w:rPr>
          <w:rFonts w:ascii="Calibri" w:eastAsia="Cambria" w:hAnsi="Calibri" w:cs="Calibri"/>
          <w:u w:val="single"/>
          <w:lang w:eastAsia="en-US"/>
        </w:rPr>
        <w:t xml:space="preserve">A policy of </w:t>
      </w:r>
      <w:r w:rsidRPr="00520DFB">
        <w:rPr>
          <w:rFonts w:ascii="Calibri" w:eastAsia="Cambria" w:hAnsi="Calibri" w:cs="Calibri"/>
          <w:highlight w:val="green"/>
          <w:u w:val="single"/>
          <w:lang w:eastAsia="en-US"/>
        </w:rPr>
        <w:t>gradual retrenchment need not</w:t>
      </w:r>
      <w:r w:rsidRPr="00520DFB">
        <w:rPr>
          <w:rFonts w:ascii="Calibri" w:eastAsia="Cambria" w:hAnsi="Calibri" w:cs="Calibri"/>
          <w:u w:val="single"/>
          <w:lang w:eastAsia="en-US"/>
        </w:rPr>
        <w:t xml:space="preserve"> undermine the credibility of U.S. alliance commitments or</w:t>
      </w:r>
      <w:r w:rsidRPr="00520DFB">
        <w:rPr>
          <w:rFonts w:ascii="Calibri" w:eastAsia="Cambria" w:hAnsi="Calibri" w:cs="Calibri"/>
          <w:highlight w:val="green"/>
          <w:u w:val="single"/>
          <w:lang w:eastAsia="en-US"/>
        </w:rPr>
        <w:t xml:space="preserve"> unleash </w:t>
      </w:r>
      <w:r w:rsidRPr="00520DFB">
        <w:rPr>
          <w:rFonts w:ascii="Calibri" w:eastAsia="Cambria" w:hAnsi="Calibri" w:cs="Calibri"/>
          <w:highlight w:val="green"/>
          <w:u w:val="single"/>
          <w:bdr w:val="single" w:sz="4" w:space="0" w:color="auto"/>
          <w:lang w:eastAsia="en-US"/>
        </w:rPr>
        <w:t>destabilizing</w:t>
      </w:r>
      <w:r w:rsidRPr="00520DFB">
        <w:rPr>
          <w:rFonts w:ascii="Calibri" w:eastAsia="Cambria" w:hAnsi="Calibri" w:cs="Calibri"/>
          <w:u w:val="single"/>
          <w:bdr w:val="single" w:sz="4" w:space="0" w:color="auto"/>
          <w:lang w:eastAsia="en-US"/>
        </w:rPr>
        <w:t xml:space="preserve"> regional security </w:t>
      </w:r>
      <w:r w:rsidRPr="00520DFB">
        <w:rPr>
          <w:rFonts w:ascii="Calibri" w:eastAsia="Cambria" w:hAnsi="Calibri" w:cs="Calibri"/>
          <w:highlight w:val="green"/>
          <w:u w:val="single"/>
          <w:bdr w:val="single" w:sz="4" w:space="0" w:color="auto"/>
          <w:lang w:eastAsia="en-US"/>
        </w:rPr>
        <w:t>dilemmas</w:t>
      </w:r>
      <w:r w:rsidRPr="00520DFB">
        <w:rPr>
          <w:rFonts w:ascii="Calibri" w:eastAsia="Cambria" w:hAnsi="Calibri" w:cs="Calibri"/>
          <w:sz w:val="16"/>
          <w:lang w:eastAsia="en-US"/>
        </w:rPr>
        <w:t xml:space="preserve">. Indeed, </w:t>
      </w:r>
      <w:r w:rsidRPr="00520DFB">
        <w:rPr>
          <w:rFonts w:ascii="Calibri" w:eastAsia="Cambria" w:hAnsi="Calibri" w:cs="Calibri"/>
          <w:u w:val="single"/>
          <w:lang w:eastAsia="en-US"/>
        </w:rPr>
        <w:t>even if Beijing harbored revisionist intent, it is unclear that China will have the force projection capabilities necessary to take and hold additional territory</w:t>
      </w:r>
      <w:r w:rsidRPr="00520DFB">
        <w:rPr>
          <w:rFonts w:ascii="Calibri" w:eastAsia="Cambria" w:hAnsi="Calibri" w:cs="Calibri"/>
          <w:sz w:val="16"/>
          <w:lang w:eastAsia="en-US"/>
        </w:rPr>
        <w:t xml:space="preserve">. 100 </w:t>
      </w:r>
      <w:r w:rsidRPr="00520DFB">
        <w:rPr>
          <w:rFonts w:ascii="Calibri" w:eastAsia="Cambria" w:hAnsi="Calibri" w:cs="Calibri"/>
          <w:u w:val="single"/>
          <w:lang w:eastAsia="en-US"/>
        </w:rPr>
        <w:t>By incrementally shifting burdens to regional allies and multilateral institutions, the U</w:t>
      </w:r>
      <w:r w:rsidRPr="00520DFB">
        <w:rPr>
          <w:rFonts w:ascii="Calibri" w:eastAsia="Cambria" w:hAnsi="Calibri" w:cs="Calibri"/>
          <w:sz w:val="16"/>
          <w:lang w:eastAsia="en-US"/>
        </w:rPr>
        <w:t xml:space="preserve">nited </w:t>
      </w:r>
      <w:r w:rsidRPr="00520DFB">
        <w:rPr>
          <w:rFonts w:ascii="Calibri" w:eastAsia="Cambria" w:hAnsi="Calibri" w:cs="Calibri"/>
          <w:u w:val="single"/>
          <w:lang w:eastAsia="en-US"/>
        </w:rPr>
        <w:t>S</w:t>
      </w:r>
      <w:r w:rsidRPr="00520DFB">
        <w:rPr>
          <w:rFonts w:ascii="Calibri" w:eastAsia="Cambria" w:hAnsi="Calibri" w:cs="Calibri"/>
          <w:sz w:val="16"/>
          <w:lang w:eastAsia="en-US"/>
        </w:rPr>
        <w:t xml:space="preserve">tates </w:t>
      </w:r>
      <w:r w:rsidRPr="00520DFB">
        <w:rPr>
          <w:rFonts w:ascii="Calibri" w:eastAsia="Cambria" w:hAnsi="Calibri" w:cs="Calibri"/>
          <w:u w:val="single"/>
          <w:lang w:eastAsia="en-US"/>
        </w:rPr>
        <w:t>can strengthen the credibility of its core commitments while accommodating the interests of a rising China. Not least among the benefits of retrenchment is that it helps alleviate an unsustainable financial position. Immense forward deployments will only exacerbate U.S. grand strategic problems and risk unnecessary clashes</w:t>
      </w:r>
      <w:r w:rsidRPr="00520DFB">
        <w:rPr>
          <w:rFonts w:ascii="Calibri" w:eastAsia="Cambria" w:hAnsi="Calibri" w:cs="Calibri"/>
          <w:sz w:val="16"/>
          <w:lang w:eastAsia="en-US"/>
        </w:rPr>
        <w:t>. 101</w:t>
      </w:r>
    </w:p>
    <w:p w14:paraId="2DE13FF4" w14:textId="77777777" w:rsidR="00520DFB" w:rsidRPr="00520DFB" w:rsidRDefault="00520DFB" w:rsidP="00520DFB">
      <w:pPr>
        <w:keepNext/>
        <w:keepLines/>
        <w:spacing w:before="40" w:after="0"/>
        <w:outlineLvl w:val="3"/>
        <w:rPr>
          <w:rFonts w:ascii="Calibri" w:eastAsia="MS Gothic" w:hAnsi="Calibri" w:cs="Calibri"/>
          <w:b/>
          <w:iCs/>
          <w:sz w:val="26"/>
          <w:lang w:eastAsia="en-US"/>
        </w:rPr>
      </w:pPr>
      <w:r w:rsidRPr="00520DFB">
        <w:rPr>
          <w:rFonts w:ascii="Calibri" w:eastAsia="MS Gothic" w:hAnsi="Calibri" w:cs="Calibri"/>
          <w:b/>
          <w:iCs/>
          <w:sz w:val="26"/>
          <w:lang w:eastAsia="en-US"/>
        </w:rPr>
        <w:t xml:space="preserve">China’s rise is </w:t>
      </w:r>
      <w:r w:rsidRPr="00520DFB">
        <w:rPr>
          <w:rFonts w:ascii="Calibri" w:eastAsia="MS Gothic" w:hAnsi="Calibri" w:cs="Calibri"/>
          <w:b/>
          <w:iCs/>
          <w:sz w:val="26"/>
          <w:u w:val="single"/>
          <w:lang w:eastAsia="en-US"/>
        </w:rPr>
        <w:t>peaceful</w:t>
      </w:r>
      <w:r w:rsidRPr="00520DFB">
        <w:rPr>
          <w:rFonts w:ascii="Calibri" w:eastAsia="MS Gothic" w:hAnsi="Calibri" w:cs="Calibri"/>
          <w:b/>
          <w:iCs/>
          <w:sz w:val="26"/>
          <w:lang w:eastAsia="en-US"/>
        </w:rPr>
        <w:t xml:space="preserve"> and </w:t>
      </w:r>
      <w:r w:rsidRPr="00520DFB">
        <w:rPr>
          <w:rFonts w:ascii="Calibri" w:eastAsia="MS Gothic" w:hAnsi="Calibri" w:cs="Calibri"/>
          <w:b/>
          <w:iCs/>
          <w:sz w:val="26"/>
          <w:u w:val="single"/>
          <w:lang w:eastAsia="en-US"/>
        </w:rPr>
        <w:t>inevitable</w:t>
      </w:r>
      <w:r w:rsidRPr="00520DFB">
        <w:rPr>
          <w:rFonts w:ascii="Calibri" w:eastAsia="MS Gothic" w:hAnsi="Calibri" w:cs="Calibri"/>
          <w:b/>
          <w:iCs/>
          <w:sz w:val="26"/>
          <w:lang w:eastAsia="en-US"/>
        </w:rPr>
        <w:t xml:space="preserve">- military primacy is </w:t>
      </w:r>
      <w:r w:rsidRPr="00520DFB">
        <w:rPr>
          <w:rFonts w:ascii="Calibri" w:eastAsia="MS Gothic" w:hAnsi="Calibri" w:cs="Calibri"/>
          <w:b/>
          <w:iCs/>
          <w:sz w:val="26"/>
          <w:u w:val="single"/>
          <w:lang w:eastAsia="en-US"/>
        </w:rPr>
        <w:t>unsustainable</w:t>
      </w:r>
      <w:r w:rsidRPr="00520DFB">
        <w:rPr>
          <w:rFonts w:ascii="Calibri" w:eastAsia="MS Gothic" w:hAnsi="Calibri" w:cs="Calibri"/>
          <w:b/>
          <w:iCs/>
          <w:sz w:val="26"/>
          <w:lang w:eastAsia="en-US"/>
        </w:rPr>
        <w:t>.</w:t>
      </w:r>
    </w:p>
    <w:p w14:paraId="355F38E0" w14:textId="77777777" w:rsidR="00520DFB" w:rsidRPr="00520DFB" w:rsidRDefault="00520DFB" w:rsidP="00520DFB">
      <w:pPr>
        <w:rPr>
          <w:rFonts w:ascii="Calibri" w:eastAsia="Cambria" w:hAnsi="Calibri" w:cs="Calibri"/>
          <w:b/>
          <w:bCs/>
          <w:sz w:val="26"/>
          <w:lang w:eastAsia="en-US"/>
        </w:rPr>
      </w:pPr>
      <w:r w:rsidRPr="00520DFB">
        <w:rPr>
          <w:rFonts w:ascii="Calibri" w:eastAsia="Cambria" w:hAnsi="Calibri" w:cs="Calibri"/>
          <w:b/>
          <w:bCs/>
          <w:sz w:val="26"/>
          <w:lang w:eastAsia="en-US"/>
        </w:rPr>
        <w:t>Heer, PhD, ‘19</w:t>
      </w:r>
    </w:p>
    <w:p w14:paraId="2115BCEC" w14:textId="77777777" w:rsidR="00520DFB" w:rsidRPr="00520DFB" w:rsidRDefault="00520DFB" w:rsidP="00520DFB">
      <w:pPr>
        <w:rPr>
          <w:rFonts w:ascii="Calibri" w:eastAsia="Cambria" w:hAnsi="Calibri" w:cs="Calibri"/>
          <w:sz w:val="16"/>
          <w:szCs w:val="16"/>
          <w:lang w:eastAsia="en-US"/>
        </w:rPr>
      </w:pPr>
      <w:r w:rsidRPr="00520DFB">
        <w:rPr>
          <w:rFonts w:ascii="Calibri" w:eastAsia="Cambria" w:hAnsi="Calibri" w:cs="Calibri"/>
          <w:sz w:val="16"/>
          <w:szCs w:val="16"/>
          <w:lang w:eastAsia="en-US"/>
        </w:rPr>
        <w:t xml:space="preserve">(Paul, DiplomaticHistory@GWU, former NationalIntelligenceOfficerEastAsia@DNI, AdjunctProfInternationalAffairs@GWU, </w:t>
      </w:r>
      <w:hyperlink r:id="rId9" w:history="1">
        <w:r w:rsidRPr="00520DFB">
          <w:rPr>
            <w:rFonts w:ascii="Calibri" w:eastAsia="Cambria" w:hAnsi="Calibri" w:cs="Calibri"/>
            <w:sz w:val="16"/>
            <w:szCs w:val="16"/>
            <w:lang w:eastAsia="en-US"/>
          </w:rPr>
          <w:t>https://nationalinterest.org/blog/skeptics/rethinking-us-primacy-east-asia-40972</w:t>
        </w:r>
      </w:hyperlink>
      <w:r w:rsidRPr="00520DFB">
        <w:rPr>
          <w:rFonts w:ascii="Calibri" w:eastAsia="Cambria" w:hAnsi="Calibri" w:cs="Calibri"/>
          <w:sz w:val="16"/>
          <w:szCs w:val="16"/>
          <w:lang w:eastAsia="en-US"/>
        </w:rPr>
        <w:t>, January 18) BW</w:t>
      </w:r>
    </w:p>
    <w:p w14:paraId="59FD7184" w14:textId="77777777" w:rsidR="00520DFB" w:rsidRPr="00520DFB" w:rsidRDefault="00520DFB" w:rsidP="00520DFB">
      <w:pPr>
        <w:rPr>
          <w:rFonts w:ascii="Calibri" w:eastAsia="Cambria" w:hAnsi="Calibri" w:cs="Calibri"/>
          <w:sz w:val="16"/>
          <w:lang w:eastAsia="en-US"/>
        </w:rPr>
      </w:pPr>
      <w:r w:rsidRPr="00520DFB">
        <w:rPr>
          <w:rFonts w:ascii="Calibri" w:eastAsia="Cambria" w:hAnsi="Calibri" w:cs="Calibri"/>
          <w:u w:val="single"/>
          <w:lang w:eastAsia="en-US"/>
        </w:rPr>
        <w:t>American policy in the Western Pacific has long been framed in terms of preventing the emergence of an exclusive, hostile hegemon</w:t>
      </w:r>
      <w:r w:rsidRPr="00520DFB">
        <w:rPr>
          <w:rFonts w:ascii="Calibri" w:eastAsia="Cambria" w:hAnsi="Calibri" w:cs="Calibri"/>
          <w:sz w:val="16"/>
          <w:lang w:eastAsia="en-US"/>
        </w:rPr>
        <w:t xml:space="preserve"> that could threaten vital U.S. interests and deny American access there. </w:t>
      </w:r>
      <w:r w:rsidRPr="00520DFB">
        <w:rPr>
          <w:rFonts w:ascii="Calibri" w:eastAsia="Cambria" w:hAnsi="Calibri" w:cs="Calibri"/>
          <w:u w:val="single"/>
          <w:lang w:eastAsia="en-US"/>
        </w:rPr>
        <w:t>The Trump administration</w:t>
      </w:r>
      <w:r w:rsidRPr="00520DFB">
        <w:rPr>
          <w:rFonts w:ascii="Calibri" w:eastAsia="Cambria" w:hAnsi="Calibri" w:cs="Calibri"/>
          <w:sz w:val="16"/>
          <w:lang w:eastAsia="en-US"/>
        </w:rPr>
        <w:t xml:space="preserve">’s National Security Strategy and National Defense Strategy respectively </w:t>
      </w:r>
      <w:r w:rsidRPr="00520DFB">
        <w:rPr>
          <w:rFonts w:ascii="Calibri" w:eastAsia="Cambria" w:hAnsi="Calibri" w:cs="Calibri"/>
          <w:u w:val="single"/>
          <w:lang w:eastAsia="en-US"/>
        </w:rPr>
        <w:t>assert that “China seeks to displace the United States”</w:t>
      </w:r>
      <w:r w:rsidRPr="00520DFB">
        <w:rPr>
          <w:rFonts w:ascii="Calibri" w:eastAsia="Cambria" w:hAnsi="Calibri" w:cs="Calibri"/>
          <w:sz w:val="16"/>
          <w:lang w:eastAsia="en-US"/>
        </w:rPr>
        <w:t xml:space="preserve"> in East Asia and thus achieve “Indo-Pacific regional hegemony.” Avoiding this possibility has required Washington, also as a matter of policy, to maintain its own hegemony in the region (although we prefer to call it “primacy” or “preeminence”) as the best and only guarantee against such a danger. This mantra was central to the Obama administration’s “rebalance” in East Asia, and remains central to the Trump administration’s advocacy of a “Free and Open Indo-Pacific.” But </w:t>
      </w:r>
      <w:r w:rsidRPr="00520DFB">
        <w:rPr>
          <w:rFonts w:ascii="Calibri" w:eastAsia="Cambria" w:hAnsi="Calibri" w:cs="Calibri"/>
          <w:u w:val="single"/>
          <w:lang w:eastAsia="en-US"/>
        </w:rPr>
        <w:t xml:space="preserve">this </w:t>
      </w:r>
      <w:r w:rsidRPr="00520DFB">
        <w:rPr>
          <w:rFonts w:ascii="Calibri" w:eastAsia="Cambria" w:hAnsi="Calibri" w:cs="Calibri"/>
          <w:highlight w:val="green"/>
          <w:u w:val="single"/>
          <w:lang w:eastAsia="en-US"/>
        </w:rPr>
        <w:t>policy mantra</w:t>
      </w:r>
      <w:r w:rsidRPr="00520DFB">
        <w:rPr>
          <w:rFonts w:ascii="Calibri" w:eastAsia="Cambria" w:hAnsi="Calibri" w:cs="Calibri"/>
          <w:sz w:val="16"/>
          <w:lang w:eastAsia="en-US"/>
        </w:rPr>
        <w:t xml:space="preserve"> has two fundamental problems: it </w:t>
      </w:r>
      <w:r w:rsidRPr="00520DFB">
        <w:rPr>
          <w:rFonts w:ascii="Calibri" w:eastAsia="Cambria" w:hAnsi="Calibri" w:cs="Calibri"/>
          <w:b/>
          <w:iCs/>
          <w:highlight w:val="green"/>
          <w:u w:val="single"/>
          <w:lang w:eastAsia="en-US"/>
        </w:rPr>
        <w:t>mischaracterizes China’s strategic intentions</w:t>
      </w:r>
      <w:r w:rsidRPr="00520DFB">
        <w:rPr>
          <w:rFonts w:ascii="Calibri" w:eastAsia="Cambria" w:hAnsi="Calibri" w:cs="Calibri"/>
          <w:sz w:val="16"/>
          <w:lang w:eastAsia="en-US"/>
        </w:rPr>
        <w:t xml:space="preserve"> in the region, </w:t>
      </w:r>
      <w:r w:rsidRPr="00520DFB">
        <w:rPr>
          <w:rFonts w:ascii="Calibri" w:eastAsia="Cambria" w:hAnsi="Calibri" w:cs="Calibri"/>
          <w:u w:val="single"/>
          <w:lang w:eastAsia="en-US"/>
        </w:rPr>
        <w:t>and</w:t>
      </w:r>
      <w:r w:rsidRPr="00520DFB">
        <w:rPr>
          <w:rFonts w:ascii="Calibri" w:eastAsia="Cambria" w:hAnsi="Calibri" w:cs="Calibri"/>
          <w:sz w:val="16"/>
          <w:lang w:eastAsia="en-US"/>
        </w:rPr>
        <w:t xml:space="preserve"> it </w:t>
      </w:r>
      <w:r w:rsidRPr="00520DFB">
        <w:rPr>
          <w:rFonts w:ascii="Calibri" w:eastAsia="Cambria" w:hAnsi="Calibri" w:cs="Calibri"/>
          <w:u w:val="single"/>
          <w:lang w:eastAsia="en-US"/>
        </w:rPr>
        <w:t xml:space="preserve">is </w:t>
      </w:r>
      <w:r w:rsidRPr="00520DFB">
        <w:rPr>
          <w:rFonts w:ascii="Calibri" w:eastAsia="Cambria" w:hAnsi="Calibri" w:cs="Calibri"/>
          <w:highlight w:val="green"/>
          <w:u w:val="single"/>
          <w:lang w:eastAsia="en-US"/>
        </w:rPr>
        <w:t>based on a U.S. strategic objective that is</w:t>
      </w:r>
      <w:r w:rsidRPr="00520DFB">
        <w:rPr>
          <w:rFonts w:ascii="Calibri" w:eastAsia="Cambria" w:hAnsi="Calibri" w:cs="Calibri"/>
          <w:sz w:val="16"/>
          <w:lang w:eastAsia="en-US"/>
        </w:rPr>
        <w:t xml:space="preserve"> probably </w:t>
      </w:r>
      <w:r w:rsidRPr="00520DFB">
        <w:rPr>
          <w:rFonts w:ascii="Calibri" w:eastAsia="Cambria" w:hAnsi="Calibri" w:cs="Calibri"/>
          <w:b/>
          <w:iCs/>
          <w:highlight w:val="green"/>
          <w:u w:val="single"/>
          <w:lang w:eastAsia="en-US"/>
        </w:rPr>
        <w:t>no longer achievable</w:t>
      </w:r>
      <w:r w:rsidRPr="00520DFB">
        <w:rPr>
          <w:rFonts w:ascii="Calibri" w:eastAsia="Cambria" w:hAnsi="Calibri" w:cs="Calibri"/>
          <w:b/>
          <w:iCs/>
          <w:u w:val="single"/>
          <w:lang w:eastAsia="en-US"/>
        </w:rPr>
        <w:t>.</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 xml:space="preserve">First, </w:t>
      </w:r>
      <w:r w:rsidRPr="00520DFB">
        <w:rPr>
          <w:rFonts w:ascii="Calibri" w:eastAsia="Cambria" w:hAnsi="Calibri" w:cs="Calibri"/>
          <w:highlight w:val="green"/>
          <w:u w:val="single"/>
          <w:lang w:eastAsia="en-US"/>
        </w:rPr>
        <w:t>China is pursuing</w:t>
      </w:r>
      <w:r w:rsidRPr="00520DFB">
        <w:rPr>
          <w:rFonts w:ascii="Calibri" w:eastAsia="Cambria" w:hAnsi="Calibri" w:cs="Calibri"/>
          <w:u w:val="single"/>
          <w:lang w:eastAsia="en-US"/>
        </w:rPr>
        <w:t xml:space="preserve"> hegemony in East Asia, but </w:t>
      </w:r>
      <w:r w:rsidRPr="00520DFB">
        <w:rPr>
          <w:rFonts w:ascii="Calibri" w:eastAsia="Cambria" w:hAnsi="Calibri" w:cs="Calibri"/>
          <w:b/>
          <w:iCs/>
          <w:highlight w:val="green"/>
          <w:u w:val="single"/>
          <w:lang w:eastAsia="en-US"/>
        </w:rPr>
        <w:t>not an exclusive hostile hegemony.</w:t>
      </w:r>
      <w:r w:rsidRPr="00520DFB">
        <w:rPr>
          <w:rFonts w:ascii="Calibri" w:eastAsia="Cambria" w:hAnsi="Calibri" w:cs="Calibri"/>
          <w:highlight w:val="green"/>
          <w:u w:val="single"/>
          <w:lang w:eastAsia="en-US"/>
        </w:rPr>
        <w:t xml:space="preserve"> It is not trying to extrude the U</w:t>
      </w:r>
      <w:r w:rsidRPr="00520DFB">
        <w:rPr>
          <w:rFonts w:ascii="Calibri" w:eastAsia="Cambria" w:hAnsi="Calibri" w:cs="Calibri"/>
          <w:u w:val="single"/>
          <w:lang w:eastAsia="en-US"/>
        </w:rPr>
        <w:t xml:space="preserve">nited </w:t>
      </w:r>
      <w:r w:rsidRPr="00520DFB">
        <w:rPr>
          <w:rFonts w:ascii="Calibri" w:eastAsia="Cambria" w:hAnsi="Calibri" w:cs="Calibri"/>
          <w:highlight w:val="green"/>
          <w:u w:val="single"/>
          <w:lang w:eastAsia="en-US"/>
        </w:rPr>
        <w:t>S</w:t>
      </w:r>
      <w:r w:rsidRPr="00520DFB">
        <w:rPr>
          <w:rFonts w:ascii="Calibri" w:eastAsia="Cambria" w:hAnsi="Calibri" w:cs="Calibri"/>
          <w:u w:val="single"/>
          <w:lang w:eastAsia="en-US"/>
        </w:rPr>
        <w:t>tates</w:t>
      </w:r>
      <w:r w:rsidRPr="00520DFB">
        <w:rPr>
          <w:rFonts w:ascii="Calibri" w:eastAsia="Cambria" w:hAnsi="Calibri" w:cs="Calibri"/>
          <w:sz w:val="16"/>
          <w:lang w:eastAsia="en-US"/>
        </w:rPr>
        <w:t xml:space="preserve"> from the region </w:t>
      </w:r>
      <w:r w:rsidRPr="00520DFB">
        <w:rPr>
          <w:rFonts w:ascii="Calibri" w:eastAsia="Cambria" w:hAnsi="Calibri" w:cs="Calibri"/>
          <w:u w:val="single"/>
          <w:lang w:eastAsia="en-US"/>
        </w:rPr>
        <w:t>or deny American access</w:t>
      </w:r>
      <w:r w:rsidRPr="00520DFB">
        <w:rPr>
          <w:rFonts w:ascii="Calibri" w:eastAsia="Cambria" w:hAnsi="Calibri" w:cs="Calibri"/>
          <w:sz w:val="16"/>
          <w:lang w:eastAsia="en-US"/>
        </w:rPr>
        <w:t xml:space="preserve"> there. </w:t>
      </w:r>
      <w:r w:rsidRPr="00520DFB">
        <w:rPr>
          <w:rFonts w:ascii="Calibri" w:eastAsia="Cambria" w:hAnsi="Calibri" w:cs="Calibri"/>
          <w:u w:val="single"/>
          <w:lang w:eastAsia="en-US"/>
        </w:rPr>
        <w:t xml:space="preserve">The </w:t>
      </w:r>
      <w:r w:rsidRPr="00520DFB">
        <w:rPr>
          <w:rFonts w:ascii="Calibri" w:eastAsia="Cambria" w:hAnsi="Calibri" w:cs="Calibri"/>
          <w:highlight w:val="green"/>
          <w:u w:val="single"/>
          <w:lang w:eastAsia="en-US"/>
        </w:rPr>
        <w:t>Chinese have long recognized</w:t>
      </w:r>
      <w:r w:rsidRPr="00520DFB">
        <w:rPr>
          <w:rFonts w:ascii="Calibri" w:eastAsia="Cambria" w:hAnsi="Calibri" w:cs="Calibri"/>
          <w:sz w:val="16"/>
          <w:lang w:eastAsia="en-US"/>
        </w:rPr>
        <w:t xml:space="preserve"> the utility—and </w:t>
      </w:r>
      <w:r w:rsidRPr="00520DFB">
        <w:rPr>
          <w:rFonts w:ascii="Calibri" w:eastAsia="Cambria" w:hAnsi="Calibri" w:cs="Calibri"/>
          <w:u w:val="single"/>
          <w:lang w:eastAsia="en-US"/>
        </w:rPr>
        <w:t xml:space="preserve">the </w:t>
      </w:r>
      <w:r w:rsidRPr="00520DFB">
        <w:rPr>
          <w:rFonts w:ascii="Calibri" w:eastAsia="Cambria" w:hAnsi="Calibri" w:cs="Calibri"/>
          <w:highlight w:val="green"/>
          <w:u w:val="single"/>
          <w:lang w:eastAsia="en-US"/>
        </w:rPr>
        <w:t>benefits</w:t>
      </w:r>
      <w:r w:rsidRPr="00520DFB">
        <w:rPr>
          <w:rFonts w:ascii="Calibri" w:eastAsia="Cambria" w:hAnsi="Calibri" w:cs="Calibri"/>
          <w:sz w:val="16"/>
          <w:lang w:eastAsia="en-US"/>
        </w:rPr>
        <w:t xml:space="preserve"> to China itself—</w:t>
      </w:r>
      <w:r w:rsidRPr="00520DFB">
        <w:rPr>
          <w:rFonts w:ascii="Calibri" w:eastAsia="Cambria" w:hAnsi="Calibri" w:cs="Calibri"/>
          <w:highlight w:val="green"/>
          <w:u w:val="single"/>
          <w:lang w:eastAsia="en-US"/>
        </w:rPr>
        <w:t>of U.S. engagement</w:t>
      </w:r>
      <w:r w:rsidRPr="00520DFB">
        <w:rPr>
          <w:rFonts w:ascii="Calibri" w:eastAsia="Cambria" w:hAnsi="Calibri" w:cs="Calibri"/>
          <w:sz w:val="16"/>
          <w:lang w:eastAsia="en-US"/>
        </w:rPr>
        <w:t xml:space="preserve"> with the region, </w:t>
      </w:r>
      <w:r w:rsidRPr="00520DFB">
        <w:rPr>
          <w:rFonts w:ascii="Calibri" w:eastAsia="Cambria" w:hAnsi="Calibri" w:cs="Calibri"/>
          <w:highlight w:val="green"/>
          <w:u w:val="single"/>
          <w:lang w:eastAsia="en-US"/>
        </w:rPr>
        <w:t>and</w:t>
      </w:r>
      <w:r w:rsidRPr="00520DFB">
        <w:rPr>
          <w:rFonts w:ascii="Calibri" w:eastAsia="Cambria" w:hAnsi="Calibri" w:cs="Calibri"/>
          <w:sz w:val="16"/>
          <w:lang w:eastAsia="en-US"/>
        </w:rPr>
        <w:t xml:space="preserve"> they </w:t>
      </w:r>
      <w:r w:rsidRPr="00520DFB">
        <w:rPr>
          <w:rFonts w:ascii="Calibri" w:eastAsia="Cambria" w:hAnsi="Calibri" w:cs="Calibri"/>
          <w:u w:val="single"/>
          <w:lang w:eastAsia="en-US"/>
        </w:rPr>
        <w:t xml:space="preserve">have </w:t>
      </w:r>
      <w:r w:rsidRPr="00520DFB">
        <w:rPr>
          <w:rFonts w:ascii="Calibri" w:eastAsia="Cambria" w:hAnsi="Calibri" w:cs="Calibri"/>
          <w:highlight w:val="green"/>
          <w:u w:val="single"/>
          <w:lang w:eastAsia="en-US"/>
        </w:rPr>
        <w:t xml:space="preserve">indicated receptivity to </w:t>
      </w:r>
      <w:r w:rsidRPr="00520DFB">
        <w:rPr>
          <w:rFonts w:ascii="Calibri" w:eastAsia="Cambria" w:hAnsi="Calibri" w:cs="Calibri"/>
          <w:b/>
          <w:iCs/>
          <w:highlight w:val="green"/>
          <w:u w:val="single"/>
          <w:lang w:eastAsia="en-US"/>
        </w:rPr>
        <w:t>peaceful coexistence</w:t>
      </w:r>
      <w:r w:rsidRPr="00520DFB">
        <w:rPr>
          <w:rFonts w:ascii="Calibri" w:eastAsia="Cambria" w:hAnsi="Calibri" w:cs="Calibri"/>
          <w:u w:val="single"/>
          <w:lang w:eastAsia="en-US"/>
        </w:rPr>
        <w:t xml:space="preserve"> and overlapping</w:t>
      </w:r>
      <w:r w:rsidRPr="00520DFB">
        <w:rPr>
          <w:rFonts w:ascii="Calibri" w:eastAsia="Cambria" w:hAnsi="Calibri" w:cs="Calibri"/>
          <w:sz w:val="16"/>
          <w:lang w:eastAsia="en-US"/>
        </w:rPr>
        <w:t xml:space="preserve"> spheres of </w:t>
      </w:r>
      <w:r w:rsidRPr="00520DFB">
        <w:rPr>
          <w:rFonts w:ascii="Calibri" w:eastAsia="Cambria" w:hAnsi="Calibri" w:cs="Calibri"/>
          <w:u w:val="single"/>
          <w:lang w:eastAsia="en-US"/>
        </w:rPr>
        <w:t>influence</w:t>
      </w:r>
      <w:r w:rsidRPr="00520DFB">
        <w:rPr>
          <w:rFonts w:ascii="Calibri" w:eastAsia="Cambria" w:hAnsi="Calibri" w:cs="Calibri"/>
          <w:sz w:val="16"/>
          <w:lang w:eastAsia="en-US"/>
        </w:rPr>
        <w:t xml:space="preserve"> with the United States there. Moreover, </w:t>
      </w:r>
      <w:r w:rsidRPr="00520DFB">
        <w:rPr>
          <w:rFonts w:ascii="Calibri" w:eastAsia="Cambria" w:hAnsi="Calibri" w:cs="Calibri"/>
          <w:highlight w:val="green"/>
          <w:u w:val="single"/>
          <w:lang w:eastAsia="en-US"/>
        </w:rPr>
        <w:t>China is not trying to impose its political</w:t>
      </w:r>
      <w:r w:rsidRPr="00520DFB">
        <w:rPr>
          <w:rFonts w:ascii="Calibri" w:eastAsia="Cambria" w:hAnsi="Calibri" w:cs="Calibri"/>
          <w:u w:val="single"/>
          <w:lang w:eastAsia="en-US"/>
        </w:rPr>
        <w:t xml:space="preserve"> or economic </w:t>
      </w:r>
      <w:r w:rsidRPr="00520DFB">
        <w:rPr>
          <w:rFonts w:ascii="Calibri" w:eastAsia="Cambria" w:hAnsi="Calibri" w:cs="Calibri"/>
          <w:highlight w:val="green"/>
          <w:u w:val="single"/>
          <w:lang w:eastAsia="en-US"/>
        </w:rPr>
        <w:t>system</w:t>
      </w:r>
      <w:r w:rsidRPr="00520DFB">
        <w:rPr>
          <w:rFonts w:ascii="Calibri" w:eastAsia="Cambria" w:hAnsi="Calibri" w:cs="Calibri"/>
          <w:sz w:val="16"/>
          <w:lang w:eastAsia="en-US"/>
        </w:rPr>
        <w:t xml:space="preserve"> on its neighbors, </w:t>
      </w:r>
      <w:r w:rsidRPr="00520DFB">
        <w:rPr>
          <w:rFonts w:ascii="Calibri" w:eastAsia="Cambria" w:hAnsi="Calibri" w:cs="Calibri"/>
          <w:u w:val="single"/>
          <w:lang w:eastAsia="en-US"/>
        </w:rPr>
        <w:t>and</w:t>
      </w:r>
      <w:r w:rsidRPr="00520DFB">
        <w:rPr>
          <w:rFonts w:ascii="Calibri" w:eastAsia="Cambria" w:hAnsi="Calibri" w:cs="Calibri"/>
          <w:sz w:val="16"/>
          <w:lang w:eastAsia="en-US"/>
        </w:rPr>
        <w:t xml:space="preserve"> it </w:t>
      </w:r>
      <w:r w:rsidRPr="00520DFB">
        <w:rPr>
          <w:rFonts w:ascii="Calibri" w:eastAsia="Cambria" w:hAnsi="Calibri" w:cs="Calibri"/>
          <w:u w:val="single"/>
          <w:lang w:eastAsia="en-US"/>
        </w:rPr>
        <w:t>does not seek to obstruct commercial freedom of navigation</w:t>
      </w:r>
      <w:r w:rsidRPr="00520DFB">
        <w:rPr>
          <w:rFonts w:ascii="Calibri" w:eastAsia="Cambria" w:hAnsi="Calibri" w:cs="Calibri"/>
          <w:sz w:val="16"/>
          <w:lang w:eastAsia="en-US"/>
        </w:rPr>
        <w:t xml:space="preserve"> in the region (</w:t>
      </w:r>
      <w:r w:rsidRPr="00520DFB">
        <w:rPr>
          <w:rFonts w:ascii="Calibri" w:eastAsia="Cambria" w:hAnsi="Calibri" w:cs="Calibri"/>
          <w:u w:val="single"/>
          <w:lang w:eastAsia="en-US"/>
        </w:rPr>
        <w:t>because no country is more dependent on freedom of the seas than China itself</w:t>
      </w:r>
      <w:r w:rsidRPr="00520DFB">
        <w:rPr>
          <w:rFonts w:ascii="Calibri" w:eastAsia="Cambria" w:hAnsi="Calibri" w:cs="Calibri"/>
          <w:sz w:val="16"/>
          <w:lang w:eastAsia="en-US"/>
        </w:rPr>
        <w:t xml:space="preserve">). In short, </w:t>
      </w:r>
      <w:r w:rsidRPr="00520DFB">
        <w:rPr>
          <w:rFonts w:ascii="Calibri" w:eastAsia="Cambria" w:hAnsi="Calibri" w:cs="Calibri"/>
          <w:highlight w:val="green"/>
          <w:u w:val="single"/>
          <w:lang w:eastAsia="en-US"/>
        </w:rPr>
        <w:t>Beijing wants to extend its power</w:t>
      </w:r>
      <w:r w:rsidRPr="00520DFB">
        <w:rPr>
          <w:rFonts w:ascii="Calibri" w:eastAsia="Cambria" w:hAnsi="Calibri" w:cs="Calibri"/>
          <w:sz w:val="16"/>
          <w:lang w:eastAsia="en-US"/>
        </w:rPr>
        <w:t xml:space="preserve"> and influence within East Asia, </w:t>
      </w:r>
      <w:r w:rsidRPr="00520DFB">
        <w:rPr>
          <w:rFonts w:ascii="Calibri" w:eastAsia="Cambria" w:hAnsi="Calibri" w:cs="Calibri"/>
          <w:u w:val="single"/>
          <w:lang w:eastAsia="en-US"/>
        </w:rPr>
        <w:t xml:space="preserve">but </w:t>
      </w:r>
      <w:r w:rsidRPr="00520DFB">
        <w:rPr>
          <w:rFonts w:ascii="Calibri" w:eastAsia="Cambria" w:hAnsi="Calibri" w:cs="Calibri"/>
          <w:b/>
          <w:iCs/>
          <w:highlight w:val="green"/>
          <w:u w:val="single"/>
          <w:lang w:eastAsia="en-US"/>
        </w:rPr>
        <w:t>not as part of a “winner-take-all” contest</w:t>
      </w:r>
      <w:r w:rsidRPr="00520DFB">
        <w:rPr>
          <w:rFonts w:ascii="Calibri" w:eastAsia="Cambria" w:hAnsi="Calibri" w:cs="Calibri"/>
          <w:b/>
          <w:iCs/>
          <w:u w:val="single"/>
          <w:lang w:eastAsia="en-US"/>
        </w:rPr>
        <w:t>.</w:t>
      </w:r>
      <w:r w:rsidRPr="00520DFB">
        <w:rPr>
          <w:rFonts w:ascii="Calibri" w:eastAsia="Cambria" w:hAnsi="Calibri" w:cs="Calibri"/>
          <w:sz w:val="16"/>
          <w:lang w:eastAsia="en-US"/>
        </w:rPr>
        <w:t xml:space="preserve"> </w:t>
      </w:r>
      <w:r w:rsidRPr="00520DFB">
        <w:rPr>
          <w:rFonts w:ascii="Calibri" w:eastAsia="Cambria" w:hAnsi="Calibri" w:cs="Calibri"/>
          <w:u w:val="single"/>
          <w:lang w:eastAsia="en-US"/>
        </w:rPr>
        <w:t>China does have unsettled</w:t>
      </w:r>
      <w:r w:rsidRPr="00520DFB">
        <w:rPr>
          <w:rFonts w:ascii="Calibri" w:eastAsia="Cambria" w:hAnsi="Calibri" w:cs="Calibri"/>
          <w:sz w:val="16"/>
          <w:lang w:eastAsia="en-US"/>
        </w:rPr>
        <w:t xml:space="preserve"> and vexing </w:t>
      </w:r>
      <w:r w:rsidRPr="00520DFB">
        <w:rPr>
          <w:rFonts w:ascii="Calibri" w:eastAsia="Cambria" w:hAnsi="Calibri" w:cs="Calibri"/>
          <w:u w:val="single"/>
          <w:lang w:eastAsia="en-US"/>
        </w:rPr>
        <w:t>sovereignty claims over Taiwan,</w:t>
      </w:r>
      <w:r w:rsidRPr="00520DFB">
        <w:rPr>
          <w:rFonts w:ascii="Calibri" w:eastAsia="Cambria" w:hAnsi="Calibri" w:cs="Calibri"/>
          <w:sz w:val="16"/>
          <w:lang w:eastAsia="en-US"/>
        </w:rPr>
        <w:t xml:space="preserve"> most of the </w:t>
      </w:r>
      <w:r w:rsidRPr="00520DFB">
        <w:rPr>
          <w:rFonts w:ascii="Calibri" w:eastAsia="Cambria" w:hAnsi="Calibri" w:cs="Calibri"/>
          <w:u w:val="single"/>
          <w:lang w:eastAsia="en-US"/>
        </w:rPr>
        <w:t>islands</w:t>
      </w:r>
      <w:r w:rsidRPr="00520DFB">
        <w:rPr>
          <w:rFonts w:ascii="Calibri" w:eastAsia="Cambria" w:hAnsi="Calibri" w:cs="Calibri"/>
          <w:sz w:val="16"/>
          <w:lang w:eastAsia="en-US"/>
        </w:rPr>
        <w:t xml:space="preserve"> and other features in the East </w:t>
      </w:r>
      <w:r w:rsidRPr="00520DFB">
        <w:rPr>
          <w:rFonts w:ascii="Calibri" w:eastAsia="Cambria" w:hAnsi="Calibri" w:cs="Calibri"/>
          <w:u w:val="single"/>
          <w:lang w:eastAsia="en-US"/>
        </w:rPr>
        <w:t>and</w:t>
      </w:r>
      <w:r w:rsidRPr="00520DFB">
        <w:rPr>
          <w:rFonts w:ascii="Calibri" w:eastAsia="Cambria" w:hAnsi="Calibri" w:cs="Calibri"/>
          <w:sz w:val="16"/>
          <w:lang w:eastAsia="en-US"/>
        </w:rPr>
        <w:t xml:space="preserve"> South China Seas, and </w:t>
      </w:r>
      <w:r w:rsidRPr="00520DFB">
        <w:rPr>
          <w:rFonts w:ascii="Calibri" w:eastAsia="Cambria" w:hAnsi="Calibri" w:cs="Calibri"/>
          <w:u w:val="single"/>
          <w:lang w:eastAsia="en-US"/>
        </w:rPr>
        <w:t>their adjacent waters. Although Beijing has demonstrated a willingness to use force</w:t>
      </w:r>
      <w:r w:rsidRPr="00520DFB">
        <w:rPr>
          <w:rFonts w:ascii="Calibri" w:eastAsia="Cambria" w:hAnsi="Calibri" w:cs="Calibri"/>
          <w:sz w:val="16"/>
          <w:lang w:eastAsia="en-US"/>
        </w:rPr>
        <w:t xml:space="preserve"> in defense or pursuit of these claims, </w:t>
      </w:r>
      <w:r w:rsidRPr="00520DFB">
        <w:rPr>
          <w:rFonts w:ascii="Calibri" w:eastAsia="Cambria" w:hAnsi="Calibri" w:cs="Calibri"/>
          <w:u w:val="single"/>
          <w:lang w:eastAsia="en-US"/>
        </w:rPr>
        <w:t xml:space="preserve">it is not looking for excuses to do so. Whether these </w:t>
      </w:r>
      <w:r w:rsidRPr="00520DFB">
        <w:rPr>
          <w:rFonts w:ascii="Calibri" w:eastAsia="Cambria" w:hAnsi="Calibri" w:cs="Calibri"/>
          <w:highlight w:val="green"/>
          <w:u w:val="single"/>
          <w:lang w:eastAsia="en-US"/>
        </w:rPr>
        <w:t>disputes can be</w:t>
      </w:r>
      <w:r w:rsidRPr="00520DFB">
        <w:rPr>
          <w:rFonts w:ascii="Calibri" w:eastAsia="Cambria" w:hAnsi="Calibri" w:cs="Calibri"/>
          <w:sz w:val="16"/>
          <w:lang w:eastAsia="en-US"/>
        </w:rPr>
        <w:t xml:space="preserve"> managed or </w:t>
      </w:r>
      <w:r w:rsidRPr="00520DFB">
        <w:rPr>
          <w:rFonts w:ascii="Calibri" w:eastAsia="Cambria" w:hAnsi="Calibri" w:cs="Calibri"/>
          <w:highlight w:val="green"/>
          <w:u w:val="single"/>
          <w:lang w:eastAsia="en-US"/>
        </w:rPr>
        <w:t>resolved in a way that is mutually acceptable</w:t>
      </w:r>
      <w:r w:rsidRPr="00520DFB">
        <w:rPr>
          <w:rFonts w:ascii="Calibri" w:eastAsia="Cambria" w:hAnsi="Calibri" w:cs="Calibri"/>
          <w:sz w:val="16"/>
          <w:lang w:eastAsia="en-US"/>
        </w:rPr>
        <w:t xml:space="preserve"> to the relevant parties and consistent with U.S. interests in the region is an open, long-term question. But that possibility </w:t>
      </w:r>
      <w:r w:rsidRPr="00520DFB">
        <w:rPr>
          <w:rFonts w:ascii="Calibri" w:eastAsia="Cambria" w:hAnsi="Calibri" w:cs="Calibri"/>
          <w:u w:val="single"/>
          <w:lang w:eastAsia="en-US"/>
        </w:rPr>
        <w:t>should not be ruled out on the basis of</w:t>
      </w:r>
      <w:r w:rsidRPr="00520DFB">
        <w:rPr>
          <w:rFonts w:ascii="Calibri" w:eastAsia="Cambria" w:hAnsi="Calibri" w:cs="Calibri"/>
          <w:sz w:val="16"/>
          <w:lang w:eastAsia="en-US"/>
        </w:rPr>
        <w:t>—or made more difficult by—</w:t>
      </w:r>
      <w:r w:rsidRPr="00520DFB">
        <w:rPr>
          <w:rFonts w:ascii="Calibri" w:eastAsia="Cambria" w:hAnsi="Calibri" w:cs="Calibri"/>
          <w:b/>
          <w:iCs/>
          <w:u w:val="single"/>
          <w:lang w:eastAsia="en-US"/>
        </w:rPr>
        <w:t>false assumptions</w:t>
      </w:r>
      <w:r w:rsidRPr="00520DFB">
        <w:rPr>
          <w:rFonts w:ascii="Calibri" w:eastAsia="Cambria" w:hAnsi="Calibri" w:cs="Calibri"/>
          <w:u w:val="single"/>
          <w:lang w:eastAsia="en-US"/>
        </w:rPr>
        <w:t xml:space="preserve"> of irreconcilable interests.</w:t>
      </w:r>
      <w:r w:rsidRPr="00520DFB">
        <w:rPr>
          <w:rFonts w:ascii="Calibri" w:eastAsia="Cambria" w:hAnsi="Calibri" w:cs="Calibri"/>
          <w:sz w:val="16"/>
          <w:lang w:eastAsia="en-US"/>
        </w:rPr>
        <w:t xml:space="preserve"> On the contrary, it should be pursued on the basis of a recognition that </w:t>
      </w:r>
      <w:r w:rsidRPr="00520DFB">
        <w:rPr>
          <w:rFonts w:ascii="Calibri" w:eastAsia="Cambria" w:hAnsi="Calibri" w:cs="Calibri"/>
          <w:b/>
          <w:iCs/>
          <w:highlight w:val="green"/>
          <w:u w:val="single"/>
          <w:lang w:eastAsia="en-US"/>
        </w:rPr>
        <w:t>all the parties want to avoid conflict</w:t>
      </w:r>
      <w:r w:rsidRPr="00520DFB">
        <w:rPr>
          <w:rFonts w:ascii="Calibri" w:eastAsia="Cambria" w:hAnsi="Calibri" w:cs="Calibri"/>
          <w:sz w:val="16"/>
          <w:lang w:eastAsia="en-US"/>
        </w:rPr>
        <w:t xml:space="preserve">—and that the </w:t>
      </w:r>
      <w:r w:rsidRPr="00520DFB">
        <w:rPr>
          <w:rFonts w:ascii="Calibri" w:eastAsia="Cambria" w:hAnsi="Calibri" w:cs="Calibri"/>
          <w:u w:val="single"/>
          <w:lang w:eastAsia="en-US"/>
        </w:rPr>
        <w:t>sovereignty disputes</w:t>
      </w:r>
      <w:r w:rsidRPr="00520DFB">
        <w:rPr>
          <w:rFonts w:ascii="Calibri" w:eastAsia="Cambria" w:hAnsi="Calibri" w:cs="Calibri"/>
          <w:sz w:val="16"/>
          <w:lang w:eastAsia="en-US"/>
        </w:rPr>
        <w:t xml:space="preserve"> in the region ultimately </w:t>
      </w:r>
      <w:r w:rsidRPr="00520DFB">
        <w:rPr>
          <w:rFonts w:ascii="Calibri" w:eastAsia="Cambria" w:hAnsi="Calibri" w:cs="Calibri"/>
          <w:u w:val="single"/>
          <w:lang w:eastAsia="en-US"/>
        </w:rPr>
        <w:t>are not military problems</w:t>
      </w:r>
      <w:r w:rsidRPr="00520DFB">
        <w:rPr>
          <w:rFonts w:ascii="Calibri" w:eastAsia="Cambria" w:hAnsi="Calibri" w:cs="Calibri"/>
          <w:sz w:val="16"/>
          <w:lang w:eastAsia="en-US"/>
        </w:rPr>
        <w:t xml:space="preserve"> requiring military solutions. And since Washington has never been opposed in principle to reunification between China and Taiwan as long as it is peaceful, and similarly takes no position on the ultimate sovereignty of the other disputed features, their long-term disposition need not be the litmus test of either U.S. or Chinese hegemony in the region. Of course, China would prefer not to have forward-deployed U.S. military forces in the Western Pacific that could be used against it, but </w:t>
      </w:r>
      <w:r w:rsidRPr="00520DFB">
        <w:rPr>
          <w:rFonts w:ascii="Calibri" w:eastAsia="Cambria" w:hAnsi="Calibri" w:cs="Calibri"/>
          <w:u w:val="single"/>
          <w:lang w:eastAsia="en-US"/>
        </w:rPr>
        <w:t>Beijing has long tolerated</w:t>
      </w:r>
      <w:r w:rsidRPr="00520DFB">
        <w:rPr>
          <w:rFonts w:ascii="Calibri" w:eastAsia="Cambria" w:hAnsi="Calibri" w:cs="Calibri"/>
          <w:sz w:val="16"/>
          <w:lang w:eastAsia="en-US"/>
        </w:rPr>
        <w:t xml:space="preserve"> and arguably could indefinitely tolerate an </w:t>
      </w:r>
      <w:r w:rsidRPr="00520DFB">
        <w:rPr>
          <w:rFonts w:ascii="Calibri" w:eastAsia="Cambria" w:hAnsi="Calibri" w:cs="Calibri"/>
          <w:u w:val="single"/>
          <w:lang w:eastAsia="en-US"/>
        </w:rPr>
        <w:t>American military presence</w:t>
      </w:r>
      <w:r w:rsidRPr="00520DFB">
        <w:rPr>
          <w:rFonts w:ascii="Calibri" w:eastAsia="Cambria" w:hAnsi="Calibri" w:cs="Calibri"/>
          <w:sz w:val="16"/>
          <w:lang w:eastAsia="en-US"/>
        </w:rPr>
        <w:t xml:space="preserve"> in the region—unless that presence is clearly and exclusively aimed at coercing or containing China. It is also true that </w:t>
      </w:r>
      <w:r w:rsidRPr="00520DFB">
        <w:rPr>
          <w:rFonts w:ascii="Calibri" w:eastAsia="Cambria" w:hAnsi="Calibri" w:cs="Calibri"/>
          <w:u w:val="single"/>
          <w:lang w:eastAsia="en-US"/>
        </w:rPr>
        <w:t>Beijing disagrees with American principles of military freedom of navigation</w:t>
      </w:r>
      <w:r w:rsidRPr="00520DFB">
        <w:rPr>
          <w:rFonts w:ascii="Calibri" w:eastAsia="Cambria" w:hAnsi="Calibri" w:cs="Calibri"/>
          <w:sz w:val="16"/>
          <w:lang w:eastAsia="en-US"/>
        </w:rPr>
        <w:t xml:space="preserve"> in the region; and this constitutes a significant challenge in waters where China claims territorial jurisdiction in violation of the UN Commission on the Law of the Sea. But </w:t>
      </w:r>
      <w:r w:rsidRPr="00520DFB">
        <w:rPr>
          <w:rFonts w:ascii="Calibri" w:eastAsia="Cambria" w:hAnsi="Calibri" w:cs="Calibri"/>
          <w:u w:val="single"/>
          <w:lang w:eastAsia="en-US"/>
        </w:rPr>
        <w:t>this should not be conflated with a Chinese desire</w:t>
      </w:r>
      <w:r w:rsidRPr="00520DFB">
        <w:rPr>
          <w:rFonts w:ascii="Calibri" w:eastAsia="Cambria" w:hAnsi="Calibri" w:cs="Calibri"/>
          <w:sz w:val="16"/>
          <w:lang w:eastAsia="en-US"/>
        </w:rPr>
        <w:t xml:space="preserve"> or intention </w:t>
      </w:r>
      <w:r w:rsidRPr="00520DFB">
        <w:rPr>
          <w:rFonts w:ascii="Calibri" w:eastAsia="Cambria" w:hAnsi="Calibri" w:cs="Calibri"/>
          <w:u w:val="single"/>
          <w:lang w:eastAsia="en-US"/>
        </w:rPr>
        <w:t>to exclusively “control” all the waters</w:t>
      </w:r>
      <w:r w:rsidRPr="00520DFB">
        <w:rPr>
          <w:rFonts w:ascii="Calibri" w:eastAsia="Cambria" w:hAnsi="Calibri" w:cs="Calibri"/>
          <w:sz w:val="16"/>
          <w:lang w:eastAsia="en-US"/>
        </w:rPr>
        <w:t xml:space="preserve"> within the first island chain in the Western Pacific. </w:t>
      </w:r>
      <w:r w:rsidRPr="00520DFB">
        <w:rPr>
          <w:rFonts w:ascii="Calibri" w:eastAsia="Cambria" w:hAnsi="Calibri" w:cs="Calibri"/>
          <w:u w:val="single"/>
          <w:lang w:eastAsia="en-US"/>
        </w:rPr>
        <w:t xml:space="preserve">The </w:t>
      </w:r>
      <w:r w:rsidRPr="00520DFB">
        <w:rPr>
          <w:rFonts w:ascii="Calibri" w:eastAsia="Cambria" w:hAnsi="Calibri" w:cs="Calibri"/>
          <w:highlight w:val="green"/>
          <w:u w:val="single"/>
          <w:lang w:eastAsia="en-US"/>
        </w:rPr>
        <w:t>Chinese</w:t>
      </w:r>
      <w:r w:rsidRPr="00520DFB">
        <w:rPr>
          <w:rFonts w:ascii="Calibri" w:eastAsia="Cambria" w:hAnsi="Calibri" w:cs="Calibri"/>
          <w:sz w:val="16"/>
          <w:lang w:eastAsia="en-US"/>
        </w:rPr>
        <w:t xml:space="preserve"> almost </w:t>
      </w:r>
      <w:r w:rsidRPr="00520DFB">
        <w:rPr>
          <w:rFonts w:ascii="Calibri" w:eastAsia="Cambria" w:hAnsi="Calibri" w:cs="Calibri"/>
          <w:u w:val="single"/>
          <w:lang w:eastAsia="en-US"/>
        </w:rPr>
        <w:t xml:space="preserve">certainly </w:t>
      </w:r>
      <w:r w:rsidRPr="00520DFB">
        <w:rPr>
          <w:rFonts w:ascii="Calibri" w:eastAsia="Cambria" w:hAnsi="Calibri" w:cs="Calibri"/>
          <w:b/>
          <w:iCs/>
          <w:highlight w:val="green"/>
          <w:u w:val="single"/>
          <w:lang w:eastAsia="en-US"/>
        </w:rPr>
        <w:t>recognize</w:t>
      </w:r>
      <w:r w:rsidRPr="00520DFB">
        <w:rPr>
          <w:rFonts w:ascii="Calibri" w:eastAsia="Cambria" w:hAnsi="Calibri" w:cs="Calibri"/>
          <w:highlight w:val="green"/>
          <w:u w:val="single"/>
          <w:lang w:eastAsia="en-US"/>
        </w:rPr>
        <w:t xml:space="preserve"> that exclusive control</w:t>
      </w:r>
      <w:r w:rsidRPr="00520DFB">
        <w:rPr>
          <w:rFonts w:ascii="Calibri" w:eastAsia="Cambria" w:hAnsi="Calibri" w:cs="Calibri"/>
          <w:sz w:val="16"/>
          <w:lang w:eastAsia="en-US"/>
        </w:rPr>
        <w:t xml:space="preserve"> or “domination” of the neighborhood </w:t>
      </w:r>
      <w:r w:rsidRPr="00520DFB">
        <w:rPr>
          <w:rFonts w:ascii="Calibri" w:eastAsia="Cambria" w:hAnsi="Calibri" w:cs="Calibri"/>
          <w:highlight w:val="green"/>
          <w:u w:val="single"/>
          <w:lang w:eastAsia="en-US"/>
        </w:rPr>
        <w:t xml:space="preserve">is </w:t>
      </w:r>
      <w:r w:rsidRPr="00520DFB">
        <w:rPr>
          <w:rFonts w:ascii="Calibri" w:eastAsia="Cambria" w:hAnsi="Calibri" w:cs="Calibri"/>
          <w:b/>
          <w:iCs/>
          <w:highlight w:val="green"/>
          <w:u w:val="single"/>
          <w:lang w:eastAsia="en-US"/>
        </w:rPr>
        <w:t>not achievable</w:t>
      </w:r>
      <w:r w:rsidRPr="00520DFB">
        <w:rPr>
          <w:rFonts w:ascii="Calibri" w:eastAsia="Cambria" w:hAnsi="Calibri" w:cs="Calibri"/>
          <w:u w:val="single"/>
          <w:lang w:eastAsia="en-US"/>
        </w:rPr>
        <w:t xml:space="preserve"> at any reasonable cost,</w:t>
      </w:r>
      <w:r w:rsidRPr="00520DFB">
        <w:rPr>
          <w:rFonts w:ascii="Calibri" w:eastAsia="Cambria" w:hAnsi="Calibri" w:cs="Calibri"/>
          <w:sz w:val="16"/>
          <w:lang w:eastAsia="en-US"/>
        </w:rPr>
        <w:t xml:space="preserve"> and that </w:t>
      </w:r>
      <w:r w:rsidRPr="00520DFB">
        <w:rPr>
          <w:rFonts w:ascii="Calibri" w:eastAsia="Cambria" w:hAnsi="Calibri" w:cs="Calibri"/>
          <w:highlight w:val="green"/>
          <w:u w:val="single"/>
          <w:lang w:eastAsia="en-US"/>
        </w:rPr>
        <w:t xml:space="preserve">pursuing it would be </w:t>
      </w:r>
      <w:r w:rsidRPr="00520DFB">
        <w:rPr>
          <w:rFonts w:ascii="Calibri" w:eastAsia="Cambria" w:hAnsi="Calibri" w:cs="Calibri"/>
          <w:b/>
          <w:iCs/>
          <w:highlight w:val="green"/>
          <w:u w:val="single"/>
          <w:lang w:eastAsia="en-US"/>
        </w:rPr>
        <w:t>counterproductive</w:t>
      </w:r>
      <w:r w:rsidRPr="00520DFB">
        <w:rPr>
          <w:rFonts w:ascii="Calibri" w:eastAsia="Cambria" w:hAnsi="Calibri" w:cs="Calibri"/>
          <w:u w:val="single"/>
          <w:lang w:eastAsia="en-US"/>
        </w:rPr>
        <w:t xml:space="preserve"> by inviting pushback</w:t>
      </w:r>
      <w:r w:rsidRPr="00520DFB">
        <w:rPr>
          <w:rFonts w:ascii="Calibri" w:eastAsia="Cambria" w:hAnsi="Calibri" w:cs="Calibri"/>
          <w:sz w:val="16"/>
          <w:lang w:eastAsia="en-US"/>
        </w:rPr>
        <w:t xml:space="preserve"> and challenges that would negate the objective. This leads to the second inherent problem with the mantra that the United States must maintain its primacy in the Western Pacific to prevent a hostile rival hegemon: </w:t>
      </w:r>
      <w:r w:rsidRPr="00520DFB">
        <w:rPr>
          <w:rFonts w:ascii="Calibri" w:eastAsia="Cambria" w:hAnsi="Calibri" w:cs="Calibri"/>
          <w:highlight w:val="green"/>
          <w:u w:val="single"/>
          <w:lang w:eastAsia="en-US"/>
        </w:rPr>
        <w:t>U.S. primacy i</w:t>
      </w:r>
      <w:r w:rsidRPr="00520DFB">
        <w:rPr>
          <w:rFonts w:ascii="Calibri" w:eastAsia="Cambria" w:hAnsi="Calibri" w:cs="Calibri"/>
          <w:u w:val="single"/>
          <w:lang w:eastAsia="en-US"/>
        </w:rPr>
        <w:t xml:space="preserve">n the region itself </w:t>
      </w:r>
      <w:r w:rsidRPr="00520DFB">
        <w:rPr>
          <w:rFonts w:ascii="Calibri" w:eastAsia="Cambria" w:hAnsi="Calibri" w:cs="Calibri"/>
          <w:highlight w:val="green"/>
          <w:u w:val="single"/>
          <w:lang w:eastAsia="en-US"/>
        </w:rPr>
        <w:t xml:space="preserve">is </w:t>
      </w:r>
      <w:r w:rsidRPr="00520DFB">
        <w:rPr>
          <w:rFonts w:ascii="Calibri" w:eastAsia="Cambria" w:hAnsi="Calibri" w:cs="Calibri"/>
          <w:b/>
          <w:iCs/>
          <w:highlight w:val="green"/>
          <w:u w:val="single"/>
          <w:lang w:eastAsia="en-US"/>
        </w:rPr>
        <w:t>not sustainable</w:t>
      </w:r>
      <w:r w:rsidRPr="00520DFB">
        <w:rPr>
          <w:rFonts w:ascii="Calibri" w:eastAsia="Cambria" w:hAnsi="Calibri" w:cs="Calibri"/>
          <w:b/>
          <w:iCs/>
          <w:u w:val="single"/>
          <w:lang w:eastAsia="en-US"/>
        </w:rPr>
        <w:t>,</w:t>
      </w:r>
      <w:r w:rsidRPr="00520DFB">
        <w:rPr>
          <w:rFonts w:ascii="Calibri" w:eastAsia="Cambria" w:hAnsi="Calibri" w:cs="Calibri"/>
          <w:sz w:val="16"/>
          <w:lang w:eastAsia="en-US"/>
        </w:rPr>
        <w:t xml:space="preserve"> and trying to sustain it will probably be counterproductive. For all intents and purposes, American primacy in East Asia—depending on how it is defined—is arguably already a thing of the past. Since about a decade ago, </w:t>
      </w:r>
      <w:r w:rsidRPr="00520DFB">
        <w:rPr>
          <w:rFonts w:ascii="Calibri" w:eastAsia="Cambria" w:hAnsi="Calibri" w:cs="Calibri"/>
          <w:highlight w:val="green"/>
          <w:u w:val="single"/>
          <w:lang w:eastAsia="en-US"/>
        </w:rPr>
        <w:t>China has a larger share of East Asian</w:t>
      </w:r>
      <w:r w:rsidRPr="00520DFB">
        <w:rPr>
          <w:rFonts w:ascii="Calibri" w:eastAsia="Cambria" w:hAnsi="Calibri" w:cs="Calibri"/>
          <w:u w:val="single"/>
          <w:lang w:eastAsia="en-US"/>
        </w:rPr>
        <w:t xml:space="preserve"> regional </w:t>
      </w:r>
      <w:r w:rsidRPr="00520DFB">
        <w:rPr>
          <w:rFonts w:ascii="Calibri" w:eastAsia="Cambria" w:hAnsi="Calibri" w:cs="Calibri"/>
          <w:highlight w:val="green"/>
          <w:u w:val="single"/>
          <w:lang w:eastAsia="en-US"/>
        </w:rPr>
        <w:t>trade</w:t>
      </w:r>
      <w:r w:rsidRPr="00520DFB">
        <w:rPr>
          <w:rFonts w:ascii="Calibri" w:eastAsia="Cambria" w:hAnsi="Calibri" w:cs="Calibri"/>
          <w:u w:val="single"/>
          <w:lang w:eastAsia="en-US"/>
        </w:rPr>
        <w:t xml:space="preserve"> than the United States,</w:t>
      </w:r>
      <w:r w:rsidRPr="00520DFB">
        <w:rPr>
          <w:rFonts w:ascii="Calibri" w:eastAsia="Cambria" w:hAnsi="Calibri" w:cs="Calibri"/>
          <w:sz w:val="16"/>
          <w:lang w:eastAsia="en-US"/>
        </w:rPr>
        <w:t xml:space="preserve"> and is now the biggest trading partner of most of its neighbors. If defined in military terms, most net assessments suggest that the </w:t>
      </w:r>
      <w:r w:rsidRPr="00520DFB">
        <w:rPr>
          <w:rFonts w:ascii="Calibri" w:eastAsia="Cambria" w:hAnsi="Calibri" w:cs="Calibri"/>
          <w:highlight w:val="green"/>
          <w:u w:val="single"/>
          <w:lang w:eastAsia="en-US"/>
        </w:rPr>
        <w:t>American</w:t>
      </w:r>
      <w:r w:rsidRPr="00520DFB">
        <w:rPr>
          <w:rFonts w:ascii="Calibri" w:eastAsia="Cambria" w:hAnsi="Calibri" w:cs="Calibri"/>
          <w:sz w:val="16"/>
          <w:lang w:eastAsia="en-US"/>
        </w:rPr>
        <w:t xml:space="preserve"> advantage in </w:t>
      </w:r>
      <w:r w:rsidRPr="00520DFB">
        <w:rPr>
          <w:rFonts w:ascii="Calibri" w:eastAsia="Cambria" w:hAnsi="Calibri" w:cs="Calibri"/>
          <w:highlight w:val="green"/>
          <w:u w:val="single"/>
          <w:lang w:eastAsia="en-US"/>
        </w:rPr>
        <w:t>power projection</w:t>
      </w:r>
      <w:r w:rsidRPr="00520DFB">
        <w:rPr>
          <w:rFonts w:ascii="Calibri" w:eastAsia="Cambria" w:hAnsi="Calibri" w:cs="Calibri"/>
          <w:sz w:val="16"/>
          <w:lang w:eastAsia="en-US"/>
        </w:rPr>
        <w:t xml:space="preserve"> forces within the region </w:t>
      </w:r>
      <w:r w:rsidRPr="00520DFB">
        <w:rPr>
          <w:rFonts w:ascii="Calibri" w:eastAsia="Cambria" w:hAnsi="Calibri" w:cs="Calibri"/>
          <w:highlight w:val="green"/>
          <w:u w:val="single"/>
          <w:lang w:eastAsia="en-US"/>
        </w:rPr>
        <w:t xml:space="preserve">is </w:t>
      </w:r>
      <w:r w:rsidRPr="00520DFB">
        <w:rPr>
          <w:rFonts w:ascii="Calibri" w:eastAsia="Cambria" w:hAnsi="Calibri" w:cs="Calibri"/>
          <w:b/>
          <w:iCs/>
          <w:highlight w:val="green"/>
          <w:u w:val="single"/>
          <w:lang w:eastAsia="en-US"/>
        </w:rPr>
        <w:t>eroding</w:t>
      </w:r>
      <w:r w:rsidRPr="00520DFB">
        <w:rPr>
          <w:rFonts w:ascii="Calibri" w:eastAsia="Cambria" w:hAnsi="Calibri" w:cs="Calibri"/>
          <w:sz w:val="16"/>
          <w:lang w:eastAsia="en-US"/>
        </w:rPr>
        <w:t xml:space="preserve"> relative to Chinese capabilities; and </w:t>
      </w:r>
      <w:r w:rsidRPr="00520DFB">
        <w:rPr>
          <w:rFonts w:ascii="Calibri" w:eastAsia="Cambria" w:hAnsi="Calibri" w:cs="Calibri"/>
          <w:u w:val="single"/>
          <w:lang w:eastAsia="en-US"/>
        </w:rPr>
        <w:t>it is not</w:t>
      </w:r>
      <w:r w:rsidRPr="00520DFB">
        <w:rPr>
          <w:rFonts w:ascii="Calibri" w:eastAsia="Cambria" w:hAnsi="Calibri" w:cs="Calibri"/>
          <w:sz w:val="16"/>
          <w:lang w:eastAsia="en-US"/>
        </w:rPr>
        <w:t xml:space="preserve"> at all </w:t>
      </w:r>
      <w:r w:rsidRPr="00520DFB">
        <w:rPr>
          <w:rFonts w:ascii="Calibri" w:eastAsia="Cambria" w:hAnsi="Calibri" w:cs="Calibri"/>
          <w:u w:val="single"/>
          <w:lang w:eastAsia="en-US"/>
        </w:rPr>
        <w:t>clear in the wake of sequestration and competing budgetary priorities that the United States could or will devote the resources necessary</w:t>
      </w:r>
      <w:r w:rsidRPr="00520DFB">
        <w:rPr>
          <w:rFonts w:ascii="Calibri" w:eastAsia="Cambria" w:hAnsi="Calibri" w:cs="Calibri"/>
          <w:sz w:val="16"/>
          <w:lang w:eastAsia="en-US"/>
        </w:rPr>
        <w:t xml:space="preserve"> to arrest this trend. American primacy in East Asia has often been characterized in terms of the United States serving as the guarantor of regional security, protecting the “global commons” and providing “public goods” there. The U.S. alliance network in the region certainly extends an umbrella of protection to those countries with which Washington has defense pacts; and its military freedom of navigation operations signal an intention to resist excessive Chinese maritime claims. But </w:t>
      </w:r>
      <w:r w:rsidRPr="00520DFB">
        <w:rPr>
          <w:rFonts w:ascii="Calibri" w:eastAsia="Cambria" w:hAnsi="Calibri" w:cs="Calibri"/>
          <w:u w:val="single"/>
          <w:lang w:eastAsia="en-US"/>
        </w:rPr>
        <w:t>even U.S. allies do not perceive that China is being deterred</w:t>
      </w:r>
      <w:r w:rsidRPr="00520DFB">
        <w:rPr>
          <w:rFonts w:ascii="Calibri" w:eastAsia="Cambria" w:hAnsi="Calibri" w:cs="Calibri"/>
          <w:sz w:val="16"/>
          <w:lang w:eastAsia="en-US"/>
        </w:rPr>
        <w:t xml:space="preserve"> in the South and East China Seas. More broadly, </w:t>
      </w:r>
      <w:r w:rsidRPr="00520DFB">
        <w:rPr>
          <w:rFonts w:ascii="Calibri" w:eastAsia="Cambria" w:hAnsi="Calibri" w:cs="Calibri"/>
          <w:highlight w:val="green"/>
          <w:u w:val="single"/>
          <w:lang w:eastAsia="en-US"/>
        </w:rPr>
        <w:t>it is not clear what</w:t>
      </w:r>
      <w:r w:rsidRPr="00520DFB">
        <w:rPr>
          <w:rFonts w:ascii="Calibri" w:eastAsia="Cambria" w:hAnsi="Calibri" w:cs="Calibri"/>
          <w:sz w:val="16"/>
          <w:lang w:eastAsia="en-US"/>
        </w:rPr>
        <w:t xml:space="preserve"> other </w:t>
      </w:r>
      <w:r w:rsidRPr="00520DFB">
        <w:rPr>
          <w:rFonts w:ascii="Calibri" w:eastAsia="Cambria" w:hAnsi="Calibri" w:cs="Calibri"/>
          <w:u w:val="single"/>
          <w:lang w:eastAsia="en-US"/>
        </w:rPr>
        <w:t xml:space="preserve">public </w:t>
      </w:r>
      <w:r w:rsidRPr="00520DFB">
        <w:rPr>
          <w:rFonts w:ascii="Calibri" w:eastAsia="Cambria" w:hAnsi="Calibri" w:cs="Calibri"/>
          <w:highlight w:val="green"/>
          <w:u w:val="single"/>
          <w:lang w:eastAsia="en-US"/>
        </w:rPr>
        <w:t>goods the U</w:t>
      </w:r>
      <w:r w:rsidRPr="00520DFB">
        <w:rPr>
          <w:rFonts w:ascii="Calibri" w:eastAsia="Cambria" w:hAnsi="Calibri" w:cs="Calibri"/>
          <w:u w:val="single"/>
          <w:lang w:eastAsia="en-US"/>
        </w:rPr>
        <w:t xml:space="preserve">nited </w:t>
      </w:r>
      <w:r w:rsidRPr="00520DFB">
        <w:rPr>
          <w:rFonts w:ascii="Calibri" w:eastAsia="Cambria" w:hAnsi="Calibri" w:cs="Calibri"/>
          <w:highlight w:val="green"/>
          <w:u w:val="single"/>
          <w:lang w:eastAsia="en-US"/>
        </w:rPr>
        <w:t>S</w:t>
      </w:r>
      <w:r w:rsidRPr="00520DFB">
        <w:rPr>
          <w:rFonts w:ascii="Calibri" w:eastAsia="Cambria" w:hAnsi="Calibri" w:cs="Calibri"/>
          <w:u w:val="single"/>
          <w:lang w:eastAsia="en-US"/>
        </w:rPr>
        <w:t xml:space="preserve">tates </w:t>
      </w:r>
      <w:r w:rsidRPr="00520DFB">
        <w:rPr>
          <w:rFonts w:ascii="Calibri" w:eastAsia="Cambria" w:hAnsi="Calibri" w:cs="Calibri"/>
          <w:highlight w:val="green"/>
          <w:u w:val="single"/>
          <w:lang w:eastAsia="en-US"/>
        </w:rPr>
        <w:t>is</w:t>
      </w:r>
      <w:r w:rsidRPr="00520DFB">
        <w:rPr>
          <w:rFonts w:ascii="Calibri" w:eastAsia="Cambria" w:hAnsi="Calibri" w:cs="Calibri"/>
          <w:u w:val="single"/>
          <w:lang w:eastAsia="en-US"/>
        </w:rPr>
        <w:t xml:space="preserve"> actually </w:t>
      </w:r>
      <w:r w:rsidRPr="00520DFB">
        <w:rPr>
          <w:rFonts w:ascii="Calibri" w:eastAsia="Cambria" w:hAnsi="Calibri" w:cs="Calibri"/>
          <w:highlight w:val="green"/>
          <w:u w:val="single"/>
          <w:lang w:eastAsia="en-US"/>
        </w:rPr>
        <w:t>providing</w:t>
      </w:r>
      <w:r w:rsidRPr="00520DFB">
        <w:rPr>
          <w:rFonts w:ascii="Calibri" w:eastAsia="Cambria" w:hAnsi="Calibri" w:cs="Calibri"/>
          <w:sz w:val="16"/>
          <w:lang w:eastAsia="en-US"/>
        </w:rPr>
        <w:t xml:space="preserve"> in the East Asian commons. For example, </w:t>
      </w:r>
      <w:r w:rsidRPr="00520DFB">
        <w:rPr>
          <w:rFonts w:ascii="Calibri" w:eastAsia="Cambria" w:hAnsi="Calibri" w:cs="Calibri"/>
          <w:u w:val="single"/>
          <w:lang w:eastAsia="en-US"/>
        </w:rPr>
        <w:t>commercial shippers</w:t>
      </w:r>
      <w:r w:rsidRPr="00520DFB">
        <w:rPr>
          <w:rFonts w:ascii="Calibri" w:eastAsia="Cambria" w:hAnsi="Calibri" w:cs="Calibri"/>
          <w:sz w:val="16"/>
          <w:lang w:eastAsia="en-US"/>
        </w:rPr>
        <w:t xml:space="preserve"> in the Western Pacific </w:t>
      </w:r>
      <w:r w:rsidRPr="00520DFB">
        <w:rPr>
          <w:rFonts w:ascii="Calibri" w:eastAsia="Cambria" w:hAnsi="Calibri" w:cs="Calibri"/>
          <w:u w:val="single"/>
          <w:lang w:eastAsia="en-US"/>
        </w:rPr>
        <w:t>do not</w:t>
      </w:r>
      <w:r w:rsidRPr="00520DFB">
        <w:rPr>
          <w:rFonts w:ascii="Calibri" w:eastAsia="Cambria" w:hAnsi="Calibri" w:cs="Calibri"/>
          <w:sz w:val="16"/>
          <w:lang w:eastAsia="en-US"/>
        </w:rPr>
        <w:t xml:space="preserve"> presume or </w:t>
      </w:r>
      <w:r w:rsidRPr="00520DFB">
        <w:rPr>
          <w:rFonts w:ascii="Calibri" w:eastAsia="Cambria" w:hAnsi="Calibri" w:cs="Calibri"/>
          <w:u w:val="single"/>
          <w:lang w:eastAsia="en-US"/>
        </w:rPr>
        <w:t>rely on</w:t>
      </w:r>
      <w:r w:rsidRPr="00520DFB">
        <w:rPr>
          <w:rFonts w:ascii="Calibri" w:eastAsia="Cambria" w:hAnsi="Calibri" w:cs="Calibri"/>
          <w:sz w:val="16"/>
          <w:lang w:eastAsia="en-US"/>
        </w:rPr>
        <w:t xml:space="preserve"> the protection of </w:t>
      </w:r>
      <w:r w:rsidRPr="00520DFB">
        <w:rPr>
          <w:rFonts w:ascii="Calibri" w:eastAsia="Cambria" w:hAnsi="Calibri" w:cs="Calibri"/>
          <w:u w:val="single"/>
          <w:lang w:eastAsia="en-US"/>
        </w:rPr>
        <w:t>the U.S. Navy</w:t>
      </w:r>
      <w:r w:rsidRPr="00520DFB">
        <w:rPr>
          <w:rFonts w:ascii="Calibri" w:eastAsia="Cambria" w:hAnsi="Calibri" w:cs="Calibri"/>
          <w:sz w:val="16"/>
          <w:lang w:eastAsia="en-US"/>
        </w:rPr>
        <w:t xml:space="preserve">—which doesn’t have the fleet to provide it. And Washington’s withdrawal from the Trans-Pacific Partnership has undermined the idea of U.S. leadership in the region on behalf of shared economic interests. Indeed, most </w:t>
      </w:r>
      <w:r w:rsidRPr="00520DFB">
        <w:rPr>
          <w:rFonts w:ascii="Calibri" w:eastAsia="Cambria" w:hAnsi="Calibri" w:cs="Calibri"/>
          <w:u w:val="single"/>
          <w:lang w:eastAsia="en-US"/>
        </w:rPr>
        <w:t>East Asian</w:t>
      </w:r>
      <w:r w:rsidRPr="00520DFB">
        <w:rPr>
          <w:rFonts w:ascii="Calibri" w:eastAsia="Cambria" w:hAnsi="Calibri" w:cs="Calibri"/>
          <w:sz w:val="16"/>
          <w:lang w:eastAsia="en-US"/>
        </w:rPr>
        <w:t xml:space="preserve"> countries—including U.S. </w:t>
      </w:r>
      <w:r w:rsidRPr="00520DFB">
        <w:rPr>
          <w:rFonts w:ascii="Calibri" w:eastAsia="Cambria" w:hAnsi="Calibri" w:cs="Calibri"/>
          <w:highlight w:val="green"/>
          <w:u w:val="single"/>
          <w:lang w:eastAsia="en-US"/>
        </w:rPr>
        <w:t>allies</w:t>
      </w:r>
      <w:r w:rsidRPr="00520DFB">
        <w:rPr>
          <w:rFonts w:ascii="Calibri" w:eastAsia="Cambria" w:hAnsi="Calibri" w:cs="Calibri"/>
          <w:sz w:val="16"/>
          <w:lang w:eastAsia="en-US"/>
        </w:rPr>
        <w:t>—</w:t>
      </w:r>
      <w:r w:rsidRPr="00520DFB">
        <w:rPr>
          <w:rFonts w:ascii="Calibri" w:eastAsia="Cambria" w:hAnsi="Calibri" w:cs="Calibri"/>
          <w:highlight w:val="green"/>
          <w:u w:val="single"/>
          <w:lang w:eastAsia="en-US"/>
        </w:rPr>
        <w:t xml:space="preserve">appear </w:t>
      </w:r>
      <w:r w:rsidRPr="00520DFB">
        <w:rPr>
          <w:rFonts w:ascii="Calibri" w:eastAsia="Cambria" w:hAnsi="Calibri" w:cs="Calibri"/>
          <w:b/>
          <w:iCs/>
          <w:highlight w:val="green"/>
          <w:u w:val="single"/>
          <w:lang w:eastAsia="en-US"/>
        </w:rPr>
        <w:t>increasingly uncertain</w:t>
      </w:r>
      <w:r w:rsidRPr="00520DFB">
        <w:rPr>
          <w:rFonts w:ascii="Calibri" w:eastAsia="Cambria" w:hAnsi="Calibri" w:cs="Calibri"/>
          <w:highlight w:val="green"/>
          <w:u w:val="single"/>
          <w:lang w:eastAsia="en-US"/>
        </w:rPr>
        <w:t xml:space="preserve"> about Washington</w:t>
      </w:r>
      <w:r w:rsidRPr="00520DFB">
        <w:rPr>
          <w:rFonts w:ascii="Calibri" w:eastAsia="Cambria" w:hAnsi="Calibri" w:cs="Calibri"/>
          <w:u w:val="single"/>
          <w:lang w:eastAsia="en-US"/>
        </w:rPr>
        <w:t>’s attention</w:t>
      </w:r>
      <w:r w:rsidRPr="00520DFB">
        <w:rPr>
          <w:rFonts w:ascii="Calibri" w:eastAsia="Cambria" w:hAnsi="Calibri" w:cs="Calibri"/>
          <w:sz w:val="16"/>
          <w:lang w:eastAsia="en-US"/>
        </w:rPr>
        <w:t xml:space="preserve"> to their interests and their security. Questions and even </w:t>
      </w:r>
      <w:r w:rsidRPr="00520DFB">
        <w:rPr>
          <w:rFonts w:ascii="Calibri" w:eastAsia="Cambria" w:hAnsi="Calibri" w:cs="Calibri"/>
          <w:u w:val="single"/>
          <w:lang w:eastAsia="en-US"/>
        </w:rPr>
        <w:t>doubts about the substance and sustainability of the American commitment</w:t>
      </w:r>
      <w:r w:rsidRPr="00520DFB">
        <w:rPr>
          <w:rFonts w:ascii="Calibri" w:eastAsia="Cambria" w:hAnsi="Calibri" w:cs="Calibri"/>
          <w:sz w:val="16"/>
          <w:lang w:eastAsia="en-US"/>
        </w:rPr>
        <w:t xml:space="preserve"> to the region </w:t>
      </w:r>
      <w:r w:rsidRPr="00520DFB">
        <w:rPr>
          <w:rFonts w:ascii="Calibri" w:eastAsia="Cambria" w:hAnsi="Calibri" w:cs="Calibri"/>
          <w:u w:val="single"/>
          <w:lang w:eastAsia="en-US"/>
        </w:rPr>
        <w:t>have grown</w:t>
      </w:r>
      <w:r w:rsidRPr="00520DFB">
        <w:rPr>
          <w:rFonts w:ascii="Calibri" w:eastAsia="Cambria" w:hAnsi="Calibri" w:cs="Calibri"/>
          <w:sz w:val="16"/>
          <w:lang w:eastAsia="en-US"/>
        </w:rPr>
        <w:t xml:space="preserve"> over the past decade, and </w:t>
      </w:r>
      <w:r w:rsidRPr="00520DFB">
        <w:rPr>
          <w:rFonts w:ascii="Calibri" w:eastAsia="Cambria" w:hAnsi="Calibri" w:cs="Calibri"/>
          <w:u w:val="single"/>
          <w:lang w:eastAsia="en-US"/>
        </w:rPr>
        <w:t>most</w:t>
      </w:r>
      <w:r w:rsidRPr="00520DFB">
        <w:rPr>
          <w:rFonts w:ascii="Calibri" w:eastAsia="Cambria" w:hAnsi="Calibri" w:cs="Calibri"/>
          <w:sz w:val="16"/>
          <w:lang w:eastAsia="en-US"/>
        </w:rPr>
        <w:t xml:space="preserve"> of the </w:t>
      </w:r>
      <w:r w:rsidRPr="00520DFB">
        <w:rPr>
          <w:rFonts w:ascii="Calibri" w:eastAsia="Cambria" w:hAnsi="Calibri" w:cs="Calibri"/>
          <w:highlight w:val="green"/>
          <w:u w:val="single"/>
          <w:lang w:eastAsia="en-US"/>
        </w:rPr>
        <w:t>countries</w:t>
      </w:r>
      <w:r w:rsidRPr="00520DFB">
        <w:rPr>
          <w:rFonts w:ascii="Calibri" w:eastAsia="Cambria" w:hAnsi="Calibri" w:cs="Calibri"/>
          <w:sz w:val="16"/>
          <w:lang w:eastAsia="en-US"/>
        </w:rPr>
        <w:t xml:space="preserve"> in the region—again, including U.S. allies—</w:t>
      </w:r>
      <w:r w:rsidRPr="00520DFB">
        <w:rPr>
          <w:rFonts w:ascii="Calibri" w:eastAsia="Cambria" w:hAnsi="Calibri" w:cs="Calibri"/>
          <w:highlight w:val="green"/>
          <w:u w:val="single"/>
          <w:lang w:eastAsia="en-US"/>
        </w:rPr>
        <w:t xml:space="preserve">have </w:t>
      </w:r>
      <w:r w:rsidRPr="00520DFB">
        <w:rPr>
          <w:rFonts w:ascii="Calibri" w:eastAsia="Cambria" w:hAnsi="Calibri" w:cs="Calibri"/>
          <w:u w:val="single"/>
          <w:lang w:eastAsia="en-US"/>
        </w:rPr>
        <w:t xml:space="preserve">already </w:t>
      </w:r>
      <w:r w:rsidRPr="00520DFB">
        <w:rPr>
          <w:rFonts w:ascii="Calibri" w:eastAsia="Cambria" w:hAnsi="Calibri" w:cs="Calibri"/>
          <w:highlight w:val="green"/>
          <w:u w:val="single"/>
          <w:lang w:eastAsia="en-US"/>
        </w:rPr>
        <w:t xml:space="preserve">been </w:t>
      </w:r>
      <w:r w:rsidRPr="00520DFB">
        <w:rPr>
          <w:rFonts w:ascii="Calibri" w:eastAsia="Cambria" w:hAnsi="Calibri" w:cs="Calibri"/>
          <w:b/>
          <w:iCs/>
          <w:u w:val="single"/>
          <w:lang w:eastAsia="en-US"/>
        </w:rPr>
        <w:t>adjusting their foreign and security policies</w:t>
      </w:r>
      <w:r w:rsidRPr="00520DFB">
        <w:rPr>
          <w:rFonts w:ascii="Calibri" w:eastAsia="Cambria" w:hAnsi="Calibri" w:cs="Calibri"/>
          <w:u w:val="single"/>
          <w:lang w:eastAsia="en-US"/>
        </w:rPr>
        <w:t xml:space="preserve"> to </w:t>
      </w:r>
      <w:r w:rsidRPr="00520DFB">
        <w:rPr>
          <w:rFonts w:ascii="Calibri" w:eastAsia="Cambria" w:hAnsi="Calibri" w:cs="Calibri"/>
          <w:highlight w:val="green"/>
          <w:u w:val="single"/>
          <w:lang w:eastAsia="en-US"/>
        </w:rPr>
        <w:t>hedge against</w:t>
      </w:r>
      <w:r w:rsidRPr="00520DFB">
        <w:rPr>
          <w:rFonts w:ascii="Calibri" w:eastAsia="Cambria" w:hAnsi="Calibri" w:cs="Calibri"/>
          <w:sz w:val="16"/>
          <w:lang w:eastAsia="en-US"/>
        </w:rPr>
        <w:t xml:space="preserve"> the </w:t>
      </w:r>
      <w:r w:rsidRPr="00520DFB">
        <w:rPr>
          <w:rFonts w:ascii="Calibri" w:eastAsia="Cambria" w:hAnsi="Calibri" w:cs="Calibri"/>
          <w:u w:val="single"/>
          <w:lang w:eastAsia="en-US"/>
        </w:rPr>
        <w:t xml:space="preserve">potential </w:t>
      </w:r>
      <w:r w:rsidRPr="00520DFB">
        <w:rPr>
          <w:rFonts w:ascii="Calibri" w:eastAsia="Cambria" w:hAnsi="Calibri" w:cs="Calibri"/>
          <w:highlight w:val="green"/>
          <w:u w:val="single"/>
          <w:lang w:eastAsia="en-US"/>
        </w:rPr>
        <w:t>unreliability</w:t>
      </w:r>
      <w:r w:rsidRPr="00520DFB">
        <w:rPr>
          <w:rFonts w:ascii="Calibri" w:eastAsia="Cambria" w:hAnsi="Calibri" w:cs="Calibri"/>
          <w:sz w:val="16"/>
          <w:lang w:eastAsia="en-US"/>
        </w:rPr>
        <w:t xml:space="preserve"> of the United States. Indeed, such hedging and </w:t>
      </w:r>
      <w:r w:rsidRPr="00520DFB">
        <w:rPr>
          <w:rFonts w:ascii="Calibri" w:eastAsia="Cambria" w:hAnsi="Calibri" w:cs="Calibri"/>
          <w:u w:val="single"/>
          <w:lang w:eastAsia="en-US"/>
        </w:rPr>
        <w:t>independent-mindedness</w:t>
      </w:r>
      <w:r w:rsidRPr="00520DFB">
        <w:rPr>
          <w:rFonts w:ascii="Calibri" w:eastAsia="Cambria" w:hAnsi="Calibri" w:cs="Calibri"/>
          <w:sz w:val="16"/>
          <w:lang w:eastAsia="en-US"/>
        </w:rPr>
        <w:t xml:space="preserve"> by U.S. allies </w:t>
      </w:r>
      <w:r w:rsidRPr="00520DFB">
        <w:rPr>
          <w:rFonts w:ascii="Calibri" w:eastAsia="Cambria" w:hAnsi="Calibri" w:cs="Calibri"/>
          <w:u w:val="single"/>
          <w:lang w:eastAsia="en-US"/>
        </w:rPr>
        <w:t>is</w:t>
      </w:r>
      <w:r w:rsidRPr="00520DFB">
        <w:rPr>
          <w:rFonts w:ascii="Calibri" w:eastAsia="Cambria" w:hAnsi="Calibri" w:cs="Calibri"/>
          <w:sz w:val="16"/>
          <w:lang w:eastAsia="en-US"/>
        </w:rPr>
        <w:t xml:space="preserve"> itself </w:t>
      </w:r>
      <w:r w:rsidRPr="00520DFB">
        <w:rPr>
          <w:rFonts w:ascii="Calibri" w:eastAsia="Cambria" w:hAnsi="Calibri" w:cs="Calibri"/>
          <w:u w:val="single"/>
          <w:lang w:eastAsia="en-US"/>
        </w:rPr>
        <w:t>contributing to the erosion of U.S. influence</w:t>
      </w:r>
      <w:r w:rsidRPr="00520DFB">
        <w:rPr>
          <w:rFonts w:ascii="Calibri" w:eastAsia="Cambria" w:hAnsi="Calibri" w:cs="Calibri"/>
          <w:sz w:val="16"/>
          <w:lang w:eastAsia="en-US"/>
        </w:rPr>
        <w:t xml:space="preserve"> in the region. On balance, </w:t>
      </w:r>
      <w:r w:rsidRPr="00520DFB">
        <w:rPr>
          <w:rFonts w:ascii="Calibri" w:eastAsia="Cambria" w:hAnsi="Calibri" w:cs="Calibri"/>
          <w:u w:val="single"/>
          <w:lang w:eastAsia="en-US"/>
        </w:rPr>
        <w:t>it is hard to make the case that the United States retains effective primacy in the Western Pacific</w:t>
      </w:r>
      <w:r w:rsidRPr="00520DFB">
        <w:rPr>
          <w:rFonts w:ascii="Calibri" w:eastAsia="Cambria" w:hAnsi="Calibri" w:cs="Calibri"/>
          <w:sz w:val="16"/>
          <w:lang w:eastAsia="en-US"/>
        </w:rPr>
        <w:t xml:space="preserve"> when much of the region has doubts about Washington’s ability and willingness to exercise it.</w:t>
      </w:r>
    </w:p>
    <w:p w14:paraId="6AF8AF3D" w14:textId="77777777" w:rsidR="00520DFB" w:rsidRPr="00520DFB" w:rsidRDefault="00520DFB" w:rsidP="00520DFB">
      <w:pPr>
        <w:rPr>
          <w:rFonts w:ascii="Calibri" w:eastAsia="Cambria" w:hAnsi="Calibri" w:cs="Calibri"/>
          <w:sz w:val="16"/>
          <w:lang w:eastAsia="en-US"/>
        </w:rPr>
      </w:pPr>
    </w:p>
    <w:p w14:paraId="6167B2A4" w14:textId="77777777" w:rsidR="00520DFB" w:rsidRPr="00520DFB" w:rsidRDefault="00520DFB" w:rsidP="00520DFB">
      <w:pPr>
        <w:rPr>
          <w:rFonts w:ascii="Calibri" w:eastAsia="Calibri" w:hAnsi="Calibri" w:cs="Calibri"/>
          <w:sz w:val="16"/>
          <w:lang w:eastAsia="en-US"/>
        </w:rPr>
      </w:pPr>
    </w:p>
    <w:p w14:paraId="623D249A" w14:textId="77777777" w:rsidR="00520DFB" w:rsidRPr="00520DFB" w:rsidRDefault="00520DFB" w:rsidP="00520DFB">
      <w:pPr>
        <w:keepNext/>
        <w:keepLines/>
        <w:pageBreakBefore/>
        <w:spacing w:before="40" w:after="0"/>
        <w:jc w:val="center"/>
        <w:outlineLvl w:val="2"/>
        <w:rPr>
          <w:rFonts w:ascii="Calibri" w:eastAsiaTheme="majorEastAsia" w:hAnsi="Calibri" w:cstheme="majorBidi"/>
          <w:b/>
          <w:sz w:val="32"/>
          <w:szCs w:val="24"/>
          <w:u w:val="single"/>
          <w:lang w:eastAsia="en-US"/>
        </w:rPr>
      </w:pPr>
      <w:r w:rsidRPr="00520DFB">
        <w:rPr>
          <w:rFonts w:ascii="Calibri" w:eastAsiaTheme="majorEastAsia" w:hAnsi="Calibri" w:cstheme="majorBidi"/>
          <w:b/>
          <w:sz w:val="32"/>
          <w:szCs w:val="24"/>
          <w:u w:val="single"/>
          <w:lang w:eastAsia="en-US"/>
        </w:rPr>
        <w:t>Advantage</w:t>
      </w:r>
    </w:p>
    <w:p w14:paraId="5EB21EC8" w14:textId="77777777" w:rsidR="00520DFB" w:rsidRPr="00520DFB" w:rsidRDefault="00520DFB" w:rsidP="00520DFB">
      <w:pPr>
        <w:keepNext/>
        <w:keepLines/>
        <w:spacing w:before="40" w:after="0"/>
        <w:outlineLvl w:val="3"/>
        <w:rPr>
          <w:rFonts w:ascii="Calibri" w:eastAsia="MS Gothic" w:hAnsi="Calibri" w:cs="Times New Roman"/>
          <w:b/>
          <w:iCs/>
          <w:sz w:val="26"/>
          <w:lang w:eastAsia="en-US"/>
        </w:rPr>
      </w:pPr>
      <w:r w:rsidRPr="00520DFB">
        <w:rPr>
          <w:rFonts w:ascii="Calibri" w:eastAsia="MS Gothic" w:hAnsi="Calibri" w:cs="Times New Roman"/>
          <w:b/>
          <w:iCs/>
          <w:sz w:val="26"/>
          <w:lang w:eastAsia="en-US"/>
        </w:rPr>
        <w:t>asteroid scarcity wrong</w:t>
      </w:r>
    </w:p>
    <w:p w14:paraId="7253BBA4" w14:textId="77777777" w:rsidR="00520DFB" w:rsidRPr="00520DFB" w:rsidRDefault="00520DFB" w:rsidP="00520DFB">
      <w:pPr>
        <w:keepNext/>
        <w:keepLines/>
        <w:spacing w:before="40" w:after="0"/>
        <w:outlineLvl w:val="3"/>
        <w:rPr>
          <w:rFonts w:ascii="Calibri" w:eastAsia="MS Gothic" w:hAnsi="Calibri" w:cs="Times New Roman"/>
          <w:b/>
          <w:iCs/>
          <w:sz w:val="26"/>
          <w:lang w:eastAsia="en-US"/>
        </w:rPr>
      </w:pPr>
      <w:r w:rsidRPr="00520DFB">
        <w:rPr>
          <w:rFonts w:ascii="Calibri" w:eastAsia="MS Gothic" w:hAnsi="Calibri" w:cs="Times New Roman"/>
          <w:b/>
          <w:iCs/>
          <w:sz w:val="26"/>
          <w:lang w:eastAsia="en-US"/>
        </w:rPr>
        <w:t xml:space="preserve">Nonunique – unchecked commercial appropriation will lead to conflict regardless of China </w:t>
      </w:r>
    </w:p>
    <w:p w14:paraId="11526C61" w14:textId="77777777" w:rsidR="00520DFB" w:rsidRPr="00520DFB" w:rsidRDefault="00520DFB" w:rsidP="00520DFB">
      <w:pPr>
        <w:rPr>
          <w:rFonts w:ascii="Calibri" w:eastAsia="Cambria" w:hAnsi="Calibri" w:cs="Calibri"/>
          <w:lang w:eastAsia="en-US"/>
        </w:rPr>
      </w:pPr>
      <w:r w:rsidRPr="00520DFB">
        <w:rPr>
          <w:rFonts w:ascii="Calibri" w:eastAsia="Cambria" w:hAnsi="Calibri" w:cs="Calibri"/>
          <w:b/>
          <w:bCs/>
          <w:sz w:val="26"/>
          <w:lang w:eastAsia="en-US"/>
        </w:rPr>
        <w:t xml:space="preserve">Perez 21 </w:t>
      </w:r>
      <w:r w:rsidRPr="00520DFB">
        <w:rPr>
          <w:rFonts w:ascii="Calibri" w:eastAsia="Cambria" w:hAnsi="Calibri" w:cs="Calibri"/>
          <w:lang w:eastAsia="en-US"/>
        </w:rPr>
        <w:t xml:space="preserve">Veronica Delgado-Perez. 12/14/21. Argument | The Commercialization of Space Risks Launching a Militarized Space Race. </w:t>
      </w:r>
      <w:hyperlink r:id="rId10" w:history="1">
        <w:r w:rsidRPr="00520DFB">
          <w:rPr>
            <w:rFonts w:ascii="Calibri" w:eastAsia="Cambria" w:hAnsi="Calibri" w:cs="Calibri"/>
            <w:lang w:eastAsia="en-US"/>
          </w:rPr>
          <w:t>https://www.theintlscholar.com/periodical/12/14/2020/analysis-commercialization-space-risk-international-law-military-space-race</w:t>
        </w:r>
      </w:hyperlink>
      <w:r w:rsidRPr="00520DFB">
        <w:rPr>
          <w:rFonts w:ascii="Calibri" w:eastAsia="Cambria" w:hAnsi="Calibri" w:cs="Calibri"/>
          <w:lang w:eastAsia="en-US"/>
        </w:rPr>
        <w:t xml:space="preserve"> [Veronica Delgado-Perez is a Staff Writer at The International Scholar.] // CVHS SR</w:t>
      </w:r>
    </w:p>
    <w:p w14:paraId="22148B00" w14:textId="77777777" w:rsidR="00520DFB" w:rsidRPr="00520DFB" w:rsidRDefault="00520DFB" w:rsidP="00520DFB">
      <w:pPr>
        <w:rPr>
          <w:rFonts w:ascii="Calibri" w:eastAsia="Cambria" w:hAnsi="Calibri" w:cs="Calibri"/>
          <w:sz w:val="12"/>
          <w:lang w:eastAsia="en-US"/>
        </w:rPr>
      </w:pPr>
      <w:r w:rsidRPr="00520DFB">
        <w:rPr>
          <w:rFonts w:ascii="Calibri" w:eastAsia="Cambria" w:hAnsi="Calibri" w:cs="Calibri"/>
          <w:u w:val="single"/>
          <w:lang w:eastAsia="en-US"/>
        </w:rPr>
        <w:t xml:space="preserve">Fundamentals of the Final Frontier It is a </w:t>
      </w:r>
      <w:r w:rsidRPr="00520DFB">
        <w:rPr>
          <w:rFonts w:ascii="Calibri" w:eastAsia="Cambria" w:hAnsi="Calibri" w:cs="Calibri"/>
          <w:b/>
          <w:iCs/>
          <w:highlight w:val="green"/>
          <w:u w:val="single"/>
          <w:bdr w:val="single" w:sz="18" w:space="0" w:color="auto"/>
          <w:lang w:eastAsia="en-US"/>
        </w:rPr>
        <w:t>geopolitical imperative</w:t>
      </w:r>
      <w:r w:rsidRPr="00520DFB">
        <w:rPr>
          <w:rFonts w:ascii="Calibri" w:eastAsia="Cambria" w:hAnsi="Calibri" w:cs="Calibri"/>
          <w:b/>
          <w:iCs/>
          <w:u w:val="single"/>
          <w:bdr w:val="single" w:sz="18" w:space="0" w:color="auto"/>
          <w:lang w:eastAsia="en-US"/>
        </w:rPr>
        <w:t xml:space="preserve"> </w:t>
      </w:r>
      <w:r w:rsidRPr="00520DFB">
        <w:rPr>
          <w:rFonts w:ascii="Calibri" w:eastAsia="Cambria" w:hAnsi="Calibri" w:cs="Calibri"/>
          <w:b/>
          <w:iCs/>
          <w:highlight w:val="green"/>
          <w:u w:val="single"/>
          <w:bdr w:val="single" w:sz="18" w:space="0" w:color="auto"/>
          <w:lang w:eastAsia="en-US"/>
        </w:rPr>
        <w:t>to</w:t>
      </w:r>
      <w:r w:rsidRPr="00520DFB">
        <w:rPr>
          <w:rFonts w:ascii="Calibri" w:eastAsia="Cambria" w:hAnsi="Calibri" w:cs="Calibri"/>
          <w:b/>
          <w:iCs/>
          <w:u w:val="single"/>
          <w:bdr w:val="single" w:sz="18" w:space="0" w:color="auto"/>
          <w:lang w:eastAsia="en-US"/>
        </w:rPr>
        <w:t xml:space="preserve"> </w:t>
      </w:r>
      <w:r w:rsidRPr="00520DFB">
        <w:rPr>
          <w:rFonts w:ascii="Calibri" w:eastAsia="Cambria" w:hAnsi="Calibri" w:cs="Calibri"/>
          <w:b/>
          <w:iCs/>
          <w:highlight w:val="green"/>
          <w:u w:val="single"/>
          <w:bdr w:val="single" w:sz="18" w:space="0" w:color="auto"/>
          <w:lang w:eastAsia="en-US"/>
        </w:rPr>
        <w:t>determine</w:t>
      </w:r>
      <w:r w:rsidRPr="00520DFB">
        <w:rPr>
          <w:rFonts w:ascii="Calibri" w:eastAsia="Cambria" w:hAnsi="Calibri" w:cs="Calibri"/>
          <w:b/>
          <w:iCs/>
          <w:u w:val="single"/>
          <w:bdr w:val="single" w:sz="18" w:space="0" w:color="auto"/>
          <w:lang w:eastAsia="en-US"/>
        </w:rPr>
        <w:t xml:space="preserve"> what, </w:t>
      </w:r>
      <w:r w:rsidRPr="00520DFB">
        <w:rPr>
          <w:rFonts w:ascii="Calibri" w:eastAsia="Cambria" w:hAnsi="Calibri" w:cs="Calibri"/>
          <w:b/>
          <w:iCs/>
          <w:highlight w:val="green"/>
          <w:u w:val="single"/>
          <w:bdr w:val="single" w:sz="18" w:space="0" w:color="auto"/>
          <w:lang w:eastAsia="en-US"/>
        </w:rPr>
        <w:t>if</w:t>
      </w:r>
      <w:r w:rsidRPr="00520DFB">
        <w:rPr>
          <w:rFonts w:ascii="Calibri" w:eastAsia="Cambria" w:hAnsi="Calibri" w:cs="Calibri"/>
          <w:b/>
          <w:iCs/>
          <w:u w:val="single"/>
          <w:bdr w:val="single" w:sz="18" w:space="0" w:color="auto"/>
          <w:lang w:eastAsia="en-US"/>
        </w:rPr>
        <w:t xml:space="preserve"> any, </w:t>
      </w:r>
      <w:r w:rsidRPr="00520DFB">
        <w:rPr>
          <w:rFonts w:ascii="Calibri" w:eastAsia="Cambria" w:hAnsi="Calibri" w:cs="Calibri"/>
          <w:b/>
          <w:iCs/>
          <w:highlight w:val="green"/>
          <w:u w:val="single"/>
          <w:bdr w:val="single" w:sz="18" w:space="0" w:color="auto"/>
          <w:lang w:eastAsia="en-US"/>
        </w:rPr>
        <w:t>commercial</w:t>
      </w:r>
      <w:r w:rsidRPr="00520DFB">
        <w:rPr>
          <w:rFonts w:ascii="Calibri" w:eastAsia="Cambria" w:hAnsi="Calibri" w:cs="Calibri"/>
          <w:b/>
          <w:iCs/>
          <w:u w:val="single"/>
          <w:bdr w:val="single" w:sz="18" w:space="0" w:color="auto"/>
          <w:lang w:eastAsia="en-US"/>
        </w:rPr>
        <w:t xml:space="preserve"> activities and use of </w:t>
      </w:r>
      <w:r w:rsidRPr="00520DFB">
        <w:rPr>
          <w:rFonts w:ascii="Calibri" w:eastAsia="Cambria" w:hAnsi="Calibri" w:cs="Calibri"/>
          <w:b/>
          <w:iCs/>
          <w:highlight w:val="green"/>
          <w:u w:val="single"/>
          <w:bdr w:val="single" w:sz="18" w:space="0" w:color="auto"/>
          <w:lang w:eastAsia="en-US"/>
        </w:rPr>
        <w:t>extraterrestrial resources are permitted</w:t>
      </w:r>
      <w:r w:rsidRPr="00520DFB">
        <w:rPr>
          <w:rFonts w:ascii="Calibri" w:eastAsia="Cambria" w:hAnsi="Calibri" w:cs="Calibri"/>
          <w:sz w:val="12"/>
          <w:lang w:eastAsia="en-US"/>
        </w:rPr>
        <w:t xml:space="preserve"> within the confines of international law. Without clear-cut agreements on what activity is recognized by international law, </w:t>
      </w:r>
      <w:r w:rsidRPr="00520DFB">
        <w:rPr>
          <w:rFonts w:ascii="Calibri" w:eastAsia="Cambria" w:hAnsi="Calibri" w:cs="Calibri"/>
          <w:b/>
          <w:iCs/>
          <w:u w:val="single"/>
          <w:lang w:eastAsia="en-US"/>
        </w:rPr>
        <w:t>the world will undoubtedly see states push the boundaries ever further in an attempt to gain the edge over geopolitical competitors — even more-so in an era of renewed great power competition.</w:t>
      </w:r>
      <w:r w:rsidRPr="00520DFB">
        <w:rPr>
          <w:rFonts w:ascii="Calibri" w:eastAsia="Cambria" w:hAnsi="Calibri" w:cs="Calibri"/>
          <w:sz w:val="12"/>
          <w:lang w:eastAsia="en-US"/>
        </w:rPr>
        <w:t xml:space="preserve"> </w:t>
      </w:r>
      <w:r w:rsidRPr="00520DFB">
        <w:rPr>
          <w:rFonts w:ascii="Calibri" w:eastAsia="Cambria" w:hAnsi="Calibri" w:cs="Calibri"/>
          <w:b/>
          <w:iCs/>
          <w:u w:val="single"/>
          <w:lang w:eastAsia="en-US"/>
        </w:rPr>
        <w:t>Yet to date, there exists no comprehensive treaty or legal reference to commercial activity in space</w:t>
      </w:r>
      <w:r w:rsidRPr="00520DFB">
        <w:rPr>
          <w:rFonts w:ascii="Calibri" w:eastAsia="Cambria" w:hAnsi="Calibri" w:cs="Calibri"/>
          <w:sz w:val="12"/>
          <w:lang w:eastAsia="en-US"/>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520DFB">
        <w:rPr>
          <w:rFonts w:ascii="Calibri" w:eastAsia="Cambria" w:hAnsi="Calibri" w:cs="Calibri"/>
          <w:u w:val="single"/>
          <w:lang w:eastAsia="en-US"/>
        </w:rPr>
        <w:t xml:space="preserve">In the last decade, the United Nations Committee on the Peaceful Uses of Outer Space (COPUOS) dealt with commercial aspects in outer space. In one of their last reports, the Committee expressed that the era of the </w:t>
      </w:r>
      <w:r w:rsidRPr="00520DFB">
        <w:rPr>
          <w:rFonts w:ascii="Calibri" w:eastAsia="Cambria" w:hAnsi="Calibri" w:cs="Calibri"/>
          <w:highlight w:val="green"/>
          <w:u w:val="single"/>
          <w:lang w:eastAsia="en-US"/>
        </w:rPr>
        <w:t>commercial utilization</w:t>
      </w:r>
      <w:r w:rsidRPr="00520DFB">
        <w:rPr>
          <w:rFonts w:ascii="Calibri" w:eastAsia="Cambria" w:hAnsi="Calibri" w:cs="Calibri"/>
          <w:u w:val="single"/>
          <w:lang w:eastAsia="en-US"/>
        </w:rPr>
        <w:t xml:space="preserve"> of outer space’s resources is intrinsically </w:t>
      </w:r>
      <w:r w:rsidRPr="00520DFB">
        <w:rPr>
          <w:rFonts w:ascii="Calibri" w:eastAsia="Cambria" w:hAnsi="Calibri" w:cs="Calibri"/>
          <w:b/>
          <w:iCs/>
          <w:highlight w:val="green"/>
          <w:u w:val="single"/>
          <w:lang w:eastAsia="en-US"/>
        </w:rPr>
        <w:t xml:space="preserve">linked to the </w:t>
      </w:r>
      <w:r w:rsidRPr="00520DFB">
        <w:rPr>
          <w:rFonts w:ascii="Calibri" w:eastAsia="Cambria" w:hAnsi="Calibri" w:cs="Calibri"/>
          <w:b/>
          <w:iCs/>
          <w:highlight w:val="green"/>
          <w:u w:val="single"/>
          <w:bdr w:val="single" w:sz="18" w:space="0" w:color="auto"/>
          <w:lang w:eastAsia="en-US"/>
        </w:rPr>
        <w:t>escalation of international competition over resources</w:t>
      </w:r>
      <w:r w:rsidRPr="00520DFB">
        <w:rPr>
          <w:rFonts w:ascii="Calibri" w:eastAsia="Cambria" w:hAnsi="Calibri" w:cs="Calibri"/>
          <w:u w:val="single"/>
          <w:lang w:eastAsia="en-US"/>
        </w:rPr>
        <w:t xml:space="preserve">, which could </w:t>
      </w:r>
      <w:r w:rsidRPr="00520DFB">
        <w:rPr>
          <w:rFonts w:ascii="Calibri" w:eastAsia="Cambria" w:hAnsi="Calibri" w:cs="Calibri"/>
          <w:b/>
          <w:iCs/>
          <w:highlight w:val="green"/>
          <w:u w:val="single"/>
          <w:bdr w:val="single" w:sz="18" w:space="0" w:color="auto"/>
          <w:lang w:eastAsia="en-US"/>
        </w:rPr>
        <w:t>threaten international peace and</w:t>
      </w:r>
      <w:r w:rsidRPr="00520DFB">
        <w:rPr>
          <w:rFonts w:ascii="Calibri" w:eastAsia="Cambria" w:hAnsi="Calibri" w:cs="Calibri"/>
          <w:u w:val="single"/>
          <w:bdr w:val="single" w:sz="18" w:space="0" w:color="auto"/>
          <w:lang w:eastAsia="en-US"/>
        </w:rPr>
        <w:t xml:space="preserve"> </w:t>
      </w:r>
      <w:r w:rsidRPr="00520DFB">
        <w:rPr>
          <w:rFonts w:ascii="Calibri" w:eastAsia="Cambria" w:hAnsi="Calibri" w:cs="Calibri"/>
          <w:b/>
          <w:iCs/>
          <w:highlight w:val="green"/>
          <w:u w:val="single"/>
          <w:bdr w:val="single" w:sz="18" w:space="0" w:color="auto"/>
          <w:lang w:eastAsia="en-US"/>
        </w:rPr>
        <w:t>security</w:t>
      </w:r>
      <w:r w:rsidRPr="00520DFB">
        <w:rPr>
          <w:rFonts w:ascii="Calibri" w:eastAsia="Cambria" w:hAnsi="Calibri" w:cs="Calibri"/>
          <w:u w:val="single"/>
          <w:lang w:eastAsia="en-US"/>
        </w:rPr>
        <w:t>.</w:t>
      </w:r>
      <w:r w:rsidRPr="00520DFB">
        <w:rPr>
          <w:rFonts w:ascii="Calibri" w:eastAsia="Cambria" w:hAnsi="Calibri" w:cs="Calibri"/>
          <w:sz w:val="12"/>
          <w:lang w:eastAsia="en-US"/>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520DFB">
        <w:rPr>
          <w:rFonts w:ascii="Calibri" w:eastAsia="Cambria" w:hAnsi="Calibri" w:cs="Calibri"/>
          <w:u w:val="single"/>
          <w:lang w:eastAsia="en-US"/>
        </w:rPr>
        <w:t xml:space="preserve">Inevitably, </w:t>
      </w:r>
      <w:r w:rsidRPr="00520DFB">
        <w:rPr>
          <w:rFonts w:ascii="Calibri" w:eastAsia="Cambria" w:hAnsi="Calibri" w:cs="Calibri"/>
          <w:b/>
          <w:iCs/>
          <w:highlight w:val="green"/>
          <w:u w:val="single"/>
          <w:lang w:eastAsia="en-US"/>
        </w:rPr>
        <w:t>there are significant drawbacks</w:t>
      </w:r>
      <w:r w:rsidRPr="00520DFB">
        <w:rPr>
          <w:rFonts w:ascii="Calibri" w:eastAsia="Cambria" w:hAnsi="Calibri" w:cs="Calibri"/>
          <w:u w:val="single"/>
          <w:lang w:eastAsia="en-US"/>
        </w:rPr>
        <w:t xml:space="preserve"> </w:t>
      </w:r>
      <w:r w:rsidRPr="00520DFB">
        <w:rPr>
          <w:rFonts w:ascii="Calibri" w:eastAsia="Cambria" w:hAnsi="Calibri" w:cs="Calibri"/>
          <w:b/>
          <w:iCs/>
          <w:highlight w:val="green"/>
          <w:u w:val="single"/>
          <w:lang w:eastAsia="en-US"/>
        </w:rPr>
        <w:t>to</w:t>
      </w:r>
      <w:r w:rsidRPr="00520DFB">
        <w:rPr>
          <w:rFonts w:ascii="Calibri" w:eastAsia="Cambria" w:hAnsi="Calibri" w:cs="Calibri"/>
          <w:u w:val="single"/>
          <w:lang w:eastAsia="en-US"/>
        </w:rPr>
        <w:t xml:space="preserve"> the </w:t>
      </w:r>
      <w:r w:rsidRPr="00520DFB">
        <w:rPr>
          <w:rFonts w:ascii="Calibri" w:eastAsia="Cambria" w:hAnsi="Calibri" w:cs="Calibri"/>
          <w:b/>
          <w:iCs/>
          <w:highlight w:val="green"/>
          <w:u w:val="single"/>
          <w:bdr w:val="single" w:sz="18" w:space="0" w:color="auto"/>
          <w:lang w:eastAsia="en-US"/>
        </w:rPr>
        <w:t>commercialization of space exploration</w:t>
      </w:r>
      <w:r w:rsidRPr="00520DFB">
        <w:rPr>
          <w:rFonts w:ascii="Calibri" w:eastAsia="Cambria" w:hAnsi="Calibri" w:cs="Calibri"/>
          <w:u w:val="single"/>
          <w:lang w:eastAsia="en-US"/>
        </w:rPr>
        <w:t>. These can vary, for instance, from the commercial dominance of space’s natural resources only by those</w:t>
      </w:r>
      <w:r w:rsidRPr="00520DFB">
        <w:rPr>
          <w:rFonts w:ascii="Calibri" w:eastAsia="Cambria" w:hAnsi="Calibri" w:cs="Calibri"/>
          <w:sz w:val="12"/>
          <w:lang w:eastAsia="en-US"/>
        </w:rPr>
        <w:t xml:space="preserve"> </w:t>
      </w:r>
      <w:r w:rsidRPr="00520DFB">
        <w:rPr>
          <w:rFonts w:ascii="Calibri" w:eastAsia="Cambria" w:hAnsi="Calibri" w:cs="Calibri"/>
          <w:highlight w:val="green"/>
          <w:u w:val="single"/>
          <w:lang w:eastAsia="en-US"/>
        </w:rPr>
        <w:t>states</w:t>
      </w:r>
      <w:r w:rsidRPr="00520DFB">
        <w:rPr>
          <w:rFonts w:ascii="Calibri" w:eastAsia="Cambria" w:hAnsi="Calibri" w:cs="Calibri"/>
          <w:u w:val="single"/>
          <w:lang w:eastAsia="en-US"/>
        </w:rPr>
        <w:t xml:space="preserve"> </w:t>
      </w:r>
      <w:r w:rsidRPr="00520DFB">
        <w:rPr>
          <w:rFonts w:ascii="Calibri" w:eastAsia="Cambria" w:hAnsi="Calibri" w:cs="Calibri"/>
          <w:highlight w:val="green"/>
          <w:u w:val="single"/>
          <w:lang w:eastAsia="en-US"/>
        </w:rPr>
        <w:t>with</w:t>
      </w:r>
      <w:r w:rsidRPr="00520DFB">
        <w:rPr>
          <w:rFonts w:ascii="Calibri" w:eastAsia="Cambria" w:hAnsi="Calibri" w:cs="Calibri"/>
          <w:u w:val="single"/>
          <w:lang w:eastAsia="en-US"/>
        </w:rPr>
        <w:t xml:space="preserve"> the </w:t>
      </w:r>
      <w:r w:rsidRPr="00520DFB">
        <w:rPr>
          <w:rFonts w:ascii="Calibri" w:eastAsia="Cambria" w:hAnsi="Calibri" w:cs="Calibri"/>
          <w:b/>
          <w:iCs/>
          <w:highlight w:val="green"/>
          <w:u w:val="single"/>
          <w:lang w:eastAsia="en-US"/>
        </w:rPr>
        <w:t>technical and financial capital</w:t>
      </w:r>
      <w:r w:rsidRPr="00520DFB">
        <w:rPr>
          <w:rFonts w:ascii="Calibri" w:eastAsia="Cambria" w:hAnsi="Calibri" w:cs="Calibri"/>
          <w:u w:val="single"/>
          <w:lang w:eastAsia="en-US"/>
        </w:rPr>
        <w:t xml:space="preserve"> to support space missions, to </w:t>
      </w:r>
      <w:r w:rsidRPr="00520DFB">
        <w:rPr>
          <w:rFonts w:ascii="Calibri" w:eastAsia="Cambria" w:hAnsi="Calibri" w:cs="Calibri"/>
          <w:highlight w:val="green"/>
          <w:u w:val="single"/>
          <w:lang w:eastAsia="en-US"/>
        </w:rPr>
        <w:t>geopolitical competition over extraterrestrial resources</w:t>
      </w:r>
      <w:r w:rsidRPr="00520DFB">
        <w:rPr>
          <w:rFonts w:ascii="Calibri" w:eastAsia="Cambria" w:hAnsi="Calibri" w:cs="Calibri"/>
          <w:u w:val="single"/>
          <w:lang w:eastAsia="en-US"/>
        </w:rPr>
        <w:t xml:space="preserve"> that </w:t>
      </w:r>
      <w:r w:rsidRPr="00520DFB">
        <w:rPr>
          <w:rFonts w:ascii="Calibri" w:eastAsia="Cambria" w:hAnsi="Calibri" w:cs="Calibri"/>
          <w:b/>
          <w:iCs/>
          <w:highlight w:val="green"/>
          <w:u w:val="single"/>
          <w:bdr w:val="single" w:sz="18" w:space="0" w:color="auto"/>
          <w:lang w:eastAsia="en-US"/>
        </w:rPr>
        <w:t>threatens world peace and security</w:t>
      </w:r>
      <w:r w:rsidRPr="00520DFB">
        <w:rPr>
          <w:rFonts w:ascii="Calibri" w:eastAsia="Cambria" w:hAnsi="Calibri" w:cs="Calibri"/>
          <w:u w:val="single"/>
          <w:lang w:eastAsia="en-US"/>
        </w:rPr>
        <w:t xml:space="preserve">, to the potential for the monopolization of extraterrestrial resources by states and private companies. </w:t>
      </w:r>
      <w:r w:rsidRPr="00520DFB">
        <w:rPr>
          <w:rFonts w:ascii="Calibri" w:eastAsia="Cambria" w:hAnsi="Calibri" w:cs="Calibri"/>
          <w:sz w:val="12"/>
          <w:lang w:eastAsia="en-US"/>
        </w:rPr>
        <w:t>As was the case during the Cold War, the Soviet Union and the United States began a Space Race in which they struggled to achieve supremacy in space exploration and domination of science</w:t>
      </w:r>
      <w:r w:rsidRPr="00520DFB">
        <w:rPr>
          <w:rFonts w:ascii="Calibri" w:eastAsia="Cambria" w:hAnsi="Calibri" w:cs="Calibri"/>
          <w:u w:val="single"/>
          <w:lang w:eastAsia="en-US"/>
        </w:rPr>
        <w:t>. Today, the number of space powers has increased thanks to continual advancements in flight, combustion, and fueling technologies</w:t>
      </w:r>
      <w:r w:rsidRPr="00520DFB">
        <w:rPr>
          <w:rFonts w:ascii="Calibri" w:eastAsia="Cambria" w:hAnsi="Calibri" w:cs="Calibri"/>
          <w:sz w:val="12"/>
          <w:lang w:eastAsia="en-US"/>
        </w:rPr>
        <w:t xml:space="preserve">. In the three decades since the end of the Cold War, technologically advanced countries like </w:t>
      </w:r>
      <w:r w:rsidRPr="00520DFB">
        <w:rPr>
          <w:rFonts w:ascii="Calibri" w:eastAsia="Cambria" w:hAnsi="Calibri" w:cs="Calibri"/>
          <w:u w:val="single"/>
          <w:lang w:eastAsia="en-US"/>
        </w:rPr>
        <w:t>China, Japan, and France</w:t>
      </w:r>
      <w:r w:rsidRPr="00520DFB">
        <w:rPr>
          <w:rFonts w:ascii="Calibri" w:eastAsia="Cambria" w:hAnsi="Calibri" w:cs="Calibri"/>
          <w:sz w:val="12"/>
          <w:lang w:eastAsia="en-US"/>
        </w:rPr>
        <w:t xml:space="preserve"> which previously had no space program have successfully navigated to the top tier of space-faring agencies and programs. </w:t>
      </w:r>
      <w:r w:rsidRPr="00520DFB">
        <w:rPr>
          <w:rFonts w:ascii="Calibri" w:eastAsia="Cambria" w:hAnsi="Calibri" w:cs="Calibri"/>
          <w:u w:val="single"/>
          <w:lang w:eastAsia="en-US"/>
        </w:rPr>
        <w:t xml:space="preserve">In 2018, the U.S. allocated $41 billion to space programs, followed by China at $5.8 billion, and Russia at $3.1 billion. Collectively, the three major space powers control almost 65% of the global industry, showing space </w:t>
      </w:r>
      <w:r w:rsidRPr="00520DFB">
        <w:rPr>
          <w:rFonts w:ascii="Calibri" w:eastAsia="Cambria" w:hAnsi="Calibri" w:cs="Calibri"/>
          <w:b/>
          <w:iCs/>
          <w:u w:val="single"/>
          <w:lang w:eastAsia="en-US"/>
        </w:rPr>
        <w:t>powers are monopolizing</w:t>
      </w:r>
      <w:r w:rsidRPr="00520DFB">
        <w:rPr>
          <w:rFonts w:ascii="Calibri" w:eastAsia="Cambria" w:hAnsi="Calibri" w:cs="Calibri"/>
          <w:u w:val="single"/>
          <w:lang w:eastAsia="en-US"/>
        </w:rPr>
        <w:t xml:space="preserve"> space and reinforcing the inequality gap between states that do not have sufficient economic and technological capacity to invest</w:t>
      </w:r>
      <w:r w:rsidRPr="00520DFB">
        <w:rPr>
          <w:rFonts w:ascii="Calibri" w:eastAsia="Cambria" w:hAnsi="Calibri" w:cs="Calibri"/>
          <w:sz w:val="12"/>
          <w:lang w:eastAsia="en-US"/>
        </w:rPr>
        <w:t xml:space="preserve">. </w:t>
      </w:r>
      <w:r w:rsidRPr="00520DFB">
        <w:rPr>
          <w:rFonts w:ascii="Calibri" w:eastAsia="Cambria" w:hAnsi="Calibri" w:cs="Calibri"/>
          <w:u w:val="single"/>
          <w:lang w:eastAsia="en-US"/>
        </w:rPr>
        <w:t xml:space="preserve">With </w:t>
      </w:r>
      <w:r w:rsidRPr="00520DFB">
        <w:rPr>
          <w:rFonts w:ascii="Calibri" w:eastAsia="Cambria" w:hAnsi="Calibri" w:cs="Calibri"/>
          <w:highlight w:val="green"/>
          <w:u w:val="single"/>
          <w:lang w:eastAsia="en-US"/>
        </w:rPr>
        <w:t>new actors</w:t>
      </w:r>
      <w:r w:rsidRPr="00520DFB">
        <w:rPr>
          <w:rFonts w:ascii="Calibri" w:eastAsia="Cambria" w:hAnsi="Calibri" w:cs="Calibri"/>
          <w:u w:val="single"/>
          <w:lang w:eastAsia="en-US"/>
        </w:rPr>
        <w:t xml:space="preserve"> on the game stage, </w:t>
      </w:r>
      <w:r w:rsidRPr="00520DFB">
        <w:rPr>
          <w:rFonts w:ascii="Calibri" w:eastAsia="Cambria" w:hAnsi="Calibri" w:cs="Calibri"/>
          <w:b/>
          <w:iCs/>
          <w:highlight w:val="green"/>
          <w:u w:val="single"/>
          <w:lang w:eastAsia="en-US"/>
        </w:rPr>
        <w:t>conflicts of interest may arise</w:t>
      </w:r>
      <w:r w:rsidRPr="00520DFB">
        <w:rPr>
          <w:rFonts w:ascii="Calibri" w:eastAsia="Cambria" w:hAnsi="Calibri" w:cs="Calibri"/>
          <w:u w:val="single"/>
          <w:lang w:eastAsia="en-US"/>
        </w:rPr>
        <w:t xml:space="preserve">. </w:t>
      </w:r>
      <w:r w:rsidRPr="00520DFB">
        <w:rPr>
          <w:rFonts w:ascii="Calibri" w:eastAsia="Cambria" w:hAnsi="Calibri" w:cs="Calibri"/>
          <w:b/>
          <w:iCs/>
          <w:u w:val="single"/>
          <w:lang w:eastAsia="en-US"/>
        </w:rPr>
        <w:t>There is a risk that each actor adopts a kind of short-term Realist approach to space policy — one which is driven by self-interest in reaping the greatest benefits of extraterrestrial exploration and commercialization while controlling access to others</w:t>
      </w:r>
      <w:r w:rsidRPr="00520DFB">
        <w:rPr>
          <w:rFonts w:ascii="Calibri" w:eastAsia="Cambria" w:hAnsi="Calibri" w:cs="Calibri"/>
          <w:sz w:val="12"/>
          <w:lang w:eastAsia="en-US"/>
        </w:rPr>
        <w:t xml:space="preserve">. If unmitigated, states may choose to militarize outer space to gain a strategic edge over competitors and adversaries. This process has already begun. </w:t>
      </w:r>
      <w:r w:rsidRPr="00520DFB">
        <w:rPr>
          <w:rFonts w:ascii="Calibri" w:eastAsia="Cambria" w:hAnsi="Calibri" w:cs="Calibri"/>
          <w:u w:val="single"/>
          <w:lang w:eastAsia="en-US"/>
        </w:rPr>
        <w:t>Under the Trump administration, the Pentagon established the U.S. Space Force as a new branch of the Armed Forces to protect the country and allied interests in space.</w:t>
      </w:r>
      <w:r w:rsidRPr="00520DFB">
        <w:rPr>
          <w:rFonts w:ascii="Calibri" w:eastAsia="Cambria" w:hAnsi="Calibri" w:cs="Calibri"/>
          <w:sz w:val="12"/>
          <w:lang w:eastAsia="en-US"/>
        </w:rPr>
        <w:t xml:space="preserve"> </w:t>
      </w:r>
      <w:r w:rsidRPr="00520DFB">
        <w:rPr>
          <w:rFonts w:ascii="Calibri" w:eastAsia="Cambria" w:hAnsi="Calibri" w:cs="Calibri"/>
          <w:u w:val="single"/>
          <w:lang w:eastAsia="en-US"/>
        </w:rPr>
        <w:t>Already, Delta 4 — one of the U.S. Space Force’s missions — conducts strategic and theater missile warnings, manages weapon systems, and provides information to missile defense forces</w:t>
      </w:r>
      <w:r w:rsidRPr="00520DFB">
        <w:rPr>
          <w:rFonts w:ascii="Calibri" w:eastAsia="Cambria" w:hAnsi="Calibri" w:cs="Calibri"/>
          <w:sz w:val="12"/>
          <w:lang w:eastAsia="en-US"/>
        </w:rPr>
        <w:t xml:space="preserve">. The measure shows that for the U.S., outer space is not only a domain of scientific exploration but has the potential to become increasingly securitized. With </w:t>
      </w:r>
      <w:r w:rsidRPr="00520DFB">
        <w:rPr>
          <w:rFonts w:ascii="Calibri" w:eastAsia="Cambria" w:hAnsi="Calibri" w:cs="Calibri"/>
          <w:u w:val="single"/>
          <w:lang w:eastAsia="en-US"/>
        </w:rPr>
        <w:t>the impending expiration of the Strategic Arms Reduction Treaty (START) between the U.S. and Russia on February 5, 2021, a number of security dilemmas could arise</w:t>
      </w:r>
      <w:r w:rsidRPr="00520DFB">
        <w:rPr>
          <w:rFonts w:ascii="Calibri" w:eastAsia="Cambria" w:hAnsi="Calibri" w:cs="Calibri"/>
          <w:sz w:val="12"/>
          <w:lang w:eastAsia="en-US"/>
        </w:rPr>
        <w:t xml:space="preserve">. </w:t>
      </w:r>
      <w:r w:rsidRPr="00520DFB">
        <w:rPr>
          <w:rFonts w:ascii="Calibri" w:eastAsia="Cambria" w:hAnsi="Calibri" w:cs="Calibri"/>
          <w:u w:val="single"/>
          <w:lang w:eastAsia="en-US"/>
        </w:rPr>
        <w:t xml:space="preserve">If the world’s two largest nuclear powers do not edge toward extending the treaty, </w:t>
      </w:r>
      <w:r w:rsidRPr="00520DFB">
        <w:rPr>
          <w:rFonts w:ascii="Calibri" w:eastAsia="Cambria" w:hAnsi="Calibri" w:cs="Calibri"/>
          <w:highlight w:val="green"/>
          <w:u w:val="single"/>
          <w:lang w:eastAsia="en-US"/>
        </w:rPr>
        <w:t>Washington and Moscow</w:t>
      </w:r>
      <w:r w:rsidRPr="00520DFB">
        <w:rPr>
          <w:rFonts w:ascii="Calibri" w:eastAsia="Cambria" w:hAnsi="Calibri" w:cs="Calibri"/>
          <w:u w:val="single"/>
          <w:lang w:eastAsia="en-US"/>
        </w:rPr>
        <w:t xml:space="preserve"> risk </w:t>
      </w:r>
      <w:r w:rsidRPr="00520DFB">
        <w:rPr>
          <w:rFonts w:ascii="Calibri" w:eastAsia="Cambria" w:hAnsi="Calibri" w:cs="Calibri"/>
          <w:highlight w:val="green"/>
          <w:u w:val="single"/>
          <w:lang w:eastAsia="en-US"/>
        </w:rPr>
        <w:t>return</w:t>
      </w:r>
      <w:r w:rsidRPr="00520DFB">
        <w:rPr>
          <w:rFonts w:ascii="Calibri" w:eastAsia="Cambria" w:hAnsi="Calibri" w:cs="Calibri"/>
          <w:u w:val="single"/>
          <w:lang w:eastAsia="en-US"/>
        </w:rPr>
        <w:t xml:space="preserve">ing </w:t>
      </w:r>
      <w:r w:rsidRPr="00520DFB">
        <w:rPr>
          <w:rFonts w:ascii="Calibri" w:eastAsia="Cambria" w:hAnsi="Calibri" w:cs="Calibri"/>
          <w:highlight w:val="green"/>
          <w:u w:val="single"/>
          <w:lang w:eastAsia="en-US"/>
        </w:rPr>
        <w:t>to</w:t>
      </w:r>
      <w:r w:rsidRPr="00520DFB">
        <w:rPr>
          <w:rFonts w:ascii="Calibri" w:eastAsia="Cambria" w:hAnsi="Calibri" w:cs="Calibri"/>
          <w:u w:val="single"/>
          <w:lang w:eastAsia="en-US"/>
        </w:rPr>
        <w:t xml:space="preserve"> the era of unrestricted </w:t>
      </w:r>
      <w:r w:rsidRPr="00520DFB">
        <w:rPr>
          <w:rFonts w:ascii="Calibri" w:eastAsia="Cambria" w:hAnsi="Calibri" w:cs="Calibri"/>
          <w:highlight w:val="green"/>
          <w:u w:val="single"/>
          <w:lang w:eastAsia="en-US"/>
        </w:rPr>
        <w:t>expansion</w:t>
      </w:r>
      <w:r w:rsidRPr="00520DFB">
        <w:rPr>
          <w:rFonts w:ascii="Calibri" w:eastAsia="Cambria" w:hAnsi="Calibri" w:cs="Calibri"/>
          <w:u w:val="single"/>
          <w:lang w:eastAsia="en-US"/>
        </w:rPr>
        <w:t xml:space="preserve"> </w:t>
      </w:r>
      <w:r w:rsidRPr="00520DFB">
        <w:rPr>
          <w:rFonts w:ascii="Calibri" w:eastAsia="Cambria" w:hAnsi="Calibri" w:cs="Calibri"/>
          <w:highlight w:val="green"/>
          <w:u w:val="single"/>
          <w:lang w:eastAsia="en-US"/>
        </w:rPr>
        <w:t>of</w:t>
      </w:r>
      <w:r w:rsidRPr="00520DFB">
        <w:rPr>
          <w:rFonts w:ascii="Calibri" w:eastAsia="Cambria" w:hAnsi="Calibri" w:cs="Calibri"/>
          <w:u w:val="single"/>
          <w:lang w:eastAsia="en-US"/>
        </w:rPr>
        <w:t xml:space="preserve"> launch platforms and </w:t>
      </w:r>
      <w:r w:rsidRPr="00520DFB">
        <w:rPr>
          <w:rFonts w:ascii="Calibri" w:eastAsia="Cambria" w:hAnsi="Calibri" w:cs="Calibri"/>
          <w:highlight w:val="green"/>
          <w:u w:val="single"/>
          <w:lang w:eastAsia="en-US"/>
        </w:rPr>
        <w:t>strategically-deployed nuclear warheads</w:t>
      </w:r>
      <w:r w:rsidRPr="00520DFB">
        <w:rPr>
          <w:rFonts w:ascii="Calibri" w:eastAsia="Cambria" w:hAnsi="Calibri" w:cs="Calibri"/>
          <w:u w:val="single"/>
          <w:lang w:eastAsia="en-US"/>
        </w:rPr>
        <w:t xml:space="preserve"> — potentially </w:t>
      </w:r>
      <w:r w:rsidRPr="00520DFB">
        <w:rPr>
          <w:rFonts w:ascii="Calibri" w:eastAsia="Cambria" w:hAnsi="Calibri" w:cs="Calibri"/>
          <w:highlight w:val="green"/>
          <w:u w:val="single"/>
          <w:lang w:eastAsia="en-US"/>
        </w:rPr>
        <w:t>with</w:t>
      </w:r>
      <w:r w:rsidRPr="00520DFB">
        <w:rPr>
          <w:rFonts w:ascii="Calibri" w:eastAsia="Cambria" w:hAnsi="Calibri" w:cs="Calibri"/>
          <w:u w:val="single"/>
          <w:lang w:eastAsia="en-US"/>
        </w:rPr>
        <w:t xml:space="preserve"> the aid of </w:t>
      </w:r>
      <w:r w:rsidRPr="00520DFB">
        <w:rPr>
          <w:rFonts w:ascii="Calibri" w:eastAsia="Cambria" w:hAnsi="Calibri" w:cs="Calibri"/>
          <w:highlight w:val="green"/>
          <w:u w:val="single"/>
          <w:lang w:eastAsia="en-US"/>
        </w:rPr>
        <w:t>military infrastructure</w:t>
      </w:r>
      <w:r w:rsidRPr="00520DFB">
        <w:rPr>
          <w:rFonts w:ascii="Calibri" w:eastAsia="Cambria" w:hAnsi="Calibri" w:cs="Calibri"/>
          <w:u w:val="single"/>
          <w:lang w:eastAsia="en-US"/>
        </w:rPr>
        <w:t xml:space="preserve"> </w:t>
      </w:r>
      <w:r w:rsidRPr="00520DFB">
        <w:rPr>
          <w:rFonts w:ascii="Calibri" w:eastAsia="Cambria" w:hAnsi="Calibri" w:cs="Calibri"/>
          <w:highlight w:val="green"/>
          <w:u w:val="single"/>
          <w:lang w:eastAsia="en-US"/>
        </w:rPr>
        <w:t>in</w:t>
      </w:r>
      <w:r w:rsidRPr="00520DFB">
        <w:rPr>
          <w:rFonts w:ascii="Calibri" w:eastAsia="Cambria" w:hAnsi="Calibri" w:cs="Calibri"/>
          <w:u w:val="single"/>
          <w:lang w:eastAsia="en-US"/>
        </w:rPr>
        <w:t xml:space="preserve"> </w:t>
      </w:r>
      <w:r w:rsidRPr="00520DFB">
        <w:rPr>
          <w:rFonts w:ascii="Calibri" w:eastAsia="Cambria" w:hAnsi="Calibri" w:cs="Calibri"/>
          <w:b/>
          <w:iCs/>
          <w:highlight w:val="green"/>
          <w:u w:val="single"/>
          <w:lang w:eastAsia="en-US"/>
        </w:rPr>
        <w:t>space</w:t>
      </w:r>
      <w:r w:rsidRPr="00520DFB">
        <w:rPr>
          <w:rFonts w:ascii="Calibri" w:eastAsia="Cambria" w:hAnsi="Calibri" w:cs="Calibri"/>
          <w:u w:val="single"/>
          <w:lang w:eastAsia="en-US"/>
        </w:rPr>
        <w:t>.</w:t>
      </w:r>
      <w:r w:rsidRPr="00520DFB">
        <w:rPr>
          <w:rFonts w:ascii="Calibri" w:eastAsia="Cambria" w:hAnsi="Calibri" w:cs="Calibri"/>
          <w:sz w:val="12"/>
          <w:lang w:eastAsia="en-US"/>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520DFB">
        <w:rPr>
          <w:rFonts w:ascii="Calibri" w:eastAsia="Cambria" w:hAnsi="Calibri" w:cs="Calibri"/>
          <w:u w:val="single"/>
          <w:lang w:eastAsia="en-US"/>
        </w:rPr>
        <w:t xml:space="preserve">More than the risk of the securitization of space, state, and private actors could begin to claim exclusive legal rights over the resources they discover. </w:t>
      </w:r>
      <w:r w:rsidRPr="00520DFB">
        <w:rPr>
          <w:rFonts w:ascii="Calibri" w:eastAsia="Cambria" w:hAnsi="Calibri" w:cs="Calibri"/>
          <w:sz w:val="12"/>
          <w:lang w:eastAsia="en-US"/>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520DFB">
        <w:rPr>
          <w:rFonts w:ascii="Calibri" w:eastAsia="Cambria" w:hAnsi="Calibri" w:cs="Calibri"/>
          <w:u w:val="single"/>
          <w:lang w:eastAsia="en-US"/>
        </w:rPr>
        <w:t xml:space="preserve">private investment in space activities, or the emergence of non-state private enterprises operating in space. As a result, </w:t>
      </w:r>
      <w:r w:rsidRPr="00520DFB">
        <w:rPr>
          <w:rFonts w:ascii="Calibri" w:eastAsia="Cambria" w:hAnsi="Calibri" w:cs="Calibri"/>
          <w:highlight w:val="green"/>
          <w:u w:val="single"/>
          <w:lang w:eastAsia="en-US"/>
        </w:rPr>
        <w:t>private enterprises</w:t>
      </w:r>
      <w:r w:rsidRPr="00520DFB">
        <w:rPr>
          <w:rFonts w:ascii="Calibri" w:eastAsia="Cambria" w:hAnsi="Calibri" w:cs="Calibri"/>
          <w:u w:val="single"/>
          <w:lang w:eastAsia="en-US"/>
        </w:rPr>
        <w:t xml:space="preserve"> operating in the vacuum of space also </w:t>
      </w:r>
      <w:r w:rsidRPr="00520DFB">
        <w:rPr>
          <w:rFonts w:ascii="Calibri" w:eastAsia="Cambria" w:hAnsi="Calibri" w:cs="Calibri"/>
          <w:b/>
          <w:iCs/>
          <w:highlight w:val="green"/>
          <w:u w:val="single"/>
          <w:lang w:eastAsia="en-US"/>
        </w:rPr>
        <w:t>float in an unstable legal vacuum</w:t>
      </w:r>
      <w:r w:rsidRPr="00520DFB">
        <w:rPr>
          <w:rFonts w:ascii="Calibri" w:eastAsia="Cambria" w:hAnsi="Calibri" w:cs="Calibri"/>
          <w:u w:val="single"/>
          <w:lang w:eastAsia="en-US"/>
        </w:rPr>
        <w:t xml:space="preserve"> which </w:t>
      </w:r>
      <w:r w:rsidRPr="00520DFB">
        <w:rPr>
          <w:rFonts w:ascii="Calibri" w:eastAsia="Cambria" w:hAnsi="Calibri" w:cs="Calibri"/>
          <w:b/>
          <w:iCs/>
          <w:highlight w:val="green"/>
          <w:u w:val="single"/>
          <w:bdr w:val="single" w:sz="18" w:space="0" w:color="auto"/>
          <w:lang w:eastAsia="en-US"/>
        </w:rPr>
        <w:t>threatens to implode in geopolitical competition</w:t>
      </w:r>
      <w:r w:rsidRPr="00520DFB">
        <w:rPr>
          <w:rFonts w:ascii="Calibri" w:eastAsia="Cambria" w:hAnsi="Calibri" w:cs="Calibri"/>
          <w:u w:val="single"/>
          <w:lang w:eastAsia="en-US"/>
        </w:rPr>
        <w:t xml:space="preserve">. Beyond Stars and States In an </w:t>
      </w:r>
      <w:r w:rsidRPr="00520DFB">
        <w:rPr>
          <w:rFonts w:ascii="Calibri" w:eastAsia="Cambria" w:hAnsi="Calibri" w:cs="Calibri"/>
          <w:b/>
          <w:iCs/>
          <w:highlight w:val="green"/>
          <w:u w:val="single"/>
          <w:lang w:eastAsia="en-US"/>
        </w:rPr>
        <w:t>increasingly commercial outer space</w:t>
      </w:r>
      <w:r w:rsidRPr="00520DFB">
        <w:rPr>
          <w:rFonts w:ascii="Calibri" w:eastAsia="Cambria" w:hAnsi="Calibri" w:cs="Calibri"/>
          <w:u w:val="single"/>
          <w:lang w:eastAsia="en-US"/>
        </w:rPr>
        <w:t xml:space="preserve"> in which there are </w:t>
      </w:r>
      <w:r w:rsidRPr="00520DFB">
        <w:rPr>
          <w:rFonts w:ascii="Calibri" w:eastAsia="Cambria" w:hAnsi="Calibri" w:cs="Calibri"/>
          <w:b/>
          <w:iCs/>
          <w:highlight w:val="green"/>
          <w:u w:val="single"/>
          <w:lang w:eastAsia="en-US"/>
        </w:rPr>
        <w:t>no set limits to the exploitation of resources or claim to property</w:t>
      </w:r>
      <w:r w:rsidRPr="00520DFB">
        <w:rPr>
          <w:rFonts w:ascii="Calibri" w:eastAsia="Cambria" w:hAnsi="Calibri" w:cs="Calibri"/>
          <w:u w:val="single"/>
          <w:lang w:eastAsia="en-US"/>
        </w:rPr>
        <w:t xml:space="preserve">, states and private companies will inevitably pursue the development of new extraterrestrial industries to suit their geoeconomic interests. If unchecked, the legal protection of outer space as a domain of exploration for the benefit of all humanity </w:t>
      </w:r>
      <w:r w:rsidRPr="00520DFB">
        <w:rPr>
          <w:rFonts w:ascii="Calibri" w:eastAsia="Cambria" w:hAnsi="Calibri" w:cs="Calibri"/>
          <w:b/>
          <w:iCs/>
          <w:highlight w:val="green"/>
          <w:u w:val="single"/>
          <w:lang w:eastAsia="en-US"/>
        </w:rPr>
        <w:t>would functionally fail</w:t>
      </w:r>
      <w:r w:rsidRPr="00520DFB">
        <w:rPr>
          <w:rFonts w:ascii="Calibri" w:eastAsia="Cambria" w:hAnsi="Calibri" w:cs="Calibri"/>
          <w:sz w:val="12"/>
          <w:lang w:eastAsia="en-US"/>
        </w:rPr>
        <w:t xml:space="preserve">. To </w:t>
      </w:r>
      <w:r w:rsidRPr="00520DFB">
        <w:rPr>
          <w:rFonts w:ascii="Calibri" w:eastAsia="Cambria" w:hAnsi="Calibri" w:cs="Calibri"/>
          <w:u w:val="single"/>
          <w:lang w:eastAsia="en-US"/>
        </w:rPr>
        <w:t xml:space="preserve">protect investments and profit from national space industries, </w:t>
      </w:r>
      <w:r w:rsidRPr="00520DFB">
        <w:rPr>
          <w:rFonts w:ascii="Calibri" w:eastAsia="Cambria" w:hAnsi="Calibri" w:cs="Calibri"/>
          <w:highlight w:val="green"/>
          <w:u w:val="single"/>
          <w:lang w:eastAsia="en-US"/>
        </w:rPr>
        <w:t>states</w:t>
      </w:r>
      <w:r w:rsidRPr="00520DFB">
        <w:rPr>
          <w:rFonts w:ascii="Calibri" w:eastAsia="Cambria" w:hAnsi="Calibri" w:cs="Calibri"/>
          <w:u w:val="single"/>
          <w:lang w:eastAsia="en-US"/>
        </w:rPr>
        <w:t xml:space="preserve"> would likely </w:t>
      </w:r>
      <w:r w:rsidRPr="00520DFB">
        <w:rPr>
          <w:rFonts w:ascii="Calibri" w:eastAsia="Cambria" w:hAnsi="Calibri" w:cs="Calibri"/>
          <w:bCs/>
          <w:highlight w:val="green"/>
          <w:u w:val="single"/>
          <w:bdr w:val="single" w:sz="18" w:space="0" w:color="auto"/>
          <w:lang w:eastAsia="en-US"/>
        </w:rPr>
        <w:t>resort to military force</w:t>
      </w:r>
      <w:r w:rsidRPr="00520DFB">
        <w:rPr>
          <w:rFonts w:ascii="Calibri" w:eastAsia="Cambria" w:hAnsi="Calibri" w:cs="Calibri"/>
          <w:highlight w:val="green"/>
          <w:u w:val="single"/>
          <w:lang w:eastAsia="en-US"/>
        </w:rPr>
        <w:t xml:space="preserve"> to protect</w:t>
      </w:r>
      <w:r w:rsidRPr="00520DFB">
        <w:rPr>
          <w:rFonts w:ascii="Calibri" w:eastAsia="Cambria" w:hAnsi="Calibri" w:cs="Calibri"/>
          <w:u w:val="single"/>
          <w:lang w:eastAsia="en-US"/>
        </w:rPr>
        <w:t xml:space="preserve"> and secure private </w:t>
      </w:r>
      <w:r w:rsidRPr="00520DFB">
        <w:rPr>
          <w:rFonts w:ascii="Calibri" w:eastAsia="Cambria" w:hAnsi="Calibri" w:cs="Calibri"/>
          <w:highlight w:val="green"/>
          <w:u w:val="single"/>
          <w:lang w:eastAsia="en-US"/>
        </w:rPr>
        <w:t>assets</w:t>
      </w:r>
      <w:r w:rsidRPr="00520DFB">
        <w:rPr>
          <w:rFonts w:ascii="Calibri" w:eastAsia="Cambria" w:hAnsi="Calibri" w:cs="Calibri"/>
          <w:sz w:val="12"/>
          <w:lang w:eastAsia="en-US"/>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520DFB">
        <w:rPr>
          <w:rFonts w:ascii="Calibri" w:eastAsia="Cambria" w:hAnsi="Calibri" w:cs="Calibri"/>
          <w:u w:val="single"/>
          <w:lang w:eastAsia="en-US"/>
        </w:rPr>
        <w:t xml:space="preserve">The </w:t>
      </w:r>
      <w:r w:rsidRPr="00520DFB">
        <w:rPr>
          <w:rFonts w:ascii="Calibri" w:eastAsia="Cambria" w:hAnsi="Calibri" w:cs="Calibri"/>
          <w:highlight w:val="green"/>
          <w:u w:val="single"/>
          <w:lang w:eastAsia="en-US"/>
        </w:rPr>
        <w:t xml:space="preserve">potential rewards </w:t>
      </w:r>
      <w:r w:rsidRPr="00520DFB">
        <w:rPr>
          <w:rFonts w:ascii="Calibri" w:eastAsia="Cambria" w:hAnsi="Calibri" w:cs="Calibri"/>
          <w:u w:val="single"/>
          <w:lang w:eastAsia="en-US"/>
        </w:rPr>
        <w:t xml:space="preserve">— both technological and environmental — that could come from investment in the harvesting of resources in space </w:t>
      </w:r>
      <w:r w:rsidRPr="00520DFB">
        <w:rPr>
          <w:rFonts w:ascii="Calibri" w:eastAsia="Cambria" w:hAnsi="Calibri" w:cs="Calibri"/>
          <w:highlight w:val="green"/>
          <w:u w:val="single"/>
          <w:lang w:eastAsia="en-US"/>
        </w:rPr>
        <w:t>are immense</w:t>
      </w:r>
      <w:r w:rsidRPr="00520DFB">
        <w:rPr>
          <w:rFonts w:ascii="Calibri" w:eastAsia="Cambria" w:hAnsi="Calibri" w:cs="Calibri"/>
          <w:sz w:val="12"/>
          <w:lang w:eastAsia="en-US"/>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520DFB">
        <w:rPr>
          <w:rFonts w:ascii="Calibri" w:eastAsia="Cambria" w:hAnsi="Calibri" w:cs="Calibri"/>
          <w:b/>
          <w:iCs/>
          <w:highlight w:val="green"/>
          <w:u w:val="single"/>
          <w:lang w:eastAsia="en-US"/>
        </w:rPr>
        <w:t>only remedy</w:t>
      </w:r>
      <w:r w:rsidRPr="00520DFB">
        <w:rPr>
          <w:rFonts w:ascii="Calibri" w:eastAsia="Cambria" w:hAnsi="Calibri" w:cs="Calibri"/>
          <w:b/>
          <w:iCs/>
          <w:u w:val="single"/>
          <w:lang w:eastAsia="en-US"/>
        </w:rPr>
        <w:t xml:space="preserve"> for the lack of legal governance over commercial activity in space is the creation of new international laws </w:t>
      </w:r>
      <w:r w:rsidRPr="00520DFB">
        <w:rPr>
          <w:rFonts w:ascii="Calibri" w:eastAsia="Cambria" w:hAnsi="Calibri" w:cs="Calibri"/>
          <w:sz w:val="12"/>
          <w:lang w:eastAsia="en-US"/>
        </w:rPr>
        <w:t>through a comprehensive international treaty on commercial operations in space. The new treaty must</w:t>
      </w:r>
      <w:r w:rsidRPr="00520DFB">
        <w:rPr>
          <w:rFonts w:ascii="Calibri" w:eastAsia="Cambria" w:hAnsi="Calibri" w:cs="Calibri"/>
          <w:u w:val="single"/>
          <w:lang w:eastAsia="en-US"/>
        </w:rPr>
        <w:t xml:space="preserve"> </w:t>
      </w:r>
      <w:r w:rsidRPr="00520DFB">
        <w:rPr>
          <w:rFonts w:ascii="Calibri" w:eastAsia="Cambria" w:hAnsi="Calibri" w:cs="Calibri"/>
          <w:highlight w:val="green"/>
          <w:u w:val="single"/>
          <w:lang w:eastAsia="en-US"/>
        </w:rPr>
        <w:t>expressly regulate commercial activities</w:t>
      </w:r>
      <w:r w:rsidRPr="00520DFB">
        <w:rPr>
          <w:rFonts w:ascii="Calibri" w:eastAsia="Cambria" w:hAnsi="Calibri" w:cs="Calibri"/>
          <w:u w:val="single"/>
          <w:lang w:eastAsia="en-US"/>
        </w:rPr>
        <w:t xml:space="preserve"> by states and private companies, enshrine an international liability </w:t>
      </w:r>
      <w:r w:rsidRPr="00520DFB">
        <w:rPr>
          <w:rFonts w:ascii="Calibri" w:eastAsia="Cambria" w:hAnsi="Calibri" w:cs="Calibri"/>
          <w:sz w:val="12"/>
          <w:lang w:eastAsia="en-US"/>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0925369A" w14:textId="77777777" w:rsidR="00520DFB" w:rsidRPr="00520DFB" w:rsidRDefault="00520DFB" w:rsidP="00520DFB">
      <w:pPr>
        <w:rPr>
          <w:rFonts w:ascii="Calibri" w:eastAsiaTheme="minorHAnsi" w:hAnsi="Calibri" w:cs="Calibri"/>
          <w:lang w:eastAsia="en-US"/>
        </w:rPr>
      </w:pPr>
    </w:p>
    <w:p w14:paraId="73AC5CE0" w14:textId="77777777" w:rsidR="00520DFB" w:rsidRPr="00520DFB" w:rsidRDefault="00520DFB" w:rsidP="00520DFB">
      <w:pPr>
        <w:rPr>
          <w:rFonts w:ascii="Calibri" w:eastAsiaTheme="minorHAnsi" w:hAnsi="Calibri" w:cs="Calibri"/>
          <w:lang w:eastAsia="en-US"/>
        </w:rPr>
      </w:pPr>
    </w:p>
    <w:p w14:paraId="367400A6" w14:textId="77777777" w:rsidR="00520DFB" w:rsidRPr="00520DFB" w:rsidRDefault="00520DFB" w:rsidP="00520DFB">
      <w:pPr>
        <w:keepNext/>
        <w:keepLines/>
        <w:spacing w:before="40" w:after="0"/>
        <w:outlineLvl w:val="3"/>
        <w:rPr>
          <w:rFonts w:ascii="Calibri" w:eastAsia="MS Gothic" w:hAnsi="Calibri" w:cs="Times New Roman"/>
          <w:b/>
          <w:iCs/>
          <w:sz w:val="26"/>
          <w:lang w:eastAsia="en-US"/>
        </w:rPr>
      </w:pPr>
      <w:r w:rsidRPr="00520DFB">
        <w:rPr>
          <w:rFonts w:ascii="Calibri" w:eastAsia="MS Gothic" w:hAnsi="Calibri" w:cs="Times New Roman"/>
          <w:b/>
          <w:iCs/>
          <w:sz w:val="26"/>
          <w:lang w:eastAsia="en-US"/>
        </w:rPr>
        <w:t xml:space="preserve">But, it doesn't escalate – vulnerability leads to </w:t>
      </w:r>
      <w:r w:rsidRPr="00520DFB">
        <w:rPr>
          <w:rFonts w:ascii="Calibri" w:eastAsia="MS Gothic" w:hAnsi="Calibri" w:cs="Times New Roman"/>
          <w:b/>
          <w:iCs/>
          <w:sz w:val="26"/>
          <w:u w:val="single"/>
          <w:lang w:eastAsia="en-US"/>
        </w:rPr>
        <w:t>restraint</w:t>
      </w:r>
      <w:r w:rsidRPr="00520DFB">
        <w:rPr>
          <w:rFonts w:ascii="Calibri" w:eastAsia="MS Gothic" w:hAnsi="Calibri" w:cs="Times New Roman"/>
          <w:b/>
          <w:iCs/>
          <w:sz w:val="26"/>
          <w:lang w:eastAsia="en-US"/>
        </w:rPr>
        <w:t>.</w:t>
      </w:r>
    </w:p>
    <w:p w14:paraId="1B49C323" w14:textId="77777777" w:rsidR="00520DFB" w:rsidRPr="00520DFB" w:rsidRDefault="00520DFB" w:rsidP="00520DFB">
      <w:pPr>
        <w:rPr>
          <w:rFonts w:ascii="Calibri" w:eastAsia="Cambria" w:hAnsi="Calibri" w:cs="Calibri"/>
          <w:lang w:eastAsia="en-US"/>
        </w:rPr>
      </w:pPr>
      <w:r w:rsidRPr="00520DFB">
        <w:rPr>
          <w:rFonts w:ascii="Calibri" w:eastAsia="Cambria" w:hAnsi="Calibri" w:cs="Calibri"/>
          <w:b/>
          <w:bCs/>
          <w:sz w:val="26"/>
          <w:lang w:eastAsia="en-US"/>
        </w:rPr>
        <w:t>Pavur 19</w:t>
      </w:r>
      <w:r w:rsidRPr="00520DFB">
        <w:rPr>
          <w:rFonts w:ascii="Calibri" w:eastAsia="Cambria" w:hAnsi="Calibri" w:cs="Calibri"/>
          <w:b/>
          <w:lang w:eastAsia="en-US"/>
        </w:rPr>
        <w:t xml:space="preserve"> </w:t>
      </w:r>
      <w:r w:rsidRPr="00520DFB">
        <w:rPr>
          <w:rFonts w:ascii="Calibri" w:eastAsia="Cambria" w:hAnsi="Calibri" w:cs="Calibri"/>
          <w:lang w:eastAsia="en-US"/>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11" w:history="1">
        <w:r w:rsidRPr="00520DFB">
          <w:rPr>
            <w:rFonts w:ascii="Calibri" w:eastAsia="Cambria" w:hAnsi="Calibri" w:cs="Calibri"/>
            <w:lang w:eastAsia="en-US"/>
          </w:rPr>
          <w:t>https://ccdcoe.org/uploads/2019/06/Art_12_The-Cyber-ASAT.pdf</w:t>
        </w:r>
      </w:hyperlink>
      <w:r w:rsidRPr="00520DFB">
        <w:rPr>
          <w:rFonts w:ascii="Calibri" w:eastAsia="Cambria" w:hAnsi="Calibri" w:cs="Calibri"/>
          <w:lang w:eastAsia="en-US"/>
        </w:rPr>
        <w:t>]</w:t>
      </w:r>
    </w:p>
    <w:p w14:paraId="2C4F5EBB" w14:textId="288C4123" w:rsidR="00316E53" w:rsidRPr="00520DFB" w:rsidRDefault="00520DFB">
      <w:pPr>
        <w:rPr>
          <w:rFonts w:ascii="Calibri" w:eastAsia="Cambria" w:hAnsi="Calibri" w:cs="Calibri"/>
          <w:lang w:eastAsia="en-US"/>
        </w:rPr>
      </w:pPr>
      <w:r w:rsidRPr="00520DFB">
        <w:rPr>
          <w:rFonts w:ascii="Calibri" w:eastAsia="Cambria" w:hAnsi="Calibri" w:cs="Calibri"/>
          <w:sz w:val="16"/>
          <w:lang w:eastAsia="en-US"/>
        </w:rPr>
        <w:t xml:space="preserve">A. Limited Accessibility Space is difficult. Over 60 years have passed since the first Sputnik launch and only nine countries (ten including the EU) have orbital launch capabilities. Moreover, </w:t>
      </w:r>
      <w:r w:rsidRPr="00520DFB">
        <w:rPr>
          <w:rFonts w:ascii="Calibri" w:eastAsia="Cambria" w:hAnsi="Calibri" w:cs="Calibri"/>
          <w:highlight w:val="green"/>
          <w:u w:val="single"/>
          <w:lang w:eastAsia="en-US"/>
        </w:rPr>
        <w:t>a launch programme</w:t>
      </w:r>
      <w:r w:rsidRPr="00520DFB">
        <w:rPr>
          <w:rFonts w:ascii="Calibri" w:eastAsia="Cambria" w:hAnsi="Calibri" w:cs="Calibri"/>
          <w:u w:val="single"/>
          <w:lang w:eastAsia="en-US"/>
        </w:rPr>
        <w:t xml:space="preserve"> alone </w:t>
      </w:r>
      <w:r w:rsidRPr="00520DFB">
        <w:rPr>
          <w:rFonts w:ascii="Calibri" w:eastAsia="Cambria" w:hAnsi="Calibri" w:cs="Calibri"/>
          <w:highlight w:val="green"/>
          <w:u w:val="single"/>
          <w:lang w:eastAsia="en-US"/>
        </w:rPr>
        <w:t xml:space="preserve">does not guarantee the </w:t>
      </w:r>
      <w:r w:rsidRPr="00520DFB">
        <w:rPr>
          <w:rFonts w:ascii="Calibri" w:eastAsia="Cambria" w:hAnsi="Calibri" w:cs="Calibri"/>
          <w:b/>
          <w:iCs/>
          <w:highlight w:val="green"/>
          <w:u w:val="single"/>
          <w:bdr w:val="single" w:sz="8" w:space="0" w:color="auto"/>
          <w:lang w:eastAsia="en-US"/>
        </w:rPr>
        <w:t>resources</w:t>
      </w:r>
      <w:r w:rsidRPr="00520DFB">
        <w:rPr>
          <w:rFonts w:ascii="Calibri" w:eastAsia="Cambria" w:hAnsi="Calibri" w:cs="Calibri"/>
          <w:highlight w:val="green"/>
          <w:u w:val="single"/>
          <w:lang w:eastAsia="en-US"/>
        </w:rPr>
        <w:t xml:space="preserve"> and </w:t>
      </w:r>
      <w:r w:rsidRPr="00520DFB">
        <w:rPr>
          <w:rFonts w:ascii="Calibri" w:eastAsia="Cambria" w:hAnsi="Calibri" w:cs="Calibri"/>
          <w:b/>
          <w:iCs/>
          <w:highlight w:val="green"/>
          <w:u w:val="single"/>
          <w:bdr w:val="single" w:sz="8" w:space="0" w:color="auto"/>
          <w:lang w:eastAsia="en-US"/>
        </w:rPr>
        <w:t>precision</w:t>
      </w:r>
      <w:r w:rsidRPr="00520DFB">
        <w:rPr>
          <w:rFonts w:ascii="Calibri" w:eastAsia="Cambria" w:hAnsi="Calibri" w:cs="Calibri"/>
          <w:b/>
          <w:iCs/>
          <w:u w:val="single"/>
          <w:bdr w:val="single" w:sz="8" w:space="0" w:color="auto"/>
          <w:lang w:eastAsia="en-US"/>
        </w:rPr>
        <w:t xml:space="preserve"> required</w:t>
      </w:r>
      <w:r w:rsidRPr="00520DFB">
        <w:rPr>
          <w:rFonts w:ascii="Calibri" w:eastAsia="Cambria" w:hAnsi="Calibri" w:cs="Calibri"/>
          <w:u w:val="single"/>
          <w:lang w:eastAsia="en-US"/>
        </w:rPr>
        <w:t xml:space="preserve"> </w:t>
      </w:r>
      <w:r w:rsidRPr="00520DFB">
        <w:rPr>
          <w:rFonts w:ascii="Calibri" w:eastAsia="Cambria" w:hAnsi="Calibri" w:cs="Calibri"/>
          <w:highlight w:val="green"/>
          <w:u w:val="single"/>
          <w:lang w:eastAsia="en-US"/>
        </w:rPr>
        <w:t xml:space="preserve">to </w:t>
      </w:r>
      <w:r w:rsidRPr="00520DFB">
        <w:rPr>
          <w:rFonts w:ascii="Calibri" w:eastAsia="Cambria" w:hAnsi="Calibri" w:cs="Calibri"/>
          <w:b/>
          <w:iCs/>
          <w:highlight w:val="green"/>
          <w:u w:val="single"/>
          <w:bdr w:val="single" w:sz="8" w:space="0" w:color="auto"/>
          <w:lang w:eastAsia="en-US"/>
        </w:rPr>
        <w:t>operate</w:t>
      </w:r>
      <w:r w:rsidRPr="00520DFB">
        <w:rPr>
          <w:rFonts w:ascii="Calibri" w:eastAsia="Cambria" w:hAnsi="Calibri" w:cs="Calibri"/>
          <w:b/>
          <w:iCs/>
          <w:u w:val="single"/>
          <w:bdr w:val="single" w:sz="8" w:space="0" w:color="auto"/>
          <w:lang w:eastAsia="en-US"/>
        </w:rPr>
        <w:t xml:space="preserve"> a </w:t>
      </w:r>
      <w:r w:rsidRPr="00520DFB">
        <w:rPr>
          <w:rFonts w:ascii="Calibri" w:eastAsia="Cambria" w:hAnsi="Calibri" w:cs="Calibri"/>
          <w:b/>
          <w:iCs/>
          <w:highlight w:val="green"/>
          <w:u w:val="single"/>
          <w:bdr w:val="single" w:sz="8" w:space="0" w:color="auto"/>
          <w:lang w:eastAsia="en-US"/>
        </w:rPr>
        <w:t>meaningful ASAT capability</w:t>
      </w:r>
      <w:r w:rsidRPr="00520DFB">
        <w:rPr>
          <w:rFonts w:ascii="Calibri" w:eastAsia="Cambria" w:hAnsi="Calibri" w:cs="Calibri"/>
          <w:u w:val="single"/>
          <w:lang w:eastAsia="en-US"/>
        </w:rPr>
        <w:t>.</w:t>
      </w:r>
      <w:r w:rsidRPr="00520DFB">
        <w:rPr>
          <w:rFonts w:ascii="Calibri" w:eastAsia="Cambria" w:hAnsi="Calibri" w:cs="Calibri"/>
          <w:sz w:val="16"/>
          <w:lang w:eastAsia="en-US"/>
        </w:rPr>
        <w:t xml:space="preserve"> Given this, one possible reason why </w:t>
      </w:r>
      <w:r w:rsidRPr="00520DFB">
        <w:rPr>
          <w:rFonts w:ascii="Calibri" w:eastAsia="Cambria" w:hAnsi="Calibri" w:cs="Calibri"/>
          <w:b/>
          <w:iCs/>
          <w:u w:val="single"/>
          <w:bdr w:val="single" w:sz="8" w:space="0" w:color="auto"/>
          <w:lang w:eastAsia="en-US"/>
        </w:rPr>
        <w:t>space wars have not broken out</w:t>
      </w:r>
      <w:r w:rsidRPr="00520DFB">
        <w:rPr>
          <w:rFonts w:ascii="Calibri" w:eastAsia="Cambria" w:hAnsi="Calibri" w:cs="Calibri"/>
          <w:sz w:val="16"/>
          <w:lang w:eastAsia="en-US"/>
        </w:rPr>
        <w:t xml:space="preserve"> is simply </w:t>
      </w:r>
      <w:r w:rsidRPr="00520DFB">
        <w:rPr>
          <w:rFonts w:ascii="Calibri" w:eastAsia="Cambria" w:hAnsi="Calibri" w:cs="Calibri"/>
          <w:u w:val="single"/>
          <w:lang w:eastAsia="en-US"/>
        </w:rPr>
        <w:t>because only the US has ever had the ability to fight one</w:t>
      </w:r>
      <w:r w:rsidRPr="00520DFB">
        <w:rPr>
          <w:rFonts w:ascii="Calibri" w:eastAsia="Cambria" w:hAnsi="Calibri" w:cs="Calibri"/>
          <w:sz w:val="16"/>
          <w:lang w:eastAsia="en-US"/>
        </w:rPr>
        <w:t xml:space="preserve"> [21, p. 402], [22, pp. 419–420]. </w:t>
      </w:r>
      <w:r w:rsidRPr="00520DFB">
        <w:rPr>
          <w:rFonts w:ascii="Calibri" w:eastAsia="Cambria" w:hAnsi="Calibri" w:cs="Calibri"/>
          <w:u w:val="single"/>
          <w:lang w:eastAsia="en-US"/>
        </w:rPr>
        <w:t xml:space="preserve">Although launch technology may become cheaper and easier, it is unclear to what extent these advances will be distributed among presently non-spacefaring nations. </w:t>
      </w:r>
      <w:r w:rsidRPr="00520DFB">
        <w:rPr>
          <w:rFonts w:ascii="Calibri" w:eastAsia="Cambria" w:hAnsi="Calibri" w:cs="Calibri"/>
          <w:b/>
          <w:iCs/>
          <w:highlight w:val="green"/>
          <w:u w:val="single"/>
          <w:bdr w:val="single" w:sz="8" w:space="0" w:color="auto"/>
          <w:lang w:eastAsia="en-US"/>
        </w:rPr>
        <w:t>Limited access to orbit</w:t>
      </w:r>
      <w:r w:rsidRPr="00520DFB">
        <w:rPr>
          <w:rFonts w:ascii="Calibri" w:eastAsia="Cambria" w:hAnsi="Calibri" w:cs="Calibri"/>
          <w:u w:val="single"/>
          <w:lang w:eastAsia="en-US"/>
        </w:rPr>
        <w:t xml:space="preserve"> necessarily </w:t>
      </w:r>
      <w:r w:rsidRPr="00520DFB">
        <w:rPr>
          <w:rFonts w:ascii="Calibri" w:eastAsia="Cambria" w:hAnsi="Calibri" w:cs="Calibri"/>
          <w:highlight w:val="green"/>
          <w:u w:val="single"/>
          <w:lang w:eastAsia="en-US"/>
        </w:rPr>
        <w:t>reduces</w:t>
      </w:r>
      <w:r w:rsidRPr="00520DFB">
        <w:rPr>
          <w:rFonts w:ascii="Calibri" w:eastAsia="Cambria" w:hAnsi="Calibri" w:cs="Calibri"/>
          <w:u w:val="single"/>
          <w:lang w:eastAsia="en-US"/>
        </w:rPr>
        <w:t xml:space="preserve"> the </w:t>
      </w:r>
      <w:r w:rsidRPr="00520DFB">
        <w:rPr>
          <w:rFonts w:ascii="Calibri" w:eastAsia="Cambria" w:hAnsi="Calibri" w:cs="Calibri"/>
          <w:highlight w:val="green"/>
          <w:u w:val="single"/>
          <w:lang w:eastAsia="en-US"/>
        </w:rPr>
        <w:t>scenarios which could plausibly escalate</w:t>
      </w:r>
      <w:r w:rsidRPr="00520DFB">
        <w:rPr>
          <w:rFonts w:ascii="Calibri" w:eastAsia="Cambria" w:hAnsi="Calibri" w:cs="Calibri"/>
          <w:u w:val="single"/>
          <w:lang w:eastAsia="en-US"/>
        </w:rPr>
        <w:t xml:space="preserve"> to ASAT usage.</w:t>
      </w:r>
      <w:r w:rsidRPr="00520DFB">
        <w:rPr>
          <w:rFonts w:ascii="Calibri" w:eastAsia="Cambria" w:hAnsi="Calibri" w:cs="Calibri"/>
          <w:sz w:val="16"/>
          <w:lang w:eastAsia="en-US"/>
        </w:rPr>
        <w:t xml:space="preserve"> Only major conflicts between the handful of states with ‘space club’ membership could be considered possible flashpoints. Even then, the </w:t>
      </w:r>
      <w:r w:rsidRPr="00520DFB">
        <w:rPr>
          <w:rFonts w:ascii="Calibri" w:eastAsia="Cambria" w:hAnsi="Calibri" w:cs="Calibri"/>
          <w:b/>
          <w:iCs/>
          <w:highlight w:val="green"/>
          <w:u w:val="single"/>
          <w:bdr w:val="single" w:sz="8" w:space="0" w:color="auto"/>
          <w:lang w:eastAsia="en-US"/>
        </w:rPr>
        <w:t>fragility</w:t>
      </w:r>
      <w:r w:rsidRPr="00520DFB">
        <w:rPr>
          <w:rFonts w:ascii="Calibri" w:eastAsia="Cambria" w:hAnsi="Calibri" w:cs="Calibri"/>
          <w:b/>
          <w:iCs/>
          <w:u w:val="single"/>
          <w:bdr w:val="single" w:sz="8" w:space="0" w:color="auto"/>
          <w:lang w:eastAsia="en-US"/>
        </w:rPr>
        <w:t xml:space="preserve"> of an attacker’s own space assets</w:t>
      </w:r>
      <w:r w:rsidRPr="00520DFB">
        <w:rPr>
          <w:rFonts w:ascii="Calibri" w:eastAsia="Cambria" w:hAnsi="Calibri" w:cs="Calibri"/>
          <w:u w:val="single"/>
          <w:lang w:eastAsia="en-US"/>
        </w:rPr>
        <w:t xml:space="preserve"> </w:t>
      </w:r>
      <w:r w:rsidRPr="00520DFB">
        <w:rPr>
          <w:rFonts w:ascii="Calibri" w:eastAsia="Cambria" w:hAnsi="Calibri" w:cs="Calibri"/>
          <w:highlight w:val="green"/>
          <w:u w:val="single"/>
          <w:lang w:eastAsia="en-US"/>
        </w:rPr>
        <w:t xml:space="preserve">creates </w:t>
      </w:r>
      <w:r w:rsidRPr="00520DFB">
        <w:rPr>
          <w:rFonts w:ascii="Calibri" w:eastAsia="Cambria" w:hAnsi="Calibri" w:cs="Calibri"/>
          <w:b/>
          <w:iCs/>
          <w:highlight w:val="green"/>
          <w:u w:val="single"/>
          <w:bdr w:val="single" w:sz="8" w:space="0" w:color="auto"/>
          <w:lang w:eastAsia="en-US"/>
        </w:rPr>
        <w:t>de-escalatory pressures</w:t>
      </w:r>
      <w:r w:rsidRPr="00520DFB">
        <w:rPr>
          <w:rFonts w:ascii="Calibri" w:eastAsia="Cambria" w:hAnsi="Calibri" w:cs="Calibri"/>
          <w:highlight w:val="green"/>
          <w:u w:val="single"/>
          <w:lang w:eastAsia="en-US"/>
        </w:rPr>
        <w:t xml:space="preserve"> due to the </w:t>
      </w:r>
      <w:r w:rsidRPr="00520DFB">
        <w:rPr>
          <w:rFonts w:ascii="Calibri" w:eastAsia="Cambria" w:hAnsi="Calibri" w:cs="Calibri"/>
          <w:b/>
          <w:iCs/>
          <w:highlight w:val="green"/>
          <w:u w:val="single"/>
          <w:bdr w:val="single" w:sz="8" w:space="0" w:color="auto"/>
          <w:lang w:eastAsia="en-US"/>
        </w:rPr>
        <w:t>deterrent effect of retaliation</w:t>
      </w:r>
      <w:r w:rsidRPr="00520DFB">
        <w:rPr>
          <w:rFonts w:ascii="Calibri" w:eastAsia="Cambria" w:hAnsi="Calibri" w:cs="Calibri"/>
          <w:u w:val="single"/>
          <w:lang w:eastAsia="en-US"/>
        </w:rPr>
        <w:t>. Since</w:t>
      </w:r>
      <w:r w:rsidRPr="00520DFB">
        <w:rPr>
          <w:rFonts w:ascii="Calibri" w:eastAsia="Cambria" w:hAnsi="Calibri" w:cs="Calibri"/>
          <w:sz w:val="16"/>
          <w:lang w:eastAsia="en-US"/>
        </w:rPr>
        <w:t xml:space="preserve"> the earliest days of </w:t>
      </w:r>
      <w:r w:rsidRPr="00520DFB">
        <w:rPr>
          <w:rFonts w:ascii="Calibri" w:eastAsia="Cambria" w:hAnsi="Calibri" w:cs="Calibri"/>
          <w:u w:val="single"/>
          <w:lang w:eastAsia="en-US"/>
        </w:rPr>
        <w:t xml:space="preserve">the space race, dominant powers have recognized this dynamic and demonstrated an inclination </w:t>
      </w:r>
      <w:r w:rsidRPr="00520DFB">
        <w:rPr>
          <w:rFonts w:ascii="Calibri" w:eastAsia="Cambria" w:hAnsi="Calibri" w:cs="Calibri"/>
          <w:b/>
          <w:iCs/>
          <w:u w:val="single"/>
          <w:bdr w:val="single" w:sz="8" w:space="0" w:color="auto"/>
          <w:lang w:eastAsia="en-US"/>
        </w:rPr>
        <w:t>towards de-escalatory space strategies</w:t>
      </w:r>
      <w:r w:rsidRPr="00520DFB">
        <w:rPr>
          <w:rFonts w:ascii="Calibri" w:eastAsia="Cambria" w:hAnsi="Calibri" w:cs="Calibri"/>
          <w:sz w:val="16"/>
          <w:lang w:eastAsia="en-US"/>
        </w:rPr>
        <w:t xml:space="preserve"> [23]. B. Attributable Norms </w:t>
      </w:r>
      <w:r w:rsidRPr="00520DFB">
        <w:rPr>
          <w:rFonts w:ascii="Calibri" w:eastAsia="Cambria" w:hAnsi="Calibri" w:cs="Calibri"/>
          <w:highlight w:val="green"/>
          <w:u w:val="single"/>
          <w:lang w:eastAsia="en-US"/>
        </w:rPr>
        <w:t>There</w:t>
      </w:r>
      <w:r w:rsidRPr="00520DFB">
        <w:rPr>
          <w:rFonts w:ascii="Calibri" w:eastAsia="Cambria" w:hAnsi="Calibri" w:cs="Calibri"/>
          <w:sz w:val="16"/>
          <w:lang w:eastAsia="en-US"/>
        </w:rPr>
        <w:t xml:space="preserve"> also </w:t>
      </w:r>
      <w:r w:rsidRPr="00520DFB">
        <w:rPr>
          <w:rFonts w:ascii="Calibri" w:eastAsia="Cambria" w:hAnsi="Calibri" w:cs="Calibri"/>
          <w:highlight w:val="green"/>
          <w:u w:val="single"/>
          <w:lang w:eastAsia="en-US"/>
        </w:rPr>
        <w:t xml:space="preserve">exists a </w:t>
      </w:r>
      <w:r w:rsidRPr="00520DFB">
        <w:rPr>
          <w:rFonts w:ascii="Calibri" w:eastAsia="Cambria" w:hAnsi="Calibri" w:cs="Calibri"/>
          <w:b/>
          <w:iCs/>
          <w:highlight w:val="green"/>
          <w:u w:val="single"/>
          <w:bdr w:val="single" w:sz="8" w:space="0" w:color="auto"/>
          <w:lang w:eastAsia="en-US"/>
        </w:rPr>
        <w:t>long-standing normative framework</w:t>
      </w:r>
      <w:r w:rsidRPr="00520DFB">
        <w:rPr>
          <w:rFonts w:ascii="Calibri" w:eastAsia="Cambria" w:hAnsi="Calibri" w:cs="Calibri"/>
          <w:highlight w:val="green"/>
          <w:u w:val="single"/>
          <w:lang w:eastAsia="en-US"/>
        </w:rPr>
        <w:t xml:space="preserve"> favouring</w:t>
      </w:r>
      <w:r w:rsidRPr="00520DFB">
        <w:rPr>
          <w:rFonts w:ascii="Calibri" w:eastAsia="Cambria" w:hAnsi="Calibri" w:cs="Calibri"/>
          <w:u w:val="single"/>
          <w:lang w:eastAsia="en-US"/>
        </w:rPr>
        <w:t xml:space="preserve"> the </w:t>
      </w:r>
      <w:r w:rsidRPr="00520DFB">
        <w:rPr>
          <w:rFonts w:ascii="Calibri" w:eastAsia="Cambria" w:hAnsi="Calibri" w:cs="Calibri"/>
          <w:b/>
          <w:iCs/>
          <w:highlight w:val="green"/>
          <w:u w:val="single"/>
          <w:bdr w:val="single" w:sz="8" w:space="0" w:color="auto"/>
          <w:lang w:eastAsia="en-US"/>
        </w:rPr>
        <w:t xml:space="preserve">peaceful use </w:t>
      </w:r>
      <w:r w:rsidRPr="00520DFB">
        <w:rPr>
          <w:rFonts w:ascii="Calibri" w:eastAsia="Cambria" w:hAnsi="Calibri" w:cs="Calibri"/>
          <w:b/>
          <w:iCs/>
          <w:u w:val="single"/>
          <w:bdr w:val="single" w:sz="8" w:space="0" w:color="auto"/>
          <w:lang w:eastAsia="en-US"/>
        </w:rPr>
        <w:t>of space</w:t>
      </w:r>
      <w:r w:rsidRPr="00520DFB">
        <w:rPr>
          <w:rFonts w:ascii="Calibri" w:eastAsia="Cambria" w:hAnsi="Calibri" w:cs="Calibri"/>
          <w:u w:val="single"/>
          <w:lang w:eastAsia="en-US"/>
        </w:rPr>
        <w:t>.</w:t>
      </w:r>
      <w:r w:rsidRPr="00520DFB">
        <w:rPr>
          <w:rFonts w:ascii="Calibri" w:eastAsia="Cambria" w:hAnsi="Calibri" w:cs="Calibri"/>
          <w:sz w:val="16"/>
          <w:lang w:eastAsia="en-US"/>
        </w:rPr>
        <w:t xml:space="preserve"> The effectiveness of this regime, centred around the Outer Space Treaty </w:t>
      </w:r>
      <w:r w:rsidRPr="00520DFB">
        <w:rPr>
          <w:rFonts w:ascii="Calibri" w:eastAsia="Cambria" w:hAnsi="Calibri" w:cs="Calibri"/>
          <w:u w:val="single"/>
          <w:lang w:eastAsia="en-US"/>
        </w:rPr>
        <w:t>(</w:t>
      </w:r>
      <w:r w:rsidRPr="00520DFB">
        <w:rPr>
          <w:rFonts w:ascii="Calibri" w:eastAsia="Cambria" w:hAnsi="Calibri" w:cs="Calibri"/>
          <w:b/>
          <w:iCs/>
          <w:u w:val="single"/>
          <w:bdr w:val="single" w:sz="8" w:space="0" w:color="auto"/>
          <w:lang w:eastAsia="en-US"/>
        </w:rPr>
        <w:t>OST</w:t>
      </w:r>
      <w:r w:rsidRPr="00520DFB">
        <w:rPr>
          <w:rFonts w:ascii="Calibri" w:eastAsia="Cambria" w:hAnsi="Calibri" w:cs="Calibri"/>
          <w:u w:val="single"/>
          <w:lang w:eastAsia="en-US"/>
        </w:rPr>
        <w:t>)</w:t>
      </w:r>
      <w:r w:rsidRPr="00520DFB">
        <w:rPr>
          <w:rFonts w:ascii="Calibri" w:eastAsia="Cambria" w:hAnsi="Calibri" w:cs="Calibri"/>
          <w:sz w:val="16"/>
          <w:lang w:eastAsia="en-US"/>
        </w:rPr>
        <w:t xml:space="preserve">, is highly contentious and many have pointed out its serious legal and political shortcomings [24]–[26]. Nevertheless, this status quo framework has somehow </w:t>
      </w:r>
      <w:r w:rsidRPr="00520DFB">
        <w:rPr>
          <w:rFonts w:ascii="Calibri" w:eastAsia="Cambria" w:hAnsi="Calibri" w:cs="Calibri"/>
          <w:u w:val="single"/>
          <w:lang w:eastAsia="en-US"/>
        </w:rPr>
        <w:t xml:space="preserve">supported over </w:t>
      </w:r>
      <w:r w:rsidRPr="00520DFB">
        <w:rPr>
          <w:rFonts w:ascii="Calibri" w:eastAsia="Cambria" w:hAnsi="Calibri" w:cs="Calibri"/>
          <w:b/>
          <w:iCs/>
          <w:u w:val="single"/>
          <w:bdr w:val="single" w:sz="8" w:space="0" w:color="auto"/>
          <w:lang w:eastAsia="en-US"/>
        </w:rPr>
        <w:t>six decades of relative peace</w:t>
      </w:r>
      <w:r w:rsidRPr="00520DFB">
        <w:rPr>
          <w:rFonts w:ascii="Calibri" w:eastAsia="Cambria" w:hAnsi="Calibri" w:cs="Calibri"/>
          <w:u w:val="single"/>
          <w:lang w:eastAsia="en-US"/>
        </w:rPr>
        <w:t xml:space="preserve"> in orbit.</w:t>
      </w:r>
      <w:r w:rsidRPr="00520DFB">
        <w:rPr>
          <w:rFonts w:ascii="Calibri" w:eastAsia="Cambria" w:hAnsi="Calibri" w:cs="Calibri"/>
          <w:sz w:val="16"/>
          <w:lang w:eastAsia="en-US"/>
        </w:rPr>
        <w:t xml:space="preserve"> Over these six decades, </w:t>
      </w:r>
      <w:r w:rsidRPr="00520DFB">
        <w:rPr>
          <w:rFonts w:ascii="Calibri" w:eastAsia="Cambria" w:hAnsi="Calibri" w:cs="Calibri"/>
          <w:b/>
          <w:iCs/>
          <w:highlight w:val="green"/>
          <w:u w:val="single"/>
          <w:bdr w:val="single" w:sz="8" w:space="0" w:color="auto"/>
          <w:lang w:eastAsia="en-US"/>
        </w:rPr>
        <w:t>norms have become deeply ingrained</w:t>
      </w:r>
      <w:r w:rsidRPr="00520DFB">
        <w:rPr>
          <w:rFonts w:ascii="Calibri" w:eastAsia="Cambria" w:hAnsi="Calibri" w:cs="Calibri"/>
          <w:u w:val="single"/>
          <w:lang w:eastAsia="en-US"/>
        </w:rPr>
        <w:t xml:space="preserve"> into the way states describe and perceive space weaponization.</w:t>
      </w:r>
      <w:r w:rsidRPr="00520DFB">
        <w:rPr>
          <w:rFonts w:ascii="Calibri" w:eastAsia="Cambria" w:hAnsi="Calibri" w:cs="Calibri"/>
          <w:sz w:val="16"/>
          <w:lang w:eastAsia="en-US"/>
        </w:rPr>
        <w:t xml:space="preserve"> This de facto codification was dramatically demonstrated in 2005 when the US found itself on the short end of a 160-1 UN vote after opposing a non-binding resolution on space weaponization. </w:t>
      </w:r>
      <w:r w:rsidRPr="00520DFB">
        <w:rPr>
          <w:rFonts w:ascii="Calibri" w:eastAsia="Cambria" w:hAnsi="Calibri" w:cs="Calibri"/>
          <w:u w:val="single"/>
          <w:lang w:eastAsia="en-US"/>
        </w:rPr>
        <w:t>Although states have occasionally pushed the boundaries of these norms, this</w:t>
      </w:r>
      <w:r w:rsidRPr="00520DFB">
        <w:rPr>
          <w:rFonts w:ascii="Calibri" w:eastAsia="Cambria" w:hAnsi="Calibri" w:cs="Calibri"/>
          <w:sz w:val="16"/>
          <w:lang w:eastAsia="en-US"/>
        </w:rPr>
        <w:t xml:space="preserve"> has typically </w:t>
      </w:r>
      <w:r w:rsidRPr="00520DFB">
        <w:rPr>
          <w:rFonts w:ascii="Calibri" w:eastAsia="Cambria" w:hAnsi="Calibri" w:cs="Calibri"/>
          <w:u w:val="single"/>
          <w:lang w:eastAsia="en-US"/>
        </w:rPr>
        <w:t>occurred through incremental legal re-interpretation</w:t>
      </w:r>
      <w:r w:rsidRPr="00520DFB">
        <w:rPr>
          <w:rFonts w:ascii="Calibri" w:eastAsia="Cambria" w:hAnsi="Calibri" w:cs="Calibri"/>
          <w:sz w:val="16"/>
          <w:lang w:eastAsia="en-US"/>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520DFB">
        <w:rPr>
          <w:rFonts w:ascii="Calibri" w:eastAsia="Cambria" w:hAnsi="Calibri" w:cs="Calibri"/>
          <w:b/>
          <w:iCs/>
          <w:highlight w:val="green"/>
          <w:u w:val="single"/>
          <w:bdr w:val="single" w:sz="8" w:space="0" w:color="auto"/>
          <w:lang w:eastAsia="en-US"/>
        </w:rPr>
        <w:t>states perceive real costs</w:t>
      </w:r>
      <w:r w:rsidRPr="00520DFB">
        <w:rPr>
          <w:rFonts w:ascii="Calibri" w:eastAsia="Cambria" w:hAnsi="Calibri" w:cs="Calibri"/>
          <w:u w:val="single"/>
          <w:lang w:eastAsia="en-US"/>
        </w:rPr>
        <w:t xml:space="preserve"> to breaking this normative tradition and may even </w:t>
      </w:r>
      <w:r w:rsidRPr="00520DFB">
        <w:rPr>
          <w:rFonts w:ascii="Calibri" w:eastAsia="Cambria" w:hAnsi="Calibri" w:cs="Calibri"/>
          <w:b/>
          <w:iCs/>
          <w:u w:val="single"/>
          <w:bdr w:val="single" w:sz="8" w:space="0" w:color="auto"/>
          <w:lang w:eastAsia="en-US"/>
        </w:rPr>
        <w:t>moderate their behaviours</w:t>
      </w:r>
      <w:r w:rsidRPr="00520DFB">
        <w:rPr>
          <w:rFonts w:ascii="Calibri" w:eastAsia="Cambria" w:hAnsi="Calibri" w:cs="Calibri"/>
          <w:u w:val="single"/>
          <w:lang w:eastAsia="en-US"/>
        </w:rPr>
        <w:t xml:space="preserve"> accordingly.</w:t>
      </w:r>
      <w:r w:rsidRPr="00520DFB">
        <w:rPr>
          <w:rFonts w:ascii="Calibri" w:eastAsia="Cambria" w:hAnsi="Calibri" w:cs="Calibri"/>
          <w:sz w:val="16"/>
          <w:lang w:eastAsia="en-US"/>
        </w:rPr>
        <w:t xml:space="preserve"> One further factor supporting this norms regime is the </w:t>
      </w:r>
      <w:r w:rsidRPr="00520DFB">
        <w:rPr>
          <w:rFonts w:ascii="Calibri" w:eastAsia="Cambria" w:hAnsi="Calibri" w:cs="Calibri"/>
          <w:b/>
          <w:iCs/>
          <w:u w:val="single"/>
          <w:bdr w:val="single" w:sz="8" w:space="0" w:color="auto"/>
          <w:lang w:eastAsia="en-US"/>
        </w:rPr>
        <w:t>high degree of attributability</w:t>
      </w:r>
      <w:r w:rsidRPr="00520DFB">
        <w:rPr>
          <w:rFonts w:ascii="Calibri" w:eastAsia="Cambria" w:hAnsi="Calibri" w:cs="Calibri"/>
          <w:u w:val="single"/>
          <w:lang w:eastAsia="en-US"/>
        </w:rPr>
        <w:t xml:space="preserve"> surrounding ASAT weapons.</w:t>
      </w:r>
      <w:r w:rsidRPr="00520DFB">
        <w:rPr>
          <w:rFonts w:ascii="Calibri" w:eastAsia="Cambria" w:hAnsi="Calibri" w:cs="Calibri"/>
          <w:sz w:val="16"/>
          <w:lang w:eastAsia="en-US"/>
        </w:rPr>
        <w:t xml:space="preserve"> For kinetic ASAT technology, </w:t>
      </w:r>
      <w:r w:rsidRPr="00520DFB">
        <w:rPr>
          <w:rFonts w:ascii="Calibri" w:eastAsia="Cambria" w:hAnsi="Calibri" w:cs="Calibri"/>
          <w:b/>
          <w:iCs/>
          <w:highlight w:val="green"/>
          <w:u w:val="single"/>
          <w:bdr w:val="single" w:sz="8" w:space="0" w:color="auto"/>
          <w:lang w:eastAsia="en-US"/>
        </w:rPr>
        <w:t>plausible deniability</w:t>
      </w:r>
      <w:r w:rsidRPr="00520DFB">
        <w:rPr>
          <w:rFonts w:ascii="Calibri" w:eastAsia="Cambria" w:hAnsi="Calibri" w:cs="Calibri"/>
          <w:highlight w:val="green"/>
          <w:u w:val="single"/>
          <w:lang w:eastAsia="en-US"/>
        </w:rPr>
        <w:t xml:space="preserve"> and </w:t>
      </w:r>
      <w:r w:rsidRPr="00520DFB">
        <w:rPr>
          <w:rFonts w:ascii="Calibri" w:eastAsia="Cambria" w:hAnsi="Calibri" w:cs="Calibri"/>
          <w:b/>
          <w:iCs/>
          <w:highlight w:val="green"/>
          <w:u w:val="single"/>
          <w:bdr w:val="single" w:sz="8" w:space="0" w:color="auto"/>
          <w:lang w:eastAsia="en-US"/>
        </w:rPr>
        <w:t>stealth</w:t>
      </w:r>
      <w:r w:rsidRPr="00520DFB">
        <w:rPr>
          <w:rFonts w:ascii="Calibri" w:eastAsia="Cambria" w:hAnsi="Calibri" w:cs="Calibri"/>
          <w:highlight w:val="green"/>
          <w:u w:val="single"/>
          <w:lang w:eastAsia="en-US"/>
        </w:rPr>
        <w:t xml:space="preserve"> are essentially </w:t>
      </w:r>
      <w:r w:rsidRPr="00520DFB">
        <w:rPr>
          <w:rFonts w:ascii="Calibri" w:eastAsia="Cambria" w:hAnsi="Calibri" w:cs="Calibri"/>
          <w:b/>
          <w:iCs/>
          <w:highlight w:val="green"/>
          <w:u w:val="single"/>
          <w:bdr w:val="single" w:sz="8" w:space="0" w:color="auto"/>
          <w:lang w:eastAsia="en-US"/>
        </w:rPr>
        <w:t>impossible</w:t>
      </w:r>
      <w:r w:rsidRPr="00520DFB">
        <w:rPr>
          <w:rFonts w:ascii="Calibri" w:eastAsia="Cambria" w:hAnsi="Calibri" w:cs="Calibri"/>
          <w:u w:val="single"/>
          <w:lang w:eastAsia="en-US"/>
        </w:rPr>
        <w:t>.</w:t>
      </w:r>
      <w:r w:rsidRPr="00520DFB">
        <w:rPr>
          <w:rFonts w:ascii="Calibri" w:eastAsia="Cambria" w:hAnsi="Calibri" w:cs="Calibri"/>
          <w:sz w:val="16"/>
          <w:lang w:eastAsia="en-US"/>
        </w:rPr>
        <w:t xml:space="preserve"> The literally explosive act of launching a rocket cannot evade detection and, if used offensively, retaliation. </w:t>
      </w:r>
      <w:r w:rsidRPr="00520DFB">
        <w:rPr>
          <w:rFonts w:ascii="Calibri" w:eastAsia="Cambria" w:hAnsi="Calibri" w:cs="Calibri"/>
          <w:highlight w:val="green"/>
          <w:u w:val="single"/>
          <w:lang w:eastAsia="en-US"/>
        </w:rPr>
        <w:t xml:space="preserve">This imposes </w:t>
      </w:r>
      <w:r w:rsidRPr="00520DFB">
        <w:rPr>
          <w:rFonts w:ascii="Calibri" w:eastAsia="Cambria" w:hAnsi="Calibri" w:cs="Calibri"/>
          <w:b/>
          <w:iCs/>
          <w:highlight w:val="green"/>
          <w:u w:val="single"/>
          <w:bdr w:val="single" w:sz="8" w:space="0" w:color="auto"/>
          <w:lang w:eastAsia="en-US"/>
        </w:rPr>
        <w:t>high diplomatic costs</w:t>
      </w:r>
      <w:r w:rsidRPr="00520DFB">
        <w:rPr>
          <w:rFonts w:ascii="Calibri" w:eastAsia="Cambria" w:hAnsi="Calibri" w:cs="Calibri"/>
          <w:u w:val="single"/>
          <w:lang w:eastAsia="en-US"/>
        </w:rPr>
        <w:t xml:space="preserve"> on ASAT usage </w:t>
      </w:r>
      <w:r w:rsidRPr="00520DFB">
        <w:rPr>
          <w:rFonts w:ascii="Calibri" w:eastAsia="Cambria" w:hAnsi="Calibri" w:cs="Calibri"/>
          <w:sz w:val="16"/>
          <w:lang w:eastAsia="en-US"/>
        </w:rPr>
        <w:t xml:space="preserve">and testing, particularly during peacetime. C. Environmental Interdependence </w:t>
      </w:r>
      <w:r w:rsidRPr="00520DFB">
        <w:rPr>
          <w:rFonts w:ascii="Calibri" w:eastAsia="Cambria" w:hAnsi="Calibri" w:cs="Calibri"/>
          <w:u w:val="single"/>
          <w:lang w:eastAsia="en-US"/>
        </w:rPr>
        <w:t xml:space="preserve">A third stabilizing force relates to the </w:t>
      </w:r>
      <w:r w:rsidRPr="00520DFB">
        <w:rPr>
          <w:rFonts w:ascii="Calibri" w:eastAsia="Cambria" w:hAnsi="Calibri" w:cs="Calibri"/>
          <w:b/>
          <w:iCs/>
          <w:u w:val="single"/>
          <w:bdr w:val="single" w:sz="8" w:space="0" w:color="auto"/>
          <w:lang w:eastAsia="en-US"/>
        </w:rPr>
        <w:t>orbital debris consequences</w:t>
      </w:r>
      <w:r w:rsidRPr="00520DFB">
        <w:rPr>
          <w:rFonts w:ascii="Calibri" w:eastAsia="Cambria" w:hAnsi="Calibri" w:cs="Calibri"/>
          <w:lang w:eastAsia="en-US"/>
        </w:rPr>
        <w:t xml:space="preserve"> </w:t>
      </w:r>
      <w:r w:rsidRPr="00520DFB">
        <w:rPr>
          <w:rFonts w:ascii="Calibri" w:eastAsia="Cambria" w:hAnsi="Calibri" w:cs="Calibri"/>
          <w:sz w:val="16"/>
          <w:lang w:eastAsia="en-US"/>
        </w:rPr>
        <w:t xml:space="preserve">of ASATs. China’s 2007 ASAT demonstration was the largest debris-generating event in history, as the targeted satellite dissipated into thousands of dangerous debris particles [28, p. 4]. </w:t>
      </w:r>
      <w:r w:rsidRPr="00520DFB">
        <w:rPr>
          <w:rFonts w:ascii="Calibri" w:eastAsia="Cambria" w:hAnsi="Calibri" w:cs="Calibri"/>
          <w:u w:val="single"/>
          <w:lang w:eastAsia="en-US"/>
        </w:rPr>
        <w:t xml:space="preserve">Since </w:t>
      </w:r>
      <w:r w:rsidRPr="00520DFB">
        <w:rPr>
          <w:rFonts w:ascii="Calibri" w:eastAsia="Cambria" w:hAnsi="Calibri" w:cs="Calibri"/>
          <w:highlight w:val="green"/>
          <w:u w:val="single"/>
          <w:lang w:eastAsia="en-US"/>
        </w:rPr>
        <w:t>debris particles are</w:t>
      </w:r>
      <w:r w:rsidRPr="00520DFB">
        <w:rPr>
          <w:rFonts w:ascii="Calibri" w:eastAsia="Cambria" w:hAnsi="Calibri" w:cs="Calibri"/>
          <w:u w:val="single"/>
          <w:lang w:eastAsia="en-US"/>
        </w:rPr>
        <w:t xml:space="preserve"> indiscriminate and </w:t>
      </w:r>
      <w:r w:rsidRPr="00520DFB">
        <w:rPr>
          <w:rFonts w:ascii="Calibri" w:eastAsia="Cambria" w:hAnsi="Calibri" w:cs="Calibri"/>
          <w:highlight w:val="green"/>
          <w:u w:val="single"/>
          <w:lang w:eastAsia="en-US"/>
        </w:rPr>
        <w:t>unpredictable, they</w:t>
      </w:r>
      <w:r w:rsidRPr="00520DFB">
        <w:rPr>
          <w:rFonts w:ascii="Calibri" w:eastAsia="Cambria" w:hAnsi="Calibri" w:cs="Calibri"/>
          <w:u w:val="single"/>
          <w:lang w:eastAsia="en-US"/>
        </w:rPr>
        <w:t xml:space="preserve"> often </w:t>
      </w:r>
      <w:r w:rsidRPr="00520DFB">
        <w:rPr>
          <w:rFonts w:ascii="Calibri" w:eastAsia="Cambria" w:hAnsi="Calibri" w:cs="Calibri"/>
          <w:highlight w:val="green"/>
          <w:u w:val="single"/>
          <w:lang w:eastAsia="en-US"/>
        </w:rPr>
        <w:t>threaten the attacker’s own space assets</w:t>
      </w:r>
      <w:r w:rsidRPr="00520DFB">
        <w:rPr>
          <w:rFonts w:ascii="Calibri" w:eastAsia="Cambria" w:hAnsi="Calibri" w:cs="Calibri"/>
          <w:sz w:val="16"/>
          <w:lang w:eastAsia="en-US"/>
        </w:rPr>
        <w:t xml:space="preserve"> [22, p. 420]. This is compounded by Kessler syndrome, a phenomenon whereby orbital debris ‘breeds’ as large pieces of debris collide and disintegrate. As space debris remains in orbit for hundreds of years, the </w:t>
      </w:r>
      <w:r w:rsidRPr="00520DFB">
        <w:rPr>
          <w:rFonts w:ascii="Calibri" w:eastAsia="Cambria" w:hAnsi="Calibri" w:cs="Calibri"/>
          <w:b/>
          <w:iCs/>
          <w:highlight w:val="green"/>
          <w:u w:val="single"/>
          <w:bdr w:val="single" w:sz="8" w:space="0" w:color="auto"/>
          <w:lang w:eastAsia="en-US"/>
        </w:rPr>
        <w:t>cascade effect</w:t>
      </w:r>
      <w:r w:rsidRPr="00520DFB">
        <w:rPr>
          <w:rFonts w:ascii="Calibri" w:eastAsia="Cambria" w:hAnsi="Calibri" w:cs="Calibri"/>
          <w:u w:val="single"/>
          <w:lang w:eastAsia="en-US"/>
        </w:rPr>
        <w:t xml:space="preserve"> of an ASAT attack </w:t>
      </w:r>
      <w:r w:rsidRPr="00520DFB">
        <w:rPr>
          <w:rFonts w:ascii="Calibri" w:eastAsia="Cambria" w:hAnsi="Calibri" w:cs="Calibri"/>
          <w:highlight w:val="green"/>
          <w:u w:val="single"/>
          <w:lang w:eastAsia="en-US"/>
        </w:rPr>
        <w:t>can constrain the attacker’s long-term use</w:t>
      </w:r>
      <w:r w:rsidRPr="00520DFB">
        <w:rPr>
          <w:rFonts w:ascii="Calibri" w:eastAsia="Cambria" w:hAnsi="Calibri" w:cs="Calibri"/>
          <w:u w:val="single"/>
          <w:lang w:eastAsia="en-US"/>
        </w:rPr>
        <w:t xml:space="preserve"> of space</w:t>
      </w:r>
      <w:r w:rsidRPr="00520DFB">
        <w:rPr>
          <w:rFonts w:ascii="Calibri" w:eastAsia="Cambria" w:hAnsi="Calibri" w:cs="Calibri"/>
          <w:sz w:val="16"/>
          <w:lang w:eastAsia="en-US"/>
        </w:rPr>
        <w:t xml:space="preserve"> [29, pp. 295– 296]. Any state with kinetic ASAT capabilities will likely also operate satellites of its own, and they are necessarily exposed to this collateral damage threat.</w:t>
      </w:r>
      <w:r w:rsidRPr="00520DFB">
        <w:rPr>
          <w:rFonts w:ascii="Calibri" w:eastAsia="Cambria" w:hAnsi="Calibri" w:cs="Calibri"/>
          <w:u w:val="single"/>
          <w:lang w:eastAsia="en-US"/>
        </w:rPr>
        <w:t xml:space="preserve"> Space debris thus acts as a strong strategic deterrent to ASAT usage</w:t>
      </w:r>
      <w:r w:rsidRPr="00520DFB">
        <w:rPr>
          <w:rFonts w:ascii="Calibri" w:eastAsia="Cambria" w:hAnsi="Calibri" w:cs="Calibri"/>
          <w:lang w:eastAsia="en-US"/>
        </w:rPr>
        <w:t>.</w:t>
      </w:r>
    </w:p>
    <w:sectPr w:rsidR="00316E53" w:rsidRPr="00520D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DFB"/>
    <w:rsid w:val="00316E53"/>
    <w:rsid w:val="00520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0687B"/>
  <w15:chartTrackingRefBased/>
  <w15:docId w15:val="{8677A262-9882-4C6F-BDB4-B1C456934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520D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520DFB"/>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520DFB"/>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
    <w:basedOn w:val="Normal"/>
    <w:next w:val="Normal"/>
    <w:link w:val="Heading4Char"/>
    <w:uiPriority w:val="3"/>
    <w:unhideWhenUsed/>
    <w:qFormat/>
    <w:rsid w:val="00520DFB"/>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520DFB"/>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520DFB"/>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520DFB"/>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520DFB"/>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520DFB"/>
  </w:style>
  <w:style w:type="character" w:styleId="Emphasis">
    <w:name w:val="Emphasis"/>
    <w:basedOn w:val="DefaultParagraphFont"/>
    <w:uiPriority w:val="7"/>
    <w:qFormat/>
    <w:rsid w:val="00520DFB"/>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520DFB"/>
    <w:rPr>
      <w:b/>
      <w:bCs/>
      <w:sz w:val="26"/>
      <w:u w:val="none"/>
    </w:rPr>
  </w:style>
  <w:style w:type="character" w:customStyle="1" w:styleId="StyleUnderline">
    <w:name w:val="Style Underline"/>
    <w:aliases w:val="Underline"/>
    <w:basedOn w:val="DefaultParagraphFont"/>
    <w:uiPriority w:val="6"/>
    <w:qFormat/>
    <w:rsid w:val="00520DFB"/>
    <w:rPr>
      <w:b w:val="0"/>
      <w:sz w:val="22"/>
      <w:u w:val="single"/>
    </w:rPr>
  </w:style>
  <w:style w:type="character" w:styleId="Hyperlink">
    <w:name w:val="Hyperlink"/>
    <w:basedOn w:val="DefaultParagraphFont"/>
    <w:uiPriority w:val="99"/>
    <w:unhideWhenUsed/>
    <w:rsid w:val="00520DFB"/>
    <w:rPr>
      <w:color w:val="auto"/>
      <w:u w:val="none"/>
    </w:rPr>
  </w:style>
  <w:style w:type="character" w:styleId="FollowedHyperlink">
    <w:name w:val="FollowedHyperlink"/>
    <w:basedOn w:val="DefaultParagraphFont"/>
    <w:uiPriority w:val="99"/>
    <w:semiHidden/>
    <w:unhideWhenUsed/>
    <w:rsid w:val="00520DF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pdf/10.1080/17467586.2018.1428763?needAccess=tru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ationalinterest.org/blog/skeptics/understanding-failure-us-foreign-policy-albright-doctrine-6047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mp.com/comment/insight-opinion/article/2047173/why-china-needs-xi-jinping-its-core-leader" TargetMode="External"/><Relationship Id="rId11" Type="http://schemas.openxmlformats.org/officeDocument/2006/relationships/hyperlink" Target="https://ccdcoe.org/uploads/2019/06/Art_12_The-Cyber-ASAT.pdf" TargetMode="External"/><Relationship Id="rId5" Type="http://schemas.openxmlformats.org/officeDocument/2006/relationships/hyperlink" Target="https://www.airuniversity.af.edu/Portals/10/ASPJ/journals/Volume-33_Issue-1/SEA-Loftus.pdf" TargetMode="External"/><Relationship Id="rId10" Type="http://schemas.openxmlformats.org/officeDocument/2006/relationships/hyperlink" Target="https://www.theintlscholar.com/periodical/12/14/2020/analysis-commercialization-space-risk-international-law-military-space-race" TargetMode="External"/><Relationship Id="rId4" Type="http://schemas.openxmlformats.org/officeDocument/2006/relationships/webSettings" Target="webSettings.xml"/><Relationship Id="rId9" Type="http://schemas.openxmlformats.org/officeDocument/2006/relationships/hyperlink" Target="https://nationalinterest.org/blog/skeptics/rethinking-us-primacy-east-asia-409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13111</Words>
  <Characters>74739</Characters>
  <Application>Microsoft Office Word</Application>
  <DocSecurity>0</DocSecurity>
  <Lines>622</Lines>
  <Paragraphs>175</Paragraphs>
  <ScaleCrop>false</ScaleCrop>
  <Company/>
  <LinksUpToDate>false</LinksUpToDate>
  <CharactersWithSpaces>87675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2022-01-28T08:06:00Z</dcterms:created>
  <dcterms:modified xsi:type="dcterms:W3CDTF">2022-01-28T08:06:00Z</dcterms:modified>
</cp:coreProperties>
</file>