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F3C76" w14:textId="77777777" w:rsidR="006B1A06" w:rsidRPr="006B1A06" w:rsidRDefault="006B1A06" w:rsidP="006B1A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6B1A06">
        <w:rPr>
          <w:rFonts w:ascii="Calibri" w:eastAsiaTheme="majorEastAsia" w:hAnsi="Calibri" w:cstheme="majorBidi"/>
          <w:b/>
          <w:sz w:val="52"/>
          <w:szCs w:val="32"/>
          <w:lang w:eastAsia="en-US"/>
        </w:rPr>
        <w:t>1NC</w:t>
      </w:r>
    </w:p>
    <w:p w14:paraId="1AFF3F48" w14:textId="77777777" w:rsidR="006B1A06" w:rsidRPr="006B1A06" w:rsidRDefault="006B1A06" w:rsidP="006B1A06">
      <w:pPr>
        <w:keepNext/>
        <w:keepLines/>
        <w:pageBreakBefore/>
        <w:spacing w:before="40" w:after="0"/>
        <w:jc w:val="center"/>
        <w:outlineLvl w:val="1"/>
        <w:rPr>
          <w:rFonts w:ascii="Calibri" w:eastAsiaTheme="majorEastAsia" w:hAnsi="Calibri" w:cstheme="majorBidi"/>
          <w:b/>
          <w:sz w:val="44"/>
          <w:szCs w:val="26"/>
          <w:u w:val="double"/>
          <w:lang w:eastAsia="en-US"/>
        </w:rPr>
      </w:pPr>
      <w:r w:rsidRPr="006B1A06">
        <w:rPr>
          <w:rFonts w:ascii="Calibri" w:eastAsiaTheme="majorEastAsia" w:hAnsi="Calibri" w:cstheme="majorBidi"/>
          <w:b/>
          <w:sz w:val="44"/>
          <w:szCs w:val="26"/>
          <w:u w:val="double"/>
          <w:lang w:eastAsia="en-US"/>
        </w:rPr>
        <w:t>T</w:t>
      </w:r>
    </w:p>
    <w:p w14:paraId="4D2B5A6A" w14:textId="77777777" w:rsidR="006B1A06" w:rsidRPr="006B1A06" w:rsidRDefault="006B1A06" w:rsidP="006B1A06">
      <w:pPr>
        <w:keepNext/>
        <w:keepLines/>
        <w:spacing w:before="40" w:after="0"/>
        <w:outlineLvl w:val="3"/>
        <w:rPr>
          <w:rFonts w:ascii="Calibri" w:eastAsia="DengXian Light" w:hAnsi="Calibri" w:cs="Calibri"/>
          <w:b/>
          <w:iCs/>
          <w:sz w:val="26"/>
          <w:lang w:eastAsia="en-US"/>
        </w:rPr>
      </w:pPr>
      <w:r w:rsidRPr="006B1A06">
        <w:rPr>
          <w:rFonts w:ascii="Calibri" w:eastAsia="DengXian Light" w:hAnsi="Calibri" w:cs="Calibri"/>
          <w:b/>
          <w:iCs/>
          <w:sz w:val="26"/>
          <w:lang w:eastAsia="en-US"/>
        </w:rPr>
        <w:t>Interpretation – the affirmative must only garner offense from a defense of the resolutional statement.</w:t>
      </w:r>
    </w:p>
    <w:p w14:paraId="13386343" w14:textId="77777777" w:rsidR="006B1A06" w:rsidRPr="006B1A06" w:rsidRDefault="006B1A06" w:rsidP="006B1A06">
      <w:pPr>
        <w:rPr>
          <w:rFonts w:ascii="Calibri" w:eastAsia="Cambria" w:hAnsi="Calibri" w:cs="Calibri"/>
          <w:lang w:eastAsia="en-US"/>
        </w:rPr>
      </w:pPr>
    </w:p>
    <w:p w14:paraId="7544B124"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“Resolved” before a colon reflects a legislative forum</w:t>
      </w:r>
    </w:p>
    <w:p w14:paraId="674CADEF" w14:textId="77777777" w:rsidR="006B1A06" w:rsidRPr="006B1A06" w:rsidRDefault="006B1A06" w:rsidP="006B1A06">
      <w:pPr>
        <w:rPr>
          <w:rFonts w:ascii="Calibri" w:eastAsia="Cambria" w:hAnsi="Calibri" w:cs="Calibri"/>
          <w:sz w:val="16"/>
          <w:lang w:eastAsia="en-US"/>
        </w:rPr>
      </w:pPr>
      <w:r w:rsidRPr="006B1A06">
        <w:rPr>
          <w:rFonts w:ascii="Calibri" w:eastAsia="Cambria" w:hAnsi="Calibri" w:cs="Calibri"/>
          <w:b/>
          <w:lang w:eastAsia="en-US"/>
        </w:rPr>
        <w:t>Army Officer School 4</w:t>
      </w:r>
      <w:r w:rsidRPr="006B1A06">
        <w:rPr>
          <w:rFonts w:ascii="Calibri" w:eastAsia="Cambria" w:hAnsi="Calibri" w:cs="Calibri"/>
          <w:lang w:eastAsia="en-US"/>
        </w:rPr>
        <w:t xml:space="preserve"> </w:t>
      </w:r>
      <w:r w:rsidRPr="006B1A06">
        <w:rPr>
          <w:rFonts w:ascii="Calibri" w:eastAsia="Cambria" w:hAnsi="Calibri" w:cs="Calibri"/>
          <w:sz w:val="16"/>
          <w:lang w:eastAsia="en-US"/>
        </w:rPr>
        <w:t>(5-12, “# 12, Punctuation—The Colon and Semicolon”, http://usawocc.army.mil/IMI/wg12.htm)</w:t>
      </w:r>
    </w:p>
    <w:p w14:paraId="03B98D68" w14:textId="77777777" w:rsidR="006B1A06" w:rsidRPr="006B1A06" w:rsidRDefault="006B1A06" w:rsidP="006B1A06">
      <w:pPr>
        <w:rPr>
          <w:rFonts w:ascii="Calibri" w:eastAsia="Cambria" w:hAnsi="Calibri" w:cs="Calibri"/>
          <w:sz w:val="16"/>
          <w:lang w:eastAsia="en-US"/>
        </w:rPr>
      </w:pPr>
      <w:r w:rsidRPr="006B1A06">
        <w:rPr>
          <w:rFonts w:ascii="Calibri" w:eastAsia="Cambria" w:hAnsi="Calibri" w:cs="Calibri"/>
          <w:highlight w:val="green"/>
          <w:u w:val="single"/>
          <w:lang w:eastAsia="en-US"/>
        </w:rPr>
        <w:t>The colon introduces</w:t>
      </w:r>
      <w:r w:rsidRPr="006B1A06">
        <w:rPr>
          <w:rFonts w:ascii="Calibri" w:eastAsia="Cambria" w:hAnsi="Calibri" w:cs="Calibri"/>
          <w:sz w:val="16"/>
          <w:lang w:eastAsia="en-US"/>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For sale: (colon) large lakeside cabin with dock g.  </w:t>
      </w:r>
      <w:r w:rsidRPr="006B1A06">
        <w:rPr>
          <w:rFonts w:ascii="Calibri" w:eastAsia="Cambria" w:hAnsi="Calibri" w:cs="Calibri"/>
          <w:highlight w:val="green"/>
          <w:u w:val="single"/>
          <w:lang w:eastAsia="en-US"/>
        </w:rPr>
        <w:t xml:space="preserve">A </w:t>
      </w:r>
      <w:r w:rsidRPr="006B1A06">
        <w:rPr>
          <w:rFonts w:ascii="Calibri" w:eastAsia="Cambria" w:hAnsi="Calibri" w:cs="Calibri"/>
          <w:iCs/>
          <w:highlight w:val="green"/>
          <w:u w:val="single"/>
          <w:lang w:eastAsia="en-US"/>
        </w:rPr>
        <w:t>formal</w:t>
      </w:r>
      <w:r w:rsidRPr="006B1A06">
        <w:rPr>
          <w:rFonts w:ascii="Calibri" w:eastAsia="Cambria" w:hAnsi="Calibri" w:cs="Calibri"/>
          <w:highlight w:val="green"/>
          <w:u w:val="single"/>
          <w:lang w:eastAsia="en-US"/>
        </w:rPr>
        <w:t xml:space="preserve"> resolution, after the word "resolved:" Resolved: </w:t>
      </w:r>
      <w:r w:rsidRPr="006B1A06">
        <w:rPr>
          <w:rFonts w:ascii="Calibri" w:eastAsia="Cambria" w:hAnsi="Calibri" w:cs="Calibri"/>
          <w:u w:val="single"/>
          <w:lang w:eastAsia="en-US"/>
        </w:rPr>
        <w:t xml:space="preserve">(colon) </w:t>
      </w:r>
      <w:r w:rsidRPr="006B1A06">
        <w:rPr>
          <w:rFonts w:ascii="Calibri" w:eastAsia="Cambria" w:hAnsi="Calibri" w:cs="Calibri"/>
          <w:highlight w:val="green"/>
          <w:u w:val="single"/>
          <w:lang w:eastAsia="en-US"/>
        </w:rPr>
        <w:t>That this council petition the mayor</w:t>
      </w:r>
      <w:r w:rsidRPr="006B1A06">
        <w:rPr>
          <w:rFonts w:ascii="Calibri" w:eastAsia="Cambria" w:hAnsi="Calibri" w:cs="Calibri"/>
          <w:sz w:val="16"/>
          <w:highlight w:val="green"/>
          <w:lang w:eastAsia="en-US"/>
        </w:rPr>
        <w:t>.</w:t>
      </w:r>
    </w:p>
    <w:p w14:paraId="0072919F" w14:textId="77777777" w:rsidR="006B1A06" w:rsidRPr="006B1A06" w:rsidRDefault="006B1A06" w:rsidP="006B1A06">
      <w:pPr>
        <w:rPr>
          <w:rFonts w:ascii="Calibri" w:eastAsia="Cambria" w:hAnsi="Calibri" w:cs="Calibri"/>
          <w:lang w:eastAsia="en-US"/>
        </w:rPr>
      </w:pPr>
    </w:p>
    <w:p w14:paraId="46493523" w14:textId="77777777" w:rsidR="006B1A06" w:rsidRPr="006B1A06" w:rsidRDefault="006B1A06" w:rsidP="006B1A06">
      <w:pPr>
        <w:keepNext/>
        <w:keepLines/>
        <w:spacing w:before="40" w:after="0"/>
        <w:outlineLvl w:val="3"/>
        <w:rPr>
          <w:rFonts w:ascii="Calibri" w:eastAsia="DengXian Light" w:hAnsi="Calibri" w:cs="Calibri"/>
          <w:b/>
          <w:iCs/>
          <w:sz w:val="26"/>
          <w:lang w:eastAsia="en-US"/>
        </w:rPr>
      </w:pPr>
      <w:r w:rsidRPr="006B1A06">
        <w:rPr>
          <w:rFonts w:ascii="Calibri" w:eastAsia="DengXian Light" w:hAnsi="Calibri" w:cs="Calibri"/>
          <w:b/>
          <w:iCs/>
          <w:sz w:val="26"/>
          <w:lang w:eastAsia="en-US"/>
        </w:rPr>
        <w:t>The appropriation of outer space means permanently taking property</w:t>
      </w:r>
    </w:p>
    <w:p w14:paraId="01885849"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b/>
          <w:bCs/>
          <w:sz w:val="26"/>
          <w:lang w:eastAsia="en-US"/>
        </w:rPr>
        <w:t>Gorove, LLM, 69</w:t>
      </w:r>
      <w:r w:rsidRPr="006B1A06">
        <w:rPr>
          <w:rFonts w:ascii="Calibri" w:eastAsia="Calibri" w:hAnsi="Calibri" w:cs="Calibri"/>
          <w:lang w:eastAsia="en-US"/>
        </w:rPr>
        <w:t xml:space="preserve"> [Stephen Gorove, LLM &amp; PhD Philsophy@Yale. "Interpreting Article II of the Outer Space Treaty." Fordham L. Rev. Vol. 37, Issue 3, pp. 349, published 1969, https://ir.lawnet.fordham.edu/cgi/viewcontent.cgi?article=1966&amp;amp;context=flr] HWIC</w:t>
      </w:r>
    </w:p>
    <w:p w14:paraId="66AF9BEB"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With respect to the concept of appropriation </w:t>
      </w:r>
      <w:r w:rsidRPr="006B1A06">
        <w:rPr>
          <w:rFonts w:ascii="Calibri" w:eastAsia="Calibri" w:hAnsi="Calibri" w:cs="Calibri"/>
          <w:u w:val="single"/>
          <w:lang w:eastAsia="en-US"/>
        </w:rPr>
        <w:t>the basic question is what constitutes "appropriation," as used in the Treaty</w:t>
      </w:r>
      <w:r w:rsidRPr="006B1A06">
        <w:rPr>
          <w:rFonts w:ascii="Calibri" w:eastAsia="Calibri" w:hAnsi="Calibri" w:cs="Calibri"/>
          <w:lang w:eastAsia="en-US"/>
        </w:rPr>
        <w:t xml:space="preserve">, especially </w:t>
      </w:r>
      <w:r w:rsidRPr="006B1A06">
        <w:rPr>
          <w:rFonts w:ascii="Calibri" w:eastAsia="Calibri" w:hAnsi="Calibri" w:cs="Calibri"/>
          <w:u w:val="single"/>
          <w:lang w:eastAsia="en-US"/>
        </w:rPr>
        <w:t>in contradistinction to casual or temporary use</w:t>
      </w:r>
      <w:r w:rsidRPr="006B1A06">
        <w:rPr>
          <w:rFonts w:ascii="Calibri" w:eastAsia="Calibri" w:hAnsi="Calibri" w:cs="Calibri"/>
          <w:lang w:eastAsia="en-US"/>
        </w:rPr>
        <w:t xml:space="preserve">. The term </w:t>
      </w:r>
      <w:r w:rsidRPr="006B1A06">
        <w:rPr>
          <w:rFonts w:ascii="Calibri" w:eastAsia="Calibri" w:hAnsi="Calibri" w:cs="Calibri"/>
          <w:u w:val="single"/>
          <w:lang w:eastAsia="en-US"/>
        </w:rPr>
        <w:t>"</w:t>
      </w:r>
      <w:r w:rsidRPr="006B1A06">
        <w:rPr>
          <w:rFonts w:ascii="Calibri" w:eastAsia="Calibri" w:hAnsi="Calibri" w:cs="Calibri"/>
          <w:highlight w:val="green"/>
          <w:u w:val="single"/>
          <w:lang w:eastAsia="en-US"/>
        </w:rPr>
        <w:t>appropriation" is used</w:t>
      </w:r>
      <w:r w:rsidRPr="006B1A06">
        <w:rPr>
          <w:rFonts w:ascii="Calibri" w:eastAsia="Calibri" w:hAnsi="Calibri" w:cs="Calibri"/>
          <w:u w:val="single"/>
          <w:lang w:eastAsia="en-US"/>
        </w:rPr>
        <w:t xml:space="preserve"> most frequently </w:t>
      </w:r>
      <w:r w:rsidRPr="006B1A06">
        <w:rPr>
          <w:rFonts w:ascii="Calibri" w:eastAsia="Calibri" w:hAnsi="Calibri" w:cs="Calibri"/>
          <w:highlight w:val="green"/>
          <w:u w:val="single"/>
          <w:lang w:eastAsia="en-US"/>
        </w:rPr>
        <w:t>to denote</w:t>
      </w:r>
      <w:r w:rsidRPr="006B1A06">
        <w:rPr>
          <w:rFonts w:ascii="Calibri" w:eastAsia="Calibri" w:hAnsi="Calibri" w:cs="Calibri"/>
          <w:u w:val="single"/>
          <w:lang w:eastAsia="en-US"/>
        </w:rPr>
        <w:t xml:space="preserve"> the </w:t>
      </w:r>
      <w:r w:rsidRPr="006B1A06">
        <w:rPr>
          <w:rFonts w:ascii="Calibri" w:eastAsia="Calibri" w:hAnsi="Calibri" w:cs="Calibri"/>
          <w:highlight w:val="green"/>
          <w:u w:val="single"/>
          <w:lang w:eastAsia="en-US"/>
        </w:rPr>
        <w:t>taking of property for</w:t>
      </w:r>
      <w:r w:rsidRPr="006B1A06">
        <w:rPr>
          <w:rFonts w:ascii="Calibri" w:eastAsia="Calibri" w:hAnsi="Calibri" w:cs="Calibri"/>
          <w:u w:val="single"/>
          <w:lang w:eastAsia="en-US"/>
        </w:rPr>
        <w:t xml:space="preserve"> one's own or </w:t>
      </w:r>
      <w:r w:rsidRPr="006B1A06">
        <w:rPr>
          <w:rFonts w:ascii="Calibri" w:eastAsia="Calibri" w:hAnsi="Calibri" w:cs="Calibri"/>
          <w:b/>
          <w:iCs/>
          <w:highlight w:val="green"/>
          <w:u w:val="single"/>
          <w:lang w:eastAsia="en-US"/>
        </w:rPr>
        <w:t>exclusive use with a sense of permanence</w:t>
      </w:r>
      <w:r w:rsidRPr="006B1A06">
        <w:rPr>
          <w:rFonts w:ascii="Calibri" w:eastAsia="Calibri" w:hAnsi="Calibri" w:cs="Calibri"/>
          <w:lang w:eastAsia="en-US"/>
        </w:rPr>
        <w:t xml:space="preserve">. Under such interpretation the </w:t>
      </w:r>
      <w:r w:rsidRPr="006B1A06">
        <w:rPr>
          <w:rFonts w:ascii="Calibri" w:eastAsia="Calibri" w:hAnsi="Calibri" w:cs="Calibri"/>
          <w:u w:val="single"/>
          <w:lang w:eastAsia="en-US"/>
        </w:rPr>
        <w:t xml:space="preserve">establishment of a permanent </w:t>
      </w:r>
      <w:r w:rsidRPr="006B1A06">
        <w:rPr>
          <w:rFonts w:ascii="Calibri" w:eastAsia="Calibri" w:hAnsi="Calibri" w:cs="Calibri"/>
          <w:highlight w:val="green"/>
          <w:u w:val="single"/>
          <w:lang w:eastAsia="en-US"/>
        </w:rPr>
        <w:t>settlement or</w:t>
      </w:r>
      <w:r w:rsidRPr="006B1A06">
        <w:rPr>
          <w:rFonts w:ascii="Calibri" w:eastAsia="Calibri" w:hAnsi="Calibri" w:cs="Calibri"/>
          <w:u w:val="single"/>
          <w:lang w:eastAsia="en-US"/>
        </w:rPr>
        <w:t xml:space="preserve"> the carrying out of </w:t>
      </w:r>
      <w:r w:rsidRPr="006B1A06">
        <w:rPr>
          <w:rFonts w:ascii="Calibri" w:eastAsia="Calibri" w:hAnsi="Calibri" w:cs="Calibri"/>
          <w:highlight w:val="green"/>
          <w:u w:val="single"/>
          <w:lang w:eastAsia="en-US"/>
        </w:rPr>
        <w:t>commercial activities</w:t>
      </w:r>
      <w:r w:rsidRPr="006B1A06">
        <w:rPr>
          <w:rFonts w:ascii="Calibri" w:eastAsia="Calibri" w:hAnsi="Calibri" w:cs="Calibri"/>
          <w:u w:val="single"/>
          <w:lang w:eastAsia="en-US"/>
        </w:rPr>
        <w:t xml:space="preserve"> by nationals of a country </w:t>
      </w:r>
      <w:r w:rsidRPr="006B1A06">
        <w:rPr>
          <w:rFonts w:ascii="Calibri" w:eastAsia="Calibri" w:hAnsi="Calibri" w:cs="Calibri"/>
          <w:highlight w:val="green"/>
          <w:u w:val="single"/>
          <w:lang w:eastAsia="en-US"/>
        </w:rPr>
        <w:t xml:space="preserve">on a celestial body may constitute </w:t>
      </w:r>
      <w:r w:rsidRPr="006B1A06">
        <w:rPr>
          <w:rFonts w:ascii="Calibri" w:eastAsia="Calibri" w:hAnsi="Calibri" w:cs="Calibri"/>
          <w:u w:val="single"/>
          <w:lang w:eastAsia="en-US"/>
        </w:rPr>
        <w:t xml:space="preserve">national </w:t>
      </w:r>
      <w:r w:rsidRPr="006B1A06">
        <w:rPr>
          <w:rFonts w:ascii="Calibri" w:eastAsia="Calibri" w:hAnsi="Calibri" w:cs="Calibri"/>
          <w:highlight w:val="green"/>
          <w:u w:val="single"/>
          <w:lang w:eastAsia="en-US"/>
        </w:rPr>
        <w:t>appropriation</w:t>
      </w:r>
      <w:r w:rsidRPr="006B1A06">
        <w:rPr>
          <w:rFonts w:ascii="Calibri" w:eastAsia="Calibri" w:hAnsi="Calibri" w:cs="Calibri"/>
          <w:lang w:eastAsia="en-US"/>
        </w:rPr>
        <w:t xml:space="preserve">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w:t>
      </w:r>
      <w:r w:rsidRPr="006B1A06">
        <w:rPr>
          <w:rFonts w:ascii="Calibri" w:eastAsia="Calibri" w:hAnsi="Calibri" w:cs="Calibri"/>
          <w:u w:val="single"/>
          <w:lang w:eastAsia="en-US"/>
        </w:rPr>
        <w:t>the word "appropriation" indicates a taking which involves something more than just a casual use. Thus a temporary occupation of a landing site or other area, just like the temporary or nonexclusive use of property, would not constitute appropriation</w:t>
      </w:r>
      <w:r w:rsidRPr="006B1A06">
        <w:rPr>
          <w:rFonts w:ascii="Calibri" w:eastAsia="Calibri" w:hAnsi="Calibri" w:cs="Calibri"/>
          <w:lang w:eastAsia="en-US"/>
        </w:rPr>
        <w:t>. By the same token, any use involving consumption or taking with intention of keeping for one's own exclusive use would amount to appropriation.</w:t>
      </w:r>
    </w:p>
    <w:p w14:paraId="79FD7770" w14:textId="77777777" w:rsidR="006B1A06" w:rsidRPr="006B1A06" w:rsidRDefault="006B1A06" w:rsidP="006B1A06">
      <w:pPr>
        <w:rPr>
          <w:rFonts w:ascii="Calibri" w:eastAsia="Calibri" w:hAnsi="Calibri" w:cs="Calibri"/>
          <w:lang w:eastAsia="en-US"/>
        </w:rPr>
      </w:pPr>
    </w:p>
    <w:p w14:paraId="0BDBECAA" w14:textId="77777777" w:rsidR="006B1A06" w:rsidRPr="006B1A06" w:rsidRDefault="006B1A06" w:rsidP="006B1A06">
      <w:pPr>
        <w:keepNext/>
        <w:keepLines/>
        <w:spacing w:before="40" w:after="0"/>
        <w:outlineLvl w:val="3"/>
        <w:rPr>
          <w:rFonts w:ascii="Calibri" w:eastAsia="DengXian Light" w:hAnsi="Calibri" w:cs="Calibri"/>
          <w:b/>
          <w:iCs/>
          <w:sz w:val="26"/>
          <w:lang w:eastAsia="en-US"/>
        </w:rPr>
      </w:pPr>
      <w:r w:rsidRPr="006B1A06">
        <w:rPr>
          <w:rFonts w:ascii="Calibri" w:eastAsia="DengXian Light" w:hAnsi="Calibri" w:cs="Calibri"/>
          <w:b/>
          <w:iCs/>
          <w:sz w:val="26"/>
          <w:lang w:eastAsia="en-US"/>
        </w:rPr>
        <w:t>A private entity is</w:t>
      </w:r>
    </w:p>
    <w:p w14:paraId="0F12FBAB" w14:textId="77777777" w:rsidR="006B1A06" w:rsidRPr="006B1A06" w:rsidRDefault="006B1A06" w:rsidP="006B1A06">
      <w:pPr>
        <w:rPr>
          <w:rFonts w:ascii="Calibri" w:eastAsia="Calibri" w:hAnsi="Calibri" w:cs="Calibri"/>
          <w:lang w:eastAsia="en-US"/>
        </w:rPr>
      </w:pPr>
      <w:r w:rsidRPr="006B1A06">
        <w:rPr>
          <w:rFonts w:ascii="Calibri" w:eastAsiaTheme="minorHAnsi" w:hAnsi="Calibri" w:cs="Calibri"/>
          <w:b/>
          <w:bCs/>
          <w:sz w:val="26"/>
          <w:lang w:eastAsia="en-US"/>
        </w:rPr>
        <w:t>Cornell Law nd</w:t>
      </w:r>
      <w:r w:rsidRPr="006B1A06">
        <w:rPr>
          <w:rFonts w:ascii="Calibri" w:eastAsia="Cambria" w:hAnsi="Calibri" w:cs="Calibri"/>
          <w:lang w:eastAsia="en-US"/>
        </w:rPr>
        <w:t xml:space="preserve"> </w:t>
      </w:r>
      <w:hyperlink r:id="rId5" w:history="1">
        <w:r w:rsidRPr="006B1A06">
          <w:rPr>
            <w:rFonts w:ascii="Calibri" w:eastAsia="Calibri" w:hAnsi="Calibri" w:cs="Calibri"/>
            <w:lang w:eastAsia="en-US"/>
          </w:rPr>
          <w:t>https://www.law.cornell.edu/definitions/uscode.php?width=840&amp;height=800&amp;iframe=true&amp;def_id=6-USC-625312480-168358316&amp;term_occur=999&amp;term_src=title:6:chapter:6:subchapter:I:section:1501</w:t>
        </w:r>
      </w:hyperlink>
    </w:p>
    <w:p w14:paraId="664D94A7"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(A) In general Except as otherwise provided in this paragraph, the term “private entity” means </w:t>
      </w:r>
      <w:r w:rsidRPr="006B1A06">
        <w:rPr>
          <w:rFonts w:ascii="Calibri" w:eastAsia="Cambria" w:hAnsi="Calibri" w:cs="Calibri"/>
          <w:highlight w:val="green"/>
          <w:u w:val="single"/>
          <w:lang w:eastAsia="en-US"/>
        </w:rPr>
        <w:t>any</w:t>
      </w:r>
      <w:r w:rsidRPr="006B1A06">
        <w:rPr>
          <w:rFonts w:ascii="Calibri" w:eastAsia="Calibri" w:hAnsi="Calibri" w:cs="Calibri"/>
          <w:highlight w:val="green"/>
          <w:u w:val="single"/>
          <w:lang w:eastAsia="en-US"/>
        </w:rPr>
        <w:t xml:space="preserve"> person or private group, organization,</w:t>
      </w:r>
      <w:r w:rsidRPr="006B1A06">
        <w:rPr>
          <w:rFonts w:ascii="Calibri" w:eastAsia="Calibri" w:hAnsi="Calibri" w:cs="Calibri"/>
          <w:u w:val="single"/>
          <w:lang w:eastAsia="en-US"/>
        </w:rPr>
        <w:t xml:space="preserve"> </w:t>
      </w:r>
      <w:r w:rsidRPr="006B1A06">
        <w:rPr>
          <w:rFonts w:ascii="Calibri" w:eastAsia="Calibri" w:hAnsi="Calibri" w:cs="Calibri"/>
          <w:lang w:eastAsia="en-US"/>
        </w:rPr>
        <w:t>proprietorship, partnership, trust, cooperative, corporation</w:t>
      </w:r>
      <w:r w:rsidRPr="006B1A06">
        <w:rPr>
          <w:rFonts w:ascii="Calibri" w:eastAsia="Calibri" w:hAnsi="Calibri" w:cs="Calibri"/>
          <w:highlight w:val="green"/>
          <w:u w:val="single"/>
          <w:lang w:eastAsia="en-US"/>
        </w:rPr>
        <w:t>, or other commercial or nonprofit entity</w:t>
      </w:r>
      <w:r w:rsidRPr="006B1A06">
        <w:rPr>
          <w:rFonts w:ascii="Calibri" w:eastAsia="Calibri" w:hAnsi="Calibri" w:cs="Calibri"/>
          <w:lang w:eastAsia="en-US"/>
        </w:rPr>
        <w:t>, including an officer, employee, or agent thereof.</w:t>
      </w:r>
    </w:p>
    <w:p w14:paraId="494CBA16" w14:textId="77777777" w:rsidR="006B1A06" w:rsidRPr="006B1A06" w:rsidRDefault="006B1A06" w:rsidP="006B1A06">
      <w:pPr>
        <w:rPr>
          <w:rFonts w:ascii="Calibri" w:eastAsia="Cambria" w:hAnsi="Calibri" w:cs="Calibri"/>
          <w:lang w:eastAsia="en-US"/>
        </w:rPr>
      </w:pPr>
    </w:p>
    <w:p w14:paraId="1F8BBBA8"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 xml:space="preserve">Violation: </w:t>
      </w:r>
    </w:p>
    <w:p w14:paraId="4EAAD174" w14:textId="77777777" w:rsidR="006B1A06" w:rsidRPr="006B1A06" w:rsidRDefault="006B1A06" w:rsidP="006B1A06">
      <w:pPr>
        <w:rPr>
          <w:rFonts w:ascii="Calibri" w:eastAsia="Cambria" w:hAnsi="Calibri" w:cs="Calibri"/>
          <w:lang w:eastAsia="en-US"/>
        </w:rPr>
      </w:pPr>
    </w:p>
    <w:p w14:paraId="0A323C8A"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 xml:space="preserve">TVA: Our interp is compatible with them reading a topical cybernetics aff abt how private space appropriation accelerates </w:t>
      </w:r>
    </w:p>
    <w:p w14:paraId="4449351A" w14:textId="77777777" w:rsidR="006B1A06" w:rsidRPr="006B1A06" w:rsidRDefault="006B1A06" w:rsidP="006B1A06">
      <w:pPr>
        <w:rPr>
          <w:rFonts w:ascii="Calibri" w:eastAsia="Cambria" w:hAnsi="Calibri" w:cs="Calibri"/>
          <w:lang w:eastAsia="en-US"/>
        </w:rPr>
      </w:pPr>
    </w:p>
    <w:p w14:paraId="4786FE69"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B. Our Offense</w:t>
      </w:r>
    </w:p>
    <w:p w14:paraId="20DAE56D" w14:textId="77777777" w:rsidR="006B1A06" w:rsidRPr="006B1A06" w:rsidRDefault="006B1A06" w:rsidP="006B1A06">
      <w:pPr>
        <w:rPr>
          <w:rFonts w:ascii="Calibri" w:eastAsia="Cambria" w:hAnsi="Calibri" w:cs="Calibri"/>
          <w:lang w:eastAsia="en-US"/>
        </w:rPr>
      </w:pPr>
    </w:p>
    <w:p w14:paraId="08A053ED"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 xml:space="preserve">They destroy engagement – predictable stasis ensures </w:t>
      </w:r>
      <w:r w:rsidRPr="006B1A06">
        <w:rPr>
          <w:rFonts w:ascii="Calibri" w:eastAsia="MS Gothic" w:hAnsi="Calibri" w:cs="Calibri"/>
          <w:b/>
          <w:iCs/>
          <w:sz w:val="26"/>
          <w:u w:val="single"/>
          <w:lang w:eastAsia="en-US"/>
        </w:rPr>
        <w:t>research accessibility</w:t>
      </w:r>
      <w:r w:rsidRPr="006B1A06">
        <w:rPr>
          <w:rFonts w:ascii="Calibri" w:eastAsia="MS Gothic" w:hAnsi="Calibri" w:cs="Calibri"/>
          <w:b/>
          <w:iCs/>
          <w:sz w:val="26"/>
          <w:lang w:eastAsia="en-US"/>
        </w:rPr>
        <w:t xml:space="preserve"> and </w:t>
      </w:r>
      <w:r w:rsidRPr="006B1A06">
        <w:rPr>
          <w:rFonts w:ascii="Calibri" w:eastAsia="MS Gothic" w:hAnsi="Calibri" w:cs="Calibri"/>
          <w:b/>
          <w:iCs/>
          <w:sz w:val="26"/>
          <w:u w:val="single"/>
          <w:lang w:eastAsia="en-US"/>
        </w:rPr>
        <w:t>negative ground</w:t>
      </w:r>
      <w:r w:rsidRPr="006B1A06">
        <w:rPr>
          <w:rFonts w:ascii="Calibri" w:eastAsia="MS Gothic" w:hAnsi="Calibri" w:cs="Calibri"/>
          <w:b/>
          <w:iCs/>
          <w:sz w:val="26"/>
          <w:lang w:eastAsia="en-US"/>
        </w:rPr>
        <w:t xml:space="preserve">. Even if public policy isn’t the best focus for activism, it’s crucial for dialogue because it’s grounded in consistent reporting and academic work. </w:t>
      </w:r>
    </w:p>
    <w:p w14:paraId="09C06FF6"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 xml:space="preserve">Two impacts - </w:t>
      </w:r>
    </w:p>
    <w:p w14:paraId="3693E112"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 xml:space="preserve">1] Changing the topic post facto </w:t>
      </w:r>
      <w:r w:rsidRPr="006B1A06">
        <w:rPr>
          <w:rFonts w:ascii="Calibri" w:eastAsia="MS Gothic" w:hAnsi="Calibri" w:cs="Calibri"/>
          <w:b/>
          <w:iCs/>
          <w:sz w:val="26"/>
          <w:u w:val="single"/>
          <w:lang w:eastAsia="en-US"/>
        </w:rPr>
        <w:t>structurally favors the aff</w:t>
      </w:r>
      <w:r w:rsidRPr="006B1A06">
        <w:rPr>
          <w:rFonts w:ascii="Calibri" w:eastAsia="MS Gothic" w:hAnsi="Calibri" w:cs="Calibri"/>
          <w:b/>
          <w:iCs/>
          <w:sz w:val="26"/>
          <w:lang w:eastAsia="en-US"/>
        </w:rPr>
        <w:t xml:space="preserve"> by manipulating balance of prep – vote neg because debate is a competitive game that’s meaningless without substantive constraints.</w:t>
      </w:r>
    </w:p>
    <w:p w14:paraId="622E4BED"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 xml:space="preserve">2] Also key to have well-prepared opponents. Exclusionary rule: They transform debate into a monologue which means their arguments are presumptively false because they haven’t been subjected to well researched scrutiny. </w:t>
      </w:r>
    </w:p>
    <w:p w14:paraId="25239B84"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 xml:space="preserve">Their model creates a structural disincentive to substantial research. Failure to defend the resolution allows them to shift their advocacy to the terms most favorable to them – causes dogmatism and forces the neg into generics at the margins of the literature – destroys good scholarship. </w:t>
      </w:r>
    </w:p>
    <w:p w14:paraId="6211D751" w14:textId="77777777" w:rsidR="006B1A06" w:rsidRPr="006B1A06" w:rsidRDefault="006B1A06" w:rsidP="006B1A06">
      <w:pPr>
        <w:rPr>
          <w:rFonts w:ascii="Calibri" w:eastAsiaTheme="minorHAnsi" w:hAnsi="Calibri" w:cs="Calibri"/>
          <w:lang w:eastAsia="en-US"/>
        </w:rPr>
      </w:pPr>
    </w:p>
    <w:p w14:paraId="617E1963"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 xml:space="preserve">Drop the debater on T, we’ve proven in-round abuse – the round is already skewed from the beginning because their advocacy excluded my ability to generate NC offense– letting them sever doesn’t solve </w:t>
      </w:r>
    </w:p>
    <w:p w14:paraId="3DA0D86F" w14:textId="77777777" w:rsidR="006B1A06" w:rsidRPr="006B1A06" w:rsidRDefault="006B1A06" w:rsidP="006B1A06">
      <w:pPr>
        <w:rPr>
          <w:rFonts w:ascii="Calibri" w:eastAsia="Cambria" w:hAnsi="Calibri" w:cs="Calibri"/>
          <w:lang w:eastAsia="en-US"/>
        </w:rPr>
      </w:pPr>
    </w:p>
    <w:p w14:paraId="5E9C029F"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Theory is an issue of competing interpretations because reasonability invites arbitrary judge intervention based on preference rather than argumentation and encourages a race to the bottom in which debaters will exploit a judge’s tolerance for questionable argumentation.</w:t>
      </w:r>
    </w:p>
    <w:p w14:paraId="221D87F9" w14:textId="77777777" w:rsidR="006B1A06" w:rsidRPr="006B1A06" w:rsidRDefault="006B1A06" w:rsidP="006B1A06">
      <w:pPr>
        <w:rPr>
          <w:rFonts w:ascii="Calibri" w:eastAsiaTheme="minorHAnsi" w:hAnsi="Calibri" w:cs="Calibri"/>
          <w:lang w:eastAsia="en-US"/>
        </w:rPr>
      </w:pPr>
    </w:p>
    <w:p w14:paraId="61F618BF"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Independently, extra-topical offense is a voting issue – lets them infinitely spike out of disads/cps and kills predictability</w:t>
      </w:r>
    </w:p>
    <w:p w14:paraId="3920478E" w14:textId="77777777" w:rsidR="006B1A06" w:rsidRPr="006B1A06" w:rsidRDefault="006B1A06" w:rsidP="006B1A06">
      <w:pPr>
        <w:rPr>
          <w:rFonts w:ascii="Calibri" w:eastAsiaTheme="minorHAnsi" w:hAnsi="Calibri" w:cs="Calibri"/>
          <w:lang w:eastAsia="en-US"/>
        </w:rPr>
      </w:pPr>
    </w:p>
    <w:p w14:paraId="2665E934" w14:textId="77777777" w:rsidR="006B1A06" w:rsidRPr="006B1A06" w:rsidRDefault="006B1A06" w:rsidP="006B1A06">
      <w:pPr>
        <w:keepNext/>
        <w:keepLines/>
        <w:spacing w:before="40" w:after="0"/>
        <w:outlineLvl w:val="3"/>
        <w:rPr>
          <w:rFonts w:ascii="Calibri" w:eastAsia="MS Gothic" w:hAnsi="Calibri" w:cs="Calibri"/>
          <w:b/>
          <w:iCs/>
          <w:sz w:val="26"/>
          <w:lang w:eastAsia="en-US"/>
        </w:rPr>
      </w:pPr>
      <w:r w:rsidRPr="006B1A06">
        <w:rPr>
          <w:rFonts w:ascii="Calibri" w:eastAsia="MS Gothic" w:hAnsi="Calibri" w:cs="Calibri"/>
          <w:b/>
          <w:iCs/>
          <w:sz w:val="26"/>
          <w:lang w:eastAsia="en-US"/>
        </w:rPr>
        <w:t xml:space="preserve">Filter their impacts through </w:t>
      </w:r>
      <w:r w:rsidRPr="006B1A06">
        <w:rPr>
          <w:rFonts w:ascii="Calibri" w:eastAsia="MS Gothic" w:hAnsi="Calibri" w:cs="Calibri"/>
          <w:b/>
          <w:iCs/>
          <w:sz w:val="26"/>
          <w:u w:val="single"/>
          <w:lang w:eastAsia="en-US"/>
        </w:rPr>
        <w:t>predictable testability</w:t>
      </w:r>
      <w:r w:rsidRPr="006B1A06">
        <w:rPr>
          <w:rFonts w:ascii="Calibri" w:eastAsia="MS Gothic" w:hAnsi="Calibri" w:cs="Calibri"/>
          <w:b/>
          <w:iCs/>
          <w:sz w:val="26"/>
          <w:lang w:eastAsia="en-US"/>
        </w:rPr>
        <w:t xml:space="preserve"> and </w:t>
      </w:r>
      <w:r w:rsidRPr="006B1A06">
        <w:rPr>
          <w:rFonts w:ascii="Calibri" w:eastAsia="MS Gothic" w:hAnsi="Calibri" w:cs="Calibri"/>
          <w:b/>
          <w:iCs/>
          <w:sz w:val="26"/>
          <w:u w:val="single"/>
          <w:lang w:eastAsia="en-US"/>
        </w:rPr>
        <w:t>model comparison</w:t>
      </w:r>
      <w:r w:rsidRPr="006B1A06">
        <w:rPr>
          <w:rFonts w:ascii="Calibri" w:eastAsia="MS Gothic" w:hAnsi="Calibri" w:cs="Calibri"/>
          <w:b/>
          <w:iCs/>
          <w:sz w:val="26"/>
          <w:lang w:eastAsia="en-US"/>
        </w:rPr>
        <w:t xml:space="preserve">---debate inherently judges </w:t>
      </w:r>
      <w:r w:rsidRPr="006B1A06">
        <w:rPr>
          <w:rFonts w:ascii="Calibri" w:eastAsia="MS Gothic" w:hAnsi="Calibri" w:cs="Calibri"/>
          <w:b/>
          <w:iCs/>
          <w:sz w:val="26"/>
          <w:u w:val="single"/>
          <w:lang w:eastAsia="en-US"/>
        </w:rPr>
        <w:t>relative truth value</w:t>
      </w:r>
      <w:r w:rsidRPr="006B1A06">
        <w:rPr>
          <w:rFonts w:ascii="Calibri" w:eastAsia="MS Gothic" w:hAnsi="Calibri" w:cs="Calibri"/>
          <w:b/>
          <w:iCs/>
          <w:sz w:val="26"/>
          <w:lang w:eastAsia="en-US"/>
        </w:rPr>
        <w:t xml:space="preserve"> by whether or not it </w:t>
      </w:r>
      <w:r w:rsidRPr="006B1A06">
        <w:rPr>
          <w:rFonts w:ascii="Calibri" w:eastAsia="MS Gothic" w:hAnsi="Calibri" w:cs="Calibri"/>
          <w:b/>
          <w:iCs/>
          <w:sz w:val="26"/>
          <w:u w:val="single"/>
          <w:lang w:eastAsia="en-US"/>
        </w:rPr>
        <w:t>gets answered</w:t>
      </w:r>
      <w:r w:rsidRPr="006B1A06">
        <w:rPr>
          <w:rFonts w:ascii="Calibri" w:eastAsia="MS Gothic" w:hAnsi="Calibri" w:cs="Calibri"/>
          <w:b/>
          <w:iCs/>
          <w:sz w:val="26"/>
          <w:lang w:eastAsia="en-US"/>
        </w:rPr>
        <w:t xml:space="preserve">---a combination of a </w:t>
      </w:r>
      <w:r w:rsidRPr="006B1A06">
        <w:rPr>
          <w:rFonts w:ascii="Calibri" w:eastAsia="MS Gothic" w:hAnsi="Calibri" w:cs="Calibri"/>
          <w:b/>
          <w:iCs/>
          <w:sz w:val="26"/>
          <w:u w:val="single"/>
          <w:lang w:eastAsia="en-US"/>
        </w:rPr>
        <w:t>less predictable case neg</w:t>
      </w:r>
      <w:r w:rsidRPr="006B1A06">
        <w:rPr>
          <w:rFonts w:ascii="Calibri" w:eastAsia="MS Gothic" w:hAnsi="Calibri" w:cs="Calibri"/>
          <w:b/>
          <w:iCs/>
          <w:sz w:val="26"/>
          <w:lang w:eastAsia="en-US"/>
        </w:rPr>
        <w:t xml:space="preserve">, the </w:t>
      </w:r>
      <w:r w:rsidRPr="006B1A06">
        <w:rPr>
          <w:rFonts w:ascii="Calibri" w:eastAsia="MS Gothic" w:hAnsi="Calibri" w:cs="Calibri"/>
          <w:b/>
          <w:iCs/>
          <w:sz w:val="26"/>
          <w:u w:val="single"/>
          <w:lang w:eastAsia="en-US"/>
        </w:rPr>
        <w:t>burden of rejoinder</w:t>
      </w:r>
      <w:r w:rsidRPr="006B1A06">
        <w:rPr>
          <w:rFonts w:ascii="Calibri" w:eastAsia="MS Gothic" w:hAnsi="Calibri" w:cs="Calibri"/>
          <w:b/>
          <w:iCs/>
          <w:sz w:val="26"/>
          <w:lang w:eastAsia="en-US"/>
        </w:rPr>
        <w:t xml:space="preserve">, and them starting </w:t>
      </w:r>
      <w:r w:rsidRPr="006B1A06">
        <w:rPr>
          <w:rFonts w:ascii="Calibri" w:eastAsia="MS Gothic" w:hAnsi="Calibri" w:cs="Calibri"/>
          <w:b/>
          <w:iCs/>
          <w:sz w:val="26"/>
          <w:u w:val="single"/>
          <w:lang w:eastAsia="en-US"/>
        </w:rPr>
        <w:t>a speech ahead</w:t>
      </w:r>
      <w:r w:rsidRPr="006B1A06">
        <w:rPr>
          <w:rFonts w:ascii="Calibri" w:eastAsia="MS Gothic" w:hAnsi="Calibri" w:cs="Calibri"/>
          <w:b/>
          <w:iCs/>
          <w:sz w:val="26"/>
          <w:lang w:eastAsia="en-US"/>
        </w:rPr>
        <w:t xml:space="preserve"> will always </w:t>
      </w:r>
      <w:r w:rsidRPr="006B1A06">
        <w:rPr>
          <w:rFonts w:ascii="Calibri" w:eastAsia="MS Gothic" w:hAnsi="Calibri" w:cs="Calibri"/>
          <w:b/>
          <w:iCs/>
          <w:sz w:val="26"/>
          <w:u w:val="single"/>
          <w:lang w:eastAsia="en-US"/>
        </w:rPr>
        <w:t>inflate</w:t>
      </w:r>
      <w:r w:rsidRPr="006B1A06">
        <w:rPr>
          <w:rFonts w:ascii="Calibri" w:eastAsia="MS Gothic" w:hAnsi="Calibri" w:cs="Calibri"/>
          <w:b/>
          <w:iCs/>
          <w:sz w:val="26"/>
          <w:lang w:eastAsia="en-US"/>
        </w:rPr>
        <w:t xml:space="preserve"> the value of their impacts, which makes </w:t>
      </w:r>
      <w:r w:rsidRPr="006B1A06">
        <w:rPr>
          <w:rFonts w:ascii="Calibri" w:eastAsia="MS Gothic" w:hAnsi="Calibri" w:cs="Calibri"/>
          <w:b/>
          <w:iCs/>
          <w:sz w:val="26"/>
          <w:u w:val="single"/>
          <w:lang w:eastAsia="en-US"/>
        </w:rPr>
        <w:t>non-arbitrarily</w:t>
      </w:r>
      <w:r w:rsidRPr="006B1A06">
        <w:rPr>
          <w:rFonts w:ascii="Calibri" w:eastAsia="MS Gothic" w:hAnsi="Calibri" w:cs="Calibri"/>
          <w:b/>
          <w:iCs/>
          <w:sz w:val="26"/>
          <w:lang w:eastAsia="en-US"/>
        </w:rPr>
        <w:t xml:space="preserve"> weighing whether they </w:t>
      </w:r>
      <w:r w:rsidRPr="006B1A06">
        <w:rPr>
          <w:rFonts w:ascii="Calibri" w:eastAsia="MS Gothic" w:hAnsi="Calibri" w:cs="Calibri"/>
          <w:b/>
          <w:iCs/>
          <w:sz w:val="26"/>
          <w:u w:val="single"/>
          <w:lang w:eastAsia="en-US"/>
        </w:rPr>
        <w:t>should have read the 1ac</w:t>
      </w:r>
      <w:r w:rsidRPr="006B1A06">
        <w:rPr>
          <w:rFonts w:ascii="Calibri" w:eastAsia="MS Gothic" w:hAnsi="Calibri" w:cs="Calibri"/>
          <w:b/>
          <w:iCs/>
          <w:sz w:val="26"/>
          <w:lang w:eastAsia="en-US"/>
        </w:rPr>
        <w:t xml:space="preserve"> in the first place impossible </w:t>
      </w:r>
      <w:r w:rsidRPr="006B1A06">
        <w:rPr>
          <w:rFonts w:ascii="Calibri" w:eastAsia="MS Gothic" w:hAnsi="Calibri" w:cs="Calibri"/>
          <w:b/>
          <w:iCs/>
          <w:sz w:val="26"/>
          <w:u w:val="single"/>
          <w:lang w:eastAsia="en-US"/>
        </w:rPr>
        <w:t>within the structure of a debate round</w:t>
      </w:r>
      <w:r w:rsidRPr="006B1A06">
        <w:rPr>
          <w:rFonts w:ascii="Calibri" w:eastAsia="MS Gothic" w:hAnsi="Calibri" w:cs="Calibri"/>
          <w:b/>
          <w:iCs/>
          <w:sz w:val="26"/>
          <w:lang w:eastAsia="en-US"/>
        </w:rPr>
        <w:t xml:space="preserve"> so even if we lose framework, </w:t>
      </w:r>
      <w:r w:rsidRPr="006B1A06">
        <w:rPr>
          <w:rFonts w:ascii="Calibri" w:eastAsia="MS Gothic" w:hAnsi="Calibri" w:cs="Calibri"/>
          <w:b/>
          <w:iCs/>
          <w:sz w:val="26"/>
          <w:u w:val="single"/>
          <w:lang w:eastAsia="en-US"/>
        </w:rPr>
        <w:t>vote neg on presumption</w:t>
      </w:r>
      <w:r w:rsidRPr="006B1A06">
        <w:rPr>
          <w:rFonts w:ascii="Calibri" w:eastAsia="MS Gothic" w:hAnsi="Calibri" w:cs="Calibri"/>
          <w:b/>
          <w:iCs/>
          <w:sz w:val="26"/>
          <w:lang w:eastAsia="en-US"/>
        </w:rPr>
        <w:t xml:space="preserve">. They also create a </w:t>
      </w:r>
      <w:r w:rsidRPr="006B1A06">
        <w:rPr>
          <w:rFonts w:ascii="Calibri" w:eastAsia="MS Gothic" w:hAnsi="Calibri" w:cs="Calibri"/>
          <w:b/>
          <w:iCs/>
          <w:sz w:val="26"/>
          <w:u w:val="single"/>
          <w:lang w:eastAsia="en-US"/>
        </w:rPr>
        <w:t>moral hazard</w:t>
      </w:r>
      <w:r w:rsidRPr="006B1A06">
        <w:rPr>
          <w:rFonts w:ascii="Calibri" w:eastAsia="MS Gothic" w:hAnsi="Calibri" w:cs="Calibri"/>
          <w:b/>
          <w:iCs/>
          <w:sz w:val="26"/>
          <w:lang w:eastAsia="en-US"/>
        </w:rPr>
        <w:t xml:space="preserve"> that leads to affs </w:t>
      </w:r>
      <w:r w:rsidRPr="006B1A06">
        <w:rPr>
          <w:rFonts w:ascii="Calibri" w:eastAsia="MS Gothic" w:hAnsi="Calibri" w:cs="Calibri"/>
          <w:b/>
          <w:iCs/>
          <w:sz w:val="26"/>
          <w:u w:val="single"/>
          <w:lang w:eastAsia="en-US"/>
        </w:rPr>
        <w:t>only about individual self-care</w:t>
      </w:r>
      <w:r w:rsidRPr="006B1A06">
        <w:rPr>
          <w:rFonts w:ascii="Calibri" w:eastAsia="MS Gothic" w:hAnsi="Calibri" w:cs="Calibri"/>
          <w:b/>
          <w:iCs/>
          <w:sz w:val="26"/>
          <w:lang w:eastAsia="en-US"/>
        </w:rPr>
        <w:t xml:space="preserve"> so even if you think </w:t>
      </w:r>
      <w:r w:rsidRPr="006B1A06">
        <w:rPr>
          <w:rFonts w:ascii="Calibri" w:eastAsia="MS Gothic" w:hAnsi="Calibri" w:cs="Calibri"/>
          <w:b/>
          <w:iCs/>
          <w:sz w:val="26"/>
          <w:u w:val="single"/>
          <w:lang w:eastAsia="en-US"/>
        </w:rPr>
        <w:t>this aff</w:t>
      </w:r>
      <w:r w:rsidRPr="006B1A06">
        <w:rPr>
          <w:rFonts w:ascii="Calibri" w:eastAsia="MS Gothic" w:hAnsi="Calibri" w:cs="Calibri"/>
          <w:b/>
          <w:iCs/>
          <w:sz w:val="26"/>
          <w:lang w:eastAsia="en-US"/>
        </w:rPr>
        <w:t xml:space="preserve"> is answerable, the ones they </w:t>
      </w:r>
      <w:r w:rsidRPr="006B1A06">
        <w:rPr>
          <w:rFonts w:ascii="Calibri" w:eastAsia="MS Gothic" w:hAnsi="Calibri" w:cs="Calibri"/>
          <w:b/>
          <w:iCs/>
          <w:sz w:val="26"/>
          <w:u w:val="single"/>
          <w:lang w:eastAsia="en-US"/>
        </w:rPr>
        <w:t>incentivize</w:t>
      </w:r>
      <w:r w:rsidRPr="006B1A06">
        <w:rPr>
          <w:rFonts w:ascii="Calibri" w:eastAsia="MS Gothic" w:hAnsi="Calibri" w:cs="Calibri"/>
          <w:b/>
          <w:iCs/>
          <w:sz w:val="26"/>
          <w:lang w:eastAsia="en-US"/>
        </w:rPr>
        <w:t xml:space="preserve"> are not, so </w:t>
      </w:r>
      <w:r w:rsidRPr="006B1A06">
        <w:rPr>
          <w:rFonts w:ascii="Calibri" w:eastAsia="MS Gothic" w:hAnsi="Calibri" w:cs="Calibri"/>
          <w:b/>
          <w:iCs/>
          <w:sz w:val="26"/>
          <w:u w:val="single"/>
          <w:lang w:eastAsia="en-US"/>
        </w:rPr>
        <w:t>assume</w:t>
      </w:r>
      <w:r w:rsidRPr="006B1A06">
        <w:rPr>
          <w:rFonts w:ascii="Calibri" w:eastAsia="MS Gothic" w:hAnsi="Calibri" w:cs="Calibri"/>
          <w:b/>
          <w:iCs/>
          <w:sz w:val="26"/>
          <w:lang w:eastAsia="en-US"/>
        </w:rPr>
        <w:t xml:space="preserve"> the </w:t>
      </w:r>
      <w:r w:rsidRPr="006B1A06">
        <w:rPr>
          <w:rFonts w:ascii="Calibri" w:eastAsia="MS Gothic" w:hAnsi="Calibri" w:cs="Calibri"/>
          <w:b/>
          <w:iCs/>
          <w:sz w:val="26"/>
          <w:u w:val="single"/>
          <w:lang w:eastAsia="en-US"/>
        </w:rPr>
        <w:t>worst possible affirmative</w:t>
      </w:r>
      <w:r w:rsidRPr="006B1A06">
        <w:rPr>
          <w:rFonts w:ascii="Calibri" w:eastAsia="MS Gothic" w:hAnsi="Calibri" w:cs="Calibri"/>
          <w:b/>
          <w:iCs/>
          <w:sz w:val="26"/>
          <w:lang w:eastAsia="en-US"/>
        </w:rPr>
        <w:t xml:space="preserve"> when weighing our impacts.</w:t>
      </w:r>
    </w:p>
    <w:p w14:paraId="2EB048D5" w14:textId="77777777" w:rsidR="006B1A06" w:rsidRPr="006B1A06" w:rsidRDefault="006B1A06" w:rsidP="006B1A06">
      <w:pPr>
        <w:rPr>
          <w:rFonts w:ascii="Calibri" w:eastAsia="Cambria" w:hAnsi="Calibri" w:cs="Calibri"/>
          <w:lang w:eastAsia="en-US"/>
        </w:rPr>
      </w:pPr>
    </w:p>
    <w:p w14:paraId="3BE6DE28" w14:textId="77777777" w:rsidR="006B1A06" w:rsidRPr="006B1A06" w:rsidRDefault="006B1A06" w:rsidP="006B1A06">
      <w:pPr>
        <w:rPr>
          <w:rFonts w:ascii="Calibri" w:eastAsiaTheme="minorHAnsi" w:hAnsi="Calibri" w:cs="Calibri"/>
          <w:lang w:eastAsia="en-US"/>
        </w:rPr>
      </w:pPr>
    </w:p>
    <w:p w14:paraId="22E58903" w14:textId="77777777" w:rsidR="006B1A06" w:rsidRPr="006B1A06" w:rsidRDefault="006B1A06" w:rsidP="006B1A06">
      <w:pPr>
        <w:rPr>
          <w:rFonts w:ascii="Calibri" w:eastAsiaTheme="minorHAnsi" w:hAnsi="Calibri" w:cs="Calibri"/>
          <w:lang w:eastAsia="en-US"/>
        </w:rPr>
      </w:pPr>
    </w:p>
    <w:p w14:paraId="5AC601D1" w14:textId="77777777" w:rsidR="006B1A06" w:rsidRPr="006B1A06" w:rsidRDefault="006B1A06" w:rsidP="006B1A06">
      <w:pPr>
        <w:keepNext/>
        <w:keepLines/>
        <w:pageBreakBefore/>
        <w:spacing w:before="40" w:after="0"/>
        <w:jc w:val="center"/>
        <w:outlineLvl w:val="1"/>
        <w:rPr>
          <w:rFonts w:ascii="Calibri" w:eastAsiaTheme="majorEastAsia" w:hAnsi="Calibri" w:cstheme="majorBidi"/>
          <w:b/>
          <w:sz w:val="44"/>
          <w:szCs w:val="26"/>
          <w:u w:val="double"/>
          <w:lang w:eastAsia="en-US"/>
        </w:rPr>
      </w:pPr>
      <w:r w:rsidRPr="006B1A06">
        <w:rPr>
          <w:rFonts w:ascii="Calibri" w:eastAsiaTheme="majorEastAsia" w:hAnsi="Calibri" w:cstheme="majorBidi"/>
          <w:b/>
          <w:sz w:val="44"/>
          <w:szCs w:val="26"/>
          <w:u w:val="double"/>
          <w:lang w:eastAsia="en-US"/>
        </w:rPr>
        <w:t>Case</w:t>
      </w:r>
    </w:p>
    <w:p w14:paraId="7940A4EF" w14:textId="77777777" w:rsidR="006B1A06" w:rsidRPr="006B1A06" w:rsidRDefault="006B1A06" w:rsidP="006B1A06">
      <w:pPr>
        <w:keepNext/>
        <w:keepLines/>
        <w:spacing w:before="40" w:after="0"/>
        <w:outlineLvl w:val="3"/>
        <w:rPr>
          <w:rFonts w:ascii="Calibri" w:eastAsia="MS Gothic" w:hAnsi="Calibri" w:cs="Times New Roman"/>
          <w:b/>
          <w:iCs/>
          <w:sz w:val="26"/>
          <w:lang w:eastAsia="en-US"/>
        </w:rPr>
      </w:pPr>
      <w:r w:rsidRPr="006B1A06">
        <w:rPr>
          <w:rFonts w:ascii="Calibri" w:eastAsia="MS Gothic" w:hAnsi="Calibri" w:cs="Times New Roman"/>
          <w:b/>
          <w:iCs/>
          <w:sz w:val="26"/>
          <w:lang w:eastAsia="en-US"/>
        </w:rPr>
        <w:t>vote neg on presumption – if all information can be used for capital the aff is no diff - example</w:t>
      </w:r>
    </w:p>
    <w:p w14:paraId="40046840" w14:textId="77777777" w:rsidR="006B1A06" w:rsidRPr="006B1A06" w:rsidRDefault="006B1A06" w:rsidP="006B1A06">
      <w:pPr>
        <w:keepNext/>
        <w:keepLines/>
        <w:spacing w:before="40" w:after="0"/>
        <w:outlineLvl w:val="3"/>
        <w:rPr>
          <w:rFonts w:ascii="Calibri" w:eastAsia="MS Gothic" w:hAnsi="Calibri" w:cs="Times New Roman"/>
          <w:b/>
          <w:iCs/>
          <w:sz w:val="26"/>
          <w:lang w:eastAsia="en-US"/>
        </w:rPr>
      </w:pPr>
      <w:r w:rsidRPr="006B1A06">
        <w:rPr>
          <w:rFonts w:ascii="Calibri" w:eastAsia="MS Gothic" w:hAnsi="Calibri" w:cs="Times New Roman"/>
          <w:b/>
          <w:iCs/>
          <w:sz w:val="26"/>
          <w:lang w:eastAsia="en-US"/>
        </w:rPr>
        <w:t xml:space="preserve">The role of the judge is to be an “independent policy analyst”. This means you should prioritize pluralism and problem-solving theory </w:t>
      </w:r>
    </w:p>
    <w:p w14:paraId="042029CF" w14:textId="77777777" w:rsidR="006B1A06" w:rsidRPr="006B1A06" w:rsidRDefault="006B1A06" w:rsidP="006B1A06">
      <w:pPr>
        <w:rPr>
          <w:rFonts w:ascii="Calibri" w:eastAsia="Cambria" w:hAnsi="Calibri" w:cs="Calibri"/>
          <w:b/>
          <w:bCs/>
          <w:sz w:val="26"/>
          <w:lang w:eastAsia="en-US"/>
        </w:rPr>
      </w:pPr>
      <w:r w:rsidRPr="006B1A06">
        <w:rPr>
          <w:rFonts w:ascii="Calibri" w:eastAsia="Cambria" w:hAnsi="Calibri" w:cs="Calibri"/>
          <w:b/>
          <w:bCs/>
          <w:sz w:val="26"/>
          <w:lang w:eastAsia="en-US"/>
        </w:rPr>
        <w:t>Desch, PhD, 2-27-19</w:t>
      </w:r>
    </w:p>
    <w:p w14:paraId="60F09368" w14:textId="77777777" w:rsidR="006B1A06" w:rsidRPr="006B1A06" w:rsidRDefault="006B1A06" w:rsidP="006B1A06">
      <w:pPr>
        <w:rPr>
          <w:rFonts w:ascii="Calibri" w:eastAsia="Cambria" w:hAnsi="Calibri" w:cs="Calibri"/>
          <w:bCs/>
          <w:sz w:val="16"/>
          <w:lang w:eastAsia="en-US"/>
        </w:rPr>
      </w:pPr>
      <w:r w:rsidRPr="006B1A06">
        <w:rPr>
          <w:rFonts w:ascii="Calibri" w:eastAsia="Cambria" w:hAnsi="Calibri" w:cs="Calibri"/>
          <w:b/>
          <w:bCs/>
          <w:sz w:val="16"/>
          <w:lang w:eastAsia="en-US"/>
        </w:rPr>
        <w:t>(Michael C., IR@ND, https://www.chronicle.com/article/How-Political-Science-Became/245777)</w:t>
      </w:r>
    </w:p>
    <w:p w14:paraId="0853F93E" w14:textId="77777777" w:rsidR="006B1A06" w:rsidRPr="006B1A06" w:rsidRDefault="006B1A06" w:rsidP="006B1A06">
      <w:pPr>
        <w:rPr>
          <w:rFonts w:ascii="Calibri" w:eastAsia="Cambria" w:hAnsi="Calibri" w:cs="Calibri"/>
          <w:lang w:eastAsia="en-US"/>
        </w:rPr>
      </w:pPr>
      <w:r w:rsidRPr="006B1A06">
        <w:rPr>
          <w:rFonts w:ascii="Calibri" w:eastAsia="Cambria" w:hAnsi="Calibri" w:cs="Calibri"/>
          <w:sz w:val="16"/>
          <w:lang w:eastAsia="en-US"/>
        </w:rPr>
        <w:t xml:space="preserve">Concern that social science has disengaged from practical affairs is not new. Books like Robert Staughton Lynd’s 1939 Knowledge for What? and Ian Shapiro’s 2005 Flight From Reality in the Human Sciences sounded the alarm. And yet, left to their own devices, professors tend to resolve tensions between rigor and relevance by favoring the former. In an influential book on research design, Gary King, Robert Keohane, and Sidney Verba stipulate that "a proposed topic that cannot be refined into a specific research project permitting valid descriptive or causal inference should be modified along the way or abandoned." When </w:t>
      </w:r>
      <w:r w:rsidRPr="006B1A06">
        <w:rPr>
          <w:rFonts w:ascii="Calibri" w:eastAsia="Cambria" w:hAnsi="Calibri" w:cs="Calibri"/>
          <w:u w:val="single"/>
          <w:lang w:eastAsia="en-US"/>
        </w:rPr>
        <w:t>faced with tensions between the demands of science and "mere relevance"</w:t>
      </w:r>
      <w:r w:rsidRPr="006B1A06">
        <w:rPr>
          <w:rFonts w:ascii="Calibri" w:eastAsia="Cambria" w:hAnsi="Calibri" w:cs="Calibri"/>
          <w:sz w:val="16"/>
          <w:lang w:eastAsia="en-US"/>
        </w:rPr>
        <w:t xml:space="preserve"> (in John Gerring’s phrase), political </w:t>
      </w:r>
      <w:r w:rsidRPr="006B1A06">
        <w:rPr>
          <w:rFonts w:ascii="Calibri" w:eastAsia="Cambria" w:hAnsi="Calibri" w:cs="Calibri"/>
          <w:u w:val="single"/>
          <w:lang w:eastAsia="en-US"/>
        </w:rPr>
        <w:t>scientists tend to bow before the demands of method</w:t>
      </w:r>
      <w:r w:rsidRPr="006B1A06">
        <w:rPr>
          <w:rFonts w:ascii="Calibri" w:eastAsia="Cambria" w:hAnsi="Calibri" w:cs="Calibri"/>
          <w:sz w:val="16"/>
          <w:lang w:eastAsia="en-US"/>
        </w:rPr>
        <w:t xml:space="preserve"> rather than accede to the importance of the question itself. </w:t>
      </w:r>
      <w:r w:rsidRPr="006B1A06">
        <w:rPr>
          <w:rFonts w:ascii="Calibri" w:eastAsia="Cambria" w:hAnsi="Calibri" w:cs="Calibri"/>
          <w:u w:val="single"/>
          <w:lang w:eastAsia="en-US"/>
        </w:rPr>
        <w:t xml:space="preserve">Why? </w:t>
      </w:r>
      <w:r w:rsidRPr="006B1A06">
        <w:rPr>
          <w:rFonts w:ascii="Calibri" w:eastAsia="Cambria" w:hAnsi="Calibri" w:cs="Calibri"/>
          <w:sz w:val="16"/>
          <w:lang w:eastAsia="en-US"/>
        </w:rPr>
        <w:t xml:space="preserve">One reason, as Emile Durkheim famously argued, is that the division of labor is a fundamental fact of modern life because it is an efficient way to accomplish a variety of complex tasks. This growing </w:t>
      </w:r>
      <w:r w:rsidRPr="006B1A06">
        <w:rPr>
          <w:rFonts w:ascii="Calibri" w:eastAsia="Cambria" w:hAnsi="Calibri" w:cs="Calibri"/>
          <w:highlight w:val="green"/>
          <w:u w:val="single"/>
          <w:lang w:eastAsia="en-US"/>
        </w:rPr>
        <w:t>specialization advances science through deeper investigations</w:t>
      </w:r>
      <w:r w:rsidRPr="006B1A06">
        <w:rPr>
          <w:rFonts w:ascii="Calibri" w:eastAsia="Cambria" w:hAnsi="Calibri" w:cs="Calibri"/>
          <w:sz w:val="16"/>
          <w:highlight w:val="green"/>
          <w:lang w:eastAsia="en-US"/>
        </w:rPr>
        <w:t xml:space="preserve"> </w:t>
      </w:r>
      <w:r w:rsidRPr="006B1A06">
        <w:rPr>
          <w:rFonts w:ascii="Calibri" w:eastAsia="Cambria" w:hAnsi="Calibri" w:cs="Calibri"/>
          <w:sz w:val="16"/>
          <w:lang w:eastAsia="en-US"/>
        </w:rPr>
        <w:t xml:space="preserve">focused on increasingly narrow questions. As the discipline sought to become more scientific, in part to better address society's ills, it became less practically relevant. </w:t>
      </w:r>
      <w:r w:rsidRPr="006B1A06">
        <w:rPr>
          <w:rFonts w:ascii="Calibri" w:eastAsia="Cambria" w:hAnsi="Calibri" w:cs="Calibri"/>
          <w:u w:val="single"/>
          <w:lang w:eastAsia="en-US"/>
        </w:rPr>
        <w:t xml:space="preserve">Such progress, however, </w:t>
      </w:r>
      <w:r w:rsidRPr="006B1A06">
        <w:rPr>
          <w:rFonts w:ascii="Calibri" w:eastAsia="Cambria" w:hAnsi="Calibri" w:cs="Calibri"/>
          <w:highlight w:val="green"/>
          <w:u w:val="single"/>
          <w:lang w:eastAsia="en-US"/>
        </w:rPr>
        <w:t xml:space="preserve">comes at the cost </w:t>
      </w:r>
      <w:r w:rsidRPr="006B1A06">
        <w:rPr>
          <w:rFonts w:ascii="Calibri" w:eastAsia="Cambria" w:hAnsi="Calibri" w:cs="Calibri"/>
          <w:b/>
          <w:iCs/>
          <w:highlight w:val="green"/>
          <w:u w:val="single"/>
          <w:lang w:eastAsia="en-US"/>
        </w:rPr>
        <w:t xml:space="preserve">of isolating various specialties </w:t>
      </w:r>
      <w:r w:rsidRPr="006B1A06">
        <w:rPr>
          <w:rFonts w:ascii="Calibri" w:eastAsia="Cambria" w:hAnsi="Calibri" w:cs="Calibri"/>
          <w:highlight w:val="green"/>
          <w:u w:val="single"/>
          <w:lang w:eastAsia="en-US"/>
        </w:rPr>
        <w:t xml:space="preserve">from one another </w:t>
      </w:r>
      <w:r w:rsidRPr="006B1A06">
        <w:rPr>
          <w:rFonts w:ascii="Calibri" w:eastAsia="Cambria" w:hAnsi="Calibri" w:cs="Calibri"/>
          <w:u w:val="single"/>
          <w:lang w:eastAsia="en-US"/>
        </w:rPr>
        <w:t>and from society as a whole</w:t>
      </w:r>
      <w:r w:rsidRPr="006B1A06">
        <w:rPr>
          <w:rFonts w:ascii="Calibri" w:eastAsia="Cambria" w:hAnsi="Calibri" w:cs="Calibri"/>
          <w:sz w:val="16"/>
          <w:lang w:eastAsia="en-US"/>
        </w:rPr>
        <w:t xml:space="preserve">. Friedrich Nietzsche elaborated: "A specialist in science gets to resemble nothing so much as a factory workman who spends his whole life in turning one particular screw or handle on a certain instrument or machine, at which occupation he acquires the most consummate skill." </w:t>
      </w:r>
      <w:r w:rsidRPr="006B1A06">
        <w:rPr>
          <w:rFonts w:ascii="Calibri" w:eastAsia="Cambria" w:hAnsi="Calibri" w:cs="Calibri"/>
          <w:highlight w:val="green"/>
          <w:u w:val="single"/>
          <w:lang w:eastAsia="en-US"/>
        </w:rPr>
        <w:t xml:space="preserve">The result is a </w:t>
      </w:r>
      <w:r w:rsidRPr="006B1A06">
        <w:rPr>
          <w:rFonts w:ascii="Calibri" w:eastAsia="Cambria" w:hAnsi="Calibri" w:cs="Calibri"/>
          <w:b/>
          <w:iCs/>
          <w:highlight w:val="green"/>
          <w:u w:val="single"/>
          <w:lang w:eastAsia="en-US"/>
        </w:rPr>
        <w:t>hyperfragmentation of knowledge</w:t>
      </w:r>
      <w:r w:rsidRPr="006B1A06">
        <w:rPr>
          <w:rFonts w:ascii="Calibri" w:eastAsia="Cambria" w:hAnsi="Calibri" w:cs="Calibri"/>
          <w:sz w:val="16"/>
          <w:highlight w:val="green"/>
          <w:lang w:eastAsia="en-US"/>
        </w:rPr>
        <w:t xml:space="preserve"> </w:t>
      </w:r>
      <w:r w:rsidRPr="006B1A06">
        <w:rPr>
          <w:rFonts w:ascii="Calibri" w:eastAsia="Cambria" w:hAnsi="Calibri" w:cs="Calibri"/>
          <w:highlight w:val="green"/>
          <w:u w:val="single"/>
          <w:lang w:eastAsia="en-US"/>
        </w:rPr>
        <w:t>that</w:t>
      </w:r>
      <w:r w:rsidRPr="006B1A06">
        <w:rPr>
          <w:rFonts w:ascii="Calibri" w:eastAsia="Cambria" w:hAnsi="Calibri" w:cs="Calibri"/>
          <w:sz w:val="16"/>
          <w:highlight w:val="green"/>
          <w:lang w:eastAsia="en-US"/>
        </w:rPr>
        <w:t xml:space="preserve"> </w:t>
      </w:r>
      <w:r w:rsidRPr="006B1A06">
        <w:rPr>
          <w:rFonts w:ascii="Calibri" w:eastAsia="Cambria" w:hAnsi="Calibri" w:cs="Calibri"/>
          <w:sz w:val="16"/>
          <w:lang w:eastAsia="en-US"/>
        </w:rPr>
        <w:t xml:space="preserve">now </w:t>
      </w:r>
      <w:r w:rsidRPr="006B1A06">
        <w:rPr>
          <w:rFonts w:ascii="Calibri" w:eastAsia="Cambria" w:hAnsi="Calibri" w:cs="Calibri"/>
          <w:highlight w:val="green"/>
          <w:u w:val="single"/>
          <w:lang w:eastAsia="en-US"/>
        </w:rPr>
        <w:t xml:space="preserve">makes it difficult for even scholars </w:t>
      </w:r>
      <w:r w:rsidRPr="006B1A06">
        <w:rPr>
          <w:rFonts w:ascii="Calibri" w:eastAsia="Cambria" w:hAnsi="Calibri" w:cs="Calibri"/>
          <w:u w:val="single"/>
          <w:lang w:eastAsia="en-US"/>
        </w:rPr>
        <w:t xml:space="preserve">in different disciplines to understand one another, </w:t>
      </w:r>
      <w:r w:rsidRPr="006B1A06">
        <w:rPr>
          <w:rFonts w:ascii="Calibri" w:eastAsia="Cambria" w:hAnsi="Calibri" w:cs="Calibri"/>
          <w:highlight w:val="green"/>
          <w:u w:val="single"/>
          <w:lang w:eastAsia="en-US"/>
        </w:rPr>
        <w:t xml:space="preserve">much less policy makers </w:t>
      </w:r>
      <w:r w:rsidRPr="006B1A06">
        <w:rPr>
          <w:rFonts w:ascii="Calibri" w:eastAsia="Cambria" w:hAnsi="Calibri" w:cs="Calibri"/>
          <w:u w:val="single"/>
          <w:lang w:eastAsia="en-US"/>
        </w:rPr>
        <w:t>and the public</w:t>
      </w:r>
      <w:r w:rsidRPr="006B1A06">
        <w:rPr>
          <w:rFonts w:ascii="Calibri" w:eastAsia="Cambria" w:hAnsi="Calibri" w:cs="Calibri"/>
          <w:sz w:val="16"/>
          <w:lang w:eastAsia="en-US"/>
        </w:rPr>
        <w:t xml:space="preserve">. We have become those Nietzschean factory workers, hammering away on our particular parts, while our factories as a whole produce less and less of use to society. Another of the hallmarks of professionalism is "corporateness," which Samuel Huntington defined as "a sense of organic unity and consciousness of themselves as a group apart from laymen." Universities, like most other complex organizations, seek autonomy, reduction of uncertainty, and more resources. When those goals conflict, organizations almost always prefer autonomy. The desire to remain independent — above politics and the policy fray — reinforces irrelevance. </w:t>
      </w:r>
      <w:r w:rsidRPr="006B1A06">
        <w:rPr>
          <w:rFonts w:ascii="Calibri" w:eastAsia="Cambria" w:hAnsi="Calibri" w:cs="Calibri"/>
          <w:u w:val="single"/>
          <w:lang w:eastAsia="en-US"/>
        </w:rPr>
        <w:t xml:space="preserve">Organizational interest also encourages scholars to separate themselves from nonspecialists by using jargon and other modes of discourse that are </w:t>
      </w:r>
      <w:r w:rsidRPr="006B1A06">
        <w:rPr>
          <w:rFonts w:ascii="Calibri" w:eastAsia="Cambria" w:hAnsi="Calibri" w:cs="Calibri"/>
          <w:b/>
          <w:iCs/>
          <w:u w:val="single"/>
          <w:lang w:eastAsia="en-US"/>
        </w:rPr>
        <w:t>incomprehensible to the public</w:t>
      </w:r>
      <w:r w:rsidRPr="006B1A06">
        <w:rPr>
          <w:rFonts w:ascii="Calibri" w:eastAsia="Cambria" w:hAnsi="Calibri" w:cs="Calibri"/>
          <w:sz w:val="16"/>
          <w:lang w:eastAsia="en-US"/>
        </w:rPr>
        <w:t xml:space="preserve">. </w:t>
      </w:r>
      <w:r w:rsidRPr="006B1A06">
        <w:rPr>
          <w:rFonts w:ascii="Calibri" w:eastAsia="Cambria" w:hAnsi="Calibri" w:cs="Calibri"/>
          <w:highlight w:val="green"/>
          <w:u w:val="single"/>
          <w:lang w:eastAsia="en-US"/>
        </w:rPr>
        <w:t>Sophisticated social-science methods</w:t>
      </w:r>
      <w:r w:rsidRPr="006B1A06">
        <w:rPr>
          <w:rFonts w:ascii="Calibri" w:eastAsia="Cambria" w:hAnsi="Calibri" w:cs="Calibri"/>
          <w:sz w:val="16"/>
          <w:lang w:eastAsia="en-US"/>
        </w:rPr>
        <w:t>, often accompanied by abstruse jargon</w:t>
      </w:r>
      <w:r w:rsidRPr="006B1A06">
        <w:rPr>
          <w:rFonts w:ascii="Calibri" w:eastAsia="Cambria" w:hAnsi="Calibri" w:cs="Calibri"/>
          <w:sz w:val="16"/>
          <w:highlight w:val="green"/>
          <w:lang w:eastAsia="en-US"/>
        </w:rPr>
        <w:t xml:space="preserve">, </w:t>
      </w:r>
      <w:r w:rsidRPr="006B1A06">
        <w:rPr>
          <w:rFonts w:ascii="Calibri" w:eastAsia="Cambria" w:hAnsi="Calibri" w:cs="Calibri"/>
          <w:b/>
          <w:iCs/>
          <w:highlight w:val="green"/>
          <w:u w:val="single"/>
          <w:lang w:eastAsia="en-US"/>
        </w:rPr>
        <w:t>offer an ideal barrier to entry for the nonprofessional</w:t>
      </w:r>
      <w:r w:rsidRPr="006B1A06">
        <w:rPr>
          <w:rFonts w:ascii="Calibri" w:eastAsia="Cambria" w:hAnsi="Calibri" w:cs="Calibri"/>
          <w:sz w:val="16"/>
          <w:highlight w:val="green"/>
          <w:lang w:eastAsia="en-US"/>
        </w:rPr>
        <w:t xml:space="preserve"> </w:t>
      </w:r>
      <w:r w:rsidRPr="006B1A06">
        <w:rPr>
          <w:rFonts w:ascii="Calibri" w:eastAsia="Cambria" w:hAnsi="Calibri" w:cs="Calibri"/>
          <w:u w:val="single"/>
          <w:lang w:eastAsia="en-US"/>
        </w:rPr>
        <w:t>because they take considerable investment in time and effort to learn</w:t>
      </w:r>
      <w:r w:rsidRPr="006B1A06">
        <w:rPr>
          <w:rFonts w:ascii="Calibri" w:eastAsia="Cambria" w:hAnsi="Calibri" w:cs="Calibri"/>
          <w:sz w:val="16"/>
          <w:lang w:eastAsia="en-US"/>
        </w:rPr>
        <w:t xml:space="preserve">. </w:t>
      </w:r>
      <w:r w:rsidRPr="006B1A06">
        <w:rPr>
          <w:rFonts w:ascii="Calibri" w:eastAsia="Cambria" w:hAnsi="Calibri" w:cs="Calibri"/>
          <w:u w:val="single"/>
          <w:lang w:eastAsia="en-US"/>
        </w:rPr>
        <w:t>Speaking within the guild helps make the university more distinct from, and hence independent of, the rest of society.</w:t>
      </w:r>
      <w:r w:rsidRPr="006B1A06">
        <w:rPr>
          <w:rFonts w:ascii="Calibri" w:eastAsia="Cambria" w:hAnsi="Calibri" w:cs="Calibri"/>
          <w:sz w:val="16"/>
          <w:lang w:eastAsia="en-US"/>
        </w:rPr>
        <w:t xml:space="preserve"> One does not have to be as cynical as George Bernard Shaw, who quipped that "all professions are conspiracies against the laity," to believe that the social-scientific withdrawal from relevance is fostered by disciplinary self-interest. The key mechanism through which social science has become homogenous, and often less concerned with issues of broader concern, is peer review. The former American Political Science Review editor Lee Sigelman assembled data showing that the policy relevance of articles published in the APSR declined precipitously after peer review was introduced. He lamented that, "by the early 1960s, prescription had almost entirely vanished from the Review. If ‘speaking truth to power’ and contributing directly to public dialogue about the merits and demerits of various courses of action were still numbered among the functions of the profession, one would not have known it from leafing through its leading journal." I am not arguing that quantitative scholarship is by definition irrelevant. And yet</w:t>
      </w:r>
      <w:r w:rsidRPr="006B1A06">
        <w:rPr>
          <w:rFonts w:ascii="Calibri" w:eastAsia="Cambria" w:hAnsi="Calibri" w:cs="Calibri"/>
          <w:u w:val="single"/>
          <w:lang w:eastAsia="en-US"/>
        </w:rPr>
        <w:t xml:space="preserve">, </w:t>
      </w:r>
      <w:r w:rsidRPr="006B1A06">
        <w:rPr>
          <w:rFonts w:ascii="Calibri" w:eastAsia="Cambria" w:hAnsi="Calibri" w:cs="Calibri"/>
          <w:highlight w:val="green"/>
          <w:u w:val="single"/>
          <w:lang w:eastAsia="en-US"/>
        </w:rPr>
        <w:t>the</w:t>
      </w:r>
      <w:r w:rsidRPr="006B1A06">
        <w:rPr>
          <w:rFonts w:ascii="Calibri" w:eastAsia="Cambria" w:hAnsi="Calibri" w:cs="Calibri"/>
          <w:sz w:val="16"/>
          <w:highlight w:val="green"/>
          <w:lang w:eastAsia="en-US"/>
        </w:rPr>
        <w:t xml:space="preserve"> </w:t>
      </w:r>
      <w:r w:rsidRPr="006B1A06">
        <w:rPr>
          <w:rFonts w:ascii="Calibri" w:eastAsia="Cambria" w:hAnsi="Calibri" w:cs="Calibri"/>
          <w:sz w:val="16"/>
          <w:lang w:eastAsia="en-US"/>
        </w:rPr>
        <w:t xml:space="preserve">increasing </w:t>
      </w:r>
      <w:r w:rsidRPr="006B1A06">
        <w:rPr>
          <w:rFonts w:ascii="Calibri" w:eastAsia="Cambria" w:hAnsi="Calibri" w:cs="Calibri"/>
          <w:highlight w:val="green"/>
          <w:u w:val="single"/>
          <w:lang w:eastAsia="en-US"/>
        </w:rPr>
        <w:t xml:space="preserve">tendency </w:t>
      </w:r>
      <w:r w:rsidRPr="006B1A06">
        <w:rPr>
          <w:rFonts w:ascii="Calibri" w:eastAsia="Cambria" w:hAnsi="Calibri" w:cs="Calibri"/>
          <w:u w:val="single"/>
          <w:lang w:eastAsia="en-US"/>
        </w:rPr>
        <w:t>to equate rigor with</w:t>
      </w:r>
      <w:r w:rsidRPr="006B1A06">
        <w:rPr>
          <w:rFonts w:ascii="Calibri" w:eastAsia="Cambria" w:hAnsi="Calibri" w:cs="Calibri"/>
          <w:sz w:val="16"/>
          <w:lang w:eastAsia="en-US"/>
        </w:rPr>
        <w:t xml:space="preserve"> </w:t>
      </w:r>
      <w:r w:rsidRPr="006B1A06">
        <w:rPr>
          <w:rFonts w:ascii="Calibri" w:eastAsia="Cambria" w:hAnsi="Calibri" w:cs="Calibri"/>
          <w:u w:val="single"/>
          <w:lang w:eastAsia="en-US"/>
        </w:rPr>
        <w:t>particular techniques</w:t>
      </w:r>
      <w:r w:rsidRPr="006B1A06">
        <w:rPr>
          <w:rFonts w:ascii="Calibri" w:eastAsia="Cambria" w:hAnsi="Calibri" w:cs="Calibri"/>
          <w:sz w:val="16"/>
          <w:lang w:eastAsia="en-US"/>
        </w:rPr>
        <w:t xml:space="preserve"> </w:t>
      </w:r>
      <w:r w:rsidRPr="006B1A06">
        <w:rPr>
          <w:rFonts w:ascii="Calibri" w:eastAsia="Cambria" w:hAnsi="Calibri" w:cs="Calibri"/>
          <w:b/>
          <w:iCs/>
          <w:highlight w:val="green"/>
          <w:u w:val="single"/>
          <w:lang w:eastAsia="en-US"/>
        </w:rPr>
        <w:t>imposes real costs on the rest of society</w:t>
      </w:r>
      <w:r w:rsidRPr="006B1A06">
        <w:rPr>
          <w:rFonts w:ascii="Calibri" w:eastAsia="Cambria" w:hAnsi="Calibri" w:cs="Calibri"/>
          <w:sz w:val="16"/>
          <w:highlight w:val="green"/>
          <w:lang w:eastAsia="en-US"/>
        </w:rPr>
        <w:t xml:space="preserve"> </w:t>
      </w:r>
      <w:r w:rsidRPr="006B1A06">
        <w:rPr>
          <w:rFonts w:ascii="Calibri" w:eastAsia="Cambria" w:hAnsi="Calibri" w:cs="Calibri"/>
          <w:sz w:val="16"/>
          <w:lang w:eastAsia="en-US"/>
        </w:rPr>
        <w:t xml:space="preserve">as well as on the discipline. As a society, </w:t>
      </w:r>
      <w:r w:rsidRPr="006B1A06">
        <w:rPr>
          <w:rFonts w:ascii="Calibri" w:eastAsia="Cambria" w:hAnsi="Calibri" w:cs="Calibri"/>
          <w:u w:val="single"/>
          <w:lang w:eastAsia="en-US"/>
        </w:rPr>
        <w:t>we run into trouble when we lack policy-relevant academic perspectives</w:t>
      </w:r>
      <w:r w:rsidRPr="006B1A06">
        <w:rPr>
          <w:rFonts w:ascii="Calibri" w:eastAsia="Cambria" w:hAnsi="Calibri" w:cs="Calibri"/>
          <w:sz w:val="16"/>
          <w:lang w:eastAsia="en-US"/>
        </w:rPr>
        <w:t xml:space="preserve">. Indeed, there are instances — the war in </w:t>
      </w:r>
      <w:r w:rsidRPr="006B1A06">
        <w:rPr>
          <w:rFonts w:ascii="Calibri" w:eastAsia="Cambria" w:hAnsi="Calibri" w:cs="Calibri"/>
          <w:u w:val="single"/>
          <w:lang w:eastAsia="en-US"/>
        </w:rPr>
        <w:t>Vietnam,</w:t>
      </w:r>
      <w:r w:rsidRPr="006B1A06">
        <w:rPr>
          <w:rFonts w:ascii="Calibri" w:eastAsia="Cambria" w:hAnsi="Calibri" w:cs="Calibri"/>
          <w:sz w:val="16"/>
          <w:lang w:eastAsia="en-US"/>
        </w:rPr>
        <w:t xml:space="preserve"> the recent </w:t>
      </w:r>
      <w:r w:rsidRPr="006B1A06">
        <w:rPr>
          <w:rFonts w:ascii="Calibri" w:eastAsia="Cambria" w:hAnsi="Calibri" w:cs="Calibri"/>
          <w:u w:val="single"/>
          <w:lang w:eastAsia="en-US"/>
        </w:rPr>
        <w:t>Iraq</w:t>
      </w:r>
      <w:r w:rsidRPr="006B1A06">
        <w:rPr>
          <w:rFonts w:ascii="Calibri" w:eastAsia="Cambria" w:hAnsi="Calibri" w:cs="Calibri"/>
          <w:sz w:val="16"/>
          <w:lang w:eastAsia="en-US"/>
        </w:rPr>
        <w:t xml:space="preserve"> War — in which</w:t>
      </w:r>
      <w:r w:rsidRPr="006B1A06">
        <w:rPr>
          <w:rFonts w:ascii="Calibri" w:eastAsia="Cambria" w:hAnsi="Calibri" w:cs="Calibri"/>
          <w:u w:val="single"/>
          <w:lang w:eastAsia="en-US"/>
        </w:rPr>
        <w:t xml:space="preserve">, had the majority consensus of scholars influenced policy, the country’s national interest would have been </w:t>
      </w:r>
      <w:r w:rsidRPr="006B1A06">
        <w:rPr>
          <w:rFonts w:ascii="Calibri" w:eastAsia="Cambria" w:hAnsi="Calibri" w:cs="Calibri"/>
          <w:b/>
          <w:iCs/>
          <w:u w:val="single"/>
          <w:lang w:eastAsia="en-US"/>
        </w:rPr>
        <w:t>better served.</w:t>
      </w:r>
      <w:r w:rsidRPr="006B1A06">
        <w:rPr>
          <w:rFonts w:ascii="Calibri" w:eastAsia="Cambria" w:hAnsi="Calibri" w:cs="Calibri"/>
          <w:sz w:val="16"/>
          <w:lang w:eastAsia="en-US"/>
        </w:rPr>
        <w:t xml:space="preserve"> Social science has a role to play in the most </w:t>
      </w:r>
      <w:r w:rsidRPr="006B1A06">
        <w:rPr>
          <w:rFonts w:ascii="Calibri" w:eastAsia="Cambria" w:hAnsi="Calibri" w:cs="Calibri"/>
          <w:b/>
          <w:iCs/>
          <w:highlight w:val="green"/>
          <w:u w:val="single"/>
          <w:lang w:eastAsia="en-US"/>
        </w:rPr>
        <w:t>important policy debates</w:t>
      </w:r>
      <w:r w:rsidRPr="006B1A06">
        <w:rPr>
          <w:rFonts w:ascii="Calibri" w:eastAsia="Cambria" w:hAnsi="Calibri" w:cs="Calibri"/>
          <w:sz w:val="16"/>
          <w:highlight w:val="green"/>
          <w:lang w:eastAsia="en-US"/>
        </w:rPr>
        <w:t xml:space="preserve"> </w:t>
      </w:r>
      <w:r w:rsidRPr="006B1A06">
        <w:rPr>
          <w:rFonts w:ascii="Calibri" w:eastAsia="Cambria" w:hAnsi="Calibri" w:cs="Calibri"/>
          <w:sz w:val="16"/>
          <w:lang w:eastAsia="en-US"/>
        </w:rPr>
        <w:t xml:space="preserve">regardless of whether it happens to use the most scientific methodology. Greater attention to </w:t>
      </w:r>
      <w:r w:rsidRPr="006B1A06">
        <w:rPr>
          <w:rFonts w:ascii="Calibri" w:eastAsia="Cambria" w:hAnsi="Calibri" w:cs="Calibri"/>
          <w:b/>
          <w:iCs/>
          <w:u w:val="single"/>
          <w:lang w:eastAsia="en-US"/>
        </w:rPr>
        <w:t>policy relevance</w:t>
      </w:r>
      <w:r w:rsidRPr="006B1A06">
        <w:rPr>
          <w:rFonts w:ascii="Calibri" w:eastAsia="Cambria" w:hAnsi="Calibri" w:cs="Calibri"/>
          <w:sz w:val="16"/>
          <w:lang w:eastAsia="en-US"/>
        </w:rPr>
        <w:t xml:space="preserve"> </w:t>
      </w:r>
      <w:r w:rsidRPr="006B1A06">
        <w:rPr>
          <w:rFonts w:ascii="Calibri" w:eastAsia="Cambria" w:hAnsi="Calibri" w:cs="Calibri"/>
          <w:u w:val="single"/>
          <w:lang w:eastAsia="en-US"/>
        </w:rPr>
        <w:t xml:space="preserve">also </w:t>
      </w:r>
      <w:r w:rsidRPr="006B1A06">
        <w:rPr>
          <w:rFonts w:ascii="Calibri" w:eastAsia="Cambria" w:hAnsi="Calibri" w:cs="Calibri"/>
          <w:highlight w:val="green"/>
          <w:u w:val="single"/>
          <w:lang w:eastAsia="en-US"/>
        </w:rPr>
        <w:t>produces better scholarship</w:t>
      </w:r>
      <w:r w:rsidRPr="006B1A06">
        <w:rPr>
          <w:rFonts w:ascii="Calibri" w:eastAsia="Cambria" w:hAnsi="Calibri" w:cs="Calibri"/>
          <w:u w:val="single"/>
          <w:lang w:eastAsia="en-US"/>
        </w:rPr>
        <w:t>.</w:t>
      </w:r>
      <w:r w:rsidRPr="006B1A06">
        <w:rPr>
          <w:rFonts w:ascii="Calibri" w:eastAsia="Cambria" w:hAnsi="Calibri" w:cs="Calibri"/>
          <w:sz w:val="16"/>
          <w:lang w:eastAsia="en-US"/>
        </w:rPr>
        <w:t xml:space="preserve"> For one thing, </w:t>
      </w:r>
      <w:r w:rsidRPr="006B1A06">
        <w:rPr>
          <w:rFonts w:ascii="Calibri" w:eastAsia="Cambria" w:hAnsi="Calibri" w:cs="Calibri"/>
          <w:highlight w:val="green"/>
          <w:u w:val="single"/>
          <w:lang w:eastAsia="en-US"/>
        </w:rPr>
        <w:t>it leads to more realistic theorizing</w:t>
      </w:r>
      <w:r w:rsidRPr="006B1A06">
        <w:rPr>
          <w:rFonts w:ascii="Calibri" w:eastAsia="Cambria" w:hAnsi="Calibri" w:cs="Calibri"/>
          <w:sz w:val="16"/>
          <w:highlight w:val="green"/>
          <w:lang w:eastAsia="en-US"/>
        </w:rPr>
        <w:t xml:space="preserve">. </w:t>
      </w:r>
      <w:r w:rsidRPr="006B1A06">
        <w:rPr>
          <w:rFonts w:ascii="Calibri" w:eastAsia="Cambria" w:hAnsi="Calibri" w:cs="Calibri"/>
          <w:highlight w:val="green"/>
          <w:u w:val="single"/>
          <w:lang w:eastAsia="en-US"/>
        </w:rPr>
        <w:t>It</w:t>
      </w:r>
      <w:r w:rsidRPr="006B1A06">
        <w:rPr>
          <w:rFonts w:ascii="Calibri" w:eastAsia="Cambria" w:hAnsi="Calibri" w:cs="Calibri"/>
          <w:sz w:val="16"/>
          <w:highlight w:val="green"/>
          <w:lang w:eastAsia="en-US"/>
        </w:rPr>
        <w:t xml:space="preserve"> </w:t>
      </w:r>
      <w:r w:rsidRPr="006B1A06">
        <w:rPr>
          <w:rFonts w:ascii="Calibri" w:eastAsia="Cambria" w:hAnsi="Calibri" w:cs="Calibri"/>
          <w:sz w:val="16"/>
          <w:lang w:eastAsia="en-US"/>
        </w:rPr>
        <w:t xml:space="preserve">also </w:t>
      </w:r>
      <w:r w:rsidRPr="006B1A06">
        <w:rPr>
          <w:rFonts w:ascii="Calibri" w:eastAsia="Cambria" w:hAnsi="Calibri" w:cs="Calibri"/>
          <w:highlight w:val="green"/>
          <w:u w:val="single"/>
          <w:lang w:eastAsia="en-US"/>
        </w:rPr>
        <w:t>helps</w:t>
      </w:r>
      <w:r w:rsidRPr="006B1A06">
        <w:rPr>
          <w:rFonts w:ascii="Calibri" w:eastAsia="Cambria" w:hAnsi="Calibri" w:cs="Calibri"/>
          <w:sz w:val="16"/>
          <w:highlight w:val="green"/>
          <w:lang w:eastAsia="en-US"/>
        </w:rPr>
        <w:t xml:space="preserve"> </w:t>
      </w:r>
      <w:r w:rsidRPr="006B1A06">
        <w:rPr>
          <w:rFonts w:ascii="Calibri" w:eastAsia="Cambria" w:hAnsi="Calibri" w:cs="Calibri"/>
          <w:sz w:val="16"/>
          <w:lang w:eastAsia="en-US"/>
        </w:rPr>
        <w:t xml:space="preserve">social </w:t>
      </w:r>
      <w:r w:rsidRPr="006B1A06">
        <w:rPr>
          <w:rFonts w:ascii="Calibri" w:eastAsia="Cambria" w:hAnsi="Calibri" w:cs="Calibri"/>
          <w:b/>
          <w:iCs/>
          <w:highlight w:val="green"/>
          <w:u w:val="single"/>
          <w:lang w:eastAsia="en-US"/>
        </w:rPr>
        <w:t>scientists focus on things that human agency can change</w:t>
      </w:r>
      <w:r w:rsidRPr="006B1A06">
        <w:rPr>
          <w:rFonts w:ascii="Calibri" w:eastAsia="Cambria" w:hAnsi="Calibri" w:cs="Calibri"/>
          <w:sz w:val="16"/>
          <w:lang w:eastAsia="en-US"/>
        </w:rPr>
        <w:t xml:space="preserve">, </w:t>
      </w:r>
      <w:r w:rsidRPr="006B1A06">
        <w:rPr>
          <w:rFonts w:ascii="Calibri" w:eastAsia="Cambria" w:hAnsi="Calibri" w:cs="Calibri"/>
          <w:u w:val="single"/>
          <w:lang w:eastAsia="en-US"/>
        </w:rPr>
        <w:t>which ensures greater variation in variables, and in turn makes it easier to understand their relationships</w:t>
      </w:r>
      <w:r w:rsidRPr="006B1A06">
        <w:rPr>
          <w:rFonts w:ascii="Calibri" w:eastAsia="Cambria" w:hAnsi="Calibri" w:cs="Calibri"/>
          <w:sz w:val="16"/>
          <w:lang w:eastAsia="en-US"/>
        </w:rPr>
        <w:t xml:space="preserve">. A deeper and more regular engagement between the ivory tower and the Beltway will be mutually beneficial for both. Greater </w:t>
      </w:r>
      <w:r w:rsidRPr="006B1A06">
        <w:rPr>
          <w:rFonts w:ascii="Calibri" w:eastAsia="Cambria" w:hAnsi="Calibri" w:cs="Calibri"/>
          <w:u w:val="single"/>
          <w:lang w:eastAsia="en-US"/>
        </w:rPr>
        <w:t>relevance is also in our discipline’s interest</w:t>
      </w:r>
      <w:r w:rsidRPr="006B1A06">
        <w:rPr>
          <w:rFonts w:ascii="Calibri" w:eastAsia="Cambria" w:hAnsi="Calibri" w:cs="Calibri"/>
          <w:sz w:val="16"/>
          <w:lang w:eastAsia="en-US"/>
        </w:rPr>
        <w:t xml:space="preserve">, as even the most rigorous social science will ultimately be judged by what it tells us about things that affect the lives of large numbers of people. An article in Science in the late 1960s cautioned that </w:t>
      </w:r>
      <w:r w:rsidRPr="006B1A06">
        <w:rPr>
          <w:rFonts w:ascii="Calibri" w:eastAsia="Cambria" w:hAnsi="Calibri" w:cs="Calibri"/>
          <w:u w:val="single"/>
          <w:lang w:eastAsia="en-US"/>
        </w:rPr>
        <w:t>"to the extent that the research community disdains work on major national missions</w:t>
      </w:r>
      <w:r w:rsidRPr="006B1A06">
        <w:rPr>
          <w:rFonts w:ascii="Calibri" w:eastAsia="Cambria" w:hAnsi="Calibri" w:cs="Calibri"/>
          <w:sz w:val="16"/>
          <w:lang w:eastAsia="en-US"/>
        </w:rPr>
        <w:t xml:space="preserve"> or behaves self-servingly in mission-oriented work, </w:t>
      </w:r>
      <w:r w:rsidRPr="006B1A06">
        <w:rPr>
          <w:rFonts w:ascii="Calibri" w:eastAsia="Cambria" w:hAnsi="Calibri" w:cs="Calibri"/>
          <w:u w:val="single"/>
          <w:lang w:eastAsia="en-US"/>
        </w:rPr>
        <w:t>anti</w:t>
      </w:r>
      <w:r w:rsidRPr="006B1A06">
        <w:rPr>
          <w:rFonts w:ascii="Calibri" w:eastAsia="Cambria" w:hAnsi="Calibri" w:cs="Calibri"/>
          <w:highlight w:val="green"/>
          <w:u w:val="single"/>
          <w:lang w:eastAsia="en-US"/>
        </w:rPr>
        <w:t>-intellectualism will increase its influence on the fate of American science</w:t>
      </w:r>
      <w:r w:rsidRPr="006B1A06">
        <w:rPr>
          <w:rFonts w:ascii="Calibri" w:eastAsia="Cambria" w:hAnsi="Calibri" w:cs="Calibri"/>
          <w:sz w:val="16"/>
          <w:lang w:eastAsia="en-US"/>
        </w:rPr>
        <w:t xml:space="preserve">." More recently, </w:t>
      </w:r>
      <w:r w:rsidRPr="006B1A06">
        <w:rPr>
          <w:rFonts w:ascii="Calibri" w:eastAsia="Cambria" w:hAnsi="Calibri" w:cs="Calibri"/>
          <w:u w:val="single"/>
          <w:lang w:eastAsia="en-US"/>
        </w:rPr>
        <w:t xml:space="preserve">congressional reservations about National Science Foundation funding for political science highlighted the direct costs to the field for not being able to justify itself in terms of broader societal impact. </w:t>
      </w:r>
      <w:r w:rsidRPr="006B1A06">
        <w:rPr>
          <w:rFonts w:ascii="Calibri" w:eastAsia="Cambria" w:hAnsi="Calibri" w:cs="Calibri"/>
          <w:sz w:val="16"/>
          <w:lang w:eastAsia="en-US"/>
        </w:rPr>
        <w:t xml:space="preserve">Last but not least, </w:t>
      </w:r>
      <w:r w:rsidRPr="006B1A06">
        <w:rPr>
          <w:rFonts w:ascii="Calibri" w:eastAsia="Cambria" w:hAnsi="Calibri" w:cs="Calibri"/>
          <w:highlight w:val="green"/>
          <w:u w:val="single"/>
          <w:lang w:eastAsia="en-US"/>
        </w:rPr>
        <w:t>we should recognize political science’s ethical obligation to address problems of concern to the rest of society</w:t>
      </w:r>
      <w:r w:rsidRPr="006B1A06">
        <w:rPr>
          <w:rFonts w:ascii="Calibri" w:eastAsia="Cambria" w:hAnsi="Calibri" w:cs="Calibri"/>
          <w:sz w:val="16"/>
          <w:lang w:eastAsia="en-US"/>
        </w:rPr>
        <w:t xml:space="preserve">. Harvard’s Robert Putnam stated this eloquently in his 2002 American Political Science Association presidential address: "I believe that </w:t>
      </w:r>
      <w:r w:rsidRPr="006B1A06">
        <w:rPr>
          <w:rFonts w:ascii="Calibri" w:eastAsia="Cambria" w:hAnsi="Calibri" w:cs="Calibri"/>
          <w:u w:val="single"/>
          <w:lang w:eastAsia="en-US"/>
        </w:rPr>
        <w:t>attending to the concerns of our fellow citizens is not just an optional add-on for the profession of political science, but an obligation as fundamental as our pursuit of scientific truth." It is well past time for the rest of the discipline to follow his lead</w:t>
      </w:r>
      <w:r w:rsidRPr="006B1A06">
        <w:rPr>
          <w:rFonts w:ascii="Calibri" w:eastAsia="Cambria" w:hAnsi="Calibri" w:cs="Calibri"/>
          <w:sz w:val="16"/>
          <w:lang w:eastAsia="en-US"/>
        </w:rPr>
        <w:t>.</w:t>
      </w:r>
    </w:p>
    <w:p w14:paraId="188D67B0" w14:textId="77777777" w:rsidR="006B1A06" w:rsidRPr="006B1A06" w:rsidRDefault="006B1A06" w:rsidP="006B1A06">
      <w:pPr>
        <w:rPr>
          <w:rFonts w:ascii="Calibri" w:eastAsiaTheme="minorHAnsi" w:hAnsi="Calibri" w:cs="Calibri"/>
          <w:lang w:eastAsia="en-US"/>
        </w:rPr>
      </w:pPr>
    </w:p>
    <w:p w14:paraId="03CF8C34" w14:textId="77777777" w:rsidR="006B1A06" w:rsidRPr="006B1A06" w:rsidRDefault="006B1A06" w:rsidP="006B1A06">
      <w:pPr>
        <w:keepNext/>
        <w:keepLines/>
        <w:spacing w:before="40" w:after="0"/>
        <w:outlineLvl w:val="3"/>
        <w:rPr>
          <w:rFonts w:ascii="Calibri" w:eastAsia="MS Gothic" w:hAnsi="Calibri" w:cs="Times New Roman"/>
          <w:b/>
          <w:iCs/>
          <w:sz w:val="26"/>
          <w:lang w:eastAsia="en-US"/>
        </w:rPr>
      </w:pPr>
      <w:r w:rsidRPr="006B1A06">
        <w:rPr>
          <w:rFonts w:ascii="Calibri" w:eastAsia="MS Gothic" w:hAnsi="Calibri" w:cs="Times New Roman"/>
          <w:b/>
          <w:iCs/>
          <w:sz w:val="26"/>
          <w:lang w:eastAsia="en-US"/>
        </w:rPr>
        <w:t xml:space="preserve">Beller’s “derivative communism” is inherently anti-communist. A better blockchain is not the answer to racial capitalism- it just changes the </w:t>
      </w:r>
      <w:r w:rsidRPr="006B1A06">
        <w:rPr>
          <w:rFonts w:ascii="Calibri" w:eastAsia="MS Gothic" w:hAnsi="Calibri" w:cs="Times New Roman"/>
          <w:b/>
          <w:i/>
          <w:iCs/>
          <w:sz w:val="26"/>
          <w:lang w:eastAsia="en-US"/>
        </w:rPr>
        <w:t xml:space="preserve">form </w:t>
      </w:r>
      <w:r w:rsidRPr="006B1A06">
        <w:rPr>
          <w:rFonts w:ascii="Calibri" w:eastAsia="MS Gothic" w:hAnsi="Calibri" w:cs="Times New Roman"/>
          <w:b/>
          <w:sz w:val="26"/>
          <w:lang w:eastAsia="en-US"/>
        </w:rPr>
        <w:t xml:space="preserve">of </w:t>
      </w:r>
      <w:r w:rsidRPr="006B1A06">
        <w:rPr>
          <w:rFonts w:ascii="Calibri" w:eastAsia="MS Gothic" w:hAnsi="Calibri" w:cs="Times New Roman"/>
          <w:b/>
          <w:iCs/>
          <w:sz w:val="26"/>
          <w:lang w:eastAsia="en-US"/>
        </w:rPr>
        <w:t xml:space="preserve">extraction. </w:t>
      </w:r>
    </w:p>
    <w:p w14:paraId="4C426262" w14:textId="77777777" w:rsidR="006B1A06" w:rsidRPr="006B1A06" w:rsidRDefault="006B1A06" w:rsidP="006B1A06">
      <w:pPr>
        <w:rPr>
          <w:rFonts w:ascii="Calibri" w:eastAsia="Cambria" w:hAnsi="Calibri" w:cs="Calibri"/>
          <w:b/>
          <w:bCs/>
          <w:sz w:val="26"/>
          <w:lang w:eastAsia="en-US"/>
        </w:rPr>
      </w:pPr>
      <w:r w:rsidRPr="006B1A06">
        <w:rPr>
          <w:rFonts w:ascii="Calibri" w:eastAsia="Cambria" w:hAnsi="Calibri" w:cs="Calibri"/>
          <w:b/>
          <w:bCs/>
          <w:sz w:val="26"/>
          <w:lang w:eastAsia="en-US"/>
        </w:rPr>
        <w:t>Galloway 21</w:t>
      </w:r>
    </w:p>
    <w:p w14:paraId="29C52BFC" w14:textId="77777777" w:rsidR="006B1A06" w:rsidRPr="006B1A06" w:rsidRDefault="006B1A06" w:rsidP="006B1A06">
      <w:pPr>
        <w:rPr>
          <w:rFonts w:ascii="Calibri" w:eastAsia="Cambria" w:hAnsi="Calibri" w:cs="Calibri"/>
          <w:b/>
          <w:bCs/>
          <w:sz w:val="20"/>
          <w:szCs w:val="20"/>
          <w:lang w:eastAsia="en-US"/>
        </w:rPr>
      </w:pPr>
      <w:r w:rsidRPr="006B1A06">
        <w:rPr>
          <w:rFonts w:ascii="Calibri" w:eastAsia="Cambria" w:hAnsi="Calibri" w:cs="Calibri"/>
          <w:b/>
          <w:bCs/>
          <w:sz w:val="20"/>
          <w:szCs w:val="20"/>
          <w:lang w:eastAsia="en-US"/>
        </w:rPr>
        <w:t xml:space="preserve">(Alexander R. Galloway is a writer and computer programmer working on issues in philosophy, technology, and theories of mediation. Professor of Media, Culture, and Communication at New York University, he is author of several books on digital media and critical theory, including The Interface Effect (Polity, 2012). 3-22-2021, "The World Computer," </w:t>
      </w:r>
      <w:hyperlink r:id="rId6" w:history="1">
        <w:r w:rsidRPr="006B1A06">
          <w:rPr>
            <w:rFonts w:ascii="Calibri" w:eastAsia="Cambria" w:hAnsi="Calibri" w:cs="Calibri"/>
            <w:b/>
            <w:bCs/>
            <w:sz w:val="20"/>
            <w:szCs w:val="20"/>
            <w:lang w:eastAsia="en-US"/>
          </w:rPr>
          <w:t>http://cultureandcommunication.org/galloway/the-world-computer</w:t>
        </w:r>
      </w:hyperlink>
      <w:r w:rsidRPr="006B1A06">
        <w:rPr>
          <w:rFonts w:ascii="Calibri" w:eastAsia="Cambria" w:hAnsi="Calibri" w:cs="Calibri"/>
          <w:b/>
          <w:bCs/>
          <w:sz w:val="20"/>
          <w:szCs w:val="20"/>
          <w:lang w:eastAsia="en-US"/>
        </w:rPr>
        <w:t>, JKS)</w:t>
      </w:r>
    </w:p>
    <w:p w14:paraId="0C3528FC" w14:textId="77777777" w:rsidR="006B1A06" w:rsidRPr="006B1A06" w:rsidRDefault="006B1A06" w:rsidP="006B1A06">
      <w:pPr>
        <w:rPr>
          <w:rFonts w:ascii="Calibri" w:eastAsia="Cambria" w:hAnsi="Calibri" w:cs="Calibri"/>
          <w:sz w:val="16"/>
          <w:lang w:eastAsia="en-US"/>
        </w:rPr>
      </w:pPr>
      <w:r w:rsidRPr="006B1A06">
        <w:rPr>
          <w:rFonts w:ascii="Calibri" w:eastAsia="Cambria" w:hAnsi="Calibri" w:cs="Calibri"/>
          <w:u w:val="single"/>
          <w:lang w:eastAsia="en-US"/>
        </w:rPr>
        <w:t xml:space="preserve">I'm intrigued by Beller's proposal that there might be “communist </w:t>
      </w:r>
      <w:r w:rsidRPr="006B1A06">
        <w:rPr>
          <w:rFonts w:ascii="Calibri" w:eastAsia="Cambria" w:hAnsi="Calibri" w:cs="Calibri"/>
          <w:highlight w:val="green"/>
          <w:u w:val="single"/>
          <w:lang w:eastAsia="en-US"/>
        </w:rPr>
        <w:t>algorithms" and</w:t>
      </w:r>
      <w:r w:rsidRPr="006B1A06">
        <w:rPr>
          <w:rFonts w:ascii="Calibri" w:eastAsia="Cambria" w:hAnsi="Calibri" w:cs="Calibri"/>
          <w:u w:val="single"/>
          <w:lang w:eastAsia="en-US"/>
        </w:rPr>
        <w:t xml:space="preserve"> "communist </w:t>
      </w:r>
      <w:r w:rsidRPr="006B1A06">
        <w:rPr>
          <w:rFonts w:ascii="Calibri" w:eastAsia="Cambria" w:hAnsi="Calibri" w:cs="Calibri"/>
          <w:highlight w:val="green"/>
          <w:u w:val="single"/>
          <w:lang w:eastAsia="en-US"/>
        </w:rPr>
        <w:t>derivatives</w:t>
      </w:r>
      <w:r w:rsidRPr="006B1A06">
        <w:rPr>
          <w:rFonts w:ascii="Calibri" w:eastAsia="Cambria" w:hAnsi="Calibri" w:cs="Calibri"/>
          <w:sz w:val="16"/>
          <w:lang w:eastAsia="en-US"/>
        </w:rPr>
        <w:t xml:space="preserve">” (193). </w:t>
      </w:r>
      <w:r w:rsidRPr="006B1A06">
        <w:rPr>
          <w:rFonts w:ascii="Calibri" w:eastAsia="Cambria" w:hAnsi="Calibri" w:cs="Calibri"/>
          <w:u w:val="single"/>
          <w:lang w:eastAsia="en-US"/>
        </w:rPr>
        <w:t xml:space="preserve">Yet the two </w:t>
      </w:r>
      <w:r w:rsidRPr="006B1A06">
        <w:rPr>
          <w:rFonts w:ascii="Calibri" w:eastAsia="Cambria" w:hAnsi="Calibri" w:cs="Calibri"/>
          <w:highlight w:val="green"/>
          <w:u w:val="single"/>
          <w:lang w:eastAsia="en-US"/>
        </w:rPr>
        <w:t>ought to be differentiated. An algorithm is</w:t>
      </w:r>
      <w:r w:rsidRPr="006B1A06">
        <w:rPr>
          <w:rFonts w:ascii="Calibri" w:eastAsia="Cambria" w:hAnsi="Calibri" w:cs="Calibri"/>
          <w:u w:val="single"/>
          <w:lang w:eastAsia="en-US"/>
        </w:rPr>
        <w:t xml:space="preserve"> merely </w:t>
      </w:r>
      <w:r w:rsidRPr="006B1A06">
        <w:rPr>
          <w:rFonts w:ascii="Calibri" w:eastAsia="Cambria" w:hAnsi="Calibri" w:cs="Calibri"/>
          <w:highlight w:val="green"/>
          <w:u w:val="single"/>
          <w:lang w:eastAsia="en-US"/>
        </w:rPr>
        <w:t xml:space="preserve">a </w:t>
      </w:r>
      <w:r w:rsidRPr="006B1A06">
        <w:rPr>
          <w:rFonts w:ascii="Calibri" w:eastAsia="Cambria" w:hAnsi="Calibri" w:cs="Calibri"/>
          <w:u w:val="single"/>
          <w:lang w:eastAsia="en-US"/>
        </w:rPr>
        <w:t xml:space="preserve">step by step </w:t>
      </w:r>
      <w:r w:rsidRPr="006B1A06">
        <w:rPr>
          <w:rFonts w:ascii="Calibri" w:eastAsia="Cambria" w:hAnsi="Calibri" w:cs="Calibri"/>
          <w:highlight w:val="green"/>
          <w:u w:val="single"/>
          <w:lang w:eastAsia="en-US"/>
        </w:rPr>
        <w:t>process</w:t>
      </w:r>
      <w:r w:rsidRPr="006B1A06">
        <w:rPr>
          <w:rFonts w:ascii="Calibri" w:eastAsia="Cambria" w:hAnsi="Calibri" w:cs="Calibri"/>
          <w:u w:val="single"/>
          <w:lang w:eastAsia="en-US"/>
        </w:rPr>
        <w:t xml:space="preserve">, a recipe to follow. </w:t>
      </w:r>
      <w:r w:rsidRPr="006B1A06">
        <w:rPr>
          <w:rFonts w:ascii="Calibri" w:eastAsia="Cambria" w:hAnsi="Calibri" w:cs="Calibri"/>
          <w:b/>
          <w:iCs/>
          <w:highlight w:val="green"/>
          <w:u w:val="single"/>
          <w:lang w:eastAsia="en-US"/>
        </w:rPr>
        <w:t>But a derivative</w:t>
      </w:r>
      <w:r w:rsidRPr="006B1A06">
        <w:rPr>
          <w:rFonts w:ascii="Calibri" w:eastAsia="Cambria" w:hAnsi="Calibri" w:cs="Calibri"/>
          <w:u w:val="single"/>
          <w:lang w:eastAsia="en-US"/>
        </w:rPr>
        <w:t xml:space="preserve">, defined as a form of financial speculation designed to manage risk, </w:t>
      </w:r>
      <w:r w:rsidRPr="006B1A06">
        <w:rPr>
          <w:rFonts w:ascii="Calibri" w:eastAsia="Cambria" w:hAnsi="Calibri" w:cs="Calibri"/>
          <w:b/>
          <w:iCs/>
          <w:highlight w:val="green"/>
          <w:u w:val="single"/>
          <w:lang w:eastAsia="en-US"/>
        </w:rPr>
        <w:t>seems inherently anti-communist</w:t>
      </w:r>
      <w:r w:rsidRPr="006B1A06">
        <w:rPr>
          <w:rFonts w:ascii="Calibri" w:eastAsia="Cambria" w:hAnsi="Calibri" w:cs="Calibri"/>
          <w:u w:val="single"/>
          <w:lang w:eastAsia="en-US"/>
        </w:rPr>
        <w:t xml:space="preserve"> in the sense that </w:t>
      </w:r>
      <w:r w:rsidRPr="006B1A06">
        <w:rPr>
          <w:rFonts w:ascii="Calibri" w:eastAsia="Cambria" w:hAnsi="Calibri" w:cs="Calibri"/>
          <w:highlight w:val="green"/>
          <w:u w:val="single"/>
          <w:lang w:eastAsia="en-US"/>
        </w:rPr>
        <w:t>it works to eliminate socio-political uncertainty</w:t>
      </w:r>
      <w:r w:rsidRPr="006B1A06">
        <w:rPr>
          <w:rFonts w:ascii="Calibri" w:eastAsia="Cambria" w:hAnsi="Calibri" w:cs="Calibri"/>
          <w:u w:val="single"/>
          <w:lang w:eastAsia="en-US"/>
        </w:rPr>
        <w:t xml:space="preserve">. </w:t>
      </w:r>
      <w:r w:rsidRPr="006B1A06">
        <w:rPr>
          <w:rFonts w:ascii="Calibri" w:eastAsia="Cambria" w:hAnsi="Calibri" w:cs="Calibri"/>
          <w:sz w:val="16"/>
          <w:lang w:eastAsia="en-US"/>
        </w:rPr>
        <w:t xml:space="preserve">The political is the condition in which one does not know how the future will unfold. In other </w:t>
      </w:r>
      <w:r w:rsidRPr="006B1A06">
        <w:rPr>
          <w:rFonts w:ascii="Calibri" w:eastAsia="Cambria" w:hAnsi="Calibri" w:cs="Calibri"/>
          <w:u w:val="single"/>
          <w:lang w:eastAsia="en-US"/>
        </w:rPr>
        <w:t>words I'm not convinced by Beller's proposal for “revolutionary finance,” a proposal taken up more fully at the end of the book</w:t>
      </w:r>
      <w:r w:rsidRPr="006B1A06">
        <w:rPr>
          <w:rFonts w:ascii="Calibri" w:eastAsia="Cambria" w:hAnsi="Calibri" w:cs="Calibri"/>
          <w:sz w:val="16"/>
          <w:lang w:eastAsia="en-US"/>
        </w:rPr>
        <w:t xml:space="preserve">. </w:t>
      </w:r>
      <w:r w:rsidRPr="006B1A06">
        <w:rPr>
          <w:rFonts w:ascii="Calibri" w:eastAsia="Cambria" w:hAnsi="Calibri" w:cs="Calibri"/>
          <w:u w:val="single"/>
          <w:lang w:eastAsia="en-US"/>
        </w:rPr>
        <w:t>Beller cites the Economic Space Agency (ECSA) and recent attempts to develop crypto currencies</w:t>
      </w:r>
      <w:r w:rsidRPr="006B1A06">
        <w:rPr>
          <w:rFonts w:ascii="Calibri" w:eastAsia="Cambria" w:hAnsi="Calibri" w:cs="Calibri"/>
          <w:sz w:val="16"/>
          <w:lang w:eastAsia="en-US"/>
        </w:rPr>
        <w:t xml:space="preserve">. A number of theorists and computer scientists are also wrapped up in this movement, including Brian Massumi, the Deleuzian who recently published 99 Theses on the Revaluation of Value: A Postcapitalist Manifesto (which I discussed previously). </w:t>
      </w:r>
    </w:p>
    <w:p w14:paraId="6E71F521" w14:textId="77777777" w:rsidR="006B1A06" w:rsidRPr="006B1A06" w:rsidRDefault="006B1A06" w:rsidP="006B1A06">
      <w:pPr>
        <w:rPr>
          <w:rFonts w:ascii="Calibri" w:eastAsia="Cambria" w:hAnsi="Calibri" w:cs="Calibri"/>
          <w:lang w:eastAsia="en-US"/>
        </w:rPr>
      </w:pPr>
      <w:r w:rsidRPr="006B1A06">
        <w:rPr>
          <w:rFonts w:ascii="Calibri" w:eastAsia="Cambria" w:hAnsi="Calibri" w:cs="Calibri"/>
          <w:lang w:eastAsia="en-US"/>
        </w:rPr>
        <w:t>For Beller, the prospect of revolutionary finance is part of an historical development toward the decentralization of authority:</w:t>
      </w:r>
    </w:p>
    <w:p w14:paraId="24D5EBED" w14:textId="77777777" w:rsidR="006B1A06" w:rsidRPr="006B1A06" w:rsidRDefault="006B1A06" w:rsidP="006B1A06">
      <w:pPr>
        <w:rPr>
          <w:rFonts w:ascii="Calibri" w:eastAsia="Cambria" w:hAnsi="Calibri" w:cs="Calibri"/>
          <w:lang w:eastAsia="en-US"/>
        </w:rPr>
      </w:pPr>
      <w:r w:rsidRPr="006B1A06">
        <w:rPr>
          <w:rFonts w:ascii="Calibri" w:eastAsia="Cambria" w:hAnsi="Calibri" w:cs="Calibri"/>
          <w:lang w:eastAsia="en-US"/>
        </w:rPr>
        <w:t>"Bitcoin...[is] part of an insurrectionary history of the decentralization of authority that includes the French Revolution, decolonization, suffrage, 8 mm film, the portapak, the cheap digital camera, and the easy access to publication on the World Wide Web" (243).</w:t>
      </w:r>
    </w:p>
    <w:p w14:paraId="3DC89D2B"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u w:val="single"/>
          <w:lang w:eastAsia="en-US"/>
        </w:rPr>
        <w:t>Beller thinks that the redesign of economic media has something to offer social struggle</w:t>
      </w:r>
      <w:r w:rsidRPr="006B1A06">
        <w:rPr>
          <w:rFonts w:ascii="Calibri" w:eastAsia="Cambria" w:hAnsi="Calibri" w:cs="Calibri"/>
          <w:sz w:val="14"/>
          <w:lang w:eastAsia="en-US"/>
        </w:rPr>
        <w:t xml:space="preserve">. Still, he is nothing like a Bitcoin "maximalist," those staking it all on a technical miracle. Bitcoin “is not the revolution--far from it” (250), as Beller unambiguously puts it. </w:t>
      </w:r>
      <w:r w:rsidRPr="006B1A06">
        <w:rPr>
          <w:rFonts w:ascii="Calibri" w:eastAsia="Cambria" w:hAnsi="Calibri" w:cs="Calibri"/>
          <w:u w:val="single"/>
          <w:lang w:eastAsia="en-US"/>
        </w:rPr>
        <w:t xml:space="preserve">Yet I suspect </w:t>
      </w:r>
      <w:r w:rsidRPr="006B1A06">
        <w:rPr>
          <w:rFonts w:ascii="Calibri" w:eastAsia="Cambria" w:hAnsi="Calibri" w:cs="Calibri"/>
          <w:highlight w:val="green"/>
          <w:u w:val="single"/>
          <w:lang w:eastAsia="en-US"/>
        </w:rPr>
        <w:t>there is nothing</w:t>
      </w:r>
      <w:r w:rsidRPr="006B1A06">
        <w:rPr>
          <w:rFonts w:ascii="Calibri" w:eastAsia="Cambria" w:hAnsi="Calibri" w:cs="Calibri"/>
          <w:u w:val="single"/>
          <w:lang w:eastAsia="en-US"/>
        </w:rPr>
        <w:t xml:space="preserve"> inherently </w:t>
      </w:r>
      <w:r w:rsidRPr="006B1A06">
        <w:rPr>
          <w:rFonts w:ascii="Calibri" w:eastAsia="Cambria" w:hAnsi="Calibri" w:cs="Calibri"/>
          <w:highlight w:val="green"/>
          <w:u w:val="single"/>
          <w:lang w:eastAsia="en-US"/>
        </w:rPr>
        <w:t>insurrectionary about decentralization</w:t>
      </w:r>
      <w:r w:rsidRPr="006B1A06">
        <w:rPr>
          <w:rFonts w:ascii="Calibri" w:eastAsia="Cambria" w:hAnsi="Calibri" w:cs="Calibri"/>
          <w:sz w:val="14"/>
          <w:lang w:eastAsia="en-US"/>
        </w:rPr>
        <w:t>--if by "insurrectionary" Beller means politically progressive--</w:t>
      </w:r>
      <w:r w:rsidRPr="006B1A06">
        <w:rPr>
          <w:rFonts w:ascii="Calibri" w:eastAsia="Cambria" w:hAnsi="Calibri" w:cs="Calibri"/>
          <w:u w:val="single"/>
          <w:lang w:eastAsia="en-US"/>
        </w:rPr>
        <w:t>decentralization me</w:t>
      </w:r>
      <w:r w:rsidRPr="006B1A06">
        <w:rPr>
          <w:rFonts w:ascii="Calibri" w:eastAsia="Cambria" w:hAnsi="Calibri" w:cs="Calibri"/>
          <w:highlight w:val="green"/>
          <w:u w:val="single"/>
          <w:lang w:eastAsia="en-US"/>
        </w:rPr>
        <w:t>rely marking a shift in the architectonics of power</w:t>
      </w:r>
      <w:r w:rsidRPr="006B1A06">
        <w:rPr>
          <w:rFonts w:ascii="Calibri" w:eastAsia="Cambria" w:hAnsi="Calibri" w:cs="Calibri"/>
          <w:u w:val="single"/>
          <w:lang w:eastAsia="en-US"/>
        </w:rPr>
        <w:t xml:space="preserve"> that might favor reactionary tendencies as much as progressive ones</w:t>
      </w:r>
      <w:r w:rsidRPr="006B1A06">
        <w:rPr>
          <w:rFonts w:ascii="Calibri" w:eastAsia="Cambria" w:hAnsi="Calibri" w:cs="Calibri"/>
          <w:sz w:val="14"/>
          <w:lang w:eastAsia="en-US"/>
        </w:rPr>
        <w:t>. My own contribution to this debate as been around the question of "protocol," a network design style that is both decentralized and distributed, if not also collapsing more and more into centralization with each passing day</w:t>
      </w:r>
      <w:r w:rsidRPr="006B1A06">
        <w:rPr>
          <w:rFonts w:ascii="Calibri" w:eastAsia="Cambria" w:hAnsi="Calibri" w:cs="Calibri"/>
          <w:u w:val="single"/>
          <w:lang w:eastAsia="en-US"/>
        </w:rPr>
        <w:t xml:space="preserve">. </w:t>
      </w:r>
      <w:r w:rsidRPr="006B1A06">
        <w:rPr>
          <w:rFonts w:ascii="Calibri" w:eastAsia="Cambria" w:hAnsi="Calibri" w:cs="Calibri"/>
          <w:highlight w:val="green"/>
          <w:u w:val="single"/>
          <w:lang w:eastAsia="en-US"/>
        </w:rPr>
        <w:t>Is there a toxic form of money and a non-toxic form of money</w:t>
      </w:r>
      <w:r w:rsidRPr="006B1A06">
        <w:rPr>
          <w:rFonts w:ascii="Calibri" w:eastAsia="Cambria" w:hAnsi="Calibri" w:cs="Calibri"/>
          <w:u w:val="single"/>
          <w:lang w:eastAsia="en-US"/>
        </w:rPr>
        <w:t>, our job being merely to distinguish between the two?</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 xml:space="preserve">Beller's book hinges on a political discrimination, where the "good" money is elevated over the bad. Yet if Marx bequeathed anything to us, it was the notion that the money-form itself is toxic. </w:t>
      </w:r>
      <w:r w:rsidRPr="006B1A06">
        <w:rPr>
          <w:rFonts w:ascii="Calibri" w:eastAsia="Cambria" w:hAnsi="Calibri" w:cs="Calibri"/>
          <w:u w:val="single"/>
          <w:lang w:eastAsia="en-US"/>
        </w:rPr>
        <w:t>Money is extractive abstraction in hyperbolic form.</w:t>
      </w:r>
      <w:r w:rsidRPr="006B1A06">
        <w:rPr>
          <w:rFonts w:ascii="Calibri" w:eastAsia="Cambria" w:hAnsi="Calibri" w:cs="Calibri"/>
          <w:sz w:val="14"/>
          <w:lang w:eastAsia="en-US"/>
        </w:rPr>
        <w:t xml:space="preserve"> </w:t>
      </w:r>
      <w:r w:rsidRPr="006B1A06">
        <w:rPr>
          <w:rFonts w:ascii="Calibri" w:eastAsia="Cambria" w:hAnsi="Calibri" w:cs="Calibri"/>
          <w:b/>
          <w:iCs/>
          <w:highlight w:val="green"/>
          <w:u w:val="single"/>
          <w:lang w:eastAsia="en-US"/>
        </w:rPr>
        <w:t>The solution is not better money built on the blockchain</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The solution is the suspension of the infrastructure of extractive abstraction.</w:t>
      </w:r>
      <w:r w:rsidRPr="006B1A06">
        <w:rPr>
          <w:rFonts w:ascii="Calibri" w:eastAsia="Cambria" w:hAnsi="Calibri" w:cs="Calibri"/>
          <w:sz w:val="14"/>
          <w:lang w:eastAsia="en-US"/>
        </w:rPr>
        <w:t xml:space="preserve"> Indeed blockchain is an ecological abomination if not also a socio-political one; these machines should be nuked forthwith.</w:t>
      </w:r>
    </w:p>
    <w:p w14:paraId="54424BB1" w14:textId="77777777" w:rsidR="006B1A06" w:rsidRPr="006B1A06" w:rsidRDefault="006B1A06" w:rsidP="006B1A06">
      <w:pPr>
        <w:rPr>
          <w:rFonts w:ascii="Calibri" w:eastAsia="Cambria" w:hAnsi="Calibri" w:cs="Calibri"/>
          <w:sz w:val="14"/>
          <w:lang w:eastAsia="en-US"/>
        </w:rPr>
      </w:pPr>
    </w:p>
    <w:p w14:paraId="0E5EB3AC" w14:textId="77777777" w:rsidR="006B1A06" w:rsidRPr="006B1A06" w:rsidRDefault="006B1A06" w:rsidP="006B1A06">
      <w:pPr>
        <w:keepNext/>
        <w:keepLines/>
        <w:spacing w:before="40" w:after="0"/>
        <w:outlineLvl w:val="3"/>
        <w:rPr>
          <w:rFonts w:ascii="Calibri" w:eastAsia="MS Gothic" w:hAnsi="Calibri" w:cs="Times New Roman"/>
          <w:b/>
          <w:iCs/>
          <w:sz w:val="26"/>
          <w:lang w:eastAsia="en-US"/>
        </w:rPr>
      </w:pPr>
      <w:r w:rsidRPr="006B1A06">
        <w:rPr>
          <w:rFonts w:ascii="Calibri" w:eastAsia="MS Gothic" w:hAnsi="Calibri" w:cs="Times New Roman"/>
          <w:b/>
          <w:iCs/>
          <w:sz w:val="26"/>
          <w:lang w:eastAsia="en-US"/>
        </w:rPr>
        <w:t xml:space="preserve">There is no </w:t>
      </w:r>
      <w:r w:rsidRPr="006B1A06">
        <w:rPr>
          <w:rFonts w:ascii="Calibri" w:eastAsia="MS Gothic" w:hAnsi="Calibri" w:cs="Times New Roman"/>
          <w:b/>
          <w:iCs/>
          <w:sz w:val="26"/>
          <w:u w:val="single"/>
          <w:lang w:eastAsia="en-US"/>
        </w:rPr>
        <w:t>inherent logic</w:t>
      </w:r>
      <w:r w:rsidRPr="006B1A06">
        <w:rPr>
          <w:rFonts w:ascii="Calibri" w:eastAsia="MS Gothic" w:hAnsi="Calibri" w:cs="Times New Roman"/>
          <w:b/>
          <w:iCs/>
          <w:sz w:val="26"/>
          <w:lang w:eastAsia="en-US"/>
        </w:rPr>
        <w:t xml:space="preserve"> of capital that </w:t>
      </w:r>
      <w:r w:rsidRPr="006B1A06">
        <w:rPr>
          <w:rFonts w:ascii="Calibri" w:eastAsia="MS Gothic" w:hAnsi="Calibri" w:cs="Times New Roman"/>
          <w:b/>
          <w:i/>
          <w:iCs/>
          <w:sz w:val="26"/>
          <w:lang w:eastAsia="en-US"/>
        </w:rPr>
        <w:t>requires</w:t>
      </w:r>
      <w:r w:rsidRPr="006B1A06">
        <w:rPr>
          <w:rFonts w:ascii="Calibri" w:eastAsia="MS Gothic" w:hAnsi="Calibri" w:cs="Times New Roman"/>
          <w:b/>
          <w:iCs/>
          <w:sz w:val="26"/>
          <w:lang w:eastAsia="en-US"/>
        </w:rPr>
        <w:t xml:space="preserve"> race to be the defining feature. They can’t just win that capitalism has racist effects; they must prove that race is </w:t>
      </w:r>
      <w:r w:rsidRPr="006B1A06">
        <w:rPr>
          <w:rFonts w:ascii="Calibri" w:eastAsia="MS Gothic" w:hAnsi="Calibri" w:cs="Times New Roman"/>
          <w:b/>
          <w:i/>
          <w:iCs/>
          <w:sz w:val="26"/>
          <w:lang w:eastAsia="en-US"/>
        </w:rPr>
        <w:t xml:space="preserve">necessary </w:t>
      </w:r>
      <w:r w:rsidRPr="006B1A06">
        <w:rPr>
          <w:rFonts w:ascii="Calibri" w:eastAsia="MS Gothic" w:hAnsi="Calibri" w:cs="Times New Roman"/>
          <w:b/>
          <w:iCs/>
          <w:sz w:val="26"/>
          <w:lang w:eastAsia="en-US"/>
        </w:rPr>
        <w:t xml:space="preserve">for capitalism entirely.  </w:t>
      </w:r>
    </w:p>
    <w:p w14:paraId="621F9650" w14:textId="77777777" w:rsidR="006B1A06" w:rsidRPr="006B1A06" w:rsidRDefault="006B1A06" w:rsidP="006B1A06">
      <w:pPr>
        <w:rPr>
          <w:rFonts w:ascii="Calibri" w:eastAsia="Cambria" w:hAnsi="Calibri" w:cs="Calibri"/>
          <w:b/>
          <w:bCs/>
          <w:sz w:val="26"/>
          <w:lang w:eastAsia="en-US"/>
        </w:rPr>
      </w:pPr>
      <w:r w:rsidRPr="006B1A06">
        <w:rPr>
          <w:rFonts w:ascii="Calibri" w:eastAsia="Cambria" w:hAnsi="Calibri" w:cs="Calibri"/>
          <w:b/>
          <w:bCs/>
          <w:sz w:val="26"/>
          <w:lang w:eastAsia="en-US"/>
        </w:rPr>
        <w:t>Go 20</w:t>
      </w:r>
    </w:p>
    <w:p w14:paraId="70D66A2E" w14:textId="77777777" w:rsidR="006B1A06" w:rsidRPr="006B1A06" w:rsidRDefault="006B1A06" w:rsidP="006B1A06">
      <w:pPr>
        <w:rPr>
          <w:rFonts w:ascii="Calibri" w:eastAsia="Cambria" w:hAnsi="Calibri" w:cs="Calibri"/>
          <w:b/>
          <w:sz w:val="20"/>
          <w:szCs w:val="20"/>
          <w:lang w:eastAsia="en-US"/>
        </w:rPr>
      </w:pPr>
      <w:r w:rsidRPr="006B1A06">
        <w:rPr>
          <w:rFonts w:ascii="Calibri" w:eastAsia="Cambria" w:hAnsi="Calibri" w:cs="Calibri"/>
          <w:b/>
          <w:bCs/>
          <w:sz w:val="20"/>
          <w:szCs w:val="20"/>
          <w:lang w:eastAsia="en-US"/>
        </w:rPr>
        <w:t xml:space="preserve">(Julian Go is a professor of sociology at the University of Chicago. His most recent books include Postcolonial Thought and Social Theory and Global Historical Sociology (coedited with George Lawson). 12-24-2020, "Three Tensions in the Theory of Racial Capitalism," SAGE Journals, Sociological Theory, </w:t>
      </w:r>
      <w:hyperlink r:id="rId7" w:history="1">
        <w:r w:rsidRPr="006B1A06">
          <w:rPr>
            <w:rFonts w:ascii="Calibri" w:eastAsia="Cambria" w:hAnsi="Calibri" w:cs="Calibri"/>
            <w:b/>
            <w:bCs/>
            <w:sz w:val="20"/>
            <w:szCs w:val="20"/>
            <w:lang w:eastAsia="en-US"/>
          </w:rPr>
          <w:t>https://journals.sagepub.com/doi/full/10.1177/0735275120979822</w:t>
        </w:r>
      </w:hyperlink>
      <w:r w:rsidRPr="006B1A06">
        <w:rPr>
          <w:rFonts w:ascii="Calibri" w:eastAsia="Cambria" w:hAnsi="Calibri" w:cs="Calibri"/>
          <w:b/>
          <w:bCs/>
          <w:sz w:val="20"/>
          <w:szCs w:val="20"/>
          <w:lang w:eastAsia="en-US"/>
        </w:rPr>
        <w:t>, JKS)</w:t>
      </w:r>
    </w:p>
    <w:p w14:paraId="6CB44EDC"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So what is the answer? Again, it helps differentiate between a theory of capital and a theory of capitalism. </w:t>
      </w:r>
      <w:r w:rsidRPr="006B1A06">
        <w:rPr>
          <w:rFonts w:ascii="Calibri" w:eastAsia="Cambria" w:hAnsi="Calibri" w:cs="Calibri"/>
          <w:u w:val="single"/>
          <w:lang w:eastAsia="en-US"/>
        </w:rPr>
        <w:t xml:space="preserve">A theory of capitalism might demonstrate that race has been historically necessary for capitalist accumulation by reference to empirical reality: </w:t>
      </w:r>
      <w:r w:rsidRPr="006B1A06">
        <w:rPr>
          <w:rFonts w:ascii="Calibri" w:eastAsia="Cambria" w:hAnsi="Calibri" w:cs="Calibri"/>
          <w:sz w:val="14"/>
          <w:lang w:eastAsia="en-US"/>
        </w:rPr>
        <w:t>historically, capitalism and race have always been intertwined.</w:t>
      </w:r>
      <w:r w:rsidRPr="006B1A06">
        <w:rPr>
          <w:rFonts w:ascii="Calibri" w:eastAsia="Cambria" w:hAnsi="Calibri" w:cs="Calibri"/>
          <w:u w:val="single"/>
          <w:lang w:eastAsia="en-US"/>
        </w:rPr>
        <w:t xml:space="preserve"> But </w:t>
      </w:r>
      <w:r w:rsidRPr="006B1A06">
        <w:rPr>
          <w:rFonts w:ascii="Calibri" w:eastAsia="Cambria" w:hAnsi="Calibri" w:cs="Calibri"/>
          <w:highlight w:val="green"/>
          <w:u w:val="single"/>
          <w:lang w:eastAsia="en-US"/>
        </w:rPr>
        <w:t xml:space="preserve">the claim that race is a logical necessity </w:t>
      </w:r>
      <w:r w:rsidRPr="006B1A06">
        <w:rPr>
          <w:rFonts w:ascii="Calibri" w:eastAsia="Cambria" w:hAnsi="Calibri" w:cs="Calibri"/>
          <w:u w:val="single"/>
          <w:lang w:eastAsia="en-US"/>
        </w:rPr>
        <w:t xml:space="preserve">to capitalism </w:t>
      </w:r>
      <w:r w:rsidRPr="006B1A06">
        <w:rPr>
          <w:rFonts w:ascii="Calibri" w:eastAsia="Cambria" w:hAnsi="Calibri" w:cs="Calibri"/>
          <w:highlight w:val="green"/>
          <w:u w:val="single"/>
          <w:lang w:eastAsia="en-US"/>
        </w:rPr>
        <w:t xml:space="preserve">would have to derive from a theory of capital, not </w:t>
      </w:r>
      <w:r w:rsidRPr="006B1A06">
        <w:rPr>
          <w:rFonts w:ascii="Calibri" w:eastAsia="Cambria" w:hAnsi="Calibri" w:cs="Calibri"/>
          <w:u w:val="single"/>
          <w:lang w:eastAsia="en-US"/>
        </w:rPr>
        <w:t xml:space="preserve">from </w:t>
      </w:r>
      <w:r w:rsidRPr="006B1A06">
        <w:rPr>
          <w:rFonts w:ascii="Calibri" w:eastAsia="Cambria" w:hAnsi="Calibri" w:cs="Calibri"/>
          <w:highlight w:val="green"/>
          <w:u w:val="single"/>
          <w:lang w:eastAsia="en-US"/>
        </w:rPr>
        <w:t>empirics</w:t>
      </w:r>
      <w:r w:rsidRPr="006B1A06">
        <w:rPr>
          <w:rFonts w:ascii="Calibri" w:eastAsia="Cambria" w:hAnsi="Calibri" w:cs="Calibri"/>
          <w:u w:val="single"/>
          <w:lang w:eastAsia="en-US"/>
        </w:rPr>
        <w:t xml:space="preserve"> alone</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One would have to deduce,</w:t>
      </w:r>
      <w:r w:rsidRPr="006B1A06">
        <w:rPr>
          <w:rFonts w:ascii="Calibri" w:eastAsia="Cambria" w:hAnsi="Calibri" w:cs="Calibri"/>
          <w:sz w:val="14"/>
          <w:lang w:eastAsia="en-US"/>
        </w:rPr>
        <w:t xml:space="preserve"> from the categories of Marx’s theory, </w:t>
      </w:r>
      <w:r w:rsidRPr="006B1A06">
        <w:rPr>
          <w:rFonts w:ascii="Calibri" w:eastAsia="Cambria" w:hAnsi="Calibri" w:cs="Calibri"/>
          <w:u w:val="single"/>
          <w:lang w:eastAsia="en-US"/>
        </w:rPr>
        <w:t>the necessity of racism or racial differentiation in society</w:t>
      </w:r>
      <w:r w:rsidRPr="006B1A06">
        <w:rPr>
          <w:rFonts w:ascii="Calibri" w:eastAsia="Cambria" w:hAnsi="Calibri" w:cs="Calibri"/>
          <w:sz w:val="14"/>
          <w:lang w:eastAsia="en-US"/>
        </w:rPr>
        <w:t xml:space="preserve">. On this score, </w:t>
      </w:r>
      <w:r w:rsidRPr="006B1A06">
        <w:rPr>
          <w:rFonts w:ascii="Calibri" w:eastAsia="Cambria" w:hAnsi="Calibri" w:cs="Calibri"/>
          <w:b/>
          <w:iCs/>
          <w:u w:val="single"/>
          <w:lang w:eastAsia="en-US"/>
        </w:rPr>
        <w:t xml:space="preserve">the </w:t>
      </w:r>
      <w:r w:rsidRPr="006B1A06">
        <w:rPr>
          <w:rFonts w:ascii="Calibri" w:eastAsia="Cambria" w:hAnsi="Calibri" w:cs="Calibri"/>
          <w:b/>
          <w:iCs/>
          <w:highlight w:val="green"/>
          <w:u w:val="single"/>
          <w:lang w:eastAsia="en-US"/>
        </w:rPr>
        <w:t xml:space="preserve">arguments for the logical necessity </w:t>
      </w:r>
      <w:r w:rsidRPr="006B1A06">
        <w:rPr>
          <w:rFonts w:ascii="Calibri" w:eastAsia="Cambria" w:hAnsi="Calibri" w:cs="Calibri"/>
          <w:b/>
          <w:iCs/>
          <w:u w:val="single"/>
          <w:lang w:eastAsia="en-US"/>
        </w:rPr>
        <w:t xml:space="preserve">of capitalism’s entanglements with race </w:t>
      </w:r>
      <w:r w:rsidRPr="006B1A06">
        <w:rPr>
          <w:rFonts w:ascii="Calibri" w:eastAsia="Cambria" w:hAnsi="Calibri" w:cs="Calibri"/>
          <w:b/>
          <w:iCs/>
          <w:highlight w:val="green"/>
          <w:u w:val="single"/>
          <w:lang w:eastAsia="en-US"/>
        </w:rPr>
        <w:t>fall short</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Consider the argument that racism is necessary for capitalism because capitalism requires racist ideology to divide the working class. This is a functionalist argument that is not functionalist enough, for it effaces the logical possibility of functional substitution</w:t>
      </w:r>
      <w:r w:rsidRPr="006B1A06">
        <w:rPr>
          <w:rFonts w:ascii="Calibri" w:eastAsia="Cambria" w:hAnsi="Calibri" w:cs="Calibri"/>
          <w:sz w:val="14"/>
          <w:lang w:eastAsia="en-US"/>
        </w:rPr>
        <w:t xml:space="preserve">. We may find that racism has historically always functioned to divide the working class, but </w:t>
      </w:r>
      <w:r w:rsidRPr="006B1A06">
        <w:rPr>
          <w:rFonts w:ascii="Calibri" w:eastAsia="Cambria" w:hAnsi="Calibri" w:cs="Calibri"/>
          <w:highlight w:val="green"/>
          <w:u w:val="single"/>
          <w:lang w:eastAsia="en-US"/>
        </w:rPr>
        <w:t>in theory other “isms” could serve the same function. There is nothing inherent to the logic of capital that requires race to be the ideology of division</w:t>
      </w:r>
      <w:r w:rsidRPr="006B1A06">
        <w:rPr>
          <w:rFonts w:ascii="Calibri" w:eastAsia="Cambria" w:hAnsi="Calibri" w:cs="Calibri"/>
          <w:sz w:val="14"/>
          <w:highlight w:val="green"/>
          <w:lang w:eastAsia="en-US"/>
        </w:rPr>
        <w:t xml:space="preserve"> (</w:t>
      </w:r>
      <w:r w:rsidRPr="006B1A06">
        <w:rPr>
          <w:rFonts w:ascii="Calibri" w:eastAsia="Cambria" w:hAnsi="Calibri" w:cs="Calibri"/>
          <w:sz w:val="14"/>
          <w:lang w:eastAsia="en-US"/>
        </w:rPr>
        <w:t xml:space="preserve">Lebowitz 2006:39).10 </w:t>
      </w:r>
      <w:r w:rsidRPr="006B1A06">
        <w:rPr>
          <w:rFonts w:ascii="Calibri" w:eastAsia="Cambria" w:hAnsi="Calibri" w:cs="Calibri"/>
          <w:u w:val="single"/>
          <w:lang w:eastAsia="en-US"/>
        </w:rPr>
        <w:t>Why not ethnicity? Why not sexuality?</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Consider Fraser’s argument that expropriation is intrinsic to capitalism and that racial differentiation must be too. It is plausible</w:t>
      </w:r>
      <w:r w:rsidRPr="006B1A06">
        <w:rPr>
          <w:rFonts w:ascii="Calibri" w:eastAsia="Cambria" w:hAnsi="Calibri" w:cs="Calibri"/>
          <w:sz w:val="14"/>
          <w:lang w:eastAsia="en-US"/>
        </w:rPr>
        <w:t xml:space="preserve"> and indeed persuasive </w:t>
      </w:r>
      <w:r w:rsidRPr="006B1A06">
        <w:rPr>
          <w:rFonts w:ascii="Calibri" w:eastAsia="Cambria" w:hAnsi="Calibri" w:cs="Calibri"/>
          <w:u w:val="single"/>
          <w:lang w:eastAsia="en-US"/>
        </w:rPr>
        <w:t>to claim that expropriation is necessary for capitalism, but</w:t>
      </w:r>
      <w:r w:rsidRPr="006B1A06">
        <w:rPr>
          <w:rFonts w:ascii="Calibri" w:eastAsia="Cambria" w:hAnsi="Calibri" w:cs="Calibri"/>
          <w:sz w:val="14"/>
          <w:lang w:eastAsia="en-US"/>
        </w:rPr>
        <w:t xml:space="preserve"> it is </w:t>
      </w:r>
      <w:r w:rsidRPr="006B1A06">
        <w:rPr>
          <w:rFonts w:ascii="Calibri" w:eastAsia="Cambria" w:hAnsi="Calibri" w:cs="Calibri"/>
          <w:u w:val="single"/>
          <w:lang w:eastAsia="en-US"/>
        </w:rPr>
        <w:t>less persuasive to claim that racial difference is logically necessary for expropriation</w:t>
      </w:r>
      <w:r w:rsidRPr="006B1A06">
        <w:rPr>
          <w:rFonts w:ascii="Calibri" w:eastAsia="Cambria" w:hAnsi="Calibri" w:cs="Calibri"/>
          <w:sz w:val="14"/>
          <w:lang w:eastAsia="en-US"/>
        </w:rPr>
        <w:t xml:space="preserve">. </w:t>
      </w:r>
      <w:r w:rsidRPr="006B1A06">
        <w:rPr>
          <w:rFonts w:ascii="Calibri" w:eastAsia="Cambria" w:hAnsi="Calibri" w:cs="Calibri"/>
          <w:highlight w:val="green"/>
          <w:u w:val="single"/>
          <w:lang w:eastAsia="en-US"/>
        </w:rPr>
        <w:t>Gender could</w:t>
      </w:r>
      <w:r w:rsidRPr="006B1A06">
        <w:rPr>
          <w:rFonts w:ascii="Calibri" w:eastAsia="Cambria" w:hAnsi="Calibri" w:cs="Calibri"/>
          <w:u w:val="single"/>
          <w:lang w:eastAsia="en-US"/>
        </w:rPr>
        <w:t xml:space="preserve"> easily </w:t>
      </w:r>
      <w:r w:rsidRPr="006B1A06">
        <w:rPr>
          <w:rFonts w:ascii="Calibri" w:eastAsia="Cambria" w:hAnsi="Calibri" w:cs="Calibri"/>
          <w:highlight w:val="green"/>
          <w:u w:val="single"/>
          <w:lang w:eastAsia="en-US"/>
        </w:rPr>
        <w:t>serve as the main axis</w:t>
      </w:r>
      <w:r w:rsidRPr="006B1A06">
        <w:rPr>
          <w:rFonts w:ascii="Calibri" w:eastAsia="Cambria" w:hAnsi="Calibri" w:cs="Calibri"/>
          <w:u w:val="single"/>
          <w:lang w:eastAsia="en-US"/>
        </w:rPr>
        <w:t xml:space="preserve"> of dependent classification</w:t>
      </w:r>
      <w:r w:rsidRPr="006B1A06">
        <w:rPr>
          <w:rFonts w:ascii="Calibri" w:eastAsia="Cambria" w:hAnsi="Calibri" w:cs="Calibri"/>
          <w:sz w:val="14"/>
          <w:lang w:eastAsia="en-US"/>
        </w:rPr>
        <w:t xml:space="preserve"> (and, to feminist-Marxist thought, it has served that function), </w:t>
      </w:r>
      <w:r w:rsidRPr="006B1A06">
        <w:rPr>
          <w:rFonts w:ascii="Calibri" w:eastAsia="Cambria" w:hAnsi="Calibri" w:cs="Calibri"/>
          <w:highlight w:val="green"/>
          <w:u w:val="single"/>
          <w:lang w:eastAsia="en-US"/>
        </w:rPr>
        <w:t>as could ethnicity, religion, sexuality, or citizenship</w:t>
      </w:r>
      <w:r w:rsidRPr="006B1A06">
        <w:rPr>
          <w:rFonts w:ascii="Calibri" w:eastAsia="Cambria" w:hAnsi="Calibri" w:cs="Calibri"/>
          <w:u w:val="single"/>
          <w:lang w:eastAsia="en-US"/>
        </w:rPr>
        <w:t>.</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Fraser would have to show that expropriation, and hence capitalism, requires a racial classification </w:t>
      </w:r>
      <w:r w:rsidRPr="006B1A06">
        <w:rPr>
          <w:rFonts w:ascii="Calibri" w:eastAsia="Cambria" w:hAnsi="Calibri" w:cs="Calibri"/>
          <w:sz w:val="14"/>
          <w:lang w:eastAsia="en-US"/>
        </w:rPr>
        <w:t xml:space="preserve">as opposed to other social categories. This is a task left unfulfilled. </w:t>
      </w:r>
      <w:r w:rsidRPr="006B1A06">
        <w:rPr>
          <w:rFonts w:ascii="Calibri" w:eastAsia="Cambria" w:hAnsi="Calibri" w:cs="Calibri"/>
          <w:highlight w:val="green"/>
          <w:u w:val="single"/>
          <w:lang w:eastAsia="en-US"/>
        </w:rPr>
        <w:t>A</w:t>
      </w:r>
      <w:r w:rsidRPr="006B1A06">
        <w:rPr>
          <w:rFonts w:ascii="Calibri" w:eastAsia="Cambria" w:hAnsi="Calibri" w:cs="Calibri"/>
          <w:u w:val="single"/>
          <w:lang w:eastAsia="en-US"/>
        </w:rPr>
        <w:t xml:space="preserve"> </w:t>
      </w:r>
      <w:r w:rsidRPr="006B1A06">
        <w:rPr>
          <w:rFonts w:ascii="Calibri" w:eastAsia="Cambria" w:hAnsi="Calibri" w:cs="Calibri"/>
          <w:sz w:val="14"/>
          <w:lang w:eastAsia="en-US"/>
        </w:rPr>
        <w:t xml:space="preserve">different and possibly </w:t>
      </w:r>
      <w:r w:rsidRPr="006B1A06">
        <w:rPr>
          <w:rFonts w:ascii="Calibri" w:eastAsia="Cambria" w:hAnsi="Calibri" w:cs="Calibri"/>
          <w:highlight w:val="green"/>
          <w:u w:val="single"/>
          <w:lang w:eastAsia="en-US"/>
        </w:rPr>
        <w:t>more productive route would be to reframe the issue as one of social difference rather than race</w:t>
      </w:r>
      <w:r w:rsidRPr="006B1A06">
        <w:rPr>
          <w:rFonts w:ascii="Calibri" w:eastAsia="Cambria" w:hAnsi="Calibri" w:cs="Calibri"/>
          <w:sz w:val="14"/>
          <w:highlight w:val="green"/>
          <w:lang w:eastAsia="en-US"/>
        </w:rPr>
        <w:t>.</w:t>
      </w:r>
      <w:r w:rsidRPr="006B1A06">
        <w:rPr>
          <w:rFonts w:ascii="Calibri" w:eastAsia="Cambria" w:hAnsi="Calibri" w:cs="Calibri"/>
          <w:sz w:val="14"/>
          <w:lang w:eastAsia="en-US"/>
        </w:rPr>
        <w:t xml:space="preserve"> Is racism necessary for capitalism? There are good reasons, as just mentioned, to think not. But is social difference of various types (from race to gender to ethnicity) necessary for capitalism?12 This is more demonstrable, both empirically (by reference to actually existing capitalism) and theoretically (by reference to the logic of capital accumulation). For example,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Note that </w:t>
      </w:r>
      <w:r w:rsidRPr="006B1A06">
        <w:rPr>
          <w:rFonts w:ascii="Calibri" w:eastAsia="Cambria" w:hAnsi="Calibri" w:cs="Calibri"/>
          <w:u w:val="single"/>
          <w:lang w:eastAsia="en-US"/>
        </w:rPr>
        <w:t>this argument logically insinuates a racial component but remains abstract enough to account for other possible identities across different capitalist formations</w:t>
      </w:r>
      <w:r w:rsidRPr="006B1A06">
        <w:rPr>
          <w:rFonts w:ascii="Calibri" w:eastAsia="Cambria" w:hAnsi="Calibri" w:cs="Calibri"/>
          <w:sz w:val="14"/>
          <w:lang w:eastAsia="en-US"/>
        </w:rPr>
        <w:t>. It can account for racialized slave labor in the eighteenth-century transatlantic world (where “race” was a key axis of differentiation), twentieth-century Russia (where ethnicity or religion might be the important axis), or gender across all these formations.</w:t>
      </w:r>
    </w:p>
    <w:p w14:paraId="5C423A57" w14:textId="77777777" w:rsidR="006B1A06" w:rsidRPr="006B1A06" w:rsidRDefault="006B1A06" w:rsidP="006B1A06">
      <w:pPr>
        <w:rPr>
          <w:rFonts w:ascii="Calibri" w:eastAsia="Cambria" w:hAnsi="Calibri" w:cs="Calibri"/>
          <w:sz w:val="16"/>
          <w:lang w:eastAsia="en-US"/>
        </w:rPr>
      </w:pPr>
    </w:p>
    <w:p w14:paraId="73C51583" w14:textId="77777777" w:rsidR="006B1A06" w:rsidRPr="006B1A06" w:rsidRDefault="006B1A06" w:rsidP="006B1A06">
      <w:pPr>
        <w:keepNext/>
        <w:keepLines/>
        <w:spacing w:before="40" w:after="0"/>
        <w:outlineLvl w:val="3"/>
        <w:rPr>
          <w:rFonts w:ascii="Calibri" w:eastAsia="MS Gothic" w:hAnsi="Calibri" w:cs="Times New Roman"/>
          <w:b/>
          <w:iCs/>
          <w:sz w:val="26"/>
          <w:lang w:eastAsia="en-US"/>
        </w:rPr>
      </w:pPr>
      <w:r w:rsidRPr="006B1A06">
        <w:rPr>
          <w:rFonts w:ascii="Calibri" w:eastAsia="MS Gothic" w:hAnsi="Calibri" w:cs="Times New Roman"/>
          <w:b/>
          <w:iCs/>
          <w:sz w:val="26"/>
          <w:lang w:eastAsia="en-US"/>
        </w:rPr>
        <w:t xml:space="preserve">Racial capitalism cannot explain the </w:t>
      </w:r>
      <w:r w:rsidRPr="006B1A06">
        <w:rPr>
          <w:rFonts w:ascii="Calibri" w:eastAsia="MS Gothic" w:hAnsi="Calibri" w:cs="Times New Roman"/>
          <w:b/>
          <w:iCs/>
          <w:sz w:val="26"/>
          <w:u w:val="single"/>
          <w:lang w:eastAsia="en-US"/>
        </w:rPr>
        <w:t>global nature</w:t>
      </w:r>
      <w:r w:rsidRPr="006B1A06">
        <w:rPr>
          <w:rFonts w:ascii="Calibri" w:eastAsia="MS Gothic" w:hAnsi="Calibri" w:cs="Times New Roman"/>
          <w:b/>
          <w:iCs/>
          <w:sz w:val="26"/>
          <w:lang w:eastAsia="en-US"/>
        </w:rPr>
        <w:t xml:space="preserve"> of capitalism, which undercuts its explanatory power. </w:t>
      </w:r>
    </w:p>
    <w:p w14:paraId="6AD730BB" w14:textId="77777777" w:rsidR="006B1A06" w:rsidRPr="006B1A06" w:rsidRDefault="006B1A06" w:rsidP="006B1A06">
      <w:pPr>
        <w:rPr>
          <w:rFonts w:ascii="Calibri" w:eastAsia="Cambria" w:hAnsi="Calibri" w:cs="Calibri"/>
          <w:b/>
          <w:bCs/>
          <w:sz w:val="26"/>
          <w:lang w:eastAsia="en-US"/>
        </w:rPr>
      </w:pPr>
      <w:r w:rsidRPr="006B1A06">
        <w:rPr>
          <w:rFonts w:ascii="Calibri" w:eastAsia="Cambria" w:hAnsi="Calibri" w:cs="Calibri"/>
          <w:b/>
          <w:bCs/>
          <w:sz w:val="26"/>
          <w:lang w:eastAsia="en-US"/>
        </w:rPr>
        <w:t>Go 20</w:t>
      </w:r>
    </w:p>
    <w:p w14:paraId="5C7576BC" w14:textId="77777777" w:rsidR="006B1A06" w:rsidRPr="006B1A06" w:rsidRDefault="006B1A06" w:rsidP="006B1A06">
      <w:pPr>
        <w:rPr>
          <w:rFonts w:ascii="Calibri" w:eastAsia="Cambria" w:hAnsi="Calibri" w:cs="Calibri"/>
          <w:b/>
          <w:bCs/>
          <w:sz w:val="20"/>
          <w:szCs w:val="20"/>
          <w:lang w:eastAsia="en-US"/>
        </w:rPr>
      </w:pPr>
      <w:r w:rsidRPr="006B1A06">
        <w:rPr>
          <w:rFonts w:ascii="Calibri" w:eastAsia="Cambria" w:hAnsi="Calibri" w:cs="Calibri"/>
          <w:b/>
          <w:bCs/>
          <w:sz w:val="20"/>
          <w:szCs w:val="20"/>
          <w:lang w:eastAsia="en-US"/>
        </w:rPr>
        <w:t xml:space="preserve">(Julian Go is a professor of sociology at the University of Chicago. His most recent books include Postcolonial Thought and Social Theory and Global Historical Sociology (coedited with George Lawson). 12-24-2020, "Three Tensions in the Theory of Racial Capitalism," SAGE Journals, Sociological Theory, </w:t>
      </w:r>
      <w:hyperlink r:id="rId8" w:history="1">
        <w:r w:rsidRPr="006B1A06">
          <w:rPr>
            <w:rFonts w:ascii="Calibri" w:eastAsia="Cambria" w:hAnsi="Calibri" w:cs="Calibri"/>
            <w:b/>
            <w:bCs/>
            <w:sz w:val="20"/>
            <w:szCs w:val="20"/>
            <w:lang w:eastAsia="en-US"/>
          </w:rPr>
          <w:t>https://journals.sagepub.com/doi/full/10.1177/0735275120979822</w:t>
        </w:r>
      </w:hyperlink>
      <w:r w:rsidRPr="006B1A06">
        <w:rPr>
          <w:rFonts w:ascii="Calibri" w:eastAsia="Cambria" w:hAnsi="Calibri" w:cs="Calibri"/>
          <w:b/>
          <w:bCs/>
          <w:sz w:val="20"/>
          <w:szCs w:val="20"/>
          <w:lang w:eastAsia="en-US"/>
        </w:rPr>
        <w:t>, JKS)</w:t>
      </w:r>
    </w:p>
    <w:p w14:paraId="2158ED6E"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Yet this scaling upward of capitalism to a global level brings its own complications. It carries the danger of what Bourdieu and Wacquant (1999) called “</w:t>
      </w:r>
      <w:r w:rsidRPr="006B1A06">
        <w:rPr>
          <w:rFonts w:ascii="Calibri" w:eastAsia="Cambria" w:hAnsi="Calibri" w:cs="Calibri"/>
          <w:u w:val="single"/>
          <w:lang w:eastAsia="en-US"/>
        </w:rPr>
        <w:t>the cunning of imperialist [racialist] reason</w:t>
      </w:r>
      <w:r w:rsidRPr="006B1A06">
        <w:rPr>
          <w:rFonts w:ascii="Calibri" w:eastAsia="Cambria" w:hAnsi="Calibri" w:cs="Calibri"/>
          <w:sz w:val="14"/>
          <w:lang w:eastAsia="en-US"/>
        </w:rPr>
        <w:t xml:space="preserve">”: an analytic operation </w:t>
      </w:r>
      <w:r w:rsidRPr="006B1A06">
        <w:rPr>
          <w:rFonts w:ascii="Calibri" w:eastAsia="Cambria" w:hAnsi="Calibri" w:cs="Calibri"/>
          <w:u w:val="single"/>
          <w:lang w:eastAsia="en-US"/>
        </w:rPr>
        <w:t xml:space="preserve">by which </w:t>
      </w:r>
      <w:r w:rsidRPr="006B1A06">
        <w:rPr>
          <w:rFonts w:ascii="Calibri" w:eastAsia="Cambria" w:hAnsi="Calibri" w:cs="Calibri"/>
          <w:highlight w:val="green"/>
          <w:u w:val="single"/>
          <w:lang w:eastAsia="en-US"/>
        </w:rPr>
        <w:t>U.S.-centered scholars impose</w:t>
      </w:r>
      <w:r w:rsidRPr="006B1A06">
        <w:rPr>
          <w:rFonts w:ascii="Calibri" w:eastAsia="Cambria" w:hAnsi="Calibri" w:cs="Calibri"/>
          <w:u w:val="single"/>
          <w:lang w:eastAsia="en-US"/>
        </w:rPr>
        <w:t xml:space="preserve"> presumably </w:t>
      </w:r>
      <w:r w:rsidRPr="006B1A06">
        <w:rPr>
          <w:rFonts w:ascii="Calibri" w:eastAsia="Cambria" w:hAnsi="Calibri" w:cs="Calibri"/>
          <w:highlight w:val="green"/>
          <w:u w:val="single"/>
          <w:lang w:eastAsia="en-US"/>
        </w:rPr>
        <w:t>U.S.-centric classifications</w:t>
      </w:r>
      <w:r w:rsidRPr="006B1A06">
        <w:rPr>
          <w:rFonts w:ascii="Calibri" w:eastAsia="Cambria" w:hAnsi="Calibri" w:cs="Calibri"/>
          <w:u w:val="single"/>
          <w:lang w:eastAsia="en-US"/>
        </w:rPr>
        <w:t xml:space="preserve"> (in this case, “race”) onto the rest of the world, thereby </w:t>
      </w:r>
      <w:r w:rsidRPr="006B1A06">
        <w:rPr>
          <w:rFonts w:ascii="Calibri" w:eastAsia="Cambria" w:hAnsi="Calibri" w:cs="Calibri"/>
          <w:highlight w:val="green"/>
          <w:u w:val="single"/>
          <w:lang w:eastAsia="en-US"/>
        </w:rPr>
        <w:t xml:space="preserve">imposing racial classifications </w:t>
      </w:r>
      <w:r w:rsidRPr="006B1A06">
        <w:rPr>
          <w:rFonts w:ascii="Calibri" w:eastAsia="Cambria" w:hAnsi="Calibri" w:cs="Calibri"/>
          <w:u w:val="single"/>
          <w:lang w:eastAsia="en-US"/>
        </w:rPr>
        <w:t xml:space="preserve">into contexts </w:t>
      </w:r>
      <w:r w:rsidRPr="006B1A06">
        <w:rPr>
          <w:rFonts w:ascii="Calibri" w:eastAsia="Cambria" w:hAnsi="Calibri" w:cs="Calibri"/>
          <w:b/>
          <w:iCs/>
          <w:highlight w:val="green"/>
          <w:u w:val="single"/>
          <w:lang w:eastAsia="en-US"/>
        </w:rPr>
        <w:t>where they might not be operative.</w:t>
      </w:r>
      <w:r w:rsidRPr="006B1A06">
        <w:rPr>
          <w:rFonts w:ascii="Calibri" w:eastAsia="Cambria" w:hAnsi="Calibri" w:cs="Calibri"/>
          <w:b/>
          <w:iCs/>
          <w:u w:val="single"/>
          <w:lang w:eastAsia="en-US"/>
        </w:rPr>
        <w:t xml:space="preserve"> </w:t>
      </w:r>
      <w:r w:rsidRPr="006B1A06">
        <w:rPr>
          <w:rFonts w:ascii="Calibri" w:eastAsia="Cambria" w:hAnsi="Calibri" w:cs="Calibri"/>
          <w:u w:val="single"/>
          <w:lang w:eastAsia="en-US"/>
        </w:rPr>
        <w:t>We would be obliged, for instance, to impose racial classifications onto Latin American contexts such as Brazil, where the salience of racial classifications is debatable</w:t>
      </w:r>
      <w:r w:rsidRPr="006B1A06">
        <w:rPr>
          <w:rFonts w:ascii="Calibri" w:eastAsia="Cambria" w:hAnsi="Calibri" w:cs="Calibri"/>
          <w:sz w:val="14"/>
          <w:lang w:eastAsia="en-US"/>
        </w:rPr>
        <w:t xml:space="preserve"> (Loveman 1999; Wimmer 2015). In short, </w:t>
      </w:r>
      <w:r w:rsidRPr="006B1A06">
        <w:rPr>
          <w:rFonts w:ascii="Calibri" w:eastAsia="Cambria" w:hAnsi="Calibri" w:cs="Calibri"/>
          <w:highlight w:val="green"/>
          <w:u w:val="single"/>
          <w:lang w:eastAsia="en-US"/>
        </w:rPr>
        <w:t>if we</w:t>
      </w:r>
      <w:r w:rsidRPr="006B1A06">
        <w:rPr>
          <w:rFonts w:ascii="Calibri" w:eastAsia="Cambria" w:hAnsi="Calibri" w:cs="Calibri"/>
          <w:u w:val="single"/>
          <w:lang w:eastAsia="en-US"/>
        </w:rPr>
        <w:t xml:space="preserve"> are to </w:t>
      </w:r>
      <w:r w:rsidRPr="006B1A06">
        <w:rPr>
          <w:rFonts w:ascii="Calibri" w:eastAsia="Cambria" w:hAnsi="Calibri" w:cs="Calibri"/>
          <w:highlight w:val="green"/>
          <w:u w:val="single"/>
          <w:lang w:eastAsia="en-US"/>
        </w:rPr>
        <w:t xml:space="preserve">insist on the global character </w:t>
      </w:r>
      <w:r w:rsidRPr="006B1A06">
        <w:rPr>
          <w:rFonts w:ascii="Calibri" w:eastAsia="Cambria" w:hAnsi="Calibri" w:cs="Calibri"/>
          <w:u w:val="single"/>
          <w:lang w:eastAsia="en-US"/>
        </w:rPr>
        <w:t xml:space="preserve">of racial capitalism, </w:t>
      </w:r>
      <w:r w:rsidRPr="006B1A06">
        <w:rPr>
          <w:rFonts w:ascii="Calibri" w:eastAsia="Cambria" w:hAnsi="Calibri" w:cs="Calibri"/>
          <w:highlight w:val="green"/>
          <w:u w:val="single"/>
          <w:lang w:eastAsia="en-US"/>
        </w:rPr>
        <w:t>we must assume that analysts’ racial classifications are global as well</w:t>
      </w:r>
      <w:r w:rsidRPr="006B1A06">
        <w:rPr>
          <w:rFonts w:ascii="Calibri" w:eastAsia="Cambria" w:hAnsi="Calibri" w:cs="Calibri"/>
          <w:u w:val="single"/>
          <w:lang w:eastAsia="en-US"/>
        </w:rPr>
        <w:t>.</w:t>
      </w:r>
      <w:r w:rsidRPr="006B1A06">
        <w:rPr>
          <w:rFonts w:ascii="Calibri" w:eastAsia="Cambria" w:hAnsi="Calibri" w:cs="Calibri"/>
          <w:sz w:val="14"/>
          <w:lang w:eastAsia="en-US"/>
        </w:rPr>
        <w:t xml:space="preserve"> They may very well be, </w:t>
      </w:r>
      <w:r w:rsidRPr="006B1A06">
        <w:rPr>
          <w:rFonts w:ascii="Calibri" w:eastAsia="Cambria" w:hAnsi="Calibri" w:cs="Calibri"/>
          <w:highlight w:val="green"/>
          <w:u w:val="single"/>
          <w:lang w:eastAsia="en-US"/>
        </w:rPr>
        <w:t>but racial capitalism’s founding texts</w:t>
      </w:r>
      <w:r w:rsidRPr="006B1A06">
        <w:rPr>
          <w:rFonts w:ascii="Calibri" w:eastAsia="Cambria" w:hAnsi="Calibri" w:cs="Calibri"/>
          <w:u w:val="single"/>
          <w:lang w:eastAsia="en-US"/>
        </w:rPr>
        <w:t xml:space="preserve">, and more recent discussions, </w:t>
      </w:r>
      <w:r w:rsidRPr="006B1A06">
        <w:rPr>
          <w:rFonts w:ascii="Calibri" w:eastAsia="Cambria" w:hAnsi="Calibri" w:cs="Calibri"/>
          <w:highlight w:val="green"/>
          <w:u w:val="single"/>
          <w:lang w:eastAsia="en-US"/>
        </w:rPr>
        <w:t>have not</w:t>
      </w:r>
      <w:r w:rsidRPr="006B1A06">
        <w:rPr>
          <w:rFonts w:ascii="Calibri" w:eastAsia="Cambria" w:hAnsi="Calibri" w:cs="Calibri"/>
          <w:u w:val="single"/>
          <w:lang w:eastAsia="en-US"/>
        </w:rPr>
        <w:t xml:space="preserve"> sufficiently </w:t>
      </w:r>
      <w:r w:rsidRPr="006B1A06">
        <w:rPr>
          <w:rFonts w:ascii="Calibri" w:eastAsia="Cambria" w:hAnsi="Calibri" w:cs="Calibri"/>
          <w:highlight w:val="green"/>
          <w:u w:val="single"/>
          <w:lang w:eastAsia="en-US"/>
        </w:rPr>
        <w:t>problematized this</w:t>
      </w:r>
      <w:r w:rsidRPr="006B1A06">
        <w:rPr>
          <w:rFonts w:ascii="Calibri" w:eastAsia="Cambria" w:hAnsi="Calibri" w:cs="Calibri"/>
          <w:u w:val="single"/>
          <w:lang w:eastAsia="en-US"/>
        </w:rPr>
        <w:t xml:space="preserve"> tension</w:t>
      </w:r>
      <w:r w:rsidRPr="006B1A06">
        <w:rPr>
          <w:rFonts w:ascii="Calibri" w:eastAsia="Cambria" w:hAnsi="Calibri" w:cs="Calibri"/>
          <w:sz w:val="14"/>
          <w:lang w:eastAsia="en-US"/>
        </w:rPr>
        <w:t xml:space="preserve">.2 Can this tension be resolved? One way to do so is to raise the possibility that </w:t>
      </w:r>
      <w:r w:rsidRPr="006B1A06">
        <w:rPr>
          <w:rFonts w:ascii="Calibri" w:eastAsia="Cambria" w:hAnsi="Calibri" w:cs="Calibri"/>
          <w:u w:val="single"/>
          <w:lang w:eastAsia="en-US"/>
        </w:rPr>
        <w:t>the racial capitalism concept works best for groups that have been undoubtedly racialized, such as members of the African diaspora in North America.</w:t>
      </w:r>
      <w:r w:rsidRPr="006B1A06">
        <w:rPr>
          <w:rFonts w:ascii="Calibri" w:eastAsia="Cambria" w:hAnsi="Calibri" w:cs="Calibri"/>
          <w:sz w:val="14"/>
          <w:lang w:eastAsia="en-US"/>
        </w:rPr>
        <w:t xml:space="preserve">3 Racial capitalism would thus refer mainly to the black ex-slave population, which has suffered some of the clearest and most virulent forms of racism. </w:t>
      </w:r>
      <w:r w:rsidRPr="006B1A06">
        <w:rPr>
          <w:rFonts w:ascii="Calibri" w:eastAsia="Cambria" w:hAnsi="Calibri" w:cs="Calibri"/>
          <w:u w:val="single"/>
          <w:lang w:eastAsia="en-US"/>
        </w:rPr>
        <w:t>This might explain why the literature on racial capitalism has focused on African Americans and transatlantic slavery rather than other groups elsewhere in the world</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 xml:space="preserve">Yet this seeming resolution would significantly reduce the scope </w:t>
      </w:r>
      <w:r w:rsidRPr="006B1A06">
        <w:rPr>
          <w:rFonts w:ascii="Calibri" w:eastAsia="Cambria" w:hAnsi="Calibri" w:cs="Calibri"/>
          <w:b/>
          <w:iCs/>
          <w:highlight w:val="green"/>
          <w:u w:val="single"/>
          <w:lang w:eastAsia="en-US"/>
        </w:rPr>
        <w:t xml:space="preserve">of the </w:t>
      </w:r>
      <w:r w:rsidRPr="006B1A06">
        <w:rPr>
          <w:rFonts w:ascii="Calibri" w:eastAsia="Cambria" w:hAnsi="Calibri" w:cs="Calibri"/>
          <w:b/>
          <w:iCs/>
          <w:u w:val="single"/>
          <w:lang w:eastAsia="en-US"/>
        </w:rPr>
        <w:t xml:space="preserve">racial capitalism </w:t>
      </w:r>
      <w:r w:rsidRPr="006B1A06">
        <w:rPr>
          <w:rFonts w:ascii="Calibri" w:eastAsia="Cambria" w:hAnsi="Calibri" w:cs="Calibri"/>
          <w:b/>
          <w:iCs/>
          <w:highlight w:val="green"/>
          <w:u w:val="single"/>
          <w:lang w:eastAsia="en-US"/>
        </w:rPr>
        <w:t xml:space="preserve">concept. </w:t>
      </w:r>
      <w:r w:rsidRPr="006B1A06">
        <w:rPr>
          <w:rFonts w:ascii="Calibri" w:eastAsia="Cambria" w:hAnsi="Calibri" w:cs="Calibri"/>
          <w:b/>
          <w:iCs/>
          <w:u w:val="single"/>
          <w:lang w:eastAsia="en-US"/>
        </w:rPr>
        <w:t xml:space="preserve">Racial capitalism </w:t>
      </w:r>
      <w:r w:rsidRPr="006B1A06">
        <w:rPr>
          <w:rFonts w:ascii="Calibri" w:eastAsia="Cambria" w:hAnsi="Calibri" w:cs="Calibri"/>
          <w:b/>
          <w:iCs/>
          <w:highlight w:val="green"/>
          <w:u w:val="single"/>
          <w:lang w:eastAsia="en-US"/>
        </w:rPr>
        <w:t>would no longer depict a global system</w:t>
      </w:r>
      <w:r w:rsidRPr="006B1A06">
        <w:rPr>
          <w:rFonts w:ascii="Calibri" w:eastAsia="Cambria" w:hAnsi="Calibri" w:cs="Calibri"/>
          <w:sz w:val="14"/>
          <w:lang w:eastAsia="en-US"/>
        </w:rPr>
        <w:t xml:space="preserve">. Perhaps the best resolution is one that arrives through more reflexive research. </w:t>
      </w:r>
      <w:r w:rsidRPr="006B1A06">
        <w:rPr>
          <w:rFonts w:ascii="Calibri" w:eastAsia="Cambria" w:hAnsi="Calibri" w:cs="Calibri"/>
          <w:u w:val="single"/>
          <w:lang w:eastAsia="en-US"/>
        </w:rPr>
        <w:t>We can explore how “race” is connected to capitalism in diverse sites and across historical periods, but we must be more conscious about whether we are referring to analysts’ definition of race or a category of practice.</w:t>
      </w:r>
      <w:r w:rsidRPr="006B1A06">
        <w:rPr>
          <w:rFonts w:ascii="Calibri" w:eastAsia="Cambria" w:hAnsi="Calibri" w:cs="Calibri"/>
          <w:sz w:val="14"/>
          <w:lang w:eastAsia="en-US"/>
        </w:rPr>
        <w:t xml:space="preserve"> Put simply, we can arrive at a resolution only through careful research that more clearly defines “race.”</w:t>
      </w:r>
    </w:p>
    <w:p w14:paraId="6B995459" w14:textId="77777777" w:rsidR="006B1A06" w:rsidRPr="006B1A06" w:rsidRDefault="006B1A06" w:rsidP="006B1A06">
      <w:pPr>
        <w:rPr>
          <w:rFonts w:ascii="Calibri" w:eastAsiaTheme="minorHAnsi" w:hAnsi="Calibri" w:cs="Calibri"/>
          <w:lang w:eastAsia="en-US"/>
        </w:rPr>
      </w:pPr>
    </w:p>
    <w:p w14:paraId="7445CDCB" w14:textId="77777777" w:rsidR="006B1A06" w:rsidRPr="006B1A06" w:rsidRDefault="006B1A06" w:rsidP="006B1A06">
      <w:pPr>
        <w:keepNext/>
        <w:keepLines/>
        <w:spacing w:before="40" w:after="0"/>
        <w:outlineLvl w:val="3"/>
        <w:rPr>
          <w:rFonts w:ascii="Calibri" w:eastAsia="MS Gothic" w:hAnsi="Calibri" w:cs="Times New Roman"/>
          <w:b/>
          <w:iCs/>
          <w:sz w:val="26"/>
          <w:lang w:eastAsia="en-US"/>
        </w:rPr>
      </w:pPr>
      <w:r w:rsidRPr="006B1A06">
        <w:rPr>
          <w:rFonts w:ascii="Calibri" w:eastAsia="MS Gothic" w:hAnsi="Calibri" w:cs="Times New Roman"/>
          <w:b/>
          <w:iCs/>
          <w:sz w:val="26"/>
          <w:lang w:eastAsia="en-US"/>
        </w:rPr>
        <w:t xml:space="preserve">they can't weigh </w:t>
      </w:r>
    </w:p>
    <w:p w14:paraId="34F4E181" w14:textId="77777777" w:rsidR="006B1A06" w:rsidRPr="006B1A06" w:rsidRDefault="006B1A06" w:rsidP="006B1A06">
      <w:pPr>
        <w:keepNext/>
        <w:keepLines/>
        <w:spacing w:before="40" w:after="0"/>
        <w:outlineLvl w:val="3"/>
        <w:rPr>
          <w:rFonts w:ascii="Calibri" w:eastAsia="MS Gothic" w:hAnsi="Calibri" w:cs="Times New Roman"/>
          <w:b/>
          <w:iCs/>
          <w:sz w:val="26"/>
          <w:lang w:eastAsia="en-US"/>
        </w:rPr>
      </w:pPr>
      <w:r w:rsidRPr="006B1A06">
        <w:rPr>
          <w:rFonts w:ascii="Calibri" w:eastAsia="MS Gothic" w:hAnsi="Calibri" w:cs="Times New Roman"/>
          <w:b/>
          <w:iCs/>
          <w:sz w:val="26"/>
          <w:lang w:eastAsia="en-US"/>
        </w:rPr>
        <w:t xml:space="preserve">Capitalism is </w:t>
      </w:r>
      <w:r w:rsidRPr="006B1A06">
        <w:rPr>
          <w:rFonts w:ascii="Calibri" w:eastAsia="MS Gothic" w:hAnsi="Calibri" w:cs="Times New Roman"/>
          <w:b/>
          <w:iCs/>
          <w:sz w:val="26"/>
          <w:u w:val="single"/>
          <w:lang w:eastAsia="en-US"/>
        </w:rPr>
        <w:t>sustainable</w:t>
      </w:r>
      <w:r w:rsidRPr="006B1A06">
        <w:rPr>
          <w:rFonts w:ascii="Calibri" w:eastAsia="MS Gothic" w:hAnsi="Calibri" w:cs="Times New Roman"/>
          <w:b/>
          <w:iCs/>
          <w:sz w:val="26"/>
          <w:lang w:eastAsia="en-US"/>
        </w:rPr>
        <w:t xml:space="preserve"> and </w:t>
      </w:r>
      <w:r w:rsidRPr="006B1A06">
        <w:rPr>
          <w:rFonts w:ascii="Calibri" w:eastAsia="MS Gothic" w:hAnsi="Calibri" w:cs="Times New Roman"/>
          <w:b/>
          <w:iCs/>
          <w:sz w:val="26"/>
          <w:u w:val="single"/>
          <w:lang w:eastAsia="en-US"/>
        </w:rPr>
        <w:t>self-correcting</w:t>
      </w:r>
      <w:r w:rsidRPr="006B1A06">
        <w:rPr>
          <w:rFonts w:ascii="Calibri" w:eastAsia="MS Gothic" w:hAnsi="Calibri" w:cs="Times New Roman"/>
          <w:b/>
          <w:iCs/>
          <w:sz w:val="26"/>
          <w:lang w:eastAsia="en-US"/>
        </w:rPr>
        <w:t xml:space="preserve">---alternatives are a </w:t>
      </w:r>
      <w:r w:rsidRPr="006B1A06">
        <w:rPr>
          <w:rFonts w:ascii="Calibri" w:eastAsia="MS Gothic" w:hAnsi="Calibri" w:cs="Times New Roman"/>
          <w:b/>
          <w:iCs/>
          <w:sz w:val="26"/>
          <w:u w:val="single"/>
          <w:lang w:eastAsia="en-US"/>
        </w:rPr>
        <w:t>false diagnosis</w:t>
      </w:r>
      <w:r w:rsidRPr="006B1A06">
        <w:rPr>
          <w:rFonts w:ascii="Calibri" w:eastAsia="MS Gothic" w:hAnsi="Calibri" w:cs="Times New Roman"/>
          <w:b/>
          <w:iCs/>
          <w:sz w:val="26"/>
          <w:lang w:eastAsia="en-US"/>
        </w:rPr>
        <w:t xml:space="preserve"> and the </w:t>
      </w:r>
      <w:r w:rsidRPr="006B1A06">
        <w:rPr>
          <w:rFonts w:ascii="Calibri" w:eastAsia="MS Gothic" w:hAnsi="Calibri" w:cs="Times New Roman"/>
          <w:b/>
          <w:iCs/>
          <w:sz w:val="26"/>
          <w:u w:val="single"/>
          <w:lang w:eastAsia="en-US"/>
        </w:rPr>
        <w:t>wrong solution</w:t>
      </w:r>
      <w:r w:rsidRPr="006B1A06">
        <w:rPr>
          <w:rFonts w:ascii="Calibri" w:eastAsia="MS Gothic" w:hAnsi="Calibri" w:cs="Times New Roman"/>
          <w:b/>
          <w:iCs/>
          <w:sz w:val="26"/>
          <w:lang w:eastAsia="en-US"/>
        </w:rPr>
        <w:t>.</w:t>
      </w:r>
    </w:p>
    <w:p w14:paraId="317BD5F9" w14:textId="77777777" w:rsidR="006B1A06" w:rsidRPr="006B1A06" w:rsidRDefault="006B1A06" w:rsidP="006B1A06">
      <w:pPr>
        <w:rPr>
          <w:rFonts w:ascii="Calibri" w:eastAsia="Cambria" w:hAnsi="Calibri" w:cs="Calibri"/>
          <w:lang w:eastAsia="en-US"/>
        </w:rPr>
      </w:pPr>
      <w:r w:rsidRPr="006B1A06">
        <w:rPr>
          <w:rFonts w:ascii="Calibri" w:eastAsia="Cambria" w:hAnsi="Calibri" w:cs="Calibri"/>
          <w:lang w:eastAsia="en-US"/>
        </w:rPr>
        <w:t xml:space="preserve">Allison </w:t>
      </w:r>
      <w:r w:rsidRPr="006B1A06">
        <w:rPr>
          <w:rFonts w:ascii="Calibri" w:eastAsia="Cambria" w:hAnsi="Calibri" w:cs="Calibri"/>
          <w:b/>
          <w:bCs/>
          <w:sz w:val="26"/>
          <w:lang w:eastAsia="en-US"/>
        </w:rPr>
        <w:t>Schrager 20</w:t>
      </w:r>
      <w:r w:rsidRPr="006B1A06">
        <w:rPr>
          <w:rFonts w:ascii="Calibri" w:eastAsia="Cambria" w:hAnsi="Calibri" w:cs="Calibri"/>
          <w:lang w:eastAsia="en-US"/>
        </w:rPr>
        <w:t>, an economist and senior fellow at the Manhattan Institute, 1/15/2020, "Why Socialism Won’t Work," https://foreignpolicy.com/2020/01/15/socialism-wont-work-capitalism-still-best/, Marsh</w:t>
      </w:r>
    </w:p>
    <w:p w14:paraId="76CC8F90" w14:textId="77777777" w:rsidR="006B1A06" w:rsidRPr="006B1A06" w:rsidRDefault="006B1A06" w:rsidP="006B1A06">
      <w:pPr>
        <w:rPr>
          <w:rFonts w:ascii="Calibri" w:eastAsia="Cambria" w:hAnsi="Calibri" w:cs="Calibri"/>
          <w:sz w:val="16"/>
          <w:lang w:eastAsia="en-US"/>
        </w:rPr>
      </w:pPr>
      <w:r w:rsidRPr="006B1A06">
        <w:rPr>
          <w:rFonts w:ascii="Calibri" w:eastAsia="Cambria" w:hAnsi="Calibri" w:cs="Calibri"/>
          <w:highlight w:val="green"/>
          <w:u w:val="single"/>
          <w:lang w:eastAsia="en-US"/>
        </w:rPr>
        <w:t>Capitalism is</w:t>
      </w:r>
      <w:r w:rsidRPr="006B1A06">
        <w:rPr>
          <w:rFonts w:ascii="Calibri" w:eastAsia="Cambria" w:hAnsi="Calibri" w:cs="Calibri"/>
          <w:u w:val="single"/>
          <w:lang w:eastAsia="en-US"/>
        </w:rPr>
        <w:t xml:space="preserve"> </w:t>
      </w:r>
      <w:r w:rsidRPr="006B1A06">
        <w:rPr>
          <w:rFonts w:ascii="Calibri" w:eastAsia="Cambria" w:hAnsi="Calibri" w:cs="Calibri"/>
          <w:b/>
          <w:iCs/>
          <w:u w:val="single"/>
          <w:lang w:eastAsia="en-US"/>
        </w:rPr>
        <w:t>still</w:t>
      </w:r>
      <w:r w:rsidRPr="006B1A06">
        <w:rPr>
          <w:rFonts w:ascii="Calibri" w:eastAsia="Cambria" w:hAnsi="Calibri" w:cs="Calibri"/>
          <w:u w:val="single"/>
          <w:lang w:eastAsia="en-US"/>
        </w:rPr>
        <w:t xml:space="preserve"> </w:t>
      </w:r>
      <w:r w:rsidRPr="006B1A06">
        <w:rPr>
          <w:rFonts w:ascii="Calibri" w:eastAsia="Cambria" w:hAnsi="Calibri" w:cs="Calibri"/>
          <w:highlight w:val="green"/>
          <w:u w:val="single"/>
          <w:lang w:eastAsia="en-US"/>
        </w:rPr>
        <w:t>the best way</w:t>
      </w:r>
      <w:r w:rsidRPr="006B1A06">
        <w:rPr>
          <w:rFonts w:ascii="Calibri" w:eastAsia="Cambria" w:hAnsi="Calibri" w:cs="Calibri"/>
          <w:sz w:val="16"/>
          <w:highlight w:val="green"/>
          <w:lang w:eastAsia="en-US"/>
        </w:rPr>
        <w:t xml:space="preserve"> </w:t>
      </w:r>
      <w:r w:rsidRPr="006B1A06">
        <w:rPr>
          <w:rFonts w:ascii="Calibri" w:eastAsia="Cambria" w:hAnsi="Calibri" w:cs="Calibri"/>
          <w:highlight w:val="green"/>
          <w:u w:val="single"/>
          <w:lang w:eastAsia="en-US"/>
        </w:rPr>
        <w:t>to</w:t>
      </w:r>
      <w:r w:rsidRPr="006B1A06">
        <w:rPr>
          <w:rFonts w:ascii="Calibri" w:eastAsia="Cambria" w:hAnsi="Calibri" w:cs="Calibri"/>
          <w:u w:val="single"/>
          <w:lang w:eastAsia="en-US"/>
        </w:rPr>
        <w:t xml:space="preserve"> handle risk and </w:t>
      </w:r>
      <w:r w:rsidRPr="006B1A06">
        <w:rPr>
          <w:rFonts w:ascii="Calibri" w:eastAsia="Cambria" w:hAnsi="Calibri" w:cs="Calibri"/>
          <w:b/>
          <w:iCs/>
          <w:highlight w:val="green"/>
          <w:u w:val="single"/>
          <w:lang w:eastAsia="en-US"/>
        </w:rPr>
        <w:t>boost innovation</w:t>
      </w:r>
      <w:r w:rsidRPr="006B1A06">
        <w:rPr>
          <w:rFonts w:ascii="Calibri" w:eastAsia="Cambria" w:hAnsi="Calibri" w:cs="Calibri"/>
          <w:u w:val="single"/>
          <w:lang w:eastAsia="en-US"/>
        </w:rPr>
        <w:t xml:space="preserve"> and</w:t>
      </w:r>
      <w:r w:rsidRPr="006B1A06">
        <w:rPr>
          <w:rFonts w:ascii="Calibri" w:eastAsia="Cambria" w:hAnsi="Calibri" w:cs="Calibri"/>
          <w:sz w:val="16"/>
          <w:lang w:eastAsia="en-US"/>
        </w:rPr>
        <w:t xml:space="preserve"> </w:t>
      </w:r>
      <w:r w:rsidRPr="006B1A06">
        <w:rPr>
          <w:rFonts w:ascii="Calibri" w:eastAsia="Cambria" w:hAnsi="Calibri" w:cs="Calibri"/>
          <w:b/>
          <w:iCs/>
          <w:u w:val="single"/>
          <w:lang w:eastAsia="en-US"/>
        </w:rPr>
        <w:t>productivity</w:t>
      </w:r>
      <w:r w:rsidRPr="006B1A06">
        <w:rPr>
          <w:rFonts w:ascii="Calibri" w:eastAsia="Cambria" w:hAnsi="Calibri" w:cs="Calibri"/>
          <w:sz w:val="16"/>
          <w:lang w:eastAsia="en-US"/>
        </w:rPr>
        <w:t>.</w:t>
      </w:r>
    </w:p>
    <w:p w14:paraId="20AC8CE9"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With increasingly ubiquitous iPhones, internet, central air conditioning, flat-screen TVs, and indoor plumbing, few in the developed world would want to go back to life 100, 30, or even 10 years ago. Indeed, </w:t>
      </w:r>
      <w:r w:rsidRPr="006B1A06">
        <w:rPr>
          <w:rFonts w:ascii="Calibri" w:eastAsia="Cambria" w:hAnsi="Calibri" w:cs="Calibri"/>
          <w:u w:val="single"/>
          <w:lang w:eastAsia="en-US"/>
        </w:rPr>
        <w:t xml:space="preserve">around the </w:t>
      </w:r>
      <w:r w:rsidRPr="006B1A06">
        <w:rPr>
          <w:rFonts w:ascii="Calibri" w:eastAsia="Cambria" w:hAnsi="Calibri" w:cs="Calibri"/>
          <w:b/>
          <w:iCs/>
          <w:u w:val="single"/>
          <w:lang w:eastAsia="en-US"/>
        </w:rPr>
        <w:t>world</w:t>
      </w:r>
      <w:r w:rsidRPr="006B1A06">
        <w:rPr>
          <w:rFonts w:ascii="Calibri" w:eastAsia="Cambria" w:hAnsi="Calibri" w:cs="Calibri"/>
          <w:sz w:val="14"/>
          <w:lang w:eastAsia="en-US"/>
        </w:rPr>
        <w:t xml:space="preserve">, the </w:t>
      </w:r>
      <w:r w:rsidRPr="006B1A06">
        <w:rPr>
          <w:rFonts w:ascii="Calibri" w:eastAsia="Cambria" w:hAnsi="Calibri" w:cs="Calibri"/>
          <w:u w:val="single"/>
          <w:lang w:eastAsia="en-US"/>
        </w:rPr>
        <w:t>last two centuries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have brought</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vast improvements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in material living</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standards</w:t>
      </w:r>
      <w:r w:rsidRPr="006B1A06">
        <w:rPr>
          <w:rFonts w:ascii="Calibri" w:eastAsia="Cambria" w:hAnsi="Calibri" w:cs="Calibri"/>
          <w:sz w:val="14"/>
          <w:lang w:eastAsia="en-US"/>
        </w:rPr>
        <w:t xml:space="preserve">; </w:t>
      </w:r>
      <w:r w:rsidRPr="006B1A06">
        <w:rPr>
          <w:rFonts w:ascii="Calibri" w:eastAsia="Cambria" w:hAnsi="Calibri" w:cs="Calibri"/>
          <w:b/>
          <w:iCs/>
          <w:highlight w:val="green"/>
          <w:u w:val="single"/>
          <w:lang w:eastAsia="en-US"/>
        </w:rPr>
        <w:t>billions</w:t>
      </w:r>
      <w:r w:rsidRPr="006B1A06">
        <w:rPr>
          <w:rFonts w:ascii="Calibri" w:eastAsia="Cambria" w:hAnsi="Calibri" w:cs="Calibri"/>
          <w:sz w:val="14"/>
          <w:lang w:eastAsia="en-US"/>
        </w:rPr>
        <w:t xml:space="preserve"> of people </w:t>
      </w:r>
      <w:r w:rsidRPr="006B1A06">
        <w:rPr>
          <w:rFonts w:ascii="Calibri" w:eastAsia="Cambria" w:hAnsi="Calibri" w:cs="Calibri"/>
          <w:highlight w:val="green"/>
          <w:u w:val="single"/>
          <w:lang w:eastAsia="en-US"/>
        </w:rPr>
        <w:t xml:space="preserve">have been </w:t>
      </w:r>
      <w:r w:rsidRPr="006B1A06">
        <w:rPr>
          <w:rFonts w:ascii="Calibri" w:eastAsia="Cambria" w:hAnsi="Calibri" w:cs="Calibri"/>
          <w:b/>
          <w:iCs/>
          <w:highlight w:val="green"/>
          <w:u w:val="single"/>
          <w:lang w:eastAsia="en-US"/>
        </w:rPr>
        <w:t>lifted from poverty</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and </w:t>
      </w:r>
      <w:r w:rsidRPr="006B1A06">
        <w:rPr>
          <w:rFonts w:ascii="Calibri" w:eastAsia="Cambria" w:hAnsi="Calibri" w:cs="Calibri"/>
          <w:b/>
          <w:iCs/>
          <w:highlight w:val="green"/>
          <w:u w:val="single"/>
          <w:lang w:eastAsia="en-US"/>
        </w:rPr>
        <w:t>life expectancy</w:t>
      </w:r>
      <w:r w:rsidRPr="006B1A06">
        <w:rPr>
          <w:rFonts w:ascii="Calibri" w:eastAsia="Cambria" w:hAnsi="Calibri" w:cs="Calibri"/>
          <w:u w:val="single"/>
          <w:lang w:eastAsia="en-US"/>
        </w:rPr>
        <w:t xml:space="preserve"> across income levels </w:t>
      </w:r>
      <w:r w:rsidRPr="006B1A06">
        <w:rPr>
          <w:rFonts w:ascii="Calibri" w:eastAsia="Cambria" w:hAnsi="Calibri" w:cs="Calibri"/>
          <w:highlight w:val="green"/>
          <w:u w:val="single"/>
          <w:lang w:eastAsia="en-US"/>
        </w:rPr>
        <w:t>has broadly risen</w:t>
      </w:r>
      <w:r w:rsidRPr="006B1A06">
        <w:rPr>
          <w:rFonts w:ascii="Calibri" w:eastAsia="Cambria" w:hAnsi="Calibri" w:cs="Calibri"/>
          <w:sz w:val="14"/>
          <w:lang w:eastAsia="en-US"/>
        </w:rPr>
        <w:t xml:space="preserve">. Most of </w:t>
      </w:r>
      <w:r w:rsidRPr="006B1A06">
        <w:rPr>
          <w:rFonts w:ascii="Calibri" w:eastAsia="Cambria" w:hAnsi="Calibri" w:cs="Calibri"/>
          <w:u w:val="single"/>
          <w:lang w:eastAsia="en-US"/>
        </w:rPr>
        <w:t xml:space="preserve">that </w:t>
      </w:r>
      <w:r w:rsidRPr="006B1A06">
        <w:rPr>
          <w:rFonts w:ascii="Calibri" w:eastAsia="Cambria" w:hAnsi="Calibri" w:cs="Calibri"/>
          <w:highlight w:val="green"/>
          <w:u w:val="single"/>
          <w:lang w:eastAsia="en-US"/>
        </w:rPr>
        <w:t>progress came from</w:t>
      </w:r>
      <w:r w:rsidRPr="006B1A06">
        <w:rPr>
          <w:rFonts w:ascii="Calibri" w:eastAsia="Cambria" w:hAnsi="Calibri" w:cs="Calibri"/>
          <w:sz w:val="14"/>
          <w:lang w:eastAsia="en-US"/>
        </w:rPr>
        <w:t xml:space="preserve"> </w:t>
      </w:r>
      <w:r w:rsidRPr="006B1A06">
        <w:rPr>
          <w:rFonts w:ascii="Calibri" w:eastAsia="Cambria" w:hAnsi="Calibri" w:cs="Calibri"/>
          <w:b/>
          <w:iCs/>
          <w:highlight w:val="green"/>
          <w:u w:val="single"/>
          <w:lang w:eastAsia="en-US"/>
        </w:rPr>
        <w:t>capitalist economies</w:t>
      </w:r>
      <w:r w:rsidRPr="006B1A06">
        <w:rPr>
          <w:rFonts w:ascii="Calibri" w:eastAsia="Cambria" w:hAnsi="Calibri" w:cs="Calibri"/>
          <w:sz w:val="14"/>
          <w:lang w:eastAsia="en-US"/>
        </w:rPr>
        <w:t>.</w:t>
      </w:r>
    </w:p>
    <w:p w14:paraId="16A69B64"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Yet </w:t>
      </w:r>
      <w:r w:rsidRPr="006B1A06">
        <w:rPr>
          <w:rFonts w:ascii="Calibri" w:eastAsia="Cambria" w:hAnsi="Calibri" w:cs="Calibri"/>
          <w:u w:val="single"/>
          <w:lang w:eastAsia="en-US"/>
        </w:rPr>
        <w:t xml:space="preserve">those </w:t>
      </w:r>
      <w:r w:rsidRPr="006B1A06">
        <w:rPr>
          <w:rFonts w:ascii="Calibri" w:eastAsia="Cambria" w:hAnsi="Calibri" w:cs="Calibri"/>
          <w:b/>
          <w:iCs/>
          <w:u w:val="single"/>
          <w:lang w:eastAsia="en-US"/>
        </w:rPr>
        <w:t>economies</w:t>
      </w:r>
      <w:r w:rsidRPr="006B1A06">
        <w:rPr>
          <w:rFonts w:ascii="Calibri" w:eastAsia="Cambria" w:hAnsi="Calibri" w:cs="Calibri"/>
          <w:u w:val="single"/>
          <w:lang w:eastAsia="en-US"/>
        </w:rPr>
        <w:t xml:space="preserve"> are not </w:t>
      </w:r>
      <w:r w:rsidRPr="006B1A06">
        <w:rPr>
          <w:rFonts w:ascii="Calibri" w:eastAsia="Cambria" w:hAnsi="Calibri" w:cs="Calibri"/>
          <w:b/>
          <w:iCs/>
          <w:u w:val="single"/>
          <w:lang w:eastAsia="en-US"/>
        </w:rPr>
        <w:t>without their problems</w:t>
      </w:r>
      <w:r w:rsidRPr="006B1A06">
        <w:rPr>
          <w:rFonts w:ascii="Calibri" w:eastAsia="Cambria" w:hAnsi="Calibri" w:cs="Calibri"/>
          <w:sz w:val="14"/>
          <w:lang w:eastAsia="en-US"/>
        </w:rPr>
        <w:t>. In the United States and the United Kingdom, the gap between the rich and poor has become intolerably large as business owners and highly educated workers in urban areas have become richer while workers’ wages in rural areas have stagnated. In most rich countries, more trade has brought a bigger, better variety of goods, but it has also displaced many jobs.</w:t>
      </w:r>
    </w:p>
    <w:p w14:paraId="10A40F84"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With social instability in the form of mass protests, Brexit, the rise of populism, and deep polarization knocking at the capitalist economies’ doors, much of the progress of the last several decades is in peril. </w:t>
      </w:r>
      <w:r w:rsidRPr="006B1A06">
        <w:rPr>
          <w:rFonts w:ascii="Calibri" w:eastAsia="Cambria" w:hAnsi="Calibri" w:cs="Calibri"/>
          <w:u w:val="single"/>
          <w:lang w:eastAsia="en-US"/>
        </w:rPr>
        <w:t>For</w:t>
      </w:r>
      <w:r w:rsidRPr="006B1A06">
        <w:rPr>
          <w:rFonts w:ascii="Calibri" w:eastAsia="Cambria" w:hAnsi="Calibri" w:cs="Calibri"/>
          <w:sz w:val="14"/>
          <w:lang w:eastAsia="en-US"/>
        </w:rPr>
        <w:t xml:space="preserve"> some pundits and </w:t>
      </w:r>
      <w:r w:rsidRPr="006B1A06">
        <w:rPr>
          <w:rFonts w:ascii="Calibri" w:eastAsia="Cambria" w:hAnsi="Calibri" w:cs="Calibri"/>
          <w:u w:val="single"/>
          <w:lang w:eastAsia="en-US"/>
        </w:rPr>
        <w:t>policymakers, the solution</w:t>
      </w:r>
      <w:r w:rsidRPr="006B1A06">
        <w:rPr>
          <w:rFonts w:ascii="Calibri" w:eastAsia="Cambria" w:hAnsi="Calibri" w:cs="Calibri"/>
          <w:sz w:val="14"/>
          <w:lang w:eastAsia="en-US"/>
        </w:rPr>
        <w:t xml:space="preserve"> is clear: </w:t>
      </w:r>
      <w:r w:rsidRPr="006B1A06">
        <w:rPr>
          <w:rFonts w:ascii="Calibri" w:eastAsia="Cambria" w:hAnsi="Calibri" w:cs="Calibri"/>
          <w:b/>
          <w:iCs/>
          <w:u w:val="single"/>
          <w:lang w:eastAsia="en-US"/>
        </w:rPr>
        <w:t>socialism</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which tends to be cited as a method</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for addressing</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everything</w:t>
      </w:r>
      <w:r w:rsidRPr="006B1A06">
        <w:rPr>
          <w:rFonts w:ascii="Calibri" w:eastAsia="Cambria" w:hAnsi="Calibri" w:cs="Calibri"/>
          <w:u w:val="single"/>
          <w:lang w:eastAsia="en-US"/>
        </w:rPr>
        <w:t xml:space="preserve"> from inequality and injustice</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to climate change</w:t>
      </w:r>
      <w:r w:rsidRPr="006B1A06">
        <w:rPr>
          <w:rFonts w:ascii="Calibri" w:eastAsia="Cambria" w:hAnsi="Calibri" w:cs="Calibri"/>
          <w:sz w:val="14"/>
          <w:lang w:eastAsia="en-US"/>
        </w:rPr>
        <w:t>.</w:t>
      </w:r>
    </w:p>
    <w:p w14:paraId="00F3F9AC"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Yet </w:t>
      </w:r>
      <w:r w:rsidRPr="006B1A06">
        <w:rPr>
          <w:rFonts w:ascii="Calibri" w:eastAsia="Cambria" w:hAnsi="Calibri" w:cs="Calibri"/>
          <w:u w:val="single"/>
          <w:lang w:eastAsia="en-US"/>
        </w:rPr>
        <w:t xml:space="preserve">the very </w:t>
      </w:r>
      <w:r w:rsidRPr="006B1A06">
        <w:rPr>
          <w:rFonts w:ascii="Calibri" w:eastAsia="Cambria" w:hAnsi="Calibri" w:cs="Calibri"/>
          <w:highlight w:val="green"/>
          <w:u w:val="single"/>
          <w:lang w:eastAsia="en-US"/>
        </w:rPr>
        <w:t xml:space="preserve">ills that </w:t>
      </w:r>
      <w:r w:rsidRPr="006B1A06">
        <w:rPr>
          <w:rFonts w:ascii="Calibri" w:eastAsia="Cambria" w:hAnsi="Calibri" w:cs="Calibri"/>
          <w:b/>
          <w:iCs/>
          <w:highlight w:val="green"/>
          <w:u w:val="single"/>
          <w:lang w:eastAsia="en-US"/>
        </w:rPr>
        <w:t>socialists identify</w:t>
      </w:r>
      <w:r w:rsidRPr="006B1A06">
        <w:rPr>
          <w:rFonts w:ascii="Calibri" w:eastAsia="Cambria" w:hAnsi="Calibri" w:cs="Calibri"/>
          <w:sz w:val="14"/>
          <w:highlight w:val="green"/>
          <w:lang w:eastAsia="en-US"/>
        </w:rPr>
        <w:t xml:space="preserve"> </w:t>
      </w:r>
      <w:r w:rsidRPr="006B1A06">
        <w:rPr>
          <w:rFonts w:ascii="Calibri" w:eastAsia="Cambria" w:hAnsi="Calibri" w:cs="Calibri"/>
          <w:highlight w:val="green"/>
          <w:u w:val="single"/>
          <w:lang w:eastAsia="en-US"/>
        </w:rPr>
        <w:t>are</w:t>
      </w:r>
      <w:r w:rsidRPr="006B1A06">
        <w:rPr>
          <w:rFonts w:ascii="Calibri" w:eastAsia="Cambria" w:hAnsi="Calibri" w:cs="Calibri"/>
          <w:u w:val="single"/>
          <w:lang w:eastAsia="en-US"/>
        </w:rPr>
        <w:t xml:space="preserve"> best </w:t>
      </w:r>
      <w:r w:rsidRPr="006B1A06">
        <w:rPr>
          <w:rFonts w:ascii="Calibri" w:eastAsia="Cambria" w:hAnsi="Calibri" w:cs="Calibri"/>
          <w:highlight w:val="green"/>
          <w:u w:val="single"/>
          <w:lang w:eastAsia="en-US"/>
        </w:rPr>
        <w:t>addressed</w:t>
      </w:r>
      <w:r w:rsidRPr="006B1A06">
        <w:rPr>
          <w:rFonts w:ascii="Calibri" w:eastAsia="Cambria" w:hAnsi="Calibri" w:cs="Calibri"/>
          <w:sz w:val="14"/>
          <w:highlight w:val="green"/>
          <w:lang w:eastAsia="en-US"/>
        </w:rPr>
        <w:t xml:space="preserve"> </w:t>
      </w:r>
      <w:r w:rsidRPr="006B1A06">
        <w:rPr>
          <w:rFonts w:ascii="Calibri" w:eastAsia="Cambria" w:hAnsi="Calibri" w:cs="Calibri"/>
          <w:highlight w:val="green"/>
          <w:u w:val="single"/>
          <w:lang w:eastAsia="en-US"/>
        </w:rPr>
        <w:t xml:space="preserve">through </w:t>
      </w:r>
      <w:r w:rsidRPr="006B1A06">
        <w:rPr>
          <w:rFonts w:ascii="Calibri" w:eastAsia="Cambria" w:hAnsi="Calibri" w:cs="Calibri"/>
          <w:b/>
          <w:iCs/>
          <w:highlight w:val="green"/>
          <w:u w:val="single"/>
          <w:lang w:eastAsia="en-US"/>
        </w:rPr>
        <w:t>innovation</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productivity</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gains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and better </w:t>
      </w:r>
      <w:r w:rsidRPr="006B1A06">
        <w:rPr>
          <w:rFonts w:ascii="Calibri" w:eastAsia="Cambria" w:hAnsi="Calibri" w:cs="Calibri"/>
          <w:b/>
          <w:iCs/>
          <w:u w:val="single"/>
          <w:lang w:eastAsia="en-US"/>
        </w:rPr>
        <w:t>rationing</w:t>
      </w:r>
      <w:r w:rsidRPr="006B1A06">
        <w:rPr>
          <w:rFonts w:ascii="Calibri" w:eastAsia="Cambria" w:hAnsi="Calibri" w:cs="Calibri"/>
          <w:u w:val="single"/>
          <w:lang w:eastAsia="en-US"/>
        </w:rPr>
        <w:t xml:space="preserve"> of risk</w:t>
      </w:r>
      <w:r w:rsidRPr="006B1A06">
        <w:rPr>
          <w:rFonts w:ascii="Calibri" w:eastAsia="Cambria" w:hAnsi="Calibri" w:cs="Calibri"/>
          <w:sz w:val="14"/>
          <w:lang w:eastAsia="en-US"/>
        </w:rPr>
        <w:t xml:space="preserve">. And </w:t>
      </w:r>
      <w:r w:rsidRPr="006B1A06">
        <w:rPr>
          <w:rFonts w:ascii="Calibri" w:eastAsia="Cambria" w:hAnsi="Calibri" w:cs="Calibri"/>
          <w:u w:val="single"/>
          <w:lang w:eastAsia="en-US"/>
        </w:rPr>
        <w:t xml:space="preserve">capitalism is still </w:t>
      </w:r>
      <w:r w:rsidRPr="006B1A06">
        <w:rPr>
          <w:rFonts w:ascii="Calibri" w:eastAsia="Cambria" w:hAnsi="Calibri" w:cs="Calibri"/>
          <w:b/>
          <w:iCs/>
          <w:u w:val="single"/>
          <w:lang w:eastAsia="en-US"/>
        </w:rPr>
        <w:t>far and away</w:t>
      </w:r>
      <w:r w:rsidRPr="006B1A06">
        <w:rPr>
          <w:rFonts w:ascii="Calibri" w:eastAsia="Cambria" w:hAnsi="Calibri" w:cs="Calibri"/>
          <w:u w:val="single"/>
          <w:lang w:eastAsia="en-US"/>
        </w:rPr>
        <w:t xml:space="preserve"> the best</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if not only</w:t>
      </w:r>
      <w:r w:rsidRPr="006B1A06">
        <w:rPr>
          <w:rFonts w:ascii="Calibri" w:eastAsia="Cambria" w:hAnsi="Calibri" w:cs="Calibri"/>
          <w:sz w:val="14"/>
          <w:lang w:eastAsia="en-US"/>
        </w:rPr>
        <w:t xml:space="preserve">, way to </w:t>
      </w:r>
      <w:r w:rsidRPr="006B1A06">
        <w:rPr>
          <w:rFonts w:ascii="Calibri" w:eastAsia="Cambria" w:hAnsi="Calibri" w:cs="Calibri"/>
          <w:u w:val="single"/>
          <w:lang w:eastAsia="en-US"/>
        </w:rPr>
        <w:t>generate</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those outcomes</w:t>
      </w:r>
      <w:r w:rsidRPr="006B1A06">
        <w:rPr>
          <w:rFonts w:ascii="Calibri" w:eastAsia="Cambria" w:hAnsi="Calibri" w:cs="Calibri"/>
          <w:sz w:val="14"/>
          <w:lang w:eastAsia="en-US"/>
        </w:rPr>
        <w:t>.</w:t>
      </w:r>
    </w:p>
    <w:p w14:paraId="2ABDF03C"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Today’s socialism is difficult to define. Traditionally, the term meant total state ownership of capital, as in the Soviet Union, North Korea, or Maoist China. Nowadays, most people don’t take such an extreme view. In Europe, social democracy means the nationalization of many industries and very generous welfare states. And </w:t>
      </w:r>
      <w:r w:rsidRPr="006B1A06">
        <w:rPr>
          <w:rFonts w:ascii="Calibri" w:eastAsia="Cambria" w:hAnsi="Calibri" w:cs="Calibri"/>
          <w:u w:val="single"/>
          <w:lang w:eastAsia="en-US"/>
        </w:rPr>
        <w:t>today’s</w:t>
      </w:r>
      <w:r w:rsidRPr="006B1A06">
        <w:rPr>
          <w:rFonts w:ascii="Calibri" w:eastAsia="Cambria" w:hAnsi="Calibri" w:cs="Calibri"/>
          <w:sz w:val="14"/>
          <w:lang w:eastAsia="en-US"/>
        </w:rPr>
        <w:t xml:space="preserve"> rising </w:t>
      </w:r>
      <w:r w:rsidRPr="006B1A06">
        <w:rPr>
          <w:rFonts w:ascii="Calibri" w:eastAsia="Cambria" w:hAnsi="Calibri" w:cs="Calibri"/>
          <w:u w:val="single"/>
          <w:lang w:eastAsia="en-US"/>
        </w:rPr>
        <w:t>socialists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are rebranding</w:t>
      </w:r>
      <w:r w:rsidRPr="006B1A06">
        <w:rPr>
          <w:rFonts w:ascii="Calibri" w:eastAsia="Cambria" w:hAnsi="Calibri" w:cs="Calibri"/>
          <w:sz w:val="14"/>
          <w:lang w:eastAsia="en-US"/>
        </w:rPr>
        <w:t xml:space="preserve"> the idea </w:t>
      </w:r>
      <w:r w:rsidRPr="006B1A06">
        <w:rPr>
          <w:rFonts w:ascii="Calibri" w:eastAsia="Cambria" w:hAnsi="Calibri" w:cs="Calibri"/>
          <w:u w:val="single"/>
          <w:lang w:eastAsia="en-US"/>
        </w:rPr>
        <w:t>to mean an economic system that delivers all the best parts of capitalism</w:t>
      </w:r>
      <w:r w:rsidRPr="006B1A06">
        <w:rPr>
          <w:rFonts w:ascii="Calibri" w:eastAsia="Cambria" w:hAnsi="Calibri" w:cs="Calibri"/>
          <w:sz w:val="14"/>
          <w:lang w:eastAsia="en-US"/>
        </w:rPr>
        <w:t xml:space="preserve"> (growth and rising living standards) </w:t>
      </w:r>
      <w:r w:rsidRPr="006B1A06">
        <w:rPr>
          <w:rFonts w:ascii="Calibri" w:eastAsia="Cambria" w:hAnsi="Calibri" w:cs="Calibri"/>
          <w:u w:val="single"/>
          <w:lang w:eastAsia="en-US"/>
        </w:rPr>
        <w:t>without the bad</w:t>
      </w:r>
      <w:r w:rsidRPr="006B1A06">
        <w:rPr>
          <w:rFonts w:ascii="Calibri" w:eastAsia="Cambria" w:hAnsi="Calibri" w:cs="Calibri"/>
          <w:sz w:val="14"/>
          <w:lang w:eastAsia="en-US"/>
        </w:rPr>
        <w:t xml:space="preserve"> (inequality, economic cycles).</w:t>
      </w:r>
    </w:p>
    <w:p w14:paraId="53B602D7"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But </w:t>
      </w:r>
      <w:r w:rsidRPr="006B1A06">
        <w:rPr>
          <w:rFonts w:ascii="Calibri" w:eastAsia="Cambria" w:hAnsi="Calibri" w:cs="Calibri"/>
          <w:sz w:val="14"/>
          <w:szCs w:val="14"/>
          <w:lang w:eastAsia="en-US"/>
        </w:rPr>
        <w:t>no perfect economic system exists</w:t>
      </w:r>
      <w:r w:rsidRPr="006B1A06">
        <w:rPr>
          <w:rFonts w:ascii="Calibri" w:eastAsia="Cambria" w:hAnsi="Calibri" w:cs="Calibri"/>
          <w:sz w:val="14"/>
          <w:lang w:eastAsia="en-US"/>
        </w:rPr>
        <w:t>; there are always trade-offs—in the most extreme form between total state ownership of capital and unfettered markets without any regulation or welfare state. Today, few would opt for either pole; what modern socialists and capitalists really disagree on is the right level of government intervention.</w:t>
      </w:r>
    </w:p>
    <w:p w14:paraId="0897DDAB" w14:textId="77777777" w:rsidR="006B1A06" w:rsidRPr="006B1A06" w:rsidRDefault="006B1A06" w:rsidP="006B1A06">
      <w:pPr>
        <w:rPr>
          <w:rFonts w:ascii="Calibri" w:eastAsia="Cambria" w:hAnsi="Calibri" w:cs="Calibri"/>
          <w:sz w:val="14"/>
          <w:szCs w:val="14"/>
          <w:lang w:eastAsia="en-US"/>
        </w:rPr>
      </w:pPr>
      <w:r w:rsidRPr="006B1A06">
        <w:rPr>
          <w:rFonts w:ascii="Calibri" w:eastAsia="Cambria" w:hAnsi="Calibri" w:cs="Calibri"/>
          <w:sz w:val="14"/>
          <w:szCs w:val="14"/>
          <w:lang w:eastAsia="en-US"/>
        </w:rPr>
        <w:t>Modern socialists want more, but not complete, state ownership. They’d like to nationalize certain industries. In the United States, that’s health care—a plan supported by Democratic presidential candidates Elizabeth Warren (who does not call herself a socialist) and Bernie Sanders (who wears the label proudly). In the United Kingdom, Labour Party leader Jeremy Corbyn, who was trounced at the polls in mid-December, has set his sights on a longer list of industries, including the water, energy, and internet providers.</w:t>
      </w:r>
    </w:p>
    <w:p w14:paraId="451FA5F6" w14:textId="77777777" w:rsidR="006B1A06" w:rsidRPr="006B1A06" w:rsidRDefault="006B1A06" w:rsidP="006B1A06">
      <w:pPr>
        <w:rPr>
          <w:rFonts w:ascii="Calibri" w:eastAsia="Cambria" w:hAnsi="Calibri" w:cs="Calibri"/>
          <w:sz w:val="14"/>
          <w:szCs w:val="14"/>
          <w:lang w:eastAsia="en-US"/>
        </w:rPr>
      </w:pPr>
      <w:r w:rsidRPr="006B1A06">
        <w:rPr>
          <w:rFonts w:ascii="Calibri" w:eastAsia="Cambria" w:hAnsi="Calibri" w:cs="Calibri"/>
          <w:sz w:val="14"/>
          <w:szCs w:val="14"/>
          <w:lang w:eastAsia="en-US"/>
        </w:rPr>
        <w:t>Other items on the socialist wish list may include allowing the government to be the primary investor in the economy through massive infrastructure projects that aim to replace fossil fuels with renewables, as Green New Deal socialists have proposed. They’ve also floated plans that would make the government the employer of a majority of Americans by offering guaranteed well-paid jobs that people can’t be fired from. And then there are more limited proposals, including installing more workers on the boards of private companies and instituting national rent controls and high minimum wages.</w:t>
      </w:r>
    </w:p>
    <w:p w14:paraId="6A2EBB16"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For their part, modern </w:t>
      </w:r>
      <w:r w:rsidRPr="006B1A06">
        <w:rPr>
          <w:rFonts w:ascii="Calibri" w:eastAsia="Cambria" w:hAnsi="Calibri" w:cs="Calibri"/>
          <w:highlight w:val="green"/>
          <w:u w:val="single"/>
          <w:lang w:eastAsia="en-US"/>
        </w:rPr>
        <w:t>capitalists want</w:t>
      </w:r>
      <w:r w:rsidRPr="006B1A06">
        <w:rPr>
          <w:rFonts w:ascii="Calibri" w:eastAsia="Cambria" w:hAnsi="Calibri" w:cs="Calibri"/>
          <w:u w:val="single"/>
          <w:lang w:eastAsia="en-US"/>
        </w:rPr>
        <w:t xml:space="preserve"> some</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 xml:space="preserve">but </w:t>
      </w:r>
      <w:r w:rsidRPr="006B1A06">
        <w:rPr>
          <w:rFonts w:ascii="Calibri" w:eastAsia="Cambria" w:hAnsi="Calibri" w:cs="Calibri"/>
          <w:b/>
          <w:iCs/>
          <w:highlight w:val="green"/>
          <w:u w:val="single"/>
          <w:lang w:eastAsia="en-US"/>
        </w:rPr>
        <w:t>less</w:t>
      </w:r>
      <w:r w:rsidRPr="006B1A06">
        <w:rPr>
          <w:rFonts w:ascii="Calibri" w:eastAsia="Cambria" w:hAnsi="Calibri" w:cs="Calibri"/>
          <w:sz w:val="14"/>
          <w:highlight w:val="green"/>
          <w:lang w:eastAsia="en-US"/>
        </w:rPr>
        <w:t xml:space="preserve">, </w:t>
      </w:r>
      <w:r w:rsidRPr="006B1A06">
        <w:rPr>
          <w:rFonts w:ascii="Calibri" w:eastAsia="Cambria" w:hAnsi="Calibri" w:cs="Calibri"/>
          <w:highlight w:val="green"/>
          <w:u w:val="single"/>
          <w:lang w:eastAsia="en-US"/>
        </w:rPr>
        <w:t>state intervention</w:t>
      </w:r>
      <w:r w:rsidRPr="006B1A06">
        <w:rPr>
          <w:rFonts w:ascii="Calibri" w:eastAsia="Cambria" w:hAnsi="Calibri" w:cs="Calibri"/>
          <w:sz w:val="14"/>
          <w:lang w:eastAsia="en-US"/>
        </w:rPr>
        <w:t xml:space="preserve">. They are skeptical of nationalization and price controls; they argue that </w:t>
      </w:r>
      <w:r w:rsidRPr="006B1A06">
        <w:rPr>
          <w:rFonts w:ascii="Calibri" w:eastAsia="Cambria" w:hAnsi="Calibri" w:cs="Calibri"/>
          <w:u w:val="single"/>
          <w:lang w:eastAsia="en-US"/>
        </w:rPr>
        <w:t xml:space="preserve">today’s economic problems are </w:t>
      </w:r>
      <w:r w:rsidRPr="006B1A06">
        <w:rPr>
          <w:rFonts w:ascii="Calibri" w:eastAsia="Cambria" w:hAnsi="Calibri" w:cs="Calibri"/>
          <w:b/>
          <w:iCs/>
          <w:u w:val="single"/>
          <w:lang w:eastAsia="en-US"/>
        </w:rPr>
        <w:t>best addressed</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by harnessing</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private enterprise</w:t>
      </w:r>
      <w:r w:rsidRPr="006B1A06">
        <w:rPr>
          <w:rFonts w:ascii="Calibri" w:eastAsia="Cambria" w:hAnsi="Calibri" w:cs="Calibri"/>
          <w:sz w:val="14"/>
          <w:lang w:eastAsia="en-US"/>
        </w:rPr>
        <w:t>. In the United States, they’ve argued for more regulation and progressive taxation to help ease inequality, incentives to encourage private firms to use less carbon, and a more robust welfare state through tax credits. Over the past 15 years, meanwhile, capitalist Europeans have instituted reforms to improve labor market flexibility by making it easier to hire and fire people, and there have been attempts to reduce the size of pensions.</w:t>
      </w:r>
    </w:p>
    <w:p w14:paraId="1DCC2A57"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u w:val="single"/>
          <w:lang w:eastAsia="en-US"/>
        </w:rPr>
        <w:t>No economic system is perfect</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and the </w:t>
      </w:r>
      <w:r w:rsidRPr="006B1A06">
        <w:rPr>
          <w:rFonts w:ascii="Calibri" w:eastAsia="Cambria" w:hAnsi="Calibri" w:cs="Calibri"/>
          <w:b/>
          <w:iCs/>
          <w:u w:val="single"/>
          <w:lang w:eastAsia="en-US"/>
        </w:rPr>
        <w:t>exact</w:t>
      </w:r>
      <w:r w:rsidRPr="006B1A06">
        <w:rPr>
          <w:rFonts w:ascii="Calibri" w:eastAsia="Cambria" w:hAnsi="Calibri" w:cs="Calibri"/>
          <w:u w:val="single"/>
          <w:lang w:eastAsia="en-US"/>
        </w:rPr>
        <w:t xml:space="preserve"> right</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balance</w:t>
      </w:r>
      <w:r w:rsidRPr="006B1A06">
        <w:rPr>
          <w:rFonts w:ascii="Calibri" w:eastAsia="Cambria" w:hAnsi="Calibri" w:cs="Calibri"/>
          <w:sz w:val="14"/>
          <w:lang w:eastAsia="en-US"/>
        </w:rPr>
        <w:t xml:space="preserve"> between </w:t>
      </w:r>
      <w:r w:rsidRPr="006B1A06">
        <w:rPr>
          <w:rFonts w:ascii="Calibri" w:eastAsia="Cambria" w:hAnsi="Calibri" w:cs="Calibri"/>
          <w:u w:val="single"/>
          <w:lang w:eastAsia="en-US"/>
        </w:rPr>
        <w:t>markets and the state</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may never be found</w:t>
      </w:r>
      <w:r w:rsidRPr="006B1A06">
        <w:rPr>
          <w:rFonts w:ascii="Calibri" w:eastAsia="Cambria" w:hAnsi="Calibri" w:cs="Calibri"/>
          <w:sz w:val="14"/>
          <w:szCs w:val="14"/>
          <w:lang w:eastAsia="en-US"/>
        </w:rPr>
        <w:t>.</w:t>
      </w:r>
      <w:r w:rsidRPr="006B1A06">
        <w:rPr>
          <w:rFonts w:ascii="Calibri" w:eastAsia="Cambria" w:hAnsi="Calibri" w:cs="Calibri"/>
          <w:sz w:val="14"/>
          <w:lang w:eastAsia="en-US"/>
        </w:rPr>
        <w:t xml:space="preserve"> But </w:t>
      </w:r>
      <w:r w:rsidRPr="006B1A06">
        <w:rPr>
          <w:rFonts w:ascii="Calibri" w:eastAsia="Cambria" w:hAnsi="Calibri" w:cs="Calibri"/>
          <w:u w:val="single"/>
          <w:lang w:eastAsia="en-US"/>
        </w:rPr>
        <w:t>there are good</w:t>
      </w:r>
      <w:r w:rsidRPr="006B1A06">
        <w:rPr>
          <w:rFonts w:ascii="Calibri" w:eastAsia="Cambria" w:hAnsi="Calibri" w:cs="Calibri"/>
          <w:sz w:val="14"/>
          <w:lang w:eastAsia="en-US"/>
        </w:rPr>
        <w:t xml:space="preserve"> reasons to believe that </w:t>
      </w:r>
      <w:r w:rsidRPr="006B1A06">
        <w:rPr>
          <w:rFonts w:ascii="Calibri" w:eastAsia="Cambria" w:hAnsi="Calibri" w:cs="Calibri"/>
          <w:highlight w:val="green"/>
          <w:u w:val="single"/>
          <w:lang w:eastAsia="en-US"/>
        </w:rPr>
        <w:t>keeping capital in</w:t>
      </w:r>
      <w:r w:rsidRPr="006B1A06">
        <w:rPr>
          <w:rFonts w:ascii="Calibri" w:eastAsia="Cambria" w:hAnsi="Calibri" w:cs="Calibri"/>
          <w:u w:val="single"/>
          <w:lang w:eastAsia="en-US"/>
        </w:rPr>
        <w:t xml:space="preserve"> the hands of </w:t>
      </w:r>
      <w:r w:rsidRPr="006B1A06">
        <w:rPr>
          <w:rFonts w:ascii="Calibri" w:eastAsia="Cambria" w:hAnsi="Calibri" w:cs="Calibri"/>
          <w:highlight w:val="green"/>
          <w:u w:val="single"/>
          <w:lang w:eastAsia="en-US"/>
        </w:rPr>
        <w:t xml:space="preserve">the </w:t>
      </w:r>
      <w:r w:rsidRPr="006B1A06">
        <w:rPr>
          <w:rFonts w:ascii="Calibri" w:eastAsia="Cambria" w:hAnsi="Calibri" w:cs="Calibri"/>
          <w:b/>
          <w:iCs/>
          <w:highlight w:val="green"/>
          <w:u w:val="single"/>
          <w:lang w:eastAsia="en-US"/>
        </w:rPr>
        <w:t>private sector</w:t>
      </w:r>
      <w:r w:rsidRPr="006B1A06">
        <w:rPr>
          <w:rFonts w:ascii="Calibri" w:eastAsia="Cambria" w:hAnsi="Calibri" w:cs="Calibri"/>
          <w:sz w:val="14"/>
          <w:highlight w:val="green"/>
          <w:lang w:eastAsia="en-US"/>
        </w:rPr>
        <w:t>,</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and empowering its owners to make decisions</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in the pursuit of profit</w:t>
      </w:r>
      <w:r w:rsidRPr="006B1A06">
        <w:rPr>
          <w:rFonts w:ascii="Calibri" w:eastAsia="Cambria" w:hAnsi="Calibri" w:cs="Calibri"/>
          <w:sz w:val="14"/>
          <w:lang w:eastAsia="en-US"/>
        </w:rPr>
        <w:t xml:space="preserve">, </w:t>
      </w:r>
      <w:r w:rsidRPr="006B1A06">
        <w:rPr>
          <w:rFonts w:ascii="Calibri" w:eastAsia="Cambria" w:hAnsi="Calibri" w:cs="Calibri"/>
          <w:highlight w:val="green"/>
          <w:u w:val="single"/>
          <w:lang w:eastAsia="en-US"/>
        </w:rPr>
        <w:t>is</w:t>
      </w:r>
      <w:r w:rsidRPr="006B1A06">
        <w:rPr>
          <w:rFonts w:ascii="Calibri" w:eastAsia="Cambria" w:hAnsi="Calibri" w:cs="Calibri"/>
          <w:u w:val="single"/>
          <w:lang w:eastAsia="en-US"/>
        </w:rPr>
        <w:t xml:space="preserve"> the </w:t>
      </w:r>
      <w:r w:rsidRPr="006B1A06">
        <w:rPr>
          <w:rFonts w:ascii="Calibri" w:eastAsia="Cambria" w:hAnsi="Calibri" w:cs="Calibri"/>
          <w:b/>
          <w:iCs/>
          <w:highlight w:val="green"/>
          <w:u w:val="single"/>
          <w:lang w:eastAsia="en-US"/>
        </w:rPr>
        <w:t>best</w:t>
      </w:r>
      <w:r w:rsidRPr="006B1A06">
        <w:rPr>
          <w:rFonts w:ascii="Calibri" w:eastAsia="Cambria" w:hAnsi="Calibri" w:cs="Calibri"/>
          <w:sz w:val="14"/>
          <w:lang w:eastAsia="en-US"/>
        </w:rPr>
        <w:t xml:space="preserve"> we’ve got.</w:t>
      </w:r>
    </w:p>
    <w:p w14:paraId="3C80FBEF"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One reason to trust </w:t>
      </w:r>
      <w:r w:rsidRPr="006B1A06">
        <w:rPr>
          <w:rFonts w:ascii="Calibri" w:eastAsia="Cambria" w:hAnsi="Calibri" w:cs="Calibri"/>
          <w:highlight w:val="green"/>
          <w:u w:val="single"/>
          <w:lang w:eastAsia="en-US"/>
        </w:rPr>
        <w:t>markets</w:t>
      </w:r>
      <w:r w:rsidRPr="006B1A06">
        <w:rPr>
          <w:rFonts w:ascii="Calibri" w:eastAsia="Cambria" w:hAnsi="Calibri" w:cs="Calibri"/>
          <w:sz w:val="14"/>
          <w:lang w:eastAsia="en-US"/>
        </w:rPr>
        <w:t xml:space="preserve"> is that they </w:t>
      </w:r>
      <w:r w:rsidRPr="006B1A06">
        <w:rPr>
          <w:rFonts w:ascii="Calibri" w:eastAsia="Cambria" w:hAnsi="Calibri" w:cs="Calibri"/>
          <w:highlight w:val="green"/>
          <w:u w:val="single"/>
          <w:lang w:eastAsia="en-US"/>
        </w:rPr>
        <w:t xml:space="preserve">are better at </w:t>
      </w:r>
      <w:r w:rsidRPr="006B1A06">
        <w:rPr>
          <w:rFonts w:ascii="Calibri" w:eastAsia="Cambria" w:hAnsi="Calibri" w:cs="Calibri"/>
          <w:b/>
          <w:iCs/>
          <w:highlight w:val="green"/>
          <w:u w:val="single"/>
          <w:lang w:eastAsia="en-US"/>
        </w:rPr>
        <w:t>setting prices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than people</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If you set prices</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too high</w:t>
      </w:r>
      <w:r w:rsidRPr="006B1A06">
        <w:rPr>
          <w:rFonts w:ascii="Calibri" w:eastAsia="Cambria" w:hAnsi="Calibri" w:cs="Calibri"/>
          <w:sz w:val="14"/>
          <w:lang w:eastAsia="en-US"/>
        </w:rPr>
        <w:t xml:space="preserve">, many </w:t>
      </w:r>
      <w:r w:rsidRPr="006B1A06">
        <w:rPr>
          <w:rFonts w:ascii="Calibri" w:eastAsia="Cambria" w:hAnsi="Calibri" w:cs="Calibri"/>
          <w:u w:val="single"/>
          <w:lang w:eastAsia="en-US"/>
        </w:rPr>
        <w:t>a socialist government</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has found</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citizens will be </w:t>
      </w:r>
      <w:r w:rsidRPr="006B1A06">
        <w:rPr>
          <w:rFonts w:ascii="Calibri" w:eastAsia="Cambria" w:hAnsi="Calibri" w:cs="Calibri"/>
          <w:b/>
          <w:iCs/>
          <w:u w:val="single"/>
          <w:lang w:eastAsia="en-US"/>
        </w:rPr>
        <w:t>needlessly deprived</w:t>
      </w:r>
      <w:r w:rsidRPr="006B1A06">
        <w:rPr>
          <w:rFonts w:ascii="Calibri" w:eastAsia="Cambria" w:hAnsi="Calibri" w:cs="Calibri"/>
          <w:u w:val="single"/>
          <w:lang w:eastAsia="en-US"/>
        </w:rPr>
        <w:t xml:space="preserve"> of goods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Set them</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too low</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and there will be </w:t>
      </w:r>
      <w:r w:rsidRPr="006B1A06">
        <w:rPr>
          <w:rFonts w:ascii="Calibri" w:eastAsia="Cambria" w:hAnsi="Calibri" w:cs="Calibri"/>
          <w:b/>
          <w:iCs/>
          <w:u w:val="single"/>
          <w:lang w:eastAsia="en-US"/>
        </w:rPr>
        <w:t>excessive</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demand</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and </w:t>
      </w:r>
      <w:r w:rsidRPr="006B1A06">
        <w:rPr>
          <w:rFonts w:ascii="Calibri" w:eastAsia="Cambria" w:hAnsi="Calibri" w:cs="Calibri"/>
          <w:b/>
          <w:iCs/>
          <w:u w:val="single"/>
          <w:lang w:eastAsia="en-US"/>
        </w:rPr>
        <w:t>ensuing shortages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This is true </w:t>
      </w:r>
      <w:r w:rsidRPr="006B1A06">
        <w:rPr>
          <w:rFonts w:ascii="Calibri" w:eastAsia="Cambria" w:hAnsi="Calibri" w:cs="Calibri"/>
          <w:b/>
          <w:iCs/>
          <w:u w:val="single"/>
          <w:lang w:eastAsia="en-US"/>
        </w:rPr>
        <w:t>for all goods</w:t>
      </w:r>
      <w:r w:rsidRPr="006B1A06">
        <w:rPr>
          <w:rFonts w:ascii="Calibri" w:eastAsia="Cambria" w:hAnsi="Calibri" w:cs="Calibri"/>
          <w:sz w:val="14"/>
          <w:lang w:eastAsia="en-US"/>
        </w:rPr>
        <w:t xml:space="preserve">, including health care and labor. And </w:t>
      </w:r>
      <w:r w:rsidRPr="006B1A06">
        <w:rPr>
          <w:rFonts w:ascii="Calibri" w:eastAsia="Cambria" w:hAnsi="Calibri" w:cs="Calibri"/>
          <w:u w:val="single"/>
          <w:lang w:eastAsia="en-US"/>
        </w:rPr>
        <w:t xml:space="preserve">there is </w:t>
      </w:r>
      <w:r w:rsidRPr="006B1A06">
        <w:rPr>
          <w:rFonts w:ascii="Calibri" w:eastAsia="Cambria" w:hAnsi="Calibri" w:cs="Calibri"/>
          <w:b/>
          <w:iCs/>
          <w:u w:val="single"/>
          <w:lang w:eastAsia="en-US"/>
        </w:rPr>
        <w:t>little reason</w:t>
      </w:r>
      <w:r w:rsidRPr="006B1A06">
        <w:rPr>
          <w:rFonts w:ascii="Calibri" w:eastAsia="Cambria" w:hAnsi="Calibri" w:cs="Calibri"/>
          <w:u w:val="single"/>
          <w:lang w:eastAsia="en-US"/>
        </w:rPr>
        <w:t xml:space="preserve"> to believe</w:t>
      </w:r>
      <w:r w:rsidRPr="006B1A06">
        <w:rPr>
          <w:rFonts w:ascii="Calibri" w:eastAsia="Cambria" w:hAnsi="Calibri" w:cs="Calibri"/>
          <w:sz w:val="14"/>
          <w:lang w:eastAsia="en-US"/>
        </w:rPr>
        <w:t xml:space="preserve"> that the </w:t>
      </w:r>
      <w:r w:rsidRPr="006B1A06">
        <w:rPr>
          <w:rFonts w:ascii="Calibri" w:eastAsia="Cambria" w:hAnsi="Calibri" w:cs="Calibri"/>
          <w:b/>
          <w:iCs/>
          <w:u w:val="single"/>
          <w:lang w:eastAsia="en-US"/>
        </w:rPr>
        <w:t>next batch of socialists</w:t>
      </w:r>
      <w:r w:rsidRPr="006B1A06">
        <w:rPr>
          <w:rFonts w:ascii="Calibri" w:eastAsia="Cambria" w:hAnsi="Calibri" w:cs="Calibri"/>
          <w:u w:val="single"/>
          <w:lang w:eastAsia="en-US"/>
        </w:rPr>
        <w:t xml:space="preserve"> in </w:t>
      </w:r>
      <w:r w:rsidRPr="006B1A06">
        <w:rPr>
          <w:rFonts w:ascii="Calibri" w:eastAsia="Cambria" w:hAnsi="Calibri" w:cs="Calibri"/>
          <w:b/>
          <w:iCs/>
          <w:u w:val="single"/>
          <w:lang w:eastAsia="en-US"/>
        </w:rPr>
        <w:t>Washington</w:t>
      </w:r>
      <w:r w:rsidRPr="006B1A06">
        <w:rPr>
          <w:rFonts w:ascii="Calibri" w:eastAsia="Cambria" w:hAnsi="Calibri" w:cs="Calibri"/>
          <w:sz w:val="14"/>
          <w:lang w:eastAsia="en-US"/>
        </w:rPr>
        <w:t xml:space="preserve"> or London </w:t>
      </w:r>
      <w:r w:rsidRPr="006B1A06">
        <w:rPr>
          <w:rFonts w:ascii="Calibri" w:eastAsia="Cambria" w:hAnsi="Calibri" w:cs="Calibri"/>
          <w:u w:val="single"/>
          <w:lang w:eastAsia="en-US"/>
        </w:rPr>
        <w:t xml:space="preserve">would be </w:t>
      </w:r>
      <w:r w:rsidRPr="006B1A06">
        <w:rPr>
          <w:rFonts w:ascii="Calibri" w:eastAsia="Cambria" w:hAnsi="Calibri" w:cs="Calibri"/>
          <w:b/>
          <w:iCs/>
          <w:u w:val="single"/>
          <w:lang w:eastAsia="en-US"/>
        </w:rPr>
        <w:t>any better</w:t>
      </w:r>
      <w:r w:rsidRPr="006B1A06">
        <w:rPr>
          <w:rFonts w:ascii="Calibri" w:eastAsia="Cambria" w:hAnsi="Calibri" w:cs="Calibri"/>
          <w:u w:val="single"/>
          <w:lang w:eastAsia="en-US"/>
        </w:rPr>
        <w:t xml:space="preserve"> at setting prices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than</w:t>
      </w:r>
      <w:r w:rsidRPr="006B1A06">
        <w:rPr>
          <w:rFonts w:ascii="Calibri" w:eastAsia="Cambria" w:hAnsi="Calibri" w:cs="Calibri"/>
          <w:sz w:val="14"/>
          <w:lang w:eastAsia="en-US"/>
        </w:rPr>
        <w:t xml:space="preserve"> their </w:t>
      </w:r>
      <w:r w:rsidRPr="006B1A06">
        <w:rPr>
          <w:rFonts w:ascii="Calibri" w:eastAsia="Cambria" w:hAnsi="Calibri" w:cs="Calibri"/>
          <w:u w:val="single"/>
          <w:lang w:eastAsia="en-US"/>
        </w:rPr>
        <w:t>predecessors</w:t>
      </w:r>
      <w:r w:rsidRPr="006B1A06">
        <w:rPr>
          <w:rFonts w:ascii="Calibri" w:eastAsia="Cambria" w:hAnsi="Calibri" w:cs="Calibri"/>
          <w:sz w:val="14"/>
          <w:lang w:eastAsia="en-US"/>
        </w:rPr>
        <w:t xml:space="preserve">. In fact, </w:t>
      </w:r>
      <w:r w:rsidRPr="006B1A06">
        <w:rPr>
          <w:rFonts w:ascii="Calibri" w:eastAsia="Cambria" w:hAnsi="Calibri" w:cs="Calibri"/>
          <w:highlight w:val="green"/>
          <w:u w:val="single"/>
          <w:lang w:eastAsia="en-US"/>
        </w:rPr>
        <w:t>government</w:t>
      </w:r>
      <w:r w:rsidRPr="006B1A06">
        <w:rPr>
          <w:rFonts w:ascii="Calibri" w:eastAsia="Cambria" w:hAnsi="Calibri" w:cs="Calibri"/>
          <w:u w:val="single"/>
          <w:lang w:eastAsia="en-US"/>
        </w:rPr>
        <w:t>-run</w:t>
      </w:r>
      <w:r w:rsidRPr="006B1A06">
        <w:rPr>
          <w:rFonts w:ascii="Calibri" w:eastAsia="Cambria" w:hAnsi="Calibri" w:cs="Calibri"/>
          <w:sz w:val="14"/>
          <w:lang w:eastAsia="en-US"/>
        </w:rPr>
        <w:t xml:space="preserve"> </w:t>
      </w:r>
      <w:r w:rsidRPr="006B1A06">
        <w:rPr>
          <w:rFonts w:ascii="Calibri" w:eastAsia="Cambria" w:hAnsi="Calibri" w:cs="Calibri"/>
          <w:highlight w:val="green"/>
          <w:u w:val="single"/>
          <w:lang w:eastAsia="en-US"/>
        </w:rPr>
        <w:t>health care</w:t>
      </w:r>
      <w:r w:rsidRPr="006B1A06">
        <w:rPr>
          <w:rFonts w:ascii="Calibri" w:eastAsia="Cambria" w:hAnsi="Calibri" w:cs="Calibri"/>
          <w:u w:val="single"/>
          <w:lang w:eastAsia="en-US"/>
        </w:rPr>
        <w:t xml:space="preserve"> systems</w:t>
      </w:r>
      <w:r w:rsidRPr="006B1A06">
        <w:rPr>
          <w:rFonts w:ascii="Calibri" w:eastAsia="Cambria" w:hAnsi="Calibri" w:cs="Calibri"/>
          <w:sz w:val="14"/>
          <w:lang w:eastAsia="en-US"/>
        </w:rPr>
        <w:t xml:space="preserve"> in Canada and European countries </w:t>
      </w:r>
      <w:r w:rsidRPr="006B1A06">
        <w:rPr>
          <w:rFonts w:ascii="Calibri" w:eastAsiaTheme="minorHAnsi" w:hAnsi="Calibri" w:cs="Calibri"/>
          <w:u w:val="single"/>
          <w:lang w:eastAsia="en-US"/>
        </w:rPr>
        <w:t xml:space="preserve">are </w:t>
      </w:r>
      <w:r w:rsidRPr="006B1A06">
        <w:rPr>
          <w:rFonts w:ascii="Calibri" w:eastAsiaTheme="minorHAnsi" w:hAnsi="Calibri" w:cs="Calibri"/>
          <w:highlight w:val="green"/>
          <w:u w:val="single"/>
          <w:lang w:eastAsia="en-US"/>
        </w:rPr>
        <w:t>plagued by long wait times</w:t>
      </w:r>
      <w:r w:rsidRPr="006B1A06">
        <w:rPr>
          <w:rFonts w:ascii="Calibri" w:eastAsia="Cambria" w:hAnsi="Calibri" w:cs="Calibri"/>
          <w:sz w:val="14"/>
          <w:lang w:eastAsia="en-US"/>
        </w:rPr>
        <w:t xml:space="preserve">. A 2018 Fraser Institute study cites a median wait time of 19.8 weeks to see a specialist physician in Canada. Socialists may argue that is a small price to pay for universal access, but </w:t>
      </w:r>
      <w:r w:rsidRPr="006B1A06">
        <w:rPr>
          <w:rFonts w:ascii="Calibri" w:eastAsia="Cambria" w:hAnsi="Calibri" w:cs="Calibri"/>
          <w:u w:val="single"/>
          <w:lang w:eastAsia="en-US"/>
        </w:rPr>
        <w:t>a market-based approach can deliver both</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coverage</w:t>
      </w:r>
      <w:r w:rsidRPr="006B1A06">
        <w:rPr>
          <w:rFonts w:ascii="Calibri" w:eastAsia="Cambria" w:hAnsi="Calibri" w:cs="Calibri"/>
          <w:u w:val="single"/>
          <w:lang w:eastAsia="en-US"/>
        </w:rPr>
        <w:t xml:space="preserve"> and </w:t>
      </w:r>
      <w:r w:rsidRPr="006B1A06">
        <w:rPr>
          <w:rFonts w:ascii="Calibri" w:eastAsia="Cambria" w:hAnsi="Calibri" w:cs="Calibri"/>
          <w:b/>
          <w:iCs/>
          <w:u w:val="single"/>
          <w:lang w:eastAsia="en-US"/>
        </w:rPr>
        <w:t>responsive service</w:t>
      </w:r>
      <w:r w:rsidRPr="006B1A06">
        <w:rPr>
          <w:rFonts w:ascii="Calibri" w:eastAsia="Cambria" w:hAnsi="Calibri" w:cs="Calibri"/>
          <w:sz w:val="14"/>
          <w:lang w:eastAsia="en-US"/>
        </w:rPr>
        <w:t xml:space="preserve">. A full </w:t>
      </w:r>
      <w:r w:rsidRPr="006B1A06">
        <w:rPr>
          <w:rFonts w:ascii="Calibri" w:eastAsia="Cambria" w:hAnsi="Calibri" w:cs="Calibri"/>
          <w:u w:val="single"/>
          <w:lang w:eastAsia="en-US"/>
        </w:rPr>
        <w:t>government takeover isn’t the only option</w:t>
      </w:r>
      <w:r w:rsidRPr="006B1A06">
        <w:rPr>
          <w:rFonts w:ascii="Calibri" w:eastAsia="Cambria" w:hAnsi="Calibri" w:cs="Calibri"/>
          <w:sz w:val="14"/>
          <w:lang w:eastAsia="en-US"/>
        </w:rPr>
        <w:t>, nor is it the best one.</w:t>
      </w:r>
    </w:p>
    <w:p w14:paraId="3B4DDFBC"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Beyond that, </w:t>
      </w:r>
      <w:r w:rsidRPr="006B1A06">
        <w:rPr>
          <w:rFonts w:ascii="Calibri" w:eastAsia="Cambria" w:hAnsi="Calibri" w:cs="Calibri"/>
          <w:u w:val="single"/>
          <w:lang w:eastAsia="en-US"/>
        </w:rPr>
        <w:t>markets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are also good at</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rationing risk</w:t>
      </w:r>
      <w:r w:rsidRPr="006B1A06">
        <w:rPr>
          <w:rFonts w:ascii="Calibri" w:eastAsia="Cambria" w:hAnsi="Calibri" w:cs="Calibri"/>
          <w:sz w:val="14"/>
          <w:lang w:eastAsia="en-US"/>
        </w:rPr>
        <w:t xml:space="preserve">. Fundamentally, </w:t>
      </w:r>
      <w:r w:rsidRPr="006B1A06">
        <w:rPr>
          <w:rFonts w:ascii="Calibri" w:eastAsia="Cambria" w:hAnsi="Calibri" w:cs="Calibri"/>
          <w:u w:val="single"/>
          <w:lang w:eastAsia="en-US"/>
        </w:rPr>
        <w:t xml:space="preserve">socialists would </w:t>
      </w:r>
      <w:r w:rsidRPr="006B1A06">
        <w:rPr>
          <w:rFonts w:ascii="Calibri" w:eastAsia="Cambria" w:hAnsi="Calibri" w:cs="Calibri"/>
          <w:sz w:val="14"/>
          <w:lang w:eastAsia="en-US"/>
        </w:rPr>
        <w:t xml:space="preserve">like to </w:t>
      </w:r>
      <w:r w:rsidRPr="006B1A06">
        <w:rPr>
          <w:rFonts w:ascii="Calibri" w:eastAsia="Cambria" w:hAnsi="Calibri" w:cs="Calibri"/>
          <w:b/>
          <w:iCs/>
          <w:u w:val="single"/>
          <w:lang w:eastAsia="en-US"/>
        </w:rPr>
        <w:t>reduce</w:t>
      </w:r>
      <w:r w:rsidRPr="006B1A06">
        <w:rPr>
          <w:rFonts w:ascii="Calibri" w:eastAsia="Cambria" w:hAnsi="Calibri" w:cs="Calibri"/>
          <w:u w:val="single"/>
          <w:lang w:eastAsia="en-US"/>
        </w:rPr>
        <w:t xml:space="preserve"> risk</w:t>
      </w:r>
      <w:r w:rsidRPr="006B1A06">
        <w:rPr>
          <w:rFonts w:ascii="Calibri" w:eastAsia="Cambria" w:hAnsi="Calibri" w:cs="Calibri"/>
          <w:sz w:val="14"/>
          <w:lang w:eastAsia="en-US"/>
        </w:rPr>
        <w:t>—</w:t>
      </w:r>
      <w:r w:rsidRPr="006B1A06">
        <w:rPr>
          <w:rFonts w:ascii="Calibri" w:eastAsia="Cambria" w:hAnsi="Calibri" w:cs="Calibri"/>
          <w:u w:val="single"/>
          <w:lang w:eastAsia="en-US"/>
        </w:rPr>
        <w:t>protect</w:t>
      </w:r>
      <w:r w:rsidRPr="006B1A06">
        <w:rPr>
          <w:rFonts w:ascii="Calibri" w:eastAsia="Cambria" w:hAnsi="Calibri" w:cs="Calibri"/>
          <w:sz w:val="14"/>
          <w:lang w:eastAsia="en-US"/>
        </w:rPr>
        <w:t xml:space="preserve"> workers </w:t>
      </w:r>
      <w:r w:rsidRPr="006B1A06">
        <w:rPr>
          <w:rFonts w:ascii="Calibri" w:eastAsia="Cambria" w:hAnsi="Calibri" w:cs="Calibri"/>
          <w:u w:val="single"/>
          <w:lang w:eastAsia="en-US"/>
        </w:rPr>
        <w:t>from</w:t>
      </w:r>
      <w:r w:rsidRPr="006B1A06">
        <w:rPr>
          <w:rFonts w:ascii="Calibri" w:eastAsia="Cambria" w:hAnsi="Calibri" w:cs="Calibri"/>
          <w:sz w:val="14"/>
          <w:lang w:eastAsia="en-US"/>
        </w:rPr>
        <w:t xml:space="preserve"> any personal or </w:t>
      </w:r>
      <w:r w:rsidRPr="006B1A06">
        <w:rPr>
          <w:rFonts w:ascii="Calibri" w:eastAsia="Cambria" w:hAnsi="Calibri" w:cs="Calibri"/>
          <w:u w:val="single"/>
          <w:lang w:eastAsia="en-US"/>
        </w:rPr>
        <w:t xml:space="preserve">economywide </w:t>
      </w:r>
      <w:r w:rsidRPr="006B1A06">
        <w:rPr>
          <w:rFonts w:ascii="Calibri" w:eastAsia="Cambria" w:hAnsi="Calibri" w:cs="Calibri"/>
          <w:b/>
          <w:iCs/>
          <w:u w:val="single"/>
          <w:lang w:eastAsia="en-US"/>
        </w:rPr>
        <w:t>shock</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That is a noble goal</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and some</w:t>
      </w:r>
      <w:r w:rsidRPr="006B1A06">
        <w:rPr>
          <w:rFonts w:ascii="Calibri" w:eastAsia="Cambria" w:hAnsi="Calibri" w:cs="Calibri"/>
          <w:sz w:val="14"/>
          <w:lang w:eastAsia="en-US"/>
        </w:rPr>
        <w:t xml:space="preserve"> reduction through </w:t>
      </w:r>
      <w:r w:rsidRPr="006B1A06">
        <w:rPr>
          <w:rFonts w:ascii="Calibri" w:eastAsia="Cambria" w:hAnsi="Calibri" w:cs="Calibri"/>
          <w:b/>
          <w:iCs/>
          <w:u w:val="single"/>
          <w:lang w:eastAsia="en-US"/>
        </w:rPr>
        <w:t>better functioning safety nets is desirable</w:t>
      </w:r>
      <w:r w:rsidRPr="006B1A06">
        <w:rPr>
          <w:rFonts w:ascii="Calibri" w:eastAsia="Cambria" w:hAnsi="Calibri" w:cs="Calibri"/>
          <w:sz w:val="14"/>
          <w:lang w:eastAsia="en-US"/>
        </w:rPr>
        <w:t xml:space="preserve">. But </w:t>
      </w:r>
      <w:r w:rsidRPr="006B1A06">
        <w:rPr>
          <w:rFonts w:ascii="Calibri" w:eastAsia="Cambria" w:hAnsi="Calibri" w:cs="Calibri"/>
          <w:u w:val="single"/>
          <w:lang w:eastAsia="en-US"/>
        </w:rPr>
        <w:t>getting rid of</w:t>
      </w:r>
      <w:r w:rsidRPr="006B1A06">
        <w:rPr>
          <w:rFonts w:ascii="Calibri" w:eastAsia="Cambria" w:hAnsi="Calibri" w:cs="Calibri"/>
          <w:sz w:val="14"/>
          <w:lang w:eastAsia="en-US"/>
        </w:rPr>
        <w:t xml:space="preserve"> all </w:t>
      </w:r>
      <w:r w:rsidRPr="006B1A06">
        <w:rPr>
          <w:rFonts w:ascii="Calibri" w:eastAsia="Cambria" w:hAnsi="Calibri" w:cs="Calibri"/>
          <w:b/>
          <w:iCs/>
          <w:u w:val="single"/>
          <w:lang w:eastAsia="en-US"/>
        </w:rPr>
        <w:t>uncertainty</w:t>
      </w:r>
      <w:r w:rsidRPr="006B1A06">
        <w:rPr>
          <w:rFonts w:ascii="Calibri" w:eastAsia="Cambria" w:hAnsi="Calibri" w:cs="Calibri"/>
          <w:sz w:val="14"/>
          <w:lang w:eastAsia="en-US"/>
        </w:rPr>
        <w:t>—as state ownership of most industries would imply—</w:t>
      </w:r>
      <w:r w:rsidRPr="006B1A06">
        <w:rPr>
          <w:rFonts w:ascii="Calibri" w:eastAsia="Cambria" w:hAnsi="Calibri" w:cs="Calibri"/>
          <w:u w:val="single"/>
          <w:lang w:eastAsia="en-US"/>
        </w:rPr>
        <w:t xml:space="preserve">is a </w:t>
      </w:r>
      <w:r w:rsidRPr="006B1A06">
        <w:rPr>
          <w:rFonts w:ascii="Calibri" w:eastAsia="Cambria" w:hAnsi="Calibri" w:cs="Calibri"/>
          <w:b/>
          <w:iCs/>
          <w:u w:val="single"/>
          <w:lang w:eastAsia="en-US"/>
        </w:rPr>
        <w:t>bad idea</w:t>
      </w:r>
      <w:r w:rsidRPr="006B1A06">
        <w:rPr>
          <w:rFonts w:ascii="Calibri" w:eastAsia="Cambria" w:hAnsi="Calibri" w:cs="Calibri"/>
          <w:sz w:val="14"/>
          <w:lang w:eastAsia="en-US"/>
        </w:rPr>
        <w:t xml:space="preserve">. </w:t>
      </w:r>
      <w:r w:rsidRPr="006B1A06">
        <w:rPr>
          <w:rFonts w:ascii="Calibri" w:eastAsia="Cambria" w:hAnsi="Calibri" w:cs="Calibri"/>
          <w:highlight w:val="green"/>
          <w:u w:val="single"/>
          <w:lang w:eastAsia="en-US"/>
        </w:rPr>
        <w:t>Risk</w:t>
      </w:r>
      <w:r w:rsidRPr="006B1A06">
        <w:rPr>
          <w:rFonts w:ascii="Calibri" w:eastAsia="Cambria" w:hAnsi="Calibri" w:cs="Calibri"/>
          <w:u w:val="single"/>
          <w:lang w:eastAsia="en-US"/>
        </w:rPr>
        <w:t xml:space="preserve"> is what </w:t>
      </w:r>
      <w:r w:rsidRPr="006B1A06">
        <w:rPr>
          <w:rFonts w:ascii="Calibri" w:eastAsia="Cambria" w:hAnsi="Calibri" w:cs="Calibri"/>
          <w:b/>
          <w:iCs/>
          <w:highlight w:val="green"/>
          <w:u w:val="single"/>
          <w:lang w:eastAsia="en-US"/>
        </w:rPr>
        <w:t>fuels</w:t>
      </w:r>
      <w:r w:rsidRPr="006B1A06">
        <w:rPr>
          <w:rFonts w:ascii="Calibri" w:eastAsia="Cambria" w:hAnsi="Calibri" w:cs="Calibri"/>
          <w:highlight w:val="green"/>
          <w:u w:val="single"/>
          <w:lang w:eastAsia="en-US"/>
        </w:rPr>
        <w:t xml:space="preserve"> growth</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People who take more chances</w:t>
      </w:r>
      <w:r w:rsidRPr="006B1A06">
        <w:rPr>
          <w:rFonts w:ascii="Calibri" w:eastAsia="Cambria" w:hAnsi="Calibri" w:cs="Calibri"/>
          <w:sz w:val="14"/>
          <w:lang w:eastAsia="en-US"/>
        </w:rPr>
        <w:t xml:space="preserve"> tend to </w:t>
      </w:r>
      <w:r w:rsidRPr="006B1A06">
        <w:rPr>
          <w:rFonts w:ascii="Calibri" w:eastAsia="Cambria" w:hAnsi="Calibri" w:cs="Calibri"/>
          <w:u w:val="single"/>
          <w:lang w:eastAsia="en-US"/>
        </w:rPr>
        <w:t xml:space="preserve">reap </w:t>
      </w:r>
      <w:r w:rsidRPr="006B1A06">
        <w:rPr>
          <w:rFonts w:ascii="Calibri" w:eastAsia="Cambria" w:hAnsi="Calibri" w:cs="Calibri"/>
          <w:b/>
          <w:iCs/>
          <w:u w:val="single"/>
          <w:lang w:eastAsia="en-US"/>
        </w:rPr>
        <w:t>bigger rewards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that’s why the </w:t>
      </w:r>
      <w:r w:rsidRPr="006B1A06">
        <w:rPr>
          <w:rFonts w:ascii="Calibri" w:eastAsia="Cambria" w:hAnsi="Calibri" w:cs="Calibri"/>
          <w:highlight w:val="green"/>
          <w:u w:val="single"/>
          <w:lang w:eastAsia="en-US"/>
        </w:rPr>
        <w:t>top</w:t>
      </w:r>
      <w:r w:rsidRPr="006B1A06">
        <w:rPr>
          <w:rFonts w:ascii="Calibri" w:eastAsia="Cambria" w:hAnsi="Calibri" w:cs="Calibri"/>
          <w:sz w:val="14"/>
          <w:lang w:eastAsia="en-US"/>
        </w:rPr>
        <w:t xml:space="preserve"> nine </w:t>
      </w:r>
      <w:r w:rsidRPr="006B1A06">
        <w:rPr>
          <w:rFonts w:ascii="Calibri" w:eastAsia="Cambria" w:hAnsi="Calibri" w:cs="Calibri"/>
          <w:highlight w:val="green"/>
          <w:u w:val="single"/>
          <w:lang w:eastAsia="en-US"/>
        </w:rPr>
        <w:t>names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on the Forbes 400 list of the richest Americans</w:t>
      </w:r>
      <w:r w:rsidRPr="006B1A06">
        <w:rPr>
          <w:rFonts w:ascii="Calibri" w:eastAsia="Cambria" w:hAnsi="Calibri" w:cs="Calibri"/>
          <w:sz w:val="14"/>
          <w:lang w:eastAsia="en-US"/>
        </w:rPr>
        <w:t> </w:t>
      </w:r>
      <w:r w:rsidRPr="006B1A06">
        <w:rPr>
          <w:rFonts w:ascii="Calibri" w:eastAsia="Cambria" w:hAnsi="Calibri" w:cs="Calibri"/>
          <w:u w:val="single"/>
          <w:lang w:eastAsia="en-US"/>
        </w:rPr>
        <w:t>are</w:t>
      </w:r>
      <w:r w:rsidRPr="006B1A06">
        <w:rPr>
          <w:rFonts w:ascii="Calibri" w:eastAsia="Cambria" w:hAnsi="Calibri" w:cs="Calibri"/>
          <w:sz w:val="14"/>
          <w:lang w:eastAsia="en-US"/>
        </w:rPr>
        <w:t xml:space="preserve"> not </w:t>
      </w:r>
      <w:r w:rsidRPr="006B1A06">
        <w:rPr>
          <w:rFonts w:ascii="Calibri" w:eastAsia="Cambria" w:hAnsi="Calibri" w:cs="Calibri"/>
          <w:u w:val="single"/>
          <w:lang w:eastAsia="en-US"/>
        </w:rPr>
        <w:t>heirs to family dynasties</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but are self-made entrepreneurs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who </w:t>
      </w:r>
      <w:r w:rsidRPr="006B1A06">
        <w:rPr>
          <w:rFonts w:ascii="Calibri" w:eastAsia="Cambria" w:hAnsi="Calibri" w:cs="Calibri"/>
          <w:highlight w:val="green"/>
          <w:u w:val="single"/>
          <w:lang w:eastAsia="en-US"/>
        </w:rPr>
        <w:t>took a leap</w:t>
      </w:r>
      <w:r w:rsidRPr="006B1A06">
        <w:rPr>
          <w:rFonts w:ascii="Calibri" w:eastAsia="Cambria" w:hAnsi="Calibri" w:cs="Calibri"/>
          <w:u w:val="single"/>
          <w:lang w:eastAsia="en-US"/>
        </w:rPr>
        <w:t xml:space="preserve"> to </w:t>
      </w:r>
      <w:r w:rsidRPr="006B1A06">
        <w:rPr>
          <w:rFonts w:ascii="Calibri" w:eastAsia="Cambria" w:hAnsi="Calibri" w:cs="Calibri"/>
          <w:b/>
          <w:iCs/>
          <w:u w:val="single"/>
          <w:lang w:eastAsia="en-US"/>
        </w:rPr>
        <w:t>build new products</w:t>
      </w:r>
      <w:r w:rsidRPr="006B1A06">
        <w:rPr>
          <w:rFonts w:ascii="Calibri" w:eastAsia="Cambria" w:hAnsi="Calibri" w:cs="Calibri"/>
          <w:u w:val="single"/>
          <w:lang w:eastAsia="en-US"/>
        </w:rPr>
        <w:t xml:space="preserve"> </w:t>
      </w:r>
      <w:r w:rsidRPr="006B1A06">
        <w:rPr>
          <w:rFonts w:ascii="Calibri" w:eastAsia="Cambria" w:hAnsi="Calibri" w:cs="Calibri"/>
          <w:highlight w:val="green"/>
          <w:u w:val="single"/>
          <w:lang w:eastAsia="en-US"/>
        </w:rPr>
        <w:t xml:space="preserve">and created </w:t>
      </w:r>
      <w:r w:rsidRPr="006B1A06">
        <w:rPr>
          <w:rFonts w:ascii="Calibri" w:eastAsia="Cambria" w:hAnsi="Calibri" w:cs="Calibri"/>
          <w:b/>
          <w:iCs/>
          <w:highlight w:val="green"/>
          <w:u w:val="single"/>
          <w:lang w:eastAsia="en-US"/>
        </w:rPr>
        <w:t>many jobs</w:t>
      </w:r>
      <w:r w:rsidRPr="006B1A06">
        <w:rPr>
          <w:rFonts w:ascii="Calibri" w:eastAsia="Cambria" w:hAnsi="Calibri" w:cs="Calibri"/>
          <w:sz w:val="14"/>
          <w:lang w:eastAsia="en-US"/>
        </w:rPr>
        <w:t xml:space="preserve"> in the process.</w:t>
      </w:r>
    </w:p>
    <w:p w14:paraId="358CF5F5"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Some </w:t>
      </w:r>
      <w:r w:rsidRPr="006B1A06">
        <w:rPr>
          <w:rFonts w:ascii="Calibri" w:eastAsia="Cambria" w:hAnsi="Calibri" w:cs="Calibri"/>
          <w:u w:val="single"/>
          <w:lang w:eastAsia="en-US"/>
        </w:rPr>
        <w:t>leftist</w:t>
      </w:r>
      <w:r w:rsidRPr="006B1A06">
        <w:rPr>
          <w:rFonts w:ascii="Calibri" w:eastAsia="Cambria" w:hAnsi="Calibri" w:cs="Calibri"/>
          <w:sz w:val="14"/>
          <w:lang w:eastAsia="en-US"/>
        </w:rPr>
        <w:t xml:space="preserve"> economists like Mariana Mazzucato </w:t>
      </w:r>
      <w:r w:rsidRPr="006B1A06">
        <w:rPr>
          <w:rFonts w:ascii="Calibri" w:eastAsia="Cambria" w:hAnsi="Calibri" w:cs="Calibri"/>
          <w:u w:val="single"/>
          <w:lang w:eastAsia="en-US"/>
        </w:rPr>
        <w:t>argue</w:t>
      </w:r>
      <w:r w:rsidRPr="006B1A06">
        <w:rPr>
          <w:rFonts w:ascii="Calibri" w:eastAsia="Cambria" w:hAnsi="Calibri" w:cs="Calibri"/>
          <w:sz w:val="14"/>
          <w:lang w:eastAsia="en-US"/>
        </w:rPr>
        <w:t xml:space="preserve"> that </w:t>
      </w:r>
      <w:r w:rsidRPr="006B1A06">
        <w:rPr>
          <w:rFonts w:ascii="Calibri" w:eastAsia="Cambria" w:hAnsi="Calibri" w:cs="Calibri"/>
          <w:highlight w:val="green"/>
          <w:u w:val="single"/>
          <w:lang w:eastAsia="en-US"/>
        </w:rPr>
        <w:t>government</w:t>
      </w:r>
      <w:r w:rsidRPr="006B1A06">
        <w:rPr>
          <w:rFonts w:ascii="Calibri" w:eastAsia="Cambria" w:hAnsi="Calibri" w:cs="Calibri"/>
          <w:u w:val="single"/>
          <w:lang w:eastAsia="en-US"/>
        </w:rPr>
        <w:t>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might be able to step</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in and</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become</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 xml:space="preserve">laboratories for </w:t>
      </w:r>
      <w:r w:rsidRPr="006B1A06">
        <w:rPr>
          <w:rFonts w:ascii="Calibri" w:eastAsia="Cambria" w:hAnsi="Calibri" w:cs="Calibri"/>
          <w:b/>
          <w:iCs/>
          <w:highlight w:val="green"/>
          <w:u w:val="single"/>
          <w:lang w:eastAsia="en-US"/>
        </w:rPr>
        <w:t>innovation</w:t>
      </w:r>
      <w:r w:rsidRPr="006B1A06">
        <w:rPr>
          <w:rFonts w:ascii="Calibri" w:eastAsia="Cambria" w:hAnsi="Calibri" w:cs="Calibri"/>
          <w:sz w:val="14"/>
          <w:lang w:eastAsia="en-US"/>
        </w:rPr>
        <w:t xml:space="preserve">. But </w:t>
      </w:r>
      <w:r w:rsidRPr="006B1A06">
        <w:rPr>
          <w:rFonts w:ascii="Calibri" w:eastAsia="Cambria" w:hAnsi="Calibri" w:cs="Calibri"/>
          <w:u w:val="single"/>
          <w:lang w:eastAsia="en-US"/>
        </w:rPr>
        <w:t xml:space="preserve">that </w:t>
      </w:r>
      <w:r w:rsidRPr="006B1A06">
        <w:rPr>
          <w:rFonts w:ascii="Calibri" w:eastAsia="Cambria" w:hAnsi="Calibri" w:cs="Calibri"/>
          <w:highlight w:val="green"/>
          <w:u w:val="single"/>
          <w:lang w:eastAsia="en-US"/>
        </w:rPr>
        <w:t xml:space="preserve">would be a </w:t>
      </w:r>
      <w:r w:rsidRPr="006B1A06">
        <w:rPr>
          <w:rFonts w:ascii="Calibri" w:eastAsia="Cambria" w:hAnsi="Calibri" w:cs="Calibri"/>
          <w:b/>
          <w:iCs/>
          <w:highlight w:val="green"/>
          <w:u w:val="single"/>
          <w:lang w:eastAsia="en-US"/>
        </w:rPr>
        <w:t>historical anomaly</w:t>
      </w:r>
      <w:r w:rsidRPr="006B1A06">
        <w:rPr>
          <w:rFonts w:ascii="Calibri" w:eastAsia="Cambria" w:hAnsi="Calibri" w:cs="Calibri"/>
          <w:sz w:val="14"/>
          <w:highlight w:val="green"/>
          <w:lang w:eastAsia="en-US"/>
        </w:rPr>
        <w:t xml:space="preserve">; </w:t>
      </w:r>
      <w:r w:rsidRPr="006B1A06">
        <w:rPr>
          <w:rFonts w:ascii="Calibri" w:eastAsia="Cambria" w:hAnsi="Calibri" w:cs="Calibri"/>
          <w:highlight w:val="green"/>
          <w:u w:val="single"/>
          <w:lang w:eastAsia="en-US"/>
        </w:rPr>
        <w:t>socialist</w:t>
      </w:r>
      <w:r w:rsidRPr="006B1A06">
        <w:rPr>
          <w:rFonts w:ascii="Calibri" w:eastAsia="Cambria" w:hAnsi="Calibri" w:cs="Calibri"/>
          <w:sz w:val="14"/>
          <w:lang w:eastAsia="en-US"/>
        </w:rPr>
        <w:t xml:space="preserve">-leaning </w:t>
      </w:r>
      <w:r w:rsidRPr="006B1A06">
        <w:rPr>
          <w:rFonts w:ascii="Calibri" w:eastAsia="Cambria" w:hAnsi="Calibri" w:cs="Calibri"/>
          <w:highlight w:val="green"/>
          <w:u w:val="single"/>
          <w:lang w:eastAsia="en-US"/>
        </w:rPr>
        <w:t>governments</w:t>
      </w:r>
      <w:r w:rsidRPr="006B1A06">
        <w:rPr>
          <w:rFonts w:ascii="Calibri" w:eastAsia="Cambria" w:hAnsi="Calibri" w:cs="Calibri"/>
          <w:u w:val="single"/>
          <w:lang w:eastAsia="en-US"/>
        </w:rPr>
        <w:t xml:space="preserve"> </w:t>
      </w:r>
      <w:r w:rsidRPr="006B1A06">
        <w:rPr>
          <w:rFonts w:ascii="Calibri" w:eastAsia="Cambria" w:hAnsi="Calibri" w:cs="Calibri"/>
          <w:highlight w:val="green"/>
          <w:u w:val="single"/>
          <w:lang w:eastAsia="en-US"/>
        </w:rPr>
        <w:t>have</w:t>
      </w:r>
      <w:r w:rsidRPr="006B1A06">
        <w:rPr>
          <w:rFonts w:ascii="Calibri" w:eastAsia="Cambria" w:hAnsi="Calibri" w:cs="Calibri"/>
          <w:sz w:val="14"/>
          <w:lang w:eastAsia="en-US"/>
        </w:rPr>
        <w:t xml:space="preserve"> typically </w:t>
      </w:r>
      <w:r w:rsidRPr="006B1A06">
        <w:rPr>
          <w:rFonts w:ascii="Calibri" w:eastAsia="Cambria" w:hAnsi="Calibri" w:cs="Calibri"/>
          <w:highlight w:val="green"/>
          <w:u w:val="single"/>
          <w:lang w:eastAsia="en-US"/>
        </w:rPr>
        <w:t>been</w:t>
      </w:r>
      <w:r w:rsidRPr="006B1A06">
        <w:rPr>
          <w:rFonts w:ascii="Calibri" w:eastAsia="Cambria" w:hAnsi="Calibri" w:cs="Calibri"/>
          <w:sz w:val="14"/>
          <w:highlight w:val="green"/>
          <w:lang w:eastAsia="en-US"/>
        </w:rPr>
        <w:t xml:space="preserve"> </w:t>
      </w:r>
      <w:r w:rsidRPr="006B1A06">
        <w:rPr>
          <w:rFonts w:ascii="Calibri" w:eastAsia="Cambria" w:hAnsi="Calibri" w:cs="Calibri"/>
          <w:b/>
          <w:iCs/>
          <w:highlight w:val="green"/>
          <w:u w:val="single"/>
          <w:lang w:eastAsia="en-US"/>
        </w:rPr>
        <w:t>less innovative</w:t>
      </w:r>
      <w:r w:rsidRPr="006B1A06">
        <w:rPr>
          <w:rFonts w:ascii="Calibri" w:eastAsia="Cambria" w:hAnsi="Calibri" w:cs="Calibri"/>
          <w:b/>
          <w:iCs/>
          <w:u w:val="single"/>
          <w:lang w:eastAsia="en-US"/>
        </w:rPr>
        <w:t xml:space="preserve"> than others</w:t>
      </w:r>
      <w:r w:rsidRPr="006B1A06">
        <w:rPr>
          <w:rFonts w:ascii="Calibri" w:eastAsia="Cambria" w:hAnsi="Calibri" w:cs="Calibri"/>
          <w:sz w:val="14"/>
          <w:lang w:eastAsia="en-US"/>
        </w:rPr>
        <w:t xml:space="preserve">. After all, </w:t>
      </w:r>
      <w:r w:rsidRPr="006B1A06">
        <w:rPr>
          <w:rFonts w:ascii="Calibri" w:eastAsia="Cambria" w:hAnsi="Calibri" w:cs="Calibri"/>
          <w:u w:val="single"/>
          <w:lang w:eastAsia="en-US"/>
        </w:rPr>
        <w:t>bureaucrats and worker</w:t>
      </w:r>
      <w:r w:rsidRPr="006B1A06">
        <w:rPr>
          <w:rFonts w:ascii="Calibri" w:eastAsia="Cambria" w:hAnsi="Calibri" w:cs="Calibri"/>
          <w:sz w:val="14"/>
          <w:lang w:eastAsia="en-US"/>
        </w:rPr>
        <w:t>-</w:t>
      </w:r>
      <w:r w:rsidRPr="006B1A06">
        <w:rPr>
          <w:rFonts w:ascii="Calibri" w:eastAsia="Cambria" w:hAnsi="Calibri" w:cs="Calibri"/>
          <w:u w:val="single"/>
          <w:lang w:eastAsia="en-US"/>
        </w:rPr>
        <w:t>corporate boards</w:t>
      </w:r>
      <w:r w:rsidRPr="006B1A06">
        <w:rPr>
          <w:rFonts w:ascii="Calibri" w:eastAsia="Cambria" w:hAnsi="Calibri" w:cs="Calibri"/>
          <w:sz w:val="14"/>
          <w:lang w:eastAsia="en-US"/>
        </w:rPr>
        <w:t xml:space="preserve"> have </w:t>
      </w:r>
      <w:r w:rsidRPr="006B1A06">
        <w:rPr>
          <w:rFonts w:ascii="Calibri" w:eastAsia="Cambria" w:hAnsi="Calibri" w:cs="Calibri"/>
          <w:b/>
          <w:iCs/>
          <w:u w:val="single"/>
          <w:lang w:eastAsia="en-US"/>
        </w:rPr>
        <w:t>little incentive</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to upset the s</w:t>
      </w:r>
      <w:r w:rsidRPr="006B1A06">
        <w:rPr>
          <w:rFonts w:ascii="Calibri" w:eastAsia="Cambria" w:hAnsi="Calibri" w:cs="Calibri"/>
          <w:sz w:val="14"/>
          <w:lang w:eastAsia="en-US"/>
        </w:rPr>
        <w:t xml:space="preserve">tatus </w:t>
      </w:r>
      <w:r w:rsidRPr="006B1A06">
        <w:rPr>
          <w:rFonts w:ascii="Calibri" w:eastAsia="Cambria" w:hAnsi="Calibri" w:cs="Calibri"/>
          <w:u w:val="single"/>
          <w:lang w:eastAsia="en-US"/>
        </w:rPr>
        <w:t>quo or</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compete</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to build a better widget</w:t>
      </w:r>
      <w:r w:rsidRPr="006B1A06">
        <w:rPr>
          <w:rFonts w:ascii="Calibri" w:eastAsia="Cambria" w:hAnsi="Calibri" w:cs="Calibri"/>
          <w:sz w:val="14"/>
          <w:lang w:eastAsia="en-US"/>
        </w:rPr>
        <w:t xml:space="preserve">. And </w:t>
      </w:r>
      <w:r w:rsidRPr="006B1A06">
        <w:rPr>
          <w:rFonts w:ascii="Calibri" w:eastAsia="Cambria" w:hAnsi="Calibri" w:cs="Calibri"/>
          <w:u w:val="single"/>
          <w:lang w:eastAsia="en-US"/>
        </w:rPr>
        <w:t>even when government</w:t>
      </w:r>
      <w:r w:rsidRPr="006B1A06">
        <w:rPr>
          <w:rFonts w:ascii="Calibri" w:eastAsia="Cambria" w:hAnsi="Calibri" w:cs="Calibri"/>
          <w:sz w:val="14"/>
          <w:lang w:eastAsia="en-US"/>
        </w:rPr>
        <w:t xml:space="preserve"> programs </w:t>
      </w:r>
      <w:r w:rsidRPr="006B1A06">
        <w:rPr>
          <w:rFonts w:ascii="Calibri" w:eastAsia="Cambria" w:hAnsi="Calibri" w:cs="Calibri"/>
          <w:u w:val="single"/>
          <w:lang w:eastAsia="en-US"/>
        </w:rPr>
        <w:t>have spurred innovation</w:t>
      </w:r>
      <w:r w:rsidRPr="006B1A06">
        <w:rPr>
          <w:rFonts w:ascii="Calibri" w:eastAsia="Cambria" w:hAnsi="Calibri" w:cs="Calibri"/>
          <w:sz w:val="14"/>
          <w:lang w:eastAsia="en-US"/>
        </w:rPr>
        <w:t>—as in the case of the internet—</w:t>
      </w:r>
      <w:r w:rsidRPr="006B1A06">
        <w:rPr>
          <w:rFonts w:ascii="Calibri" w:eastAsia="Cambria" w:hAnsi="Calibri" w:cs="Calibri"/>
          <w:b/>
          <w:iCs/>
          <w:u w:val="single"/>
          <w:lang w:eastAsia="en-US"/>
        </w:rPr>
        <w:t>it took the private sector</w:t>
      </w:r>
      <w:r w:rsidRPr="006B1A06">
        <w:rPr>
          <w:rFonts w:ascii="Calibri" w:eastAsia="Cambria" w:hAnsi="Calibri" w:cs="Calibri"/>
          <w:sz w:val="14"/>
          <w:lang w:eastAsia="en-US"/>
        </w:rPr>
        <w:t> </w:t>
      </w:r>
      <w:r w:rsidRPr="006B1A06">
        <w:rPr>
          <w:rFonts w:ascii="Calibri" w:eastAsia="Cambria" w:hAnsi="Calibri" w:cs="Calibri"/>
          <w:u w:val="single"/>
          <w:lang w:eastAsia="en-US"/>
        </w:rPr>
        <w:t>to recognize the value and create a market</w:t>
      </w:r>
      <w:r w:rsidRPr="006B1A06">
        <w:rPr>
          <w:rFonts w:ascii="Calibri" w:eastAsia="Cambria" w:hAnsi="Calibri" w:cs="Calibri"/>
          <w:sz w:val="14"/>
          <w:lang w:eastAsia="en-US"/>
        </w:rPr>
        <w:t>.</w:t>
      </w:r>
    </w:p>
    <w:p w14:paraId="7BC4767E"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And that </w:t>
      </w:r>
      <w:r w:rsidRPr="006B1A06">
        <w:rPr>
          <w:rFonts w:ascii="Calibri" w:eastAsia="Cambria" w:hAnsi="Calibri" w:cs="Calibri"/>
          <w:u w:val="single"/>
          <w:lang w:eastAsia="en-US"/>
        </w:rPr>
        <w:t>brings us to a third reason to</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believe in markets</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productivity</w:t>
      </w:r>
      <w:r w:rsidRPr="006B1A06">
        <w:rPr>
          <w:rFonts w:ascii="Calibri" w:eastAsia="Cambria" w:hAnsi="Calibri" w:cs="Calibri"/>
          <w:sz w:val="14"/>
          <w:lang w:eastAsia="en-US"/>
        </w:rPr>
        <w:t>. Some economists, such as Robert Gordon, have looked to today’s economic problems and suggested that productivity growth—the engine that fueled so much of the progress of the last several decades—is over. In this telling, the resources, products, and systems that underpin the world’s economy are all optimized, and little further progress is possible.</w:t>
      </w:r>
    </w:p>
    <w:p w14:paraId="3B02AC58"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But that is hard to square with reality. </w:t>
      </w:r>
      <w:r w:rsidRPr="006B1A06">
        <w:rPr>
          <w:rFonts w:ascii="Calibri" w:eastAsia="Cambria" w:hAnsi="Calibri" w:cs="Calibri"/>
          <w:b/>
          <w:iCs/>
          <w:highlight w:val="green"/>
          <w:u w:val="single"/>
          <w:lang w:eastAsia="en-US"/>
        </w:rPr>
        <w:t>Innovation</w:t>
      </w:r>
      <w:r w:rsidRPr="006B1A06">
        <w:rPr>
          <w:rFonts w:ascii="Calibri" w:eastAsia="Cambria" w:hAnsi="Calibri" w:cs="Calibri"/>
          <w:highlight w:val="green"/>
          <w:u w:val="single"/>
          <w:lang w:eastAsia="en-US"/>
        </w:rPr>
        <w:t xml:space="preserve"> helps</w:t>
      </w:r>
      <w:r w:rsidRPr="006B1A06">
        <w:rPr>
          <w:rFonts w:ascii="Calibri" w:eastAsia="Cambria" w:hAnsi="Calibri" w:cs="Calibri"/>
          <w:u w:val="single"/>
          <w:lang w:eastAsia="en-US"/>
        </w:rPr>
        <w:t xml:space="preserve"> economies</w:t>
      </w:r>
      <w:r w:rsidRPr="006B1A06">
        <w:rPr>
          <w:rFonts w:ascii="Calibri" w:eastAsia="Cambria" w:hAnsi="Calibri" w:cs="Calibri"/>
          <w:sz w:val="14"/>
          <w:lang w:eastAsia="en-US"/>
        </w:rPr>
        <w:t xml:space="preserve"> </w:t>
      </w:r>
      <w:r w:rsidRPr="006B1A06">
        <w:rPr>
          <w:rFonts w:ascii="Calibri" w:eastAsia="Cambria" w:hAnsi="Calibri" w:cs="Calibri"/>
          <w:b/>
          <w:iCs/>
          <w:highlight w:val="green"/>
          <w:u w:val="single"/>
          <w:lang w:eastAsia="en-US"/>
        </w:rPr>
        <w:t>do more with fewer resources</w:t>
      </w:r>
      <w:r w:rsidRPr="006B1A06">
        <w:rPr>
          <w:rFonts w:ascii="Calibri" w:eastAsia="Cambria" w:hAnsi="Calibri" w:cs="Calibri"/>
          <w:sz w:val="14"/>
          <w:lang w:eastAsia="en-US"/>
        </w:rPr>
        <w:t>—</w:t>
      </w:r>
      <w:r w:rsidRPr="006B1A06">
        <w:rPr>
          <w:rFonts w:ascii="Calibri" w:eastAsia="Cambria" w:hAnsi="Calibri" w:cs="Calibri"/>
          <w:u w:val="single"/>
          <w:lang w:eastAsia="en-US"/>
        </w:rPr>
        <w:t>increasingly</w:t>
      </w:r>
      <w:r w:rsidRPr="006B1A06">
        <w:rPr>
          <w:rFonts w:ascii="Calibri" w:eastAsia="Cambria" w:hAnsi="Calibri" w:cs="Calibri"/>
          <w:sz w:val="14"/>
          <w:lang w:eastAsia="en-US"/>
        </w:rPr>
        <w:t xml:space="preserve"> </w:t>
      </w:r>
      <w:r w:rsidRPr="006B1A06">
        <w:rPr>
          <w:rFonts w:ascii="Calibri" w:eastAsia="Cambria" w:hAnsi="Calibri" w:cs="Calibri"/>
          <w:highlight w:val="green"/>
          <w:u w:val="single"/>
          <w:lang w:eastAsia="en-US"/>
        </w:rPr>
        <w:t xml:space="preserve">critical to </w:t>
      </w:r>
      <w:r w:rsidRPr="006B1A06">
        <w:rPr>
          <w:rFonts w:ascii="Calibri" w:eastAsia="Cambria" w:hAnsi="Calibri" w:cs="Calibri"/>
          <w:u w:val="single"/>
          <w:lang w:eastAsia="en-US"/>
        </w:rPr>
        <w:t>addressing</w:t>
      </w:r>
      <w:r w:rsidRPr="006B1A06">
        <w:rPr>
          <w:rFonts w:ascii="Calibri" w:eastAsia="Cambria" w:hAnsi="Calibri" w:cs="Calibri"/>
          <w:sz w:val="14"/>
          <w:lang w:eastAsia="en-US"/>
        </w:rPr>
        <w:t xml:space="preserve"> </w:t>
      </w:r>
      <w:r w:rsidRPr="006B1A06">
        <w:rPr>
          <w:rFonts w:ascii="Calibri" w:eastAsia="Cambria" w:hAnsi="Calibri" w:cs="Calibri"/>
          <w:b/>
          <w:iCs/>
          <w:highlight w:val="green"/>
          <w:u w:val="single"/>
          <w:lang w:eastAsia="en-US"/>
        </w:rPr>
        <w:t>climate change</w:t>
      </w:r>
      <w:r w:rsidRPr="006B1A06">
        <w:rPr>
          <w:rFonts w:ascii="Calibri" w:eastAsia="Cambria" w:hAnsi="Calibri" w:cs="Calibri"/>
          <w:sz w:val="14"/>
          <w:lang w:eastAsia="en-US"/>
        </w:rPr>
        <w:t>, for example—</w:t>
      </w:r>
      <w:r w:rsidRPr="006B1A06">
        <w:rPr>
          <w:rFonts w:ascii="Calibri" w:eastAsia="Cambria" w:hAnsi="Calibri" w:cs="Calibri"/>
          <w:u w:val="single"/>
          <w:lang w:eastAsia="en-US"/>
        </w:rPr>
        <w:t>which is a form of</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productivity growth</w:t>
      </w:r>
      <w:r w:rsidRPr="006B1A06">
        <w:rPr>
          <w:rFonts w:ascii="Calibri" w:eastAsia="Cambria" w:hAnsi="Calibri" w:cs="Calibri"/>
          <w:sz w:val="14"/>
          <w:lang w:eastAsia="en-US"/>
        </w:rPr>
        <w:t xml:space="preserve">. And likewise, </w:t>
      </w:r>
      <w:r w:rsidRPr="006B1A06">
        <w:rPr>
          <w:rFonts w:ascii="Calibri" w:eastAsia="Cambria" w:hAnsi="Calibri" w:cs="Calibri"/>
          <w:u w:val="single"/>
          <w:lang w:eastAsia="en-US"/>
        </w:rPr>
        <w:t xml:space="preserve">many of the </w:t>
      </w:r>
      <w:r w:rsidRPr="006B1A06">
        <w:rPr>
          <w:rFonts w:ascii="Calibri" w:eastAsia="Cambria" w:hAnsi="Calibri" w:cs="Calibri"/>
          <w:b/>
          <w:iCs/>
          <w:u w:val="single"/>
          <w:lang w:eastAsia="en-US"/>
        </w:rPr>
        <w:t>products and technologies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people</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rely on every day</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did not exist</w:t>
      </w:r>
      <w:r w:rsidRPr="006B1A06">
        <w:rPr>
          <w:rFonts w:ascii="Calibri" w:eastAsia="Cambria" w:hAnsi="Calibri" w:cs="Calibri"/>
          <w:sz w:val="14"/>
          <w:lang w:eastAsia="en-US"/>
        </w:rPr>
        <w:t xml:space="preserve"> a </w:t>
      </w:r>
      <w:r w:rsidRPr="006B1A06">
        <w:rPr>
          <w:rFonts w:ascii="Calibri" w:eastAsia="Cambria" w:hAnsi="Calibri" w:cs="Calibri"/>
          <w:u w:val="single"/>
          <w:lang w:eastAsia="en-US"/>
        </w:rPr>
        <w:t>few years ago</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These </w:t>
      </w:r>
      <w:r w:rsidRPr="006B1A06">
        <w:rPr>
          <w:rFonts w:ascii="Calibri" w:eastAsia="Cambria" w:hAnsi="Calibri" w:cs="Calibri"/>
          <w:highlight w:val="green"/>
          <w:u w:val="single"/>
          <w:lang w:eastAsia="en-US"/>
        </w:rPr>
        <w:t>goods make</w:t>
      </w:r>
      <w:r w:rsidRPr="006B1A06">
        <w:rPr>
          <w:rFonts w:ascii="Calibri" w:eastAsia="Cambria" w:hAnsi="Calibri" w:cs="Calibri"/>
          <w:sz w:val="14"/>
          <w:highlight w:val="green"/>
          <w:lang w:eastAsia="en-US"/>
        </w:rPr>
        <w:t xml:space="preserve"> </w:t>
      </w:r>
      <w:r w:rsidRPr="006B1A06">
        <w:rPr>
          <w:rFonts w:ascii="Calibri" w:eastAsia="Cambria" w:hAnsi="Calibri" w:cs="Calibri"/>
          <w:b/>
          <w:iCs/>
          <w:u w:val="single"/>
          <w:lang w:eastAsia="en-US"/>
        </w:rPr>
        <w:t xml:space="preserve">inaccessible </w:t>
      </w:r>
      <w:r w:rsidRPr="006B1A06">
        <w:rPr>
          <w:rFonts w:ascii="Calibri" w:eastAsia="Cambria" w:hAnsi="Calibri" w:cs="Calibri"/>
          <w:b/>
          <w:iCs/>
          <w:highlight w:val="green"/>
          <w:u w:val="single"/>
          <w:lang w:eastAsia="en-US"/>
        </w:rPr>
        <w:t>services</w:t>
      </w:r>
      <w:r w:rsidRPr="006B1A06">
        <w:rPr>
          <w:rFonts w:ascii="Calibri" w:eastAsia="Cambria" w:hAnsi="Calibri" w:cs="Calibri"/>
          <w:sz w:val="14"/>
          <w:highlight w:val="green"/>
          <w:lang w:eastAsia="en-US"/>
        </w:rPr>
        <w:t xml:space="preserve"> </w:t>
      </w:r>
      <w:r w:rsidRPr="006B1A06">
        <w:rPr>
          <w:rFonts w:ascii="Calibri" w:eastAsia="Cambria" w:hAnsi="Calibri" w:cs="Calibri"/>
          <w:highlight w:val="green"/>
          <w:u w:val="single"/>
          <w:lang w:eastAsia="en-US"/>
        </w:rPr>
        <w:t>more available</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and are changing</w:t>
      </w:r>
      <w:r w:rsidRPr="006B1A06">
        <w:rPr>
          <w:rFonts w:ascii="Calibri" w:eastAsia="Cambria" w:hAnsi="Calibri" w:cs="Calibri"/>
          <w:sz w:val="14"/>
          <w:lang w:eastAsia="en-US"/>
        </w:rPr>
        <w:t xml:space="preserve"> the </w:t>
      </w:r>
      <w:r w:rsidRPr="006B1A06">
        <w:rPr>
          <w:rFonts w:ascii="Calibri" w:eastAsia="Cambria" w:hAnsi="Calibri" w:cs="Calibri"/>
          <w:u w:val="single"/>
          <w:lang w:eastAsia="en-US"/>
        </w:rPr>
        <w:t>nature of work</w:t>
      </w:r>
      <w:r w:rsidRPr="006B1A06">
        <w:rPr>
          <w:rFonts w:ascii="Calibri" w:eastAsia="Cambria" w:hAnsi="Calibri" w:cs="Calibri"/>
          <w:sz w:val="14"/>
          <w:lang w:eastAsia="en-US"/>
        </w:rPr>
        <w:t xml:space="preserve">, often </w:t>
      </w:r>
      <w:r w:rsidRPr="006B1A06">
        <w:rPr>
          <w:rFonts w:ascii="Calibri" w:eastAsia="Cambria" w:hAnsi="Calibri" w:cs="Calibri"/>
          <w:b/>
          <w:iCs/>
          <w:u w:val="single"/>
          <w:lang w:eastAsia="en-US"/>
        </w:rPr>
        <w:t>for the better</w:t>
      </w:r>
      <w:r w:rsidRPr="006B1A06">
        <w:rPr>
          <w:rFonts w:ascii="Calibri" w:eastAsia="Cambria" w:hAnsi="Calibri" w:cs="Calibri"/>
          <w:sz w:val="14"/>
          <w:lang w:eastAsia="en-US"/>
        </w:rPr>
        <w:t xml:space="preserve">. Such </w:t>
      </w:r>
      <w:r w:rsidRPr="006B1A06">
        <w:rPr>
          <w:rFonts w:ascii="Calibri" w:eastAsia="Cambria" w:hAnsi="Calibri" w:cs="Calibri"/>
          <w:u w:val="single"/>
          <w:lang w:eastAsia="en-US"/>
        </w:rPr>
        <w:t>gains are made possible</w:t>
      </w:r>
      <w:r w:rsidRPr="006B1A06">
        <w:rPr>
          <w:rFonts w:ascii="Calibri" w:eastAsia="Cambria" w:hAnsi="Calibri" w:cs="Calibri"/>
          <w:sz w:val="14"/>
          <w:lang w:eastAsia="en-US"/>
        </w:rPr>
        <w:t xml:space="preserve"> by </w:t>
      </w:r>
      <w:r w:rsidRPr="006B1A06">
        <w:rPr>
          <w:rFonts w:ascii="Calibri" w:eastAsia="Cambria" w:hAnsi="Calibri" w:cs="Calibri"/>
          <w:b/>
          <w:iCs/>
          <w:u w:val="single"/>
          <w:lang w:eastAsia="en-US"/>
        </w:rPr>
        <w:t>capitalist systems</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that encourage</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invention and growing</w:t>
      </w:r>
      <w:r w:rsidRPr="006B1A06">
        <w:rPr>
          <w:rFonts w:ascii="Calibri" w:eastAsia="Cambria" w:hAnsi="Calibri" w:cs="Calibri"/>
          <w:sz w:val="14"/>
          <w:lang w:eastAsia="en-US"/>
        </w:rPr>
        <w:t xml:space="preserve"> the pie, </w:t>
      </w:r>
      <w:r w:rsidRPr="006B1A06">
        <w:rPr>
          <w:rFonts w:ascii="Calibri" w:eastAsia="Cambria" w:hAnsi="Calibri" w:cs="Calibri"/>
          <w:u w:val="single"/>
          <w:lang w:eastAsia="en-US"/>
        </w:rPr>
        <w:t>not by socialist systems that are more concerned</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with</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how the existing</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pie is cut</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It is </w:t>
      </w:r>
      <w:r w:rsidRPr="006B1A06">
        <w:rPr>
          <w:rFonts w:ascii="Calibri" w:eastAsia="Cambria" w:hAnsi="Calibri" w:cs="Calibri"/>
          <w:b/>
          <w:iCs/>
          <w:u w:val="single"/>
          <w:lang w:eastAsia="en-US"/>
        </w:rPr>
        <w:t>far too soon</w:t>
      </w:r>
      <w:r w:rsidRPr="006B1A06">
        <w:rPr>
          <w:rFonts w:ascii="Calibri" w:eastAsia="Cambria" w:hAnsi="Calibri" w:cs="Calibri"/>
          <w:sz w:val="14"/>
          <w:lang w:eastAsia="en-US"/>
        </w:rPr>
        <w:t xml:space="preserve">, in other words, </w:t>
      </w:r>
      <w:r w:rsidRPr="006B1A06">
        <w:rPr>
          <w:rFonts w:ascii="Calibri" w:eastAsia="Cambria" w:hAnsi="Calibri" w:cs="Calibri"/>
          <w:u w:val="single"/>
          <w:lang w:eastAsia="en-US"/>
        </w:rPr>
        <w:t>to write off productivity</w:t>
      </w:r>
      <w:r w:rsidRPr="006B1A06">
        <w:rPr>
          <w:rFonts w:ascii="Calibri" w:eastAsia="Cambria" w:hAnsi="Calibri" w:cs="Calibri"/>
          <w:sz w:val="14"/>
          <w:lang w:eastAsia="en-US"/>
        </w:rPr>
        <w:t>.</w:t>
      </w:r>
    </w:p>
    <w:p w14:paraId="709A8D73" w14:textId="77777777" w:rsidR="006B1A06" w:rsidRPr="006B1A06" w:rsidRDefault="006B1A06" w:rsidP="006B1A06">
      <w:pPr>
        <w:rPr>
          <w:rFonts w:ascii="Calibri" w:eastAsia="Cambria" w:hAnsi="Calibri" w:cs="Calibri"/>
          <w:sz w:val="14"/>
          <w:szCs w:val="14"/>
          <w:lang w:eastAsia="en-US"/>
        </w:rPr>
      </w:pPr>
      <w:r w:rsidRPr="006B1A06">
        <w:rPr>
          <w:rFonts w:ascii="Calibri" w:eastAsia="Cambria" w:hAnsi="Calibri" w:cs="Calibri"/>
          <w:sz w:val="14"/>
          <w:szCs w:val="14"/>
          <w:lang w:eastAsia="en-US"/>
        </w:rPr>
        <w:t>Here, it is worth considering the lessons of a previous productivity boom: the Industrial Revolution. As the economist Joel Mokyr has shown, it took new innovations like the steam engine more than 100 years to appear in productivity estimates. The same could be happening today with smartphones and the internet. Meanwhile, even as that upheaval transformed the human experience, creating a more comfortable existence for most everyone, it was also messy and disruptive. The early part of that innovative cycle—like others since—displaced existing workers while the gains flowed to the owners of capital first, causing social instability.</w:t>
      </w:r>
    </w:p>
    <w:p w14:paraId="74315AAD" w14:textId="77777777" w:rsidR="006B1A06" w:rsidRPr="006B1A06" w:rsidRDefault="006B1A06" w:rsidP="006B1A06">
      <w:pPr>
        <w:rPr>
          <w:rFonts w:ascii="Calibri" w:eastAsia="Cambria" w:hAnsi="Calibri" w:cs="Calibri"/>
          <w:sz w:val="14"/>
          <w:lang w:eastAsia="en-US"/>
        </w:rPr>
      </w:pPr>
      <w:r w:rsidRPr="006B1A06">
        <w:rPr>
          <w:rFonts w:ascii="Calibri" w:eastAsia="Cambria" w:hAnsi="Calibri" w:cs="Calibri"/>
          <w:sz w:val="14"/>
          <w:lang w:eastAsia="en-US"/>
        </w:rPr>
        <w:t xml:space="preserve">This time around, </w:t>
      </w:r>
      <w:r w:rsidRPr="006B1A06">
        <w:rPr>
          <w:rFonts w:ascii="Calibri" w:eastAsia="Cambria" w:hAnsi="Calibri" w:cs="Calibri"/>
          <w:u w:val="single"/>
          <w:lang w:eastAsia="en-US"/>
        </w:rPr>
        <w:t xml:space="preserve">the </w:t>
      </w:r>
      <w:r w:rsidRPr="006B1A06">
        <w:rPr>
          <w:rFonts w:ascii="Calibri" w:eastAsia="Cambria" w:hAnsi="Calibri" w:cs="Calibri"/>
          <w:b/>
          <w:iCs/>
          <w:u w:val="single"/>
          <w:lang w:eastAsia="en-US"/>
        </w:rPr>
        <w:t>effects</w:t>
      </w:r>
      <w:r w:rsidRPr="006B1A06">
        <w:rPr>
          <w:rFonts w:ascii="Calibri" w:eastAsia="Cambria" w:hAnsi="Calibri" w:cs="Calibri"/>
          <w:u w:val="single"/>
          <w:lang w:eastAsia="en-US"/>
        </w:rPr>
        <w:t xml:space="preserve"> may end up</w:t>
      </w:r>
      <w:r w:rsidRPr="006B1A06">
        <w:rPr>
          <w:rFonts w:ascii="Calibri" w:eastAsia="Cambria" w:hAnsi="Calibri" w:cs="Calibri"/>
          <w:sz w:val="14"/>
          <w:lang w:eastAsia="en-US"/>
        </w:rPr>
        <w:t xml:space="preserve"> </w:t>
      </w:r>
      <w:r w:rsidRPr="006B1A06">
        <w:rPr>
          <w:rFonts w:ascii="Calibri" w:eastAsia="Cambria" w:hAnsi="Calibri" w:cs="Calibri"/>
          <w:b/>
          <w:iCs/>
          <w:u w:val="single"/>
          <w:lang w:eastAsia="en-US"/>
        </w:rPr>
        <w:t>being less wrenching</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 xml:space="preserve">The </w:t>
      </w:r>
      <w:r w:rsidRPr="006B1A06">
        <w:rPr>
          <w:rFonts w:ascii="Calibri" w:eastAsia="Cambria" w:hAnsi="Calibri" w:cs="Calibri"/>
          <w:b/>
          <w:iCs/>
          <w:highlight w:val="green"/>
          <w:u w:val="single"/>
          <w:lang w:eastAsia="en-US"/>
        </w:rPr>
        <w:t>divisions</w:t>
      </w:r>
      <w:r w:rsidRPr="006B1A06">
        <w:rPr>
          <w:rFonts w:ascii="Calibri" w:eastAsia="Cambria" w:hAnsi="Calibri" w:cs="Calibri"/>
          <w:highlight w:val="green"/>
          <w:u w:val="single"/>
          <w:lang w:eastAsia="en-US"/>
        </w:rPr>
        <w:t xml:space="preserve"> between </w:t>
      </w:r>
      <w:r w:rsidRPr="006B1A06">
        <w:rPr>
          <w:rFonts w:ascii="Calibri" w:eastAsia="Cambria" w:hAnsi="Calibri" w:cs="Calibri"/>
          <w:b/>
          <w:iCs/>
          <w:highlight w:val="green"/>
          <w:u w:val="single"/>
          <w:lang w:eastAsia="en-US"/>
        </w:rPr>
        <w:t>owners</w:t>
      </w:r>
      <w:r w:rsidRPr="006B1A06">
        <w:rPr>
          <w:rFonts w:ascii="Calibri" w:eastAsia="Cambria" w:hAnsi="Calibri" w:cs="Calibri"/>
          <w:sz w:val="14"/>
          <w:lang w:eastAsia="en-US"/>
        </w:rPr>
        <w:t xml:space="preserve"> of capital </w:t>
      </w:r>
      <w:r w:rsidRPr="006B1A06">
        <w:rPr>
          <w:rFonts w:ascii="Calibri" w:eastAsia="Cambria" w:hAnsi="Calibri" w:cs="Calibri"/>
          <w:highlight w:val="green"/>
          <w:u w:val="single"/>
          <w:lang w:eastAsia="en-US"/>
        </w:rPr>
        <w:t>and</w:t>
      </w:r>
      <w:r w:rsidRPr="006B1A06">
        <w:rPr>
          <w:rFonts w:ascii="Calibri" w:eastAsia="Cambria" w:hAnsi="Calibri" w:cs="Calibri"/>
          <w:sz w:val="14"/>
          <w:highlight w:val="green"/>
          <w:lang w:eastAsia="en-US"/>
        </w:rPr>
        <w:t xml:space="preserve"> </w:t>
      </w:r>
      <w:r w:rsidRPr="006B1A06">
        <w:rPr>
          <w:rFonts w:ascii="Calibri" w:eastAsia="Cambria" w:hAnsi="Calibri" w:cs="Calibri"/>
          <w:b/>
          <w:iCs/>
          <w:highlight w:val="green"/>
          <w:u w:val="single"/>
          <w:lang w:eastAsia="en-US"/>
        </w:rPr>
        <w:t>workers</w:t>
      </w:r>
      <w:r w:rsidRPr="006B1A06">
        <w:rPr>
          <w:rFonts w:ascii="Calibri" w:eastAsia="Cambria" w:hAnsi="Calibri" w:cs="Calibri"/>
          <w:sz w:val="14"/>
          <w:highlight w:val="green"/>
          <w:lang w:eastAsia="en-US"/>
        </w:rPr>
        <w:t xml:space="preserve"> </w:t>
      </w:r>
      <w:r w:rsidRPr="006B1A06">
        <w:rPr>
          <w:rFonts w:ascii="Calibri" w:eastAsia="Cambria" w:hAnsi="Calibri" w:cs="Calibri"/>
          <w:highlight w:val="green"/>
          <w:u w:val="single"/>
          <w:lang w:eastAsia="en-US"/>
        </w:rPr>
        <w:t>are not as clear</w:t>
      </w:r>
      <w:r w:rsidRPr="006B1A06">
        <w:rPr>
          <w:rFonts w:ascii="Calibri" w:eastAsia="Cambria" w:hAnsi="Calibri" w:cs="Calibri"/>
          <w:u w:val="single"/>
          <w:lang w:eastAsia="en-US"/>
        </w:rPr>
        <w:t xml:space="preserve"> as they used to be</w:t>
      </w:r>
      <w:r w:rsidRPr="006B1A06">
        <w:rPr>
          <w:rFonts w:ascii="Calibri" w:eastAsia="Cambria" w:hAnsi="Calibri" w:cs="Calibri"/>
          <w:sz w:val="14"/>
          <w:lang w:eastAsia="en-US"/>
        </w:rPr>
        <w:t>. </w:t>
      </w:r>
      <w:r w:rsidRPr="006B1A06">
        <w:rPr>
          <w:rFonts w:ascii="Calibri" w:eastAsia="Cambria" w:hAnsi="Calibri" w:cs="Calibri"/>
          <w:u w:val="single"/>
          <w:lang w:eastAsia="en-US"/>
        </w:rPr>
        <w:t xml:space="preserve">More Americans </w:t>
      </w:r>
      <w:r w:rsidRPr="006B1A06">
        <w:rPr>
          <w:rFonts w:ascii="Calibri" w:eastAsia="Cambria" w:hAnsi="Calibri" w:cs="Calibri"/>
          <w:b/>
          <w:iCs/>
          <w:u w:val="single"/>
          <w:lang w:eastAsia="en-US"/>
        </w:rPr>
        <w:t>than ever</w:t>
      </w:r>
      <w:r w:rsidRPr="006B1A06">
        <w:rPr>
          <w:rFonts w:ascii="Calibri" w:eastAsia="Cambria" w:hAnsi="Calibri" w:cs="Calibri"/>
          <w:u w:val="single"/>
          <w:lang w:eastAsia="en-US"/>
        </w:rPr>
        <w:t xml:space="preserve"> own stock</w:t>
      </w:r>
      <w:r w:rsidRPr="006B1A06">
        <w:rPr>
          <w:rFonts w:ascii="Calibri" w:eastAsia="Cambria" w:hAnsi="Calibri" w:cs="Calibri"/>
          <w:sz w:val="14"/>
          <w:lang w:eastAsia="en-US"/>
        </w:rPr>
        <w:t> </w:t>
      </w:r>
      <w:r w:rsidRPr="006B1A06">
        <w:rPr>
          <w:rFonts w:ascii="Calibri" w:eastAsia="Cambria" w:hAnsi="Calibri" w:cs="Calibri"/>
          <w:u w:val="single"/>
          <w:lang w:eastAsia="en-US"/>
        </w:rPr>
        <w:t>through</w:t>
      </w:r>
      <w:r w:rsidRPr="006B1A06">
        <w:rPr>
          <w:rFonts w:ascii="Calibri" w:eastAsia="Cambria" w:hAnsi="Calibri" w:cs="Calibri"/>
          <w:sz w:val="14"/>
          <w:lang w:eastAsia="en-US"/>
        </w:rPr>
        <w:t xml:space="preserve"> </w:t>
      </w:r>
      <w:r w:rsidRPr="006B1A06">
        <w:rPr>
          <w:rFonts w:ascii="Calibri" w:eastAsia="Cambria" w:hAnsi="Calibri" w:cs="Calibri"/>
          <w:u w:val="single"/>
          <w:lang w:eastAsia="en-US"/>
        </w:rPr>
        <w:t>their workplace</w:t>
      </w:r>
      <w:r w:rsidRPr="006B1A06">
        <w:rPr>
          <w:rFonts w:ascii="Calibri" w:eastAsia="Cambria" w:hAnsi="Calibri" w:cs="Calibri"/>
          <w:sz w:val="14"/>
          <w:lang w:eastAsia="en-US"/>
        </w:rPr>
        <w:t xml:space="preserve"> retirement accounts. </w:t>
      </w:r>
      <w:r w:rsidRPr="006B1A06">
        <w:rPr>
          <w:rFonts w:ascii="Calibri" w:eastAsia="Cambria" w:hAnsi="Calibri" w:cs="Calibri"/>
          <w:u w:val="single"/>
          <w:lang w:eastAsia="en-US"/>
        </w:rPr>
        <w:t>Stock</w:t>
      </w:r>
      <w:r w:rsidRPr="006B1A06">
        <w:rPr>
          <w:rFonts w:ascii="Calibri" w:eastAsia="Cambria" w:hAnsi="Calibri" w:cs="Calibri"/>
          <w:sz w:val="14"/>
          <w:lang w:eastAsia="en-US"/>
        </w:rPr>
        <w:t xml:space="preserve"> ownership </w:t>
      </w:r>
      <w:r w:rsidRPr="006B1A06">
        <w:rPr>
          <w:rFonts w:ascii="Calibri" w:eastAsia="Cambria" w:hAnsi="Calibri" w:cs="Calibri"/>
          <w:u w:val="single"/>
          <w:lang w:eastAsia="en-US"/>
        </w:rPr>
        <w:t>is on the rise in many</w:t>
      </w:r>
      <w:r w:rsidRPr="006B1A06">
        <w:rPr>
          <w:rFonts w:ascii="Calibri" w:eastAsia="Cambria" w:hAnsi="Calibri" w:cs="Calibri"/>
          <w:sz w:val="14"/>
          <w:lang w:eastAsia="en-US"/>
        </w:rPr>
        <w:t xml:space="preserve"> non-U.S. </w:t>
      </w:r>
      <w:r w:rsidRPr="006B1A06">
        <w:rPr>
          <w:rFonts w:ascii="Calibri" w:eastAsia="Cambria" w:hAnsi="Calibri" w:cs="Calibri"/>
          <w:b/>
          <w:iCs/>
          <w:u w:val="single"/>
          <w:lang w:eastAsia="en-US"/>
        </w:rPr>
        <w:t>capitalist economies</w:t>
      </w:r>
      <w:r w:rsidRPr="006B1A06">
        <w:rPr>
          <w:rFonts w:ascii="Calibri" w:eastAsia="Cambria" w:hAnsi="Calibri" w:cs="Calibri"/>
          <w:sz w:val="14"/>
          <w:lang w:eastAsia="en-US"/>
        </w:rPr>
        <w:t xml:space="preserve">, too. And several other countries, such as Australia and the United Kingdom, also offer retirement accounts, making their citizens shareholders as well. Unlike 200 years ago, </w:t>
      </w:r>
      <w:r w:rsidRPr="006B1A06">
        <w:rPr>
          <w:rFonts w:ascii="Calibri" w:eastAsia="Cambria" w:hAnsi="Calibri" w:cs="Calibri"/>
          <w:u w:val="single"/>
          <w:lang w:eastAsia="en-US"/>
        </w:rPr>
        <w:t xml:space="preserve">workers’ interests are </w:t>
      </w:r>
      <w:r w:rsidRPr="006B1A06">
        <w:rPr>
          <w:rFonts w:ascii="Calibri" w:eastAsia="Cambria" w:hAnsi="Calibri" w:cs="Calibri"/>
          <w:b/>
          <w:iCs/>
          <w:u w:val="single"/>
          <w:lang w:eastAsia="en-US"/>
        </w:rPr>
        <w:t>already</w:t>
      </w:r>
      <w:r w:rsidRPr="006B1A06">
        <w:rPr>
          <w:rFonts w:ascii="Calibri" w:eastAsia="Cambria" w:hAnsi="Calibri" w:cs="Calibri"/>
          <w:u w:val="single"/>
          <w:lang w:eastAsia="en-US"/>
        </w:rPr>
        <w:t xml:space="preserve"> more aligned with those of management</w:t>
      </w:r>
      <w:r w:rsidRPr="006B1A06">
        <w:rPr>
          <w:rFonts w:ascii="Calibri" w:eastAsia="Cambria" w:hAnsi="Calibri" w:cs="Calibri"/>
          <w:sz w:val="14"/>
          <w:lang w:eastAsia="en-US"/>
        </w:rPr>
        <w:t>.</w:t>
      </w:r>
    </w:p>
    <w:p w14:paraId="2470A040" w14:textId="77777777" w:rsidR="006B1A06" w:rsidRPr="006B1A06" w:rsidRDefault="006B1A06" w:rsidP="006B1A06">
      <w:pPr>
        <w:rPr>
          <w:rFonts w:ascii="Calibri" w:eastAsiaTheme="minorHAnsi" w:hAnsi="Calibri" w:cs="Calibri"/>
          <w:lang w:eastAsia="en-US"/>
        </w:rPr>
      </w:pPr>
    </w:p>
    <w:p w14:paraId="0FC08567" w14:textId="77777777" w:rsidR="006B1A06" w:rsidRPr="006B1A06" w:rsidRDefault="006B1A06" w:rsidP="006B1A06">
      <w:pPr>
        <w:keepNext/>
        <w:keepLines/>
        <w:spacing w:before="40" w:after="0"/>
        <w:outlineLvl w:val="3"/>
        <w:rPr>
          <w:rFonts w:ascii="Calibri" w:eastAsia="SimSun" w:hAnsi="Calibri" w:cs="Calibri"/>
          <w:b/>
          <w:iCs/>
          <w:sz w:val="28"/>
          <w:lang w:eastAsia="en-US"/>
        </w:rPr>
      </w:pPr>
      <w:r w:rsidRPr="006B1A06">
        <w:rPr>
          <w:rFonts w:ascii="Calibri" w:eastAsia="SimSun" w:hAnsi="Calibri" w:cs="Calibri"/>
          <w:b/>
          <w:iCs/>
          <w:sz w:val="28"/>
          <w:lang w:eastAsia="en-US"/>
        </w:rPr>
        <w:t xml:space="preserve">Space Commercialization </w:t>
      </w:r>
      <w:r w:rsidRPr="006B1A06">
        <w:rPr>
          <w:rFonts w:ascii="Calibri" w:eastAsia="SimSun" w:hAnsi="Calibri" w:cs="Calibri"/>
          <w:b/>
          <w:iCs/>
          <w:sz w:val="28"/>
          <w:u w:val="single"/>
          <w:lang w:eastAsia="en-US"/>
        </w:rPr>
        <w:t>drives</w:t>
      </w:r>
      <w:r w:rsidRPr="006B1A06">
        <w:rPr>
          <w:rFonts w:ascii="Calibri" w:eastAsia="SimSun" w:hAnsi="Calibri" w:cs="Calibri"/>
          <w:b/>
          <w:iCs/>
          <w:sz w:val="28"/>
          <w:lang w:eastAsia="en-US"/>
        </w:rPr>
        <w:t xml:space="preserve"> Tech Innovation in the Status Quo – it provides a </w:t>
      </w:r>
      <w:r w:rsidRPr="006B1A06">
        <w:rPr>
          <w:rFonts w:ascii="Calibri" w:eastAsia="SimSun" w:hAnsi="Calibri" w:cs="Calibri"/>
          <w:b/>
          <w:iCs/>
          <w:sz w:val="28"/>
          <w:u w:val="single"/>
          <w:lang w:eastAsia="en-US"/>
        </w:rPr>
        <w:t>unique impetus</w:t>
      </w:r>
      <w:r w:rsidRPr="006B1A06">
        <w:rPr>
          <w:rFonts w:ascii="Calibri" w:eastAsia="SimSun" w:hAnsi="Calibri" w:cs="Calibri"/>
          <w:b/>
          <w:iCs/>
          <w:sz w:val="28"/>
          <w:lang w:eastAsia="en-US"/>
        </w:rPr>
        <w:t xml:space="preserve"> – prefer specify</w:t>
      </w:r>
    </w:p>
    <w:p w14:paraId="67CA8533"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b/>
          <w:bCs/>
          <w:sz w:val="26"/>
          <w:lang w:eastAsia="en-US"/>
        </w:rPr>
        <w:t>Hampson 17</w:t>
      </w:r>
      <w:r w:rsidRPr="006B1A06">
        <w:rPr>
          <w:rFonts w:ascii="Calibri" w:eastAsia="Calibri" w:hAnsi="Calibri" w:cs="Calibri"/>
          <w:lang w:eastAsia="en-US"/>
        </w:rPr>
        <w:t xml:space="preserve"> Joshua Hampson 1-25-2017 “The Future of Space Commercialization” </w:t>
      </w:r>
      <w:hyperlink r:id="rId9" w:history="1">
        <w:r w:rsidRPr="006B1A06">
          <w:rPr>
            <w:rFonts w:ascii="Calibri" w:eastAsia="Calibri" w:hAnsi="Calibri" w:cs="Calibri"/>
            <w:lang w:eastAsia="en-US"/>
          </w:rPr>
          <w:t>https://republicans-science.house.gov/sites/republicans.science.house.gov/files/documents/TheFutureofSpaceCommercializationFinal.pdf</w:t>
        </w:r>
      </w:hyperlink>
      <w:r w:rsidRPr="006B1A06">
        <w:rPr>
          <w:rFonts w:ascii="Calibri" w:eastAsia="Calibri" w:hAnsi="Calibri" w:cs="Calibri"/>
          <w:lang w:eastAsia="en-US"/>
        </w:rPr>
        <w:t xml:space="preserve"> (Security Studies Fellow at the Niskanen Center)//Elmer</w:t>
      </w:r>
    </w:p>
    <w:p w14:paraId="5F64EBFD"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u w:val="single"/>
          <w:lang w:eastAsia="en-US"/>
        </w:rPr>
        <w:t xml:space="preserve">The size of the </w:t>
      </w:r>
      <w:r w:rsidRPr="006B1A06">
        <w:rPr>
          <w:rFonts w:ascii="Calibri" w:eastAsia="Calibri" w:hAnsi="Calibri" w:cs="Calibri"/>
          <w:b/>
          <w:iCs/>
          <w:highlight w:val="green"/>
          <w:u w:val="single"/>
          <w:lang w:eastAsia="en-US"/>
        </w:rPr>
        <w:t>space economy</w:t>
      </w:r>
      <w:r w:rsidRPr="006B1A06">
        <w:rPr>
          <w:rFonts w:ascii="Calibri" w:eastAsia="Calibri" w:hAnsi="Calibri" w:cs="Calibri"/>
          <w:u w:val="single"/>
          <w:lang w:eastAsia="en-US"/>
        </w:rPr>
        <w:t xml:space="preserve"> is </w:t>
      </w:r>
      <w:r w:rsidRPr="006B1A06">
        <w:rPr>
          <w:rFonts w:ascii="Calibri" w:eastAsia="Calibri" w:hAnsi="Calibri" w:cs="Calibri"/>
          <w:b/>
          <w:iCs/>
          <w:highlight w:val="green"/>
          <w:u w:val="single"/>
          <w:lang w:eastAsia="en-US"/>
        </w:rPr>
        <w:t>far larger</w:t>
      </w:r>
      <w:r w:rsidRPr="006B1A06">
        <w:rPr>
          <w:rFonts w:ascii="Calibri" w:eastAsia="Calibri" w:hAnsi="Calibri" w:cs="Calibri"/>
          <w:u w:val="single"/>
          <w:lang w:eastAsia="en-US"/>
        </w:rPr>
        <w:t xml:space="preserve"> than many may think. In 2015 alone, the global market amounted to $323 billion. </w:t>
      </w:r>
      <w:r w:rsidRPr="006B1A06">
        <w:rPr>
          <w:rFonts w:ascii="Calibri" w:eastAsia="Calibri" w:hAnsi="Calibri" w:cs="Calibri"/>
          <w:b/>
          <w:iCs/>
          <w:highlight w:val="green"/>
          <w:u w:val="single"/>
          <w:lang w:eastAsia="en-US"/>
        </w:rPr>
        <w:t>Commercial</w:t>
      </w:r>
      <w:r w:rsidRPr="006B1A06">
        <w:rPr>
          <w:rFonts w:ascii="Calibri" w:eastAsia="Calibri" w:hAnsi="Calibri" w:cs="Calibri"/>
          <w:u w:val="single"/>
          <w:lang w:eastAsia="en-US"/>
        </w:rPr>
        <w:t xml:space="preserve"> infrastructure and </w:t>
      </w:r>
      <w:r w:rsidRPr="006B1A06">
        <w:rPr>
          <w:rFonts w:ascii="Calibri" w:eastAsia="Calibri" w:hAnsi="Calibri" w:cs="Calibri"/>
          <w:b/>
          <w:iCs/>
          <w:highlight w:val="green"/>
          <w:u w:val="single"/>
          <w:lang w:eastAsia="en-US"/>
        </w:rPr>
        <w:t>systems</w:t>
      </w:r>
      <w:r w:rsidRPr="006B1A06">
        <w:rPr>
          <w:rFonts w:ascii="Calibri" w:eastAsia="Calibri" w:hAnsi="Calibri" w:cs="Calibri"/>
          <w:u w:val="single"/>
          <w:lang w:eastAsia="en-US"/>
        </w:rPr>
        <w:t xml:space="preserve"> </w:t>
      </w:r>
      <w:r w:rsidRPr="006B1A06">
        <w:rPr>
          <w:rFonts w:ascii="Calibri" w:eastAsia="Calibri" w:hAnsi="Calibri" w:cs="Calibri"/>
          <w:b/>
          <w:iCs/>
          <w:highlight w:val="green"/>
          <w:u w:val="single"/>
          <w:lang w:eastAsia="en-US"/>
        </w:rPr>
        <w:t>accounted for 76 percent</w:t>
      </w:r>
      <w:r w:rsidRPr="006B1A06">
        <w:rPr>
          <w:rFonts w:ascii="Calibri" w:eastAsia="Calibri" w:hAnsi="Calibri" w:cs="Calibri"/>
          <w:u w:val="single"/>
          <w:lang w:eastAsia="en-US"/>
        </w:rPr>
        <w:t xml:space="preserve"> of that 9 total, with satellite television the largest subsection at $95 billion</w:t>
      </w:r>
      <w:r w:rsidRPr="006B1A06">
        <w:rPr>
          <w:rFonts w:ascii="Calibri" w:eastAsia="Calibri" w:hAnsi="Calibri" w:cs="Calibri"/>
          <w:lang w:eastAsia="en-US"/>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6B1A06">
        <w:rPr>
          <w:rFonts w:ascii="Calibri" w:eastAsia="Calibri" w:hAnsi="Calibri" w:cs="Calibri"/>
          <w:u w:val="single"/>
          <w:lang w:eastAsia="en-US"/>
        </w:rPr>
        <w:t xml:space="preserve">In the future, </w:t>
      </w:r>
      <w:r w:rsidRPr="006B1A06">
        <w:rPr>
          <w:rFonts w:ascii="Calibri" w:eastAsia="Calibri" w:hAnsi="Calibri" w:cs="Calibri"/>
          <w:b/>
          <w:iCs/>
          <w:highlight w:val="green"/>
          <w:u w:val="single"/>
          <w:lang w:eastAsia="en-US"/>
        </w:rPr>
        <w:t>emerging space industries</w:t>
      </w:r>
      <w:r w:rsidRPr="006B1A06">
        <w:rPr>
          <w:rFonts w:ascii="Calibri" w:eastAsia="Calibri" w:hAnsi="Calibri" w:cs="Calibri"/>
          <w:u w:val="single"/>
          <w:lang w:eastAsia="en-US"/>
        </w:rPr>
        <w:t xml:space="preserve"> may contribute even more the American economy. Space tourism and resource recovery—e.g., mining on planets, moons , and asteroids—in particular may become large parts of that industry.</w:t>
      </w:r>
      <w:r w:rsidRPr="006B1A06">
        <w:rPr>
          <w:rFonts w:ascii="Calibri" w:eastAsia="Calibri" w:hAnsi="Calibri" w:cs="Calibri"/>
          <w:lang w:eastAsia="en-US"/>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6B1A06">
        <w:rPr>
          <w:rFonts w:ascii="Calibri" w:eastAsia="Calibri" w:hAnsi="Calibri" w:cs="Calibri"/>
          <w:b/>
          <w:iCs/>
          <w:highlight w:val="green"/>
          <w:u w:val="single"/>
          <w:lang w:eastAsia="en-US"/>
        </w:rPr>
        <w:t>contribute to</w:t>
      </w:r>
      <w:r w:rsidRPr="006B1A06">
        <w:rPr>
          <w:rFonts w:ascii="Calibri" w:eastAsia="Calibri" w:hAnsi="Calibri" w:cs="Calibri"/>
          <w:lang w:eastAsia="en-US"/>
        </w:rPr>
        <w:t xml:space="preserve"> </w:t>
      </w:r>
      <w:r w:rsidRPr="006B1A06">
        <w:rPr>
          <w:rFonts w:ascii="Calibri" w:eastAsia="Calibri" w:hAnsi="Calibri" w:cs="Calibri"/>
          <w:b/>
          <w:iCs/>
          <w:highlight w:val="green"/>
          <w:u w:val="single"/>
          <w:lang w:eastAsia="en-US"/>
        </w:rPr>
        <w:t>new innovations across all walks of life.</w:t>
      </w:r>
      <w:r w:rsidRPr="006B1A06">
        <w:rPr>
          <w:rFonts w:ascii="Calibri" w:eastAsia="Calibri" w:hAnsi="Calibri" w:cs="Calibri"/>
          <w:lang w:eastAsia="en-US"/>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6B1A06">
        <w:rPr>
          <w:rFonts w:ascii="Calibri" w:eastAsia="Calibri" w:hAnsi="Calibri" w:cs="Calibri"/>
          <w:b/>
          <w:iCs/>
          <w:highlight w:val="green"/>
          <w:u w:val="single"/>
          <w:lang w:eastAsia="en-US"/>
        </w:rPr>
        <w:t>a growing space economy would open opportunities for technological and organizational innovation</w:t>
      </w:r>
      <w:r w:rsidRPr="006B1A06">
        <w:rPr>
          <w:rFonts w:ascii="Calibri" w:eastAsia="Calibri" w:hAnsi="Calibri" w:cs="Calibri"/>
          <w:lang w:eastAsia="en-US"/>
        </w:rPr>
        <w:t xml:space="preserve">. In terms of technology, </w:t>
      </w:r>
      <w:r w:rsidRPr="006B1A06">
        <w:rPr>
          <w:rFonts w:ascii="Calibri" w:eastAsia="Calibri" w:hAnsi="Calibri" w:cs="Calibri"/>
          <w:b/>
          <w:iCs/>
          <w:highlight w:val="green"/>
          <w:u w:val="single"/>
          <w:lang w:eastAsia="en-US"/>
        </w:rPr>
        <w:t>the difficult environment</w:t>
      </w:r>
      <w:r w:rsidRPr="006B1A06">
        <w:rPr>
          <w:rFonts w:ascii="Calibri" w:eastAsia="Calibri" w:hAnsi="Calibri" w:cs="Calibri"/>
          <w:lang w:eastAsia="en-US"/>
        </w:rPr>
        <w:t xml:space="preserve"> of outer space helps </w:t>
      </w:r>
      <w:r w:rsidRPr="006B1A06">
        <w:rPr>
          <w:rFonts w:ascii="Calibri" w:eastAsia="Calibri" w:hAnsi="Calibri" w:cs="Calibri"/>
          <w:b/>
          <w:iCs/>
          <w:highlight w:val="green"/>
          <w:u w:val="single"/>
          <w:lang w:eastAsia="en-US"/>
        </w:rPr>
        <w:t>incentivize progress along the margins</w:t>
      </w:r>
      <w:r w:rsidRPr="006B1A06">
        <w:rPr>
          <w:rFonts w:ascii="Calibri" w:eastAsia="Calibri" w:hAnsi="Calibri" w:cs="Calibri"/>
          <w:lang w:eastAsia="en-US"/>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6B1A06">
        <w:rPr>
          <w:rFonts w:ascii="Calibri" w:eastAsia="Calibri" w:hAnsi="Calibri" w:cs="Calibri"/>
          <w:b/>
          <w:iCs/>
          <w:highlight w:val="green"/>
          <w:u w:val="single"/>
          <w:lang w:eastAsia="en-US"/>
        </w:rPr>
        <w:t>small, affordable satellites</w:t>
      </w:r>
      <w:r w:rsidRPr="006B1A06">
        <w:rPr>
          <w:rFonts w:ascii="Calibri" w:eastAsia="Calibri" w:hAnsi="Calibri" w:cs="Calibri"/>
          <w:b/>
          <w:iCs/>
          <w:u w:val="single"/>
          <w:lang w:eastAsia="en-US"/>
        </w:rPr>
        <w:t xml:space="preserve"> </w:t>
      </w:r>
      <w:r w:rsidRPr="006B1A06">
        <w:rPr>
          <w:rFonts w:ascii="Calibri" w:eastAsia="Calibri" w:hAnsi="Calibri" w:cs="Calibri"/>
          <w:lang w:eastAsia="en-US"/>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6B1A06">
        <w:rPr>
          <w:rFonts w:ascii="Calibri" w:eastAsia="Calibri" w:hAnsi="Calibri" w:cs="Calibri"/>
          <w:b/>
          <w:iCs/>
          <w:u w:val="single"/>
          <w:lang w:eastAsia="en-US"/>
        </w:rPr>
        <w:t xml:space="preserve">That </w:t>
      </w:r>
      <w:r w:rsidRPr="006B1A06">
        <w:rPr>
          <w:rFonts w:ascii="Calibri" w:eastAsia="Calibri" w:hAnsi="Calibri" w:cs="Calibri"/>
          <w:b/>
          <w:iCs/>
          <w:highlight w:val="green"/>
          <w:u w:val="single"/>
          <w:lang w:eastAsia="en-US"/>
        </w:rPr>
        <w:t>expansion of developers, experimenters, and testers</w:t>
      </w:r>
      <w:r w:rsidRPr="006B1A06">
        <w:rPr>
          <w:rFonts w:ascii="Calibri" w:eastAsia="Calibri" w:hAnsi="Calibri" w:cs="Calibri"/>
          <w:b/>
          <w:iCs/>
          <w:u w:val="single"/>
          <w:lang w:eastAsia="en-US"/>
        </w:rPr>
        <w:t xml:space="preserve"> cannot but </w:t>
      </w:r>
      <w:r w:rsidRPr="006B1A06">
        <w:rPr>
          <w:rFonts w:ascii="Calibri" w:eastAsia="Calibri" w:hAnsi="Calibri" w:cs="Calibri"/>
          <w:b/>
          <w:iCs/>
          <w:highlight w:val="green"/>
          <w:u w:val="single"/>
          <w:lang w:eastAsia="en-US"/>
        </w:rPr>
        <w:t>help increase innovation opportunities</w:t>
      </w:r>
      <w:r w:rsidRPr="006B1A06">
        <w:rPr>
          <w:rFonts w:ascii="Calibri" w:eastAsia="Calibri" w:hAnsi="Calibri" w:cs="Calibri"/>
          <w:b/>
          <w:iCs/>
          <w:u w:val="single"/>
          <w:lang w:eastAsia="en-US"/>
        </w:rPr>
        <w:t xml:space="preserve">. Technological developments from outer space have been </w:t>
      </w:r>
      <w:r w:rsidRPr="006B1A06">
        <w:rPr>
          <w:rFonts w:ascii="Calibri" w:eastAsia="Calibri" w:hAnsi="Calibri" w:cs="Calibri"/>
          <w:b/>
          <w:iCs/>
          <w:highlight w:val="green"/>
          <w:u w:val="single"/>
          <w:lang w:eastAsia="en-US"/>
        </w:rPr>
        <w:t>applied to terrestrial life</w:t>
      </w:r>
      <w:r w:rsidRPr="006B1A06">
        <w:rPr>
          <w:rFonts w:ascii="Calibri" w:eastAsia="Calibri" w:hAnsi="Calibri" w:cs="Calibri"/>
          <w:b/>
          <w:iCs/>
          <w:u w:val="single"/>
          <w:lang w:eastAsia="en-US"/>
        </w:rPr>
        <w:t xml:space="preserve"> since the earliest days of space exploration. The National Aeronautics and Space Administration (NASA) maintains a website that lists technologies that have spun off from such research projects. Lightweight 21 </w:t>
      </w:r>
      <w:r w:rsidRPr="006B1A06">
        <w:rPr>
          <w:rFonts w:ascii="Calibri" w:eastAsia="Calibri" w:hAnsi="Calibri" w:cs="Calibri"/>
          <w:b/>
          <w:iCs/>
          <w:highlight w:val="green"/>
          <w:u w:val="single"/>
          <w:lang w:eastAsia="en-US"/>
        </w:rPr>
        <w:t>nanotubes</w:t>
      </w:r>
      <w:r w:rsidRPr="006B1A06">
        <w:rPr>
          <w:rFonts w:ascii="Calibri" w:eastAsia="Calibri" w:hAnsi="Calibri" w:cs="Calibri"/>
          <w:b/>
          <w:iCs/>
          <w:u w:val="single"/>
          <w:lang w:eastAsia="en-US"/>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6B1A06">
        <w:rPr>
          <w:rFonts w:ascii="Calibri" w:eastAsia="Calibri" w:hAnsi="Calibri" w:cs="Calibri"/>
          <w:b/>
          <w:iCs/>
          <w:highlight w:val="green"/>
          <w:u w:val="single"/>
          <w:lang w:eastAsia="en-US"/>
        </w:rPr>
        <w:t xml:space="preserve">analytics tool </w:t>
      </w:r>
      <w:r w:rsidRPr="006B1A06">
        <w:rPr>
          <w:rFonts w:ascii="Calibri" w:eastAsia="Calibri" w:hAnsi="Calibri" w:cs="Calibri"/>
          <w:b/>
          <w:iCs/>
          <w:u w:val="single"/>
          <w:lang w:eastAsia="en-US"/>
        </w:rPr>
        <w:t xml:space="preserve">useful across a range of industries. </w:t>
      </w:r>
      <w:r w:rsidRPr="006B1A06">
        <w:rPr>
          <w:rFonts w:ascii="Calibri" w:eastAsia="Calibri" w:hAnsi="Calibri" w:cs="Calibri"/>
          <w:b/>
          <w:iCs/>
          <w:highlight w:val="green"/>
          <w:u w:val="single"/>
          <w:lang w:eastAsia="en-US"/>
        </w:rPr>
        <w:t>Temper foam</w:t>
      </w:r>
      <w:r w:rsidRPr="006B1A06">
        <w:rPr>
          <w:rFonts w:ascii="Calibri" w:eastAsia="Calibri" w:hAnsi="Calibri" w:cs="Calibri"/>
          <w:b/>
          <w:iCs/>
          <w:u w:val="single"/>
          <w:lang w:eastAsia="en-US"/>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6B1A06">
        <w:rPr>
          <w:rFonts w:ascii="Calibri" w:eastAsia="Calibri" w:hAnsi="Calibri" w:cs="Calibri"/>
          <w:b/>
          <w:iCs/>
          <w:highlight w:val="green"/>
          <w:u w:val="single"/>
          <w:lang w:eastAsia="en-US"/>
        </w:rPr>
        <w:t>Satellite constellations</w:t>
      </w:r>
      <w:r w:rsidRPr="006B1A06">
        <w:rPr>
          <w:rFonts w:ascii="Calibri" w:eastAsia="Calibri" w:hAnsi="Calibri" w:cs="Calibri"/>
          <w:b/>
          <w:iCs/>
          <w:u w:val="single"/>
          <w:lang w:eastAsia="en-US"/>
        </w:rPr>
        <w:t xml:space="preserve"> and their unique line-of-sight vantage point can </w:t>
      </w:r>
      <w:r w:rsidRPr="006B1A06">
        <w:rPr>
          <w:rFonts w:ascii="Calibri" w:eastAsia="Calibri" w:hAnsi="Calibri" w:cs="Calibri"/>
          <w:b/>
          <w:iCs/>
          <w:highlight w:val="green"/>
          <w:u w:val="single"/>
          <w:lang w:eastAsia="en-US"/>
        </w:rPr>
        <w:t>provide new perspectives</w:t>
      </w:r>
      <w:r w:rsidRPr="006B1A06">
        <w:rPr>
          <w:rFonts w:ascii="Calibri" w:eastAsia="Calibri" w:hAnsi="Calibri" w:cs="Calibri"/>
          <w:b/>
          <w:iCs/>
          <w:u w:val="single"/>
          <w:lang w:eastAsia="en-US"/>
        </w:rPr>
        <w:t xml:space="preserve"> to old industries. </w:t>
      </w:r>
      <w:r w:rsidRPr="006B1A06">
        <w:rPr>
          <w:rFonts w:ascii="Calibri" w:eastAsia="Calibri" w:hAnsi="Calibri" w:cs="Calibri"/>
          <w:b/>
          <w:iCs/>
          <w:highlight w:val="green"/>
          <w:u w:val="single"/>
          <w:lang w:eastAsia="en-US"/>
        </w:rPr>
        <w:t>Deploying satellites</w:t>
      </w:r>
      <w:r w:rsidRPr="006B1A06">
        <w:rPr>
          <w:rFonts w:ascii="Calibri" w:eastAsia="Calibri" w:hAnsi="Calibri" w:cs="Calibri"/>
          <w:b/>
          <w:iCs/>
          <w:u w:val="single"/>
          <w:lang w:eastAsia="en-US"/>
        </w:rPr>
        <w:t xml:space="preserve"> into low-Earth orbit, </w:t>
      </w:r>
      <w:r w:rsidRPr="006B1A06">
        <w:rPr>
          <w:rFonts w:ascii="Calibri" w:eastAsia="Calibri" w:hAnsi="Calibri" w:cs="Calibri"/>
          <w:b/>
          <w:iCs/>
          <w:highlight w:val="green"/>
          <w:u w:val="single"/>
          <w:lang w:eastAsia="en-US"/>
        </w:rPr>
        <w:t>as</w:t>
      </w:r>
      <w:r w:rsidRPr="006B1A06">
        <w:rPr>
          <w:rFonts w:ascii="Calibri" w:eastAsia="Calibri" w:hAnsi="Calibri" w:cs="Calibri"/>
          <w:b/>
          <w:iCs/>
          <w:u w:val="single"/>
          <w:lang w:eastAsia="en-US"/>
        </w:rPr>
        <w:t xml:space="preserve"> </w:t>
      </w:r>
      <w:r w:rsidRPr="006B1A06">
        <w:rPr>
          <w:rFonts w:ascii="Calibri" w:eastAsia="Calibri" w:hAnsi="Calibri" w:cs="Calibri"/>
          <w:b/>
          <w:iCs/>
          <w:highlight w:val="green"/>
          <w:u w:val="single"/>
          <w:lang w:eastAsia="en-US"/>
        </w:rPr>
        <w:t>Facebook</w:t>
      </w:r>
      <w:r w:rsidRPr="006B1A06">
        <w:rPr>
          <w:rFonts w:ascii="Calibri" w:eastAsia="Calibri" w:hAnsi="Calibri" w:cs="Calibri"/>
          <w:b/>
          <w:iCs/>
          <w:u w:val="single"/>
          <w:lang w:eastAsia="en-US"/>
        </w:rPr>
        <w:t xml:space="preserve"> </w:t>
      </w:r>
      <w:r w:rsidRPr="006B1A06">
        <w:rPr>
          <w:rFonts w:ascii="Calibri" w:eastAsia="Calibri" w:hAnsi="Calibri" w:cs="Calibri"/>
          <w:b/>
          <w:iCs/>
          <w:highlight w:val="green"/>
          <w:u w:val="single"/>
          <w:lang w:eastAsia="en-US"/>
        </w:rPr>
        <w:t>wants to</w:t>
      </w:r>
      <w:r w:rsidRPr="006B1A06">
        <w:rPr>
          <w:rFonts w:ascii="Calibri" w:eastAsia="Calibri" w:hAnsi="Calibri" w:cs="Calibri"/>
          <w:b/>
          <w:iCs/>
          <w:u w:val="single"/>
          <w:lang w:eastAsia="en-US"/>
        </w:rPr>
        <w:t xml:space="preserve"> do, can </w:t>
      </w:r>
      <w:r w:rsidRPr="006B1A06">
        <w:rPr>
          <w:rFonts w:ascii="Calibri" w:eastAsia="Calibri" w:hAnsi="Calibri" w:cs="Calibri"/>
          <w:b/>
          <w:iCs/>
          <w:highlight w:val="green"/>
          <w:u w:val="single"/>
          <w:lang w:eastAsia="en-US"/>
        </w:rPr>
        <w:t>connect</w:t>
      </w:r>
      <w:r w:rsidRPr="006B1A06">
        <w:rPr>
          <w:rFonts w:ascii="Calibri" w:eastAsia="Calibri" w:hAnsi="Calibri" w:cs="Calibri"/>
          <w:b/>
          <w:iCs/>
          <w:u w:val="single"/>
          <w:lang w:eastAsia="en-US"/>
        </w:rPr>
        <w:t xml:space="preserve"> large, previously-unreached swathes of 22 humanity to the </w:t>
      </w:r>
      <w:r w:rsidRPr="006B1A06">
        <w:rPr>
          <w:rFonts w:ascii="Calibri" w:eastAsia="Calibri" w:hAnsi="Calibri" w:cs="Calibri"/>
          <w:b/>
          <w:iCs/>
          <w:highlight w:val="green"/>
          <w:u w:val="single"/>
          <w:lang w:eastAsia="en-US"/>
        </w:rPr>
        <w:t>Internet</w:t>
      </w:r>
      <w:r w:rsidRPr="006B1A06">
        <w:rPr>
          <w:rFonts w:ascii="Calibri" w:eastAsia="Calibri" w:hAnsi="Calibri" w:cs="Calibri"/>
          <w:b/>
          <w:iCs/>
          <w:u w:val="single"/>
          <w:lang w:eastAsia="en-US"/>
        </w:rPr>
        <w:t xml:space="preserve">. Remote sensing technology could </w:t>
      </w:r>
      <w:r w:rsidRPr="006B1A06">
        <w:rPr>
          <w:rFonts w:ascii="Calibri" w:eastAsia="Calibri" w:hAnsi="Calibri" w:cs="Calibri"/>
          <w:b/>
          <w:iCs/>
          <w:highlight w:val="green"/>
          <w:u w:val="single"/>
          <w:lang w:eastAsia="en-US"/>
        </w:rPr>
        <w:t xml:space="preserve">change </w:t>
      </w:r>
      <w:r w:rsidRPr="006B1A06">
        <w:rPr>
          <w:rFonts w:ascii="Calibri" w:eastAsia="Calibri" w:hAnsi="Calibri" w:cs="Calibri"/>
          <w:b/>
          <w:iCs/>
          <w:u w:val="single"/>
          <w:lang w:eastAsia="en-US"/>
        </w:rPr>
        <w:t xml:space="preserve">how </w:t>
      </w:r>
      <w:r w:rsidRPr="006B1A06">
        <w:rPr>
          <w:rFonts w:ascii="Calibri" w:eastAsia="Calibri" w:hAnsi="Calibri" w:cs="Calibri"/>
          <w:b/>
          <w:iCs/>
          <w:highlight w:val="green"/>
          <w:u w:val="single"/>
          <w:lang w:eastAsia="en-US"/>
        </w:rPr>
        <w:t>whole</w:t>
      </w:r>
      <w:r w:rsidRPr="006B1A06">
        <w:rPr>
          <w:rFonts w:ascii="Calibri" w:eastAsia="Calibri" w:hAnsi="Calibri" w:cs="Calibri"/>
          <w:b/>
          <w:iCs/>
          <w:u w:val="single"/>
          <w:lang w:eastAsia="en-US"/>
        </w:rPr>
        <w:t xml:space="preserve"> </w:t>
      </w:r>
      <w:r w:rsidRPr="006B1A06">
        <w:rPr>
          <w:rFonts w:ascii="Calibri" w:eastAsia="Calibri" w:hAnsi="Calibri" w:cs="Calibri"/>
          <w:b/>
          <w:iCs/>
          <w:highlight w:val="green"/>
          <w:u w:val="single"/>
          <w:lang w:eastAsia="en-US"/>
        </w:rPr>
        <w:t xml:space="preserve">industries </w:t>
      </w:r>
      <w:r w:rsidRPr="006B1A06">
        <w:rPr>
          <w:rFonts w:ascii="Calibri" w:eastAsia="Calibri" w:hAnsi="Calibri" w:cs="Calibri"/>
          <w:b/>
          <w:iCs/>
          <w:u w:val="single"/>
          <w:lang w:eastAsia="en-US"/>
        </w:rPr>
        <w:t xml:space="preserve">operate, such as </w:t>
      </w:r>
      <w:r w:rsidRPr="006B1A06">
        <w:rPr>
          <w:rFonts w:ascii="Calibri" w:eastAsia="Calibri" w:hAnsi="Calibri" w:cs="Calibri"/>
          <w:b/>
          <w:iCs/>
          <w:highlight w:val="green"/>
          <w:u w:val="single"/>
          <w:lang w:eastAsia="en-US"/>
        </w:rPr>
        <w:t>crop monitoring, herd management, crisis response, and land evaluation</w:t>
      </w:r>
      <w:r w:rsidRPr="006B1A06">
        <w:rPr>
          <w:rFonts w:ascii="Calibri" w:eastAsia="Calibri" w:hAnsi="Calibri" w:cs="Calibri"/>
          <w:b/>
          <w:iCs/>
          <w:u w:val="single"/>
          <w:lang w:eastAsia="en-US"/>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6B1A06">
        <w:rPr>
          <w:rFonts w:ascii="Calibri" w:eastAsia="Calibri" w:hAnsi="Calibri" w:cs="Calibri"/>
          <w:lang w:eastAsia="en-US"/>
        </w:rPr>
        <w:t>.</w:t>
      </w:r>
    </w:p>
    <w:p w14:paraId="3DBE296B" w14:textId="77777777" w:rsidR="006B1A06" w:rsidRPr="006B1A06" w:rsidRDefault="006B1A06" w:rsidP="006B1A06">
      <w:pPr>
        <w:keepNext/>
        <w:keepLines/>
        <w:spacing w:before="40" w:after="0"/>
        <w:outlineLvl w:val="3"/>
        <w:rPr>
          <w:rFonts w:ascii="Calibri" w:eastAsia="SimSun" w:hAnsi="Calibri" w:cs="Times New Roman"/>
          <w:b/>
          <w:iCs/>
          <w:sz w:val="28"/>
          <w:lang w:eastAsia="en-US"/>
        </w:rPr>
      </w:pPr>
      <w:bookmarkStart w:id="0" w:name="_Hlk96004942"/>
      <w:r w:rsidRPr="006B1A06">
        <w:rPr>
          <w:rFonts w:ascii="Calibri" w:eastAsia="SimSun" w:hAnsi="Calibri" w:cs="Times New Roman"/>
          <w:b/>
          <w:iCs/>
          <w:sz w:val="28"/>
          <w:lang w:eastAsia="en-US"/>
        </w:rPr>
        <w:t>Neoliberal globalization reduce the frequency and severity of wars by a factor of ten.</w:t>
      </w:r>
      <w:bookmarkEnd w:id="0"/>
    </w:p>
    <w:p w14:paraId="4347C5E9"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iCs/>
          <w:sz w:val="28"/>
          <w:lang w:eastAsia="en-US"/>
        </w:rPr>
        <w:t>Mooney 14</w:t>
      </w:r>
      <w:r w:rsidRPr="006B1A06">
        <w:rPr>
          <w:rFonts w:ascii="Calibri" w:eastAsia="Calibri" w:hAnsi="Calibri" w:cs="Calibri"/>
          <w:lang w:eastAsia="en-US"/>
        </w:rPr>
        <w:t xml:space="preserve"> – Loren, Stanford Graduate School of Business, summarizing Matthew O. Jackson,  the William D. Eberle Professor of Economics at Stanford, and earned his PhD in economics from Stanford GSB in 1988. (“Matthew O. Jackson: Can Trade Prevent War?” May 28, 2014https://www.gsb.stanford.edu/insights/matthew-o-jackson-can-trade-prevent-war)</w:t>
      </w:r>
    </w:p>
    <w:p w14:paraId="338065E5"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While there is considerable </w:t>
      </w:r>
      <w:r w:rsidRPr="006B1A06">
        <w:rPr>
          <w:rFonts w:ascii="Calibri" w:eastAsia="Calibri" w:hAnsi="Calibri" w:cs="Calibri"/>
          <w:u w:val="single"/>
          <w:lang w:eastAsia="en-US"/>
        </w:rPr>
        <w:t>existing research on the effects of trade and war,</w:t>
      </w:r>
      <w:r w:rsidRPr="006B1A06">
        <w:rPr>
          <w:rFonts w:ascii="Calibri" w:eastAsia="Calibri" w:hAnsi="Calibri" w:cs="Calibri"/>
          <w:lang w:eastAsia="en-US"/>
        </w:rPr>
        <w:t xml:space="preserve"> much of it has </w:t>
      </w:r>
      <w:r w:rsidRPr="006B1A06">
        <w:rPr>
          <w:rFonts w:ascii="Calibri" w:eastAsia="Calibri" w:hAnsi="Calibri" w:cs="Calibri"/>
          <w:u w:val="single"/>
          <w:lang w:eastAsia="en-US"/>
        </w:rPr>
        <w:t xml:space="preserve">looked at bilateral relationships. This model focuses on </w:t>
      </w:r>
      <w:r w:rsidRPr="006B1A06">
        <w:rPr>
          <w:rFonts w:ascii="Calibri" w:eastAsia="Calibri" w:hAnsi="Calibri" w:cs="Calibri"/>
          <w:b/>
          <w:iCs/>
          <w:u w:val="single"/>
          <w:lang w:eastAsia="en-US"/>
        </w:rPr>
        <w:t>multilateral interactions</w:t>
      </w:r>
      <w:r w:rsidRPr="006B1A06">
        <w:rPr>
          <w:rFonts w:ascii="Calibri" w:eastAsia="Calibri" w:hAnsi="Calibri" w:cs="Calibri"/>
          <w:lang w:eastAsia="en-US"/>
        </w:rPr>
        <w:t xml:space="preserve"> </w:t>
      </w:r>
      <w:r w:rsidRPr="006B1A06">
        <w:rPr>
          <w:rFonts w:ascii="Calibri" w:eastAsia="Calibri" w:hAnsi="Calibri" w:cs="Calibri"/>
          <w:u w:val="single"/>
          <w:lang w:eastAsia="en-US"/>
        </w:rPr>
        <w:t>and considers various incentives for countries to attack, form alliances with, and trade with one anothe</w:t>
      </w:r>
      <w:r w:rsidRPr="006B1A06">
        <w:rPr>
          <w:rFonts w:ascii="Calibri" w:eastAsia="Calibri" w:hAnsi="Calibri" w:cs="Calibri"/>
          <w:lang w:eastAsia="en-US"/>
        </w:rPr>
        <w:t>r</w:t>
      </w:r>
      <w:r w:rsidRPr="006B1A06">
        <w:rPr>
          <w:rFonts w:ascii="Calibri" w:eastAsia="Calibri" w:hAnsi="Calibri" w:cs="Calibri"/>
          <w:u w:val="single"/>
          <w:lang w:eastAsia="en-US"/>
        </w:rPr>
        <w:t>. In an attempt to understand what's necessary to achieve a stable network with no incentive for war,</w:t>
      </w:r>
      <w:r w:rsidRPr="006B1A06">
        <w:rPr>
          <w:rFonts w:ascii="Calibri" w:eastAsia="Calibri" w:hAnsi="Calibri" w:cs="Calibri"/>
          <w:lang w:eastAsia="en-US"/>
        </w:rPr>
        <w:t xml:space="preserve"> </w:t>
      </w:r>
      <w:r w:rsidRPr="006B1A06">
        <w:rPr>
          <w:rFonts w:ascii="Calibri" w:eastAsia="Calibri" w:hAnsi="Calibri" w:cs="Calibri"/>
          <w:u w:val="single"/>
          <w:lang w:eastAsia="en-US"/>
        </w:rPr>
        <w:t>Jackson and Nei first explored an alliance scenario based solely on military defense considerations</w:t>
      </w:r>
      <w:r w:rsidRPr="006B1A06">
        <w:rPr>
          <w:rFonts w:ascii="Calibri" w:eastAsia="Calibri" w:hAnsi="Calibri" w:cs="Calibri"/>
          <w:lang w:eastAsia="en-US"/>
        </w:rPr>
        <w:t xml:space="preserve">, excluding trade. "The fundamental difficulty we find is that </w:t>
      </w:r>
      <w:r w:rsidRPr="006B1A06">
        <w:rPr>
          <w:rFonts w:ascii="Calibri" w:eastAsia="Calibri" w:hAnsi="Calibri" w:cs="Calibri"/>
          <w:b/>
          <w:iCs/>
          <w:u w:val="single"/>
          <w:lang w:eastAsia="en-US"/>
        </w:rPr>
        <w:t>alliances are costly to maintain if there's no economic incentive</w:t>
      </w:r>
      <w:r w:rsidRPr="006B1A06">
        <w:rPr>
          <w:rFonts w:ascii="Calibri" w:eastAsia="Calibri" w:hAnsi="Calibri" w:cs="Calibri"/>
          <w:lang w:eastAsia="en-US"/>
        </w:rPr>
        <w:t>," says Jackson. So networks remain relatively sparse, a condition in which even a few shifting allegiances leaves some countries vulnerable to attack. "</w:t>
      </w:r>
      <w:r w:rsidRPr="006B1A06">
        <w:rPr>
          <w:rFonts w:ascii="Calibri" w:eastAsia="Calibri" w:hAnsi="Calibri" w:cs="Calibri"/>
          <w:b/>
          <w:iCs/>
          <w:u w:val="single"/>
          <w:lang w:eastAsia="en-US"/>
        </w:rPr>
        <w:t>Stability is not just a little bit elusive; it's very elusive</w:t>
      </w:r>
      <w:r w:rsidRPr="006B1A06">
        <w:rPr>
          <w:rFonts w:ascii="Calibri" w:eastAsia="Calibri" w:hAnsi="Calibri" w:cs="Calibri"/>
          <w:lang w:eastAsia="en-US"/>
        </w:rPr>
        <w:t>."</w:t>
      </w:r>
    </w:p>
    <w:p w14:paraId="5FD1CB65"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Economic </w:t>
      </w:r>
      <w:r w:rsidRPr="006B1A06">
        <w:rPr>
          <w:rFonts w:ascii="Calibri" w:eastAsia="Calibri" w:hAnsi="Calibri" w:cs="Calibri"/>
          <w:highlight w:val="green"/>
          <w:u w:val="single"/>
          <w:lang w:eastAsia="en-US"/>
        </w:rPr>
        <w:t>trade</w:t>
      </w:r>
      <w:r w:rsidRPr="006B1A06">
        <w:rPr>
          <w:rFonts w:ascii="Calibri" w:eastAsia="Calibri" w:hAnsi="Calibri" w:cs="Calibri"/>
          <w:u w:val="single"/>
          <w:lang w:eastAsia="en-US"/>
        </w:rPr>
        <w:t xml:space="preserve">, however, </w:t>
      </w:r>
      <w:r w:rsidRPr="006B1A06">
        <w:rPr>
          <w:rFonts w:ascii="Calibri" w:eastAsia="Calibri" w:hAnsi="Calibri" w:cs="Calibri"/>
          <w:highlight w:val="green"/>
          <w:u w:val="single"/>
          <w:lang w:eastAsia="en-US"/>
        </w:rPr>
        <w:t xml:space="preserve">makes a </w:t>
      </w:r>
      <w:r w:rsidRPr="006B1A06">
        <w:rPr>
          <w:rFonts w:ascii="Calibri" w:eastAsia="Calibri" w:hAnsi="Calibri" w:cs="Calibri"/>
          <w:b/>
          <w:iCs/>
          <w:highlight w:val="green"/>
          <w:u w:val="single"/>
          <w:lang w:eastAsia="en-US"/>
        </w:rPr>
        <w:t>significant difference</w:t>
      </w:r>
      <w:r w:rsidRPr="006B1A06">
        <w:rPr>
          <w:rFonts w:ascii="Calibri" w:eastAsia="Calibri" w:hAnsi="Calibri" w:cs="Calibri"/>
          <w:highlight w:val="green"/>
          <w:lang w:eastAsia="en-US"/>
        </w:rPr>
        <w:t>. "</w:t>
      </w:r>
      <w:r w:rsidRPr="006B1A06">
        <w:rPr>
          <w:rFonts w:ascii="Calibri" w:eastAsia="Calibri" w:hAnsi="Calibri" w:cs="Calibri"/>
          <w:highlight w:val="green"/>
          <w:u w:val="single"/>
          <w:lang w:eastAsia="en-US"/>
        </w:rPr>
        <w:t>Once you bring in trade</w:t>
      </w:r>
      <w:r w:rsidRPr="006B1A06">
        <w:rPr>
          <w:rFonts w:ascii="Calibri" w:eastAsia="Calibri" w:hAnsi="Calibri" w:cs="Calibri"/>
          <w:lang w:eastAsia="en-US"/>
        </w:rPr>
        <w:t xml:space="preserve">, you see </w:t>
      </w:r>
      <w:r w:rsidRPr="006B1A06">
        <w:rPr>
          <w:rFonts w:ascii="Calibri" w:eastAsia="Calibri" w:hAnsi="Calibri" w:cs="Calibri"/>
          <w:highlight w:val="green"/>
          <w:u w:val="single"/>
          <w:lang w:eastAsia="en-US"/>
        </w:rPr>
        <w:t>network structures densify</w:t>
      </w:r>
      <w:r w:rsidRPr="006B1A06">
        <w:rPr>
          <w:rFonts w:ascii="Calibri" w:eastAsia="Calibri" w:hAnsi="Calibri" w:cs="Calibri"/>
          <w:lang w:eastAsia="en-US"/>
        </w:rPr>
        <w:t xml:space="preserve">," he says. </w:t>
      </w:r>
      <w:r w:rsidRPr="006B1A06">
        <w:rPr>
          <w:rFonts w:ascii="Calibri" w:eastAsia="Calibri" w:hAnsi="Calibri" w:cs="Calibri"/>
          <w:u w:val="single"/>
          <w:lang w:eastAsia="en-US"/>
        </w:rPr>
        <w:t xml:space="preserve">Nations form a web of </w:t>
      </w:r>
      <w:r w:rsidRPr="006B1A06">
        <w:rPr>
          <w:rFonts w:ascii="Calibri" w:eastAsia="Calibri" w:hAnsi="Calibri" w:cs="Calibri"/>
          <w:highlight w:val="green"/>
          <w:u w:val="single"/>
          <w:lang w:eastAsia="en-US"/>
        </w:rPr>
        <w:t xml:space="preserve">trading alliances, </w:t>
      </w:r>
      <w:r w:rsidRPr="006B1A06">
        <w:rPr>
          <w:rFonts w:ascii="Calibri" w:eastAsia="Calibri" w:hAnsi="Calibri" w:cs="Calibri"/>
          <w:u w:val="single"/>
          <w:lang w:eastAsia="en-US"/>
        </w:rPr>
        <w:t xml:space="preserve">which </w:t>
      </w:r>
      <w:r w:rsidRPr="006B1A06">
        <w:rPr>
          <w:rFonts w:ascii="Calibri" w:eastAsia="Calibri" w:hAnsi="Calibri" w:cs="Calibri"/>
          <w:highlight w:val="green"/>
          <w:u w:val="single"/>
          <w:lang w:eastAsia="en-US"/>
        </w:rPr>
        <w:t xml:space="preserve">creates </w:t>
      </w:r>
      <w:r w:rsidRPr="006B1A06">
        <w:rPr>
          <w:rFonts w:ascii="Calibri" w:eastAsia="Calibri" w:hAnsi="Calibri" w:cs="Calibri"/>
          <w:b/>
          <w:iCs/>
          <w:highlight w:val="green"/>
          <w:u w:val="single"/>
          <w:lang w:eastAsia="en-US"/>
        </w:rPr>
        <w:t>financial incentive</w:t>
      </w:r>
      <w:r w:rsidRPr="006B1A06">
        <w:rPr>
          <w:rFonts w:ascii="Calibri" w:eastAsia="Calibri" w:hAnsi="Calibri" w:cs="Calibri"/>
          <w:highlight w:val="green"/>
          <w:u w:val="single"/>
          <w:lang w:eastAsia="en-US"/>
        </w:rPr>
        <w:t xml:space="preserve"> </w:t>
      </w:r>
      <w:r w:rsidRPr="006B1A06">
        <w:rPr>
          <w:rFonts w:ascii="Calibri" w:eastAsia="Calibri" w:hAnsi="Calibri" w:cs="Calibri"/>
          <w:u w:val="single"/>
          <w:lang w:eastAsia="en-US"/>
        </w:rPr>
        <w:t xml:space="preserve">not only </w:t>
      </w:r>
      <w:r w:rsidRPr="006B1A06">
        <w:rPr>
          <w:rFonts w:ascii="Calibri" w:eastAsia="Calibri" w:hAnsi="Calibri" w:cs="Calibri"/>
          <w:highlight w:val="green"/>
          <w:u w:val="single"/>
          <w:lang w:eastAsia="en-US"/>
        </w:rPr>
        <w:t xml:space="preserve">to </w:t>
      </w:r>
      <w:r w:rsidRPr="006B1A06">
        <w:rPr>
          <w:rFonts w:ascii="Calibri" w:eastAsia="Calibri" w:hAnsi="Calibri" w:cs="Calibri"/>
          <w:b/>
          <w:iCs/>
          <w:highlight w:val="green"/>
          <w:u w:val="single"/>
          <w:lang w:eastAsia="en-US"/>
        </w:rPr>
        <w:t>keep peace</w:t>
      </w:r>
      <w:r w:rsidRPr="006B1A06">
        <w:rPr>
          <w:rFonts w:ascii="Calibri" w:eastAsia="Calibri" w:hAnsi="Calibri" w:cs="Calibri"/>
          <w:highlight w:val="green"/>
          <w:u w:val="single"/>
          <w:lang w:eastAsia="en-US"/>
        </w:rPr>
        <w:t xml:space="preserve"> </w:t>
      </w:r>
      <w:r w:rsidRPr="006B1A06">
        <w:rPr>
          <w:rFonts w:ascii="Calibri" w:eastAsia="Calibri" w:hAnsi="Calibri" w:cs="Calibri"/>
          <w:u w:val="single"/>
          <w:lang w:eastAsia="en-US"/>
        </w:rPr>
        <w:t xml:space="preserve">with trading partners, but also to </w:t>
      </w:r>
      <w:r w:rsidRPr="006B1A06">
        <w:rPr>
          <w:rFonts w:ascii="Calibri" w:eastAsia="Calibri" w:hAnsi="Calibri" w:cs="Calibri"/>
          <w:b/>
          <w:iCs/>
          <w:u w:val="single"/>
          <w:lang w:eastAsia="en-US"/>
        </w:rPr>
        <w:t>protect them</w:t>
      </w:r>
      <w:r w:rsidRPr="006B1A06">
        <w:rPr>
          <w:rFonts w:ascii="Calibri" w:eastAsia="Calibri" w:hAnsi="Calibri" w:cs="Calibri"/>
          <w:u w:val="single"/>
          <w:lang w:eastAsia="en-US"/>
        </w:rPr>
        <w:t xml:space="preserve"> from being attacked so as not to disrupt trade</w:t>
      </w:r>
      <w:r w:rsidRPr="006B1A06">
        <w:rPr>
          <w:rFonts w:ascii="Calibri" w:eastAsia="Calibri" w:hAnsi="Calibri" w:cs="Calibri"/>
          <w:lang w:eastAsia="en-US"/>
        </w:rPr>
        <w:t xml:space="preserve">. "In the context of the alliances we have analyzed, </w:t>
      </w:r>
      <w:r w:rsidRPr="006B1A06">
        <w:rPr>
          <w:rFonts w:ascii="Calibri" w:eastAsia="Calibri" w:hAnsi="Calibri" w:cs="Calibri"/>
          <w:highlight w:val="green"/>
          <w:u w:val="single"/>
          <w:lang w:eastAsia="en-US"/>
        </w:rPr>
        <w:t xml:space="preserve">trade motives are essential to </w:t>
      </w:r>
      <w:r w:rsidRPr="006B1A06">
        <w:rPr>
          <w:rFonts w:ascii="Calibri" w:eastAsia="Calibri" w:hAnsi="Calibri" w:cs="Calibri"/>
          <w:b/>
          <w:iCs/>
          <w:highlight w:val="green"/>
          <w:u w:val="single"/>
          <w:lang w:eastAsia="en-US"/>
        </w:rPr>
        <w:t>avoiding wars and sustaining stable networks</w:t>
      </w:r>
      <w:r w:rsidRPr="006B1A06">
        <w:rPr>
          <w:rFonts w:ascii="Calibri" w:eastAsia="Calibri" w:hAnsi="Calibri" w:cs="Calibri"/>
          <w:highlight w:val="green"/>
          <w:lang w:eastAsia="en-US"/>
        </w:rPr>
        <w:t>,"</w:t>
      </w:r>
      <w:r w:rsidRPr="006B1A06">
        <w:rPr>
          <w:rFonts w:ascii="Calibri" w:eastAsia="Calibri" w:hAnsi="Calibri" w:cs="Calibri"/>
          <w:lang w:eastAsia="en-US"/>
        </w:rPr>
        <w:t xml:space="preserve"> the authors wrote in their paper, Networks of Military Alliances, Wars, and International Trade.</w:t>
      </w:r>
    </w:p>
    <w:p w14:paraId="0E74CD4B"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Their </w:t>
      </w:r>
      <w:r w:rsidRPr="006B1A06">
        <w:rPr>
          <w:rFonts w:ascii="Calibri" w:eastAsia="Calibri" w:hAnsi="Calibri" w:cs="Calibri"/>
          <w:highlight w:val="green"/>
          <w:u w:val="single"/>
          <w:lang w:eastAsia="en-US"/>
        </w:rPr>
        <w:t>findings coincide with</w:t>
      </w:r>
      <w:r w:rsidRPr="006B1A06">
        <w:rPr>
          <w:rFonts w:ascii="Calibri" w:eastAsia="Calibri" w:hAnsi="Calibri" w:cs="Calibri"/>
          <w:u w:val="single"/>
          <w:lang w:eastAsia="en-US"/>
        </w:rPr>
        <w:t xml:space="preserve"> two major </w:t>
      </w:r>
      <w:r w:rsidRPr="006B1A06">
        <w:rPr>
          <w:rFonts w:ascii="Calibri" w:eastAsia="Calibri" w:hAnsi="Calibri" w:cs="Calibri"/>
          <w:highlight w:val="green"/>
          <w:u w:val="single"/>
          <w:lang w:eastAsia="en-US"/>
        </w:rPr>
        <w:t>global trends</w:t>
      </w:r>
      <w:r w:rsidRPr="006B1A06">
        <w:rPr>
          <w:rFonts w:ascii="Calibri" w:eastAsia="Calibri" w:hAnsi="Calibri" w:cs="Calibri"/>
          <w:u w:val="single"/>
          <w:lang w:eastAsia="en-US"/>
        </w:rPr>
        <w:t xml:space="preserve"> since World War II: From 1950 to 2000, the incidence of </w:t>
      </w:r>
      <w:r w:rsidRPr="006B1A06">
        <w:rPr>
          <w:rFonts w:ascii="Calibri" w:eastAsia="Calibri" w:hAnsi="Calibri" w:cs="Calibri"/>
          <w:highlight w:val="green"/>
          <w:u w:val="single"/>
          <w:lang w:eastAsia="en-US"/>
        </w:rPr>
        <w:t xml:space="preserve">interstate war has </w:t>
      </w:r>
      <w:r w:rsidRPr="006B1A06">
        <w:rPr>
          <w:rFonts w:ascii="Calibri" w:eastAsia="Calibri" w:hAnsi="Calibri" w:cs="Calibri"/>
          <w:b/>
          <w:iCs/>
          <w:highlight w:val="green"/>
          <w:u w:val="single"/>
          <w:lang w:eastAsia="en-US"/>
        </w:rPr>
        <w:t>decreased nearly tenfold</w:t>
      </w:r>
      <w:r w:rsidRPr="006B1A06">
        <w:rPr>
          <w:rFonts w:ascii="Calibri" w:eastAsia="Calibri" w:hAnsi="Calibri" w:cs="Calibri"/>
          <w:u w:val="single"/>
          <w:lang w:eastAsia="en-US"/>
        </w:rPr>
        <w:t xml:space="preserve"> compared with the period from 1850 to 1949</w:t>
      </w:r>
      <w:r w:rsidRPr="006B1A06">
        <w:rPr>
          <w:rFonts w:ascii="Calibri" w:eastAsia="Calibri" w:hAnsi="Calibri" w:cs="Calibri"/>
          <w:lang w:eastAsia="en-US"/>
        </w:rPr>
        <w:t xml:space="preserve">. At the same time, </w:t>
      </w:r>
      <w:r w:rsidRPr="006B1A06">
        <w:rPr>
          <w:rFonts w:ascii="Calibri" w:eastAsia="Calibri" w:hAnsi="Calibri" w:cs="Calibri"/>
          <w:u w:val="single"/>
          <w:lang w:eastAsia="en-US"/>
        </w:rPr>
        <w:t>since 1950 international trade networks have increased nearly fourfold, becoming significantly more dense. "In the period before World War I</w:t>
      </w:r>
      <w:r w:rsidRPr="006B1A06">
        <w:rPr>
          <w:rFonts w:ascii="Calibri" w:eastAsia="Calibri" w:hAnsi="Calibri" w:cs="Calibri"/>
          <w:lang w:eastAsia="en-US"/>
        </w:rPr>
        <w:t>I, it was hard to find a stable set of alliances," says Jackson. The probability of a lasting alliance was about 60%. "</w:t>
      </w:r>
      <w:r w:rsidRPr="006B1A06">
        <w:rPr>
          <w:rFonts w:ascii="Calibri" w:eastAsia="Calibri" w:hAnsi="Calibri" w:cs="Calibri"/>
          <w:u w:val="single"/>
          <w:lang w:eastAsia="en-US"/>
        </w:rPr>
        <w:t>You have almost a coin-flip chance that the alliance won't still be there in five years,"</w:t>
      </w:r>
      <w:r w:rsidRPr="006B1A06">
        <w:rPr>
          <w:rFonts w:ascii="Calibri" w:eastAsia="Calibri" w:hAnsi="Calibri" w:cs="Calibri"/>
          <w:lang w:eastAsia="en-US"/>
        </w:rPr>
        <w:t xml:space="preserve"> he says. In Europe in the 1870s, for example, German chancellor </w:t>
      </w:r>
      <w:r w:rsidRPr="006B1A06">
        <w:rPr>
          <w:rFonts w:ascii="Calibri" w:eastAsia="Calibri" w:hAnsi="Calibri" w:cs="Calibri"/>
          <w:u w:val="single"/>
          <w:lang w:eastAsia="en-US"/>
        </w:rPr>
        <w:t>Otto von Bismarck sought peace with "balance of power" diplomacy, which crumbled leading up to World War I.</w:t>
      </w:r>
      <w:r w:rsidRPr="006B1A06">
        <w:rPr>
          <w:rFonts w:ascii="Calibri" w:eastAsia="Calibri" w:hAnsi="Calibri" w:cs="Calibri"/>
          <w:lang w:eastAsia="en-US"/>
        </w:rPr>
        <w:t xml:space="preserve"> "Then </w:t>
      </w:r>
      <w:r w:rsidRPr="006B1A06">
        <w:rPr>
          <w:rFonts w:ascii="Calibri" w:eastAsia="Calibri" w:hAnsi="Calibri" w:cs="Calibri"/>
          <w:u w:val="single"/>
          <w:lang w:eastAsia="en-US"/>
        </w:rPr>
        <w:t>in the past 50 years or so, there's been a surprising global stability</w:t>
      </w:r>
      <w:r w:rsidRPr="006B1A06">
        <w:rPr>
          <w:rFonts w:ascii="Calibri" w:eastAsia="Calibri" w:hAnsi="Calibri" w:cs="Calibri"/>
          <w:lang w:eastAsia="en-US"/>
        </w:rPr>
        <w:t xml:space="preserve">." The </w:t>
      </w:r>
      <w:r w:rsidRPr="006B1A06">
        <w:rPr>
          <w:rFonts w:ascii="Calibri" w:eastAsia="Calibri" w:hAnsi="Calibri" w:cs="Calibri"/>
          <w:u w:val="single"/>
          <w:lang w:eastAsia="en-US"/>
        </w:rPr>
        <w:t xml:space="preserve">impact of economic interdependence is especially apparent in Europe, </w:t>
      </w:r>
      <w:r w:rsidRPr="006B1A06">
        <w:rPr>
          <w:rFonts w:ascii="Calibri" w:eastAsia="Calibri" w:hAnsi="Calibri" w:cs="Calibri"/>
          <w:lang w:eastAsia="en-US"/>
        </w:rPr>
        <w:t xml:space="preserve">Jackson says, </w:t>
      </w:r>
      <w:r w:rsidRPr="006B1A06">
        <w:rPr>
          <w:rFonts w:ascii="Calibri" w:eastAsia="Calibri" w:hAnsi="Calibri" w:cs="Calibri"/>
          <w:u w:val="single"/>
          <w:lang w:eastAsia="en-US"/>
        </w:rPr>
        <w:t>where the Eurozone has promoted</w:t>
      </w:r>
      <w:r w:rsidRPr="006B1A06">
        <w:rPr>
          <w:rFonts w:ascii="Calibri" w:eastAsia="Calibri" w:hAnsi="Calibri" w:cs="Calibri"/>
          <w:lang w:eastAsia="en-US"/>
        </w:rPr>
        <w:t xml:space="preserve"> not only </w:t>
      </w:r>
      <w:r w:rsidRPr="006B1A06">
        <w:rPr>
          <w:rFonts w:ascii="Calibri" w:eastAsia="Calibri" w:hAnsi="Calibri" w:cs="Calibri"/>
          <w:u w:val="single"/>
          <w:lang w:eastAsia="en-US"/>
        </w:rPr>
        <w:t>peace</w:t>
      </w:r>
      <w:r w:rsidRPr="006B1A06">
        <w:rPr>
          <w:rFonts w:ascii="Calibri" w:eastAsia="Calibri" w:hAnsi="Calibri" w:cs="Calibri"/>
          <w:lang w:eastAsia="en-US"/>
        </w:rPr>
        <w:t xml:space="preserve"> and increased trade among nations, but also labor mobility.</w:t>
      </w:r>
    </w:p>
    <w:p w14:paraId="31F4636E"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u w:val="single"/>
          <w:lang w:eastAsia="en-US"/>
        </w:rPr>
        <w:t>Very costly wars still occur</w:t>
      </w:r>
      <w:r w:rsidRPr="006B1A06">
        <w:rPr>
          <w:rFonts w:ascii="Calibri" w:eastAsia="Calibri" w:hAnsi="Calibri" w:cs="Calibri"/>
          <w:lang w:eastAsia="en-US"/>
        </w:rPr>
        <w:t xml:space="preserve">, of course, but Jackson notes that </w:t>
      </w:r>
      <w:r w:rsidRPr="006B1A06">
        <w:rPr>
          <w:rFonts w:ascii="Calibri" w:eastAsia="Calibri" w:hAnsi="Calibri" w:cs="Calibri"/>
          <w:b/>
          <w:iCs/>
          <w:highlight w:val="green"/>
          <w:u w:val="single"/>
          <w:lang w:eastAsia="en-US"/>
        </w:rPr>
        <w:t>the most war-torn places</w:t>
      </w:r>
      <w:r w:rsidRPr="006B1A06">
        <w:rPr>
          <w:rFonts w:ascii="Calibri" w:eastAsia="Calibri" w:hAnsi="Calibri" w:cs="Calibri"/>
          <w:highlight w:val="green"/>
          <w:u w:val="single"/>
          <w:lang w:eastAsia="en-US"/>
        </w:rPr>
        <w:t xml:space="preserve"> in recent history have tended to be those with </w:t>
      </w:r>
      <w:r w:rsidRPr="006B1A06">
        <w:rPr>
          <w:rFonts w:ascii="Calibri" w:eastAsia="Calibri" w:hAnsi="Calibri" w:cs="Calibri"/>
          <w:b/>
          <w:iCs/>
          <w:highlight w:val="green"/>
          <w:u w:val="single"/>
          <w:lang w:eastAsia="en-US"/>
        </w:rPr>
        <w:t>fewer global trade alliances</w:t>
      </w:r>
      <w:r w:rsidRPr="006B1A06">
        <w:rPr>
          <w:rFonts w:ascii="Calibri" w:eastAsia="Calibri" w:hAnsi="Calibri" w:cs="Calibri"/>
          <w:lang w:eastAsia="en-US"/>
        </w:rPr>
        <w:t>. For example</w:t>
      </w:r>
      <w:r w:rsidRPr="006B1A06">
        <w:rPr>
          <w:rFonts w:ascii="Calibri" w:eastAsia="Calibri" w:hAnsi="Calibri" w:cs="Calibri"/>
          <w:u w:val="single"/>
          <w:lang w:eastAsia="en-US"/>
        </w:rPr>
        <w:t xml:space="preserve">, the </w:t>
      </w:r>
      <w:r w:rsidRPr="006B1A06">
        <w:rPr>
          <w:rFonts w:ascii="Calibri" w:eastAsia="Calibri" w:hAnsi="Calibri" w:cs="Calibri"/>
          <w:highlight w:val="green"/>
          <w:u w:val="single"/>
          <w:lang w:eastAsia="en-US"/>
        </w:rPr>
        <w:t>Second Congo War</w:t>
      </w:r>
      <w:r w:rsidRPr="006B1A06">
        <w:rPr>
          <w:rFonts w:ascii="Calibri" w:eastAsia="Calibri" w:hAnsi="Calibri" w:cs="Calibri"/>
          <w:lang w:eastAsia="en-US"/>
        </w:rPr>
        <w:t xml:space="preserve"> from 1998 to 2003 and beyond, which </w:t>
      </w:r>
      <w:r w:rsidRPr="006B1A06">
        <w:rPr>
          <w:rFonts w:ascii="Calibri" w:eastAsia="Calibri" w:hAnsi="Calibri" w:cs="Calibri"/>
          <w:highlight w:val="green"/>
          <w:u w:val="single"/>
          <w:lang w:eastAsia="en-US"/>
        </w:rPr>
        <w:t xml:space="preserve">killed </w:t>
      </w:r>
      <w:r w:rsidRPr="006B1A06">
        <w:rPr>
          <w:rFonts w:ascii="Calibri" w:eastAsia="Calibri" w:hAnsi="Calibri" w:cs="Calibri"/>
          <w:u w:val="single"/>
          <w:lang w:eastAsia="en-US"/>
        </w:rPr>
        <w:t xml:space="preserve">more than </w:t>
      </w:r>
      <w:r w:rsidRPr="006B1A06">
        <w:rPr>
          <w:rFonts w:ascii="Calibri" w:eastAsia="Calibri" w:hAnsi="Calibri" w:cs="Calibri"/>
          <w:b/>
          <w:iCs/>
          <w:highlight w:val="green"/>
          <w:u w:val="single"/>
          <w:lang w:eastAsia="en-US"/>
        </w:rPr>
        <w:t>four million</w:t>
      </w:r>
      <w:r w:rsidRPr="006B1A06">
        <w:rPr>
          <w:rFonts w:ascii="Calibri" w:eastAsia="Calibri" w:hAnsi="Calibri" w:cs="Calibri"/>
          <w:b/>
          <w:iCs/>
          <w:u w:val="single"/>
          <w:lang w:eastAsia="en-US"/>
        </w:rPr>
        <w:t xml:space="preserve"> people</w:t>
      </w:r>
      <w:r w:rsidRPr="006B1A06">
        <w:rPr>
          <w:rFonts w:ascii="Calibri" w:eastAsia="Calibri" w:hAnsi="Calibri" w:cs="Calibri"/>
          <w:lang w:eastAsia="en-US"/>
        </w:rPr>
        <w:t xml:space="preserve"> and is the deadliest war since World War II, </w:t>
      </w:r>
      <w:r w:rsidRPr="006B1A06">
        <w:rPr>
          <w:rFonts w:ascii="Calibri" w:eastAsia="Calibri" w:hAnsi="Calibri" w:cs="Calibri"/>
          <w:highlight w:val="green"/>
          <w:lang w:eastAsia="en-US"/>
        </w:rPr>
        <w:t>i</w:t>
      </w:r>
      <w:r w:rsidRPr="006B1A06">
        <w:rPr>
          <w:rFonts w:ascii="Calibri" w:eastAsia="Calibri" w:hAnsi="Calibri" w:cs="Calibri"/>
          <w:highlight w:val="green"/>
          <w:u w:val="single"/>
          <w:lang w:eastAsia="en-US"/>
        </w:rPr>
        <w:t>nvolved eigh</w:t>
      </w:r>
      <w:r w:rsidRPr="006B1A06">
        <w:rPr>
          <w:rFonts w:ascii="Calibri" w:eastAsia="Calibri" w:hAnsi="Calibri" w:cs="Calibri"/>
          <w:u w:val="single"/>
          <w:lang w:eastAsia="en-US"/>
        </w:rPr>
        <w:t xml:space="preserve">t African </w:t>
      </w:r>
      <w:r w:rsidRPr="006B1A06">
        <w:rPr>
          <w:rFonts w:ascii="Calibri" w:eastAsia="Calibri" w:hAnsi="Calibri" w:cs="Calibri"/>
          <w:highlight w:val="green"/>
          <w:u w:val="single"/>
          <w:lang w:eastAsia="en-US"/>
        </w:rPr>
        <w:t xml:space="preserve">nations with relatively </w:t>
      </w:r>
      <w:r w:rsidRPr="006B1A06">
        <w:rPr>
          <w:rFonts w:ascii="Calibri" w:eastAsia="Calibri" w:hAnsi="Calibri" w:cs="Calibri"/>
          <w:b/>
          <w:iCs/>
          <w:highlight w:val="green"/>
          <w:u w:val="single"/>
          <w:lang w:eastAsia="en-US"/>
        </w:rPr>
        <w:t>few trade ties</w:t>
      </w:r>
      <w:r w:rsidRPr="006B1A06">
        <w:rPr>
          <w:rFonts w:ascii="Calibri" w:eastAsia="Calibri" w:hAnsi="Calibri" w:cs="Calibri"/>
          <w:highlight w:val="green"/>
          <w:lang w:eastAsia="en-US"/>
        </w:rPr>
        <w:t>.</w:t>
      </w:r>
      <w:r w:rsidRPr="006B1A06">
        <w:rPr>
          <w:rFonts w:ascii="Calibri" w:eastAsia="Calibri" w:hAnsi="Calibri" w:cs="Calibri"/>
          <w:lang w:eastAsia="en-US"/>
        </w:rPr>
        <w:t xml:space="preserve"> "Then </w:t>
      </w:r>
      <w:r w:rsidRPr="006B1A06">
        <w:rPr>
          <w:rFonts w:ascii="Calibri" w:eastAsia="Calibri" w:hAnsi="Calibri" w:cs="Calibri"/>
          <w:u w:val="single"/>
          <w:lang w:eastAsia="en-US"/>
        </w:rPr>
        <w:t>look at</w:t>
      </w:r>
      <w:r w:rsidRPr="006B1A06">
        <w:rPr>
          <w:rFonts w:ascii="Calibri" w:eastAsia="Calibri" w:hAnsi="Calibri" w:cs="Calibri"/>
          <w:lang w:eastAsia="en-US"/>
        </w:rPr>
        <w:t xml:space="preserve"> the </w:t>
      </w:r>
      <w:r w:rsidRPr="006B1A06">
        <w:rPr>
          <w:rFonts w:ascii="Calibri" w:eastAsia="Calibri" w:hAnsi="Calibri" w:cs="Calibri"/>
          <w:u w:val="single"/>
          <w:lang w:eastAsia="en-US"/>
        </w:rPr>
        <w:t>Kuwait</w:t>
      </w:r>
      <w:r w:rsidRPr="006B1A06">
        <w:rPr>
          <w:rFonts w:ascii="Calibri" w:eastAsia="Calibri" w:hAnsi="Calibri" w:cs="Calibri"/>
          <w:lang w:eastAsia="en-US"/>
        </w:rPr>
        <w:t xml:space="preserve"> situation," says Jackson, referring to U.S. intervention in the first Gulf War to protect oil supplies. "</w:t>
      </w:r>
      <w:r w:rsidRPr="006B1A06">
        <w:rPr>
          <w:rFonts w:ascii="Calibri" w:eastAsia="Calibri" w:hAnsi="Calibri" w:cs="Calibri"/>
          <w:u w:val="single"/>
          <w:lang w:eastAsia="en-US"/>
        </w:rPr>
        <w:t>Economic interest drives a lot of what goes on in terms of where nations are willing to exercise military strength</w:t>
      </w:r>
      <w:r w:rsidRPr="006B1A06">
        <w:rPr>
          <w:rFonts w:ascii="Calibri" w:eastAsia="Calibri" w:hAnsi="Calibri" w:cs="Calibri"/>
          <w:lang w:eastAsia="en-US"/>
        </w:rPr>
        <w:t>."</w:t>
      </w:r>
    </w:p>
    <w:p w14:paraId="07973ABF"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There are other real-world factors that have no doubt influenced war and trade trends since World War II, among them the proliferation of nuclear weapons — "Changing military technology can help maintain stable arrangements," says Jackson — the Cold War, an increase in worldwide wealth levels, and the introduction of container shipping in the 1960s, which has helped facilitate low-cost, long-range trade.</w:t>
      </w:r>
    </w:p>
    <w:p w14:paraId="4FB56550" w14:textId="77777777" w:rsidR="006B1A06" w:rsidRPr="006B1A06" w:rsidRDefault="006B1A06" w:rsidP="006B1A06">
      <w:pPr>
        <w:rPr>
          <w:rFonts w:ascii="Calibri" w:eastAsia="Calibri" w:hAnsi="Calibri" w:cs="Calibri"/>
          <w:u w:val="single"/>
          <w:lang w:eastAsia="en-US"/>
        </w:rPr>
      </w:pPr>
      <w:r w:rsidRPr="006B1A06">
        <w:rPr>
          <w:rFonts w:ascii="Calibri" w:eastAsia="Calibri" w:hAnsi="Calibri" w:cs="Calibri"/>
          <w:u w:val="single"/>
          <w:lang w:eastAsia="en-US"/>
        </w:rPr>
        <w:t xml:space="preserve">Still, Jackson and Nei's theoretical model suggests that </w:t>
      </w:r>
      <w:r w:rsidRPr="006B1A06">
        <w:rPr>
          <w:rFonts w:ascii="Calibri" w:eastAsia="Calibri" w:hAnsi="Calibri" w:cs="Calibri"/>
          <w:b/>
          <w:iCs/>
          <w:highlight w:val="green"/>
          <w:u w:val="single"/>
          <w:lang w:eastAsia="en-US"/>
        </w:rPr>
        <w:t>trade alliances play a critical role.</w:t>
      </w:r>
      <w:r w:rsidRPr="006B1A06">
        <w:rPr>
          <w:rFonts w:ascii="Calibri" w:eastAsia="Calibri" w:hAnsi="Calibri" w:cs="Calibri"/>
          <w:lang w:eastAsia="en-US"/>
        </w:rPr>
        <w:t xml:space="preserve"> And in </w:t>
      </w:r>
      <w:r w:rsidRPr="006B1A06">
        <w:rPr>
          <w:rFonts w:ascii="Calibri" w:eastAsia="Calibri" w:hAnsi="Calibri" w:cs="Calibri"/>
          <w:u w:val="single"/>
          <w:lang w:eastAsia="en-US"/>
        </w:rPr>
        <w:t xml:space="preserve">fact </w:t>
      </w:r>
      <w:r w:rsidRPr="006B1A06">
        <w:rPr>
          <w:rFonts w:ascii="Calibri" w:eastAsia="Calibri" w:hAnsi="Calibri" w:cs="Calibri"/>
          <w:b/>
          <w:iCs/>
          <w:u w:val="single"/>
          <w:lang w:eastAsia="en-US"/>
        </w:rPr>
        <w:t>economic allies</w:t>
      </w:r>
      <w:r w:rsidRPr="006B1A06">
        <w:rPr>
          <w:rFonts w:ascii="Calibri" w:eastAsia="Calibri" w:hAnsi="Calibri" w:cs="Calibri"/>
          <w:u w:val="single"/>
          <w:lang w:eastAsia="en-US"/>
        </w:rPr>
        <w:t xml:space="preserve"> may be the most worth striving for in developing areas. "Maybe </w:t>
      </w:r>
      <w:r w:rsidRPr="006B1A06">
        <w:rPr>
          <w:rFonts w:ascii="Calibri" w:eastAsia="Calibri" w:hAnsi="Calibri" w:cs="Calibri"/>
          <w:highlight w:val="green"/>
          <w:u w:val="single"/>
          <w:lang w:eastAsia="en-US"/>
        </w:rPr>
        <w:t xml:space="preserve">wars like the Second Congo War </w:t>
      </w:r>
      <w:r w:rsidRPr="006B1A06">
        <w:rPr>
          <w:rFonts w:ascii="Calibri" w:eastAsia="Calibri" w:hAnsi="Calibri" w:cs="Calibri"/>
          <w:b/>
          <w:iCs/>
          <w:highlight w:val="green"/>
          <w:u w:val="single"/>
          <w:lang w:eastAsia="en-US"/>
        </w:rPr>
        <w:t>won't be occurring in the future if there's more trade</w:t>
      </w:r>
      <w:r w:rsidRPr="006B1A06">
        <w:rPr>
          <w:rFonts w:ascii="Calibri" w:eastAsia="Calibri" w:hAnsi="Calibri" w:cs="Calibri"/>
          <w:lang w:eastAsia="en-US"/>
        </w:rPr>
        <w:t xml:space="preserve"> </w:t>
      </w:r>
      <w:r w:rsidRPr="006B1A06">
        <w:rPr>
          <w:rFonts w:ascii="Calibri" w:eastAsia="Calibri" w:hAnsi="Calibri" w:cs="Calibri"/>
          <w:u w:val="single"/>
          <w:lang w:eastAsia="en-US"/>
        </w:rPr>
        <w:t>with African nations</w:t>
      </w:r>
      <w:r w:rsidRPr="006B1A06">
        <w:rPr>
          <w:rFonts w:ascii="Calibri" w:eastAsia="Calibri" w:hAnsi="Calibri" w:cs="Calibri"/>
          <w:lang w:eastAsia="en-US"/>
        </w:rPr>
        <w:t>," says Jackson. "</w:t>
      </w:r>
      <w:r w:rsidRPr="006B1A06">
        <w:rPr>
          <w:rFonts w:ascii="Calibri" w:eastAsia="Calibri" w:hAnsi="Calibri" w:cs="Calibri"/>
          <w:u w:val="single"/>
          <w:lang w:eastAsia="en-US"/>
        </w:rPr>
        <w:t>Economic interests can really help us have a more peaceful world than we already have."</w:t>
      </w:r>
    </w:p>
    <w:p w14:paraId="7CFC832D" w14:textId="77777777" w:rsidR="006B1A06" w:rsidRPr="006B1A06" w:rsidRDefault="006B1A06" w:rsidP="006B1A06">
      <w:pPr>
        <w:rPr>
          <w:rFonts w:ascii="Calibri" w:eastAsia="Calibri" w:hAnsi="Calibri" w:cs="Calibri"/>
          <w:lang w:eastAsia="en-US"/>
        </w:rPr>
      </w:pPr>
    </w:p>
    <w:p w14:paraId="7E4162BC" w14:textId="77777777" w:rsidR="006B1A06" w:rsidRPr="006B1A06" w:rsidRDefault="006B1A06" w:rsidP="006B1A06">
      <w:pPr>
        <w:rPr>
          <w:rFonts w:ascii="Calibri" w:eastAsia="Calibri" w:hAnsi="Calibri" w:cs="Calibri"/>
          <w:lang w:eastAsia="en-US"/>
        </w:rPr>
      </w:pPr>
    </w:p>
    <w:p w14:paraId="2D75BD36" w14:textId="77777777" w:rsidR="006B1A06" w:rsidRPr="006B1A06" w:rsidRDefault="006B1A06" w:rsidP="006B1A06">
      <w:pPr>
        <w:keepNext/>
        <w:keepLines/>
        <w:spacing w:before="40" w:after="0"/>
        <w:outlineLvl w:val="3"/>
        <w:rPr>
          <w:rFonts w:ascii="Calibri" w:eastAsia="SimSun" w:hAnsi="Calibri" w:cs="Times New Roman"/>
          <w:b/>
          <w:iCs/>
          <w:sz w:val="28"/>
          <w:lang w:eastAsia="en-US"/>
        </w:rPr>
      </w:pPr>
      <w:r w:rsidRPr="006B1A06">
        <w:rPr>
          <w:rFonts w:ascii="Calibri" w:eastAsia="SimSun" w:hAnsi="Calibri" w:cs="Times New Roman"/>
          <w:b/>
          <w:iCs/>
          <w:sz w:val="28"/>
          <w:lang w:eastAsia="en-US"/>
        </w:rPr>
        <w:t>Tech innovation undergirded by profit motives are driving the Second Machine Age, which dematerializes capitalism and makes growth a sustainable necessity</w:t>
      </w:r>
    </w:p>
    <w:p w14:paraId="18E87E49"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b/>
          <w:bCs/>
          <w:sz w:val="28"/>
          <w:lang w:eastAsia="en-US"/>
        </w:rPr>
        <w:t>McAfee, 19</w:t>
      </w:r>
      <w:r w:rsidRPr="006B1A06">
        <w:rPr>
          <w:rFonts w:ascii="Calibri" w:eastAsia="Calibri" w:hAnsi="Calibri" w:cs="Calibri"/>
          <w:lang w:eastAsia="en-US"/>
        </w:rPr>
        <w:t xml:space="preserve">—cofounder and codirector of the MIT Initiative on the Digital Economy at the MIT Sloan School of Management, former </w:t>
      </w:r>
      <w:r w:rsidRPr="006B1A06">
        <w:rPr>
          <w:rFonts w:ascii="Calibri" w:eastAsia="Calibri" w:hAnsi="Calibri" w:cs="Calibri"/>
          <w:u w:val="single"/>
          <w:lang w:eastAsia="en-US"/>
        </w:rPr>
        <w:t>professor</w:t>
      </w:r>
      <w:r w:rsidRPr="006B1A06">
        <w:rPr>
          <w:rFonts w:ascii="Calibri" w:eastAsia="Calibri" w:hAnsi="Calibri" w:cs="Calibri"/>
          <w:lang w:eastAsia="en-US"/>
        </w:rPr>
        <w:t xml:space="preserve"> at Harvard Business School and fellow at Harvard’s Berkman Center for Internet and Society (Andrew, “Looking Ahead: The World Cleanses Itself This Way,” </w:t>
      </w:r>
      <w:r w:rsidRPr="006B1A06">
        <w:rPr>
          <w:rFonts w:ascii="Calibri" w:eastAsia="Calibri" w:hAnsi="Calibri" w:cs="Calibri"/>
          <w:i/>
          <w:lang w:eastAsia="en-US"/>
        </w:rPr>
        <w:t>More from Less: The Surprising Story of How We Learned to Prosper Using Fewer Resources—and What Happens Next</w:t>
      </w:r>
      <w:r w:rsidRPr="006B1A06">
        <w:rPr>
          <w:rFonts w:ascii="Calibri" w:eastAsia="Calibri" w:hAnsi="Calibri" w:cs="Calibri"/>
          <w:lang w:eastAsia="en-US"/>
        </w:rPr>
        <w:t>, Chapter 14, pg 278-292, Kindle, dml)</w:t>
      </w:r>
    </w:p>
    <w:p w14:paraId="2A417CCE"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sz w:val="32"/>
          <w:szCs w:val="24"/>
          <w:u w:val="single"/>
          <w:lang w:eastAsia="en-US"/>
        </w:rPr>
        <w:t xml:space="preserve">The </w:t>
      </w:r>
      <w:r w:rsidRPr="006B1A06">
        <w:rPr>
          <w:rFonts w:ascii="Calibri" w:eastAsia="Calibri" w:hAnsi="Calibri" w:cs="Calibri"/>
          <w:b/>
          <w:iCs/>
          <w:u w:val="single"/>
          <w:lang w:eastAsia="en-US"/>
        </w:rPr>
        <w:t>decreases in resource use</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pollution</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other exploitations</w:t>
      </w:r>
      <w:r w:rsidRPr="006B1A06">
        <w:rPr>
          <w:rFonts w:ascii="Calibri" w:eastAsia="SimSun" w:hAnsi="Calibri" w:cs="Times New Roman"/>
          <w:b/>
          <w:sz w:val="32"/>
          <w:szCs w:val="24"/>
          <w:u w:val="single"/>
          <w:lang w:eastAsia="en-US"/>
        </w:rPr>
        <w:t xml:space="preserve"> of the earth</w:t>
      </w:r>
      <w:r w:rsidRPr="006B1A06">
        <w:rPr>
          <w:rFonts w:ascii="Calibri" w:eastAsia="Calibri" w:hAnsi="Calibri" w:cs="Calibri"/>
          <w:lang w:eastAsia="en-US"/>
        </w:rPr>
        <w:t xml:space="preserve"> cataloged in the preceding chapters </w:t>
      </w:r>
      <w:r w:rsidRPr="006B1A06">
        <w:rPr>
          <w:rFonts w:ascii="Calibri" w:eastAsia="SimSun" w:hAnsi="Calibri" w:cs="Times New Roman"/>
          <w:b/>
          <w:sz w:val="32"/>
          <w:szCs w:val="24"/>
          <w:u w:val="single"/>
          <w:lang w:eastAsia="en-US"/>
        </w:rPr>
        <w:t xml:space="preserve">are </w:t>
      </w:r>
      <w:r w:rsidRPr="006B1A06">
        <w:rPr>
          <w:rFonts w:ascii="Calibri" w:eastAsia="Calibri" w:hAnsi="Calibri" w:cs="Calibri"/>
          <w:b/>
          <w:iCs/>
          <w:u w:val="single"/>
          <w:lang w:eastAsia="en-US"/>
        </w:rPr>
        <w:t>great news</w:t>
      </w:r>
      <w:r w:rsidRPr="006B1A06">
        <w:rPr>
          <w:rFonts w:ascii="Calibri" w:eastAsia="SimSun" w:hAnsi="Calibri" w:cs="Times New Roman"/>
          <w:b/>
          <w:sz w:val="32"/>
          <w:szCs w:val="24"/>
          <w:u w:val="single"/>
          <w:lang w:eastAsia="en-US"/>
        </w:rPr>
        <w:t xml:space="preserve">. But </w:t>
      </w:r>
      <w:r w:rsidRPr="006B1A06">
        <w:rPr>
          <w:rFonts w:ascii="Calibri" w:eastAsia="Calibri" w:hAnsi="Calibri" w:cs="Calibri"/>
          <w:b/>
          <w:iCs/>
          <w:u w:val="single"/>
          <w:lang w:eastAsia="en-US"/>
        </w:rPr>
        <w:t>are they going to last</w:t>
      </w:r>
      <w:r w:rsidRPr="006B1A06">
        <w:rPr>
          <w:rFonts w:ascii="Calibri" w:eastAsia="SimSun" w:hAnsi="Calibri" w:cs="Times New Roman"/>
          <w:b/>
          <w:sz w:val="32"/>
          <w:szCs w:val="24"/>
          <w:u w:val="single"/>
          <w:lang w:eastAsia="en-US"/>
        </w:rPr>
        <w:t xml:space="preserve">? It could be that we're just living in a </w:t>
      </w:r>
      <w:r w:rsidRPr="006B1A06">
        <w:rPr>
          <w:rFonts w:ascii="Calibri" w:eastAsia="Calibri" w:hAnsi="Calibri" w:cs="Calibri"/>
          <w:b/>
          <w:iCs/>
          <w:u w:val="single"/>
          <w:lang w:eastAsia="en-US"/>
        </w:rPr>
        <w:t>pleasant interlude</w:t>
      </w:r>
      <w:r w:rsidRPr="006B1A06">
        <w:rPr>
          <w:rFonts w:ascii="Calibri" w:eastAsia="SimSun" w:hAnsi="Calibri" w:cs="Times New Roman"/>
          <w:b/>
          <w:sz w:val="32"/>
          <w:szCs w:val="24"/>
          <w:u w:val="single"/>
          <w:lang w:eastAsia="en-US"/>
        </w:rPr>
        <w:t xml:space="preserve"> between the Industrial Era and another</w:t>
      </w:r>
      <w:r w:rsidRPr="006B1A06">
        <w:rPr>
          <w:rFonts w:ascii="Calibri" w:eastAsia="Calibri" w:hAnsi="Calibri" w:cs="Calibri"/>
          <w:lang w:eastAsia="en-US"/>
        </w:rPr>
        <w:t xml:space="preserve"> rapacious </w:t>
      </w:r>
      <w:r w:rsidRPr="006B1A06">
        <w:rPr>
          <w:rFonts w:ascii="Calibri" w:eastAsia="SimSun" w:hAnsi="Calibri" w:cs="Times New Roman"/>
          <w:b/>
          <w:sz w:val="32"/>
          <w:szCs w:val="24"/>
          <w:u w:val="single"/>
          <w:lang w:eastAsia="en-US"/>
        </w:rPr>
        <w:t xml:space="preserve">period during which we </w:t>
      </w:r>
      <w:r w:rsidRPr="006B1A06">
        <w:rPr>
          <w:rFonts w:ascii="Calibri" w:eastAsia="Calibri" w:hAnsi="Calibri" w:cs="Calibri"/>
          <w:b/>
          <w:iCs/>
          <w:u w:val="single"/>
          <w:lang w:eastAsia="en-US"/>
        </w:rPr>
        <w:t>massively increase our footprint</w:t>
      </w:r>
      <w:r w:rsidRPr="006B1A06">
        <w:rPr>
          <w:rFonts w:ascii="Calibri" w:eastAsia="SimSun" w:hAnsi="Calibri" w:cs="Times New Roman"/>
          <w:b/>
          <w:sz w:val="32"/>
          <w:szCs w:val="24"/>
          <w:u w:val="single"/>
          <w:lang w:eastAsia="en-US"/>
        </w:rPr>
        <w:t xml:space="preserve"> on our planet and</w:t>
      </w:r>
      <w:r w:rsidRPr="006B1A06">
        <w:rPr>
          <w:rFonts w:ascii="Calibri" w:eastAsia="Calibri" w:hAnsi="Calibri" w:cs="Calibri"/>
          <w:lang w:eastAsia="en-US"/>
        </w:rPr>
        <w:t xml:space="preserve"> eventually </w:t>
      </w:r>
      <w:r w:rsidRPr="006B1A06">
        <w:rPr>
          <w:rFonts w:ascii="Calibri" w:eastAsia="SimSun" w:hAnsi="Calibri" w:cs="Times New Roman"/>
          <w:b/>
          <w:sz w:val="32"/>
          <w:szCs w:val="24"/>
          <w:u w:val="single"/>
          <w:lang w:eastAsia="en-US"/>
        </w:rPr>
        <w:t xml:space="preserve">cause a </w:t>
      </w:r>
      <w:r w:rsidRPr="006B1A06">
        <w:rPr>
          <w:rFonts w:ascii="Calibri" w:eastAsia="Calibri" w:hAnsi="Calibri" w:cs="Calibri"/>
          <w:b/>
          <w:iCs/>
          <w:u w:val="single"/>
          <w:lang w:eastAsia="en-US"/>
        </w:rPr>
        <w:t>giant Malthusian crash</w:t>
      </w:r>
      <w:r w:rsidRPr="006B1A06">
        <w:rPr>
          <w:rFonts w:ascii="Calibri" w:eastAsia="Calibri" w:hAnsi="Calibri" w:cs="Calibri"/>
          <w:lang w:eastAsia="en-US"/>
        </w:rPr>
        <w:t xml:space="preserve">. </w:t>
      </w:r>
    </w:p>
    <w:p w14:paraId="2D5DACD9"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It could be, but </w:t>
      </w:r>
      <w:r w:rsidRPr="006B1A06">
        <w:rPr>
          <w:rFonts w:ascii="Calibri" w:eastAsia="Calibri" w:hAnsi="Calibri" w:cs="Calibri"/>
          <w:b/>
          <w:iCs/>
          <w:u w:val="single"/>
          <w:lang w:eastAsia="en-US"/>
        </w:rPr>
        <w:t>I don't think so</w:t>
      </w:r>
      <w:r w:rsidRPr="006B1A06">
        <w:rPr>
          <w:rFonts w:ascii="Calibri" w:eastAsia="Calibri" w:hAnsi="Calibri" w:cs="Calibri"/>
          <w:lang w:eastAsia="en-US"/>
        </w:rPr>
        <w:t xml:space="preserve">. Instead, I think </w:t>
      </w:r>
      <w:r w:rsidRPr="006B1A06">
        <w:rPr>
          <w:rFonts w:ascii="Calibri" w:eastAsia="SimSun" w:hAnsi="Calibri" w:cs="Times New Roman"/>
          <w:b/>
          <w:sz w:val="32"/>
          <w:szCs w:val="24"/>
          <w:u w:val="single"/>
          <w:lang w:eastAsia="en-US"/>
        </w:rPr>
        <w:t xml:space="preserve">we're going to </w:t>
      </w:r>
      <w:r w:rsidRPr="006B1A06">
        <w:rPr>
          <w:rFonts w:ascii="Calibri" w:eastAsia="Calibri" w:hAnsi="Calibri" w:cs="Calibri"/>
          <w:b/>
          <w:iCs/>
          <w:u w:val="single"/>
          <w:lang w:eastAsia="en-US"/>
        </w:rPr>
        <w:t>take better care</w:t>
      </w:r>
      <w:r w:rsidRPr="006B1A06">
        <w:rPr>
          <w:rFonts w:ascii="Calibri" w:eastAsia="SimSun" w:hAnsi="Calibri" w:cs="Times New Roman"/>
          <w:b/>
          <w:sz w:val="32"/>
          <w:szCs w:val="24"/>
          <w:u w:val="single"/>
          <w:lang w:eastAsia="en-US"/>
        </w:rPr>
        <w:t xml:space="preserve"> of our planet from now on</w:t>
      </w:r>
      <w:r w:rsidRPr="006B1A06">
        <w:rPr>
          <w:rFonts w:ascii="Calibri" w:eastAsia="Calibri" w:hAnsi="Calibri" w:cs="Calibri"/>
          <w:lang w:eastAsia="en-US"/>
        </w:rPr>
        <w:t xml:space="preserve">. I'm confident that </w:t>
      </w:r>
      <w:r w:rsidRPr="006B1A06">
        <w:rPr>
          <w:rFonts w:ascii="Calibri" w:eastAsia="SimSun" w:hAnsi="Calibri" w:cs="Times New Roman"/>
          <w:b/>
          <w:sz w:val="32"/>
          <w:szCs w:val="24"/>
          <w:u w:val="single"/>
          <w:lang w:eastAsia="en-US"/>
        </w:rPr>
        <w:t xml:space="preserve">the </w:t>
      </w:r>
      <w:r w:rsidRPr="006B1A06">
        <w:rPr>
          <w:rFonts w:ascii="Calibri" w:eastAsia="Calibri" w:hAnsi="Calibri" w:cs="Calibri"/>
          <w:b/>
          <w:iCs/>
          <w:highlight w:val="green"/>
          <w:u w:val="single"/>
          <w:lang w:eastAsia="en-US"/>
        </w:rPr>
        <w:t>Second Machine Age</w:t>
      </w:r>
      <w:r w:rsidRPr="006B1A06">
        <w:rPr>
          <w:rFonts w:ascii="Calibri" w:eastAsia="SimSun" w:hAnsi="Calibri" w:cs="Times New Roman"/>
          <w:b/>
          <w:sz w:val="32"/>
          <w:szCs w:val="24"/>
          <w:highlight w:val="green"/>
          <w:u w:val="single"/>
          <w:lang w:eastAsia="en-US"/>
        </w:rPr>
        <w:t xml:space="preserve"> will</w:t>
      </w:r>
      <w:r w:rsidRPr="006B1A06">
        <w:rPr>
          <w:rFonts w:ascii="Calibri" w:eastAsia="SimSun" w:hAnsi="Calibri" w:cs="Times New Roman"/>
          <w:b/>
          <w:sz w:val="32"/>
          <w:szCs w:val="24"/>
          <w:u w:val="single"/>
          <w:lang w:eastAsia="en-US"/>
        </w:rPr>
        <w:t xml:space="preserve"> mark the time in our history when we started to </w:t>
      </w:r>
      <w:r w:rsidRPr="006B1A06">
        <w:rPr>
          <w:rFonts w:ascii="Calibri" w:eastAsia="Calibri" w:hAnsi="Calibri" w:cs="Calibri"/>
          <w:b/>
          <w:iCs/>
          <w:u w:val="single"/>
          <w:lang w:eastAsia="en-US"/>
        </w:rPr>
        <w:t>progressively</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 xml:space="preserve">permanently </w:t>
      </w:r>
      <w:r w:rsidRPr="006B1A06">
        <w:rPr>
          <w:rFonts w:ascii="Calibri" w:eastAsia="Calibri" w:hAnsi="Calibri" w:cs="Calibri"/>
          <w:b/>
          <w:iCs/>
          <w:highlight w:val="green"/>
          <w:u w:val="single"/>
          <w:lang w:eastAsia="en-US"/>
        </w:rPr>
        <w:t>tread more lightly</w:t>
      </w:r>
      <w:r w:rsidRPr="006B1A06">
        <w:rPr>
          <w:rFonts w:ascii="Calibri" w:eastAsia="SimSun" w:hAnsi="Calibri" w:cs="Times New Roman"/>
          <w:b/>
          <w:sz w:val="32"/>
          <w:szCs w:val="24"/>
          <w:highlight w:val="green"/>
          <w:u w:val="single"/>
          <w:lang w:eastAsia="en-US"/>
        </w:rPr>
        <w:t xml:space="preserve"> on</w:t>
      </w:r>
      <w:r w:rsidRPr="006B1A06">
        <w:rPr>
          <w:rFonts w:ascii="Calibri" w:eastAsia="SimSun" w:hAnsi="Calibri" w:cs="Times New Roman"/>
          <w:b/>
          <w:sz w:val="32"/>
          <w:szCs w:val="24"/>
          <w:u w:val="single"/>
          <w:lang w:eastAsia="en-US"/>
        </w:rPr>
        <w:t xml:space="preserve"> the </w:t>
      </w:r>
      <w:r w:rsidRPr="006B1A06">
        <w:rPr>
          <w:rFonts w:ascii="Calibri" w:eastAsia="SimSun" w:hAnsi="Calibri" w:cs="Times New Roman"/>
          <w:b/>
          <w:sz w:val="32"/>
          <w:szCs w:val="24"/>
          <w:highlight w:val="green"/>
          <w:u w:val="single"/>
          <w:lang w:eastAsia="en-US"/>
        </w:rPr>
        <w:t>earth</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taking less</w:t>
      </w:r>
      <w:r w:rsidRPr="006B1A06">
        <w:rPr>
          <w:rFonts w:ascii="Calibri" w:eastAsia="SimSun" w:hAnsi="Calibri" w:cs="Times New Roman"/>
          <w:b/>
          <w:sz w:val="32"/>
          <w:szCs w:val="24"/>
          <w:u w:val="single"/>
          <w:lang w:eastAsia="en-US"/>
        </w:rPr>
        <w:t xml:space="preserve"> from it and generally </w:t>
      </w:r>
      <w:r w:rsidRPr="006B1A06">
        <w:rPr>
          <w:rFonts w:ascii="Calibri" w:eastAsia="Calibri" w:hAnsi="Calibri" w:cs="Calibri"/>
          <w:b/>
          <w:iCs/>
          <w:u w:val="single"/>
          <w:lang w:eastAsia="en-US"/>
        </w:rPr>
        <w:t>caring for it better</w:t>
      </w:r>
      <w:r w:rsidRPr="006B1A06">
        <w:rPr>
          <w:rFonts w:ascii="Calibri" w:eastAsia="SimSun" w:hAnsi="Calibri" w:cs="Times New Roman"/>
          <w:b/>
          <w:sz w:val="32"/>
          <w:szCs w:val="24"/>
          <w:u w:val="single"/>
          <w:lang w:eastAsia="en-US"/>
        </w:rPr>
        <w:t xml:space="preserve">, even as we humans continue to become </w:t>
      </w:r>
      <w:r w:rsidRPr="006B1A06">
        <w:rPr>
          <w:rFonts w:ascii="Calibri" w:eastAsia="Calibri" w:hAnsi="Calibri" w:cs="Calibri"/>
          <w:b/>
          <w:iCs/>
          <w:u w:val="single"/>
          <w:lang w:eastAsia="en-US"/>
        </w:rPr>
        <w:t>more numerous</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prosperous</w:t>
      </w:r>
      <w:r w:rsidRPr="006B1A06">
        <w:rPr>
          <w:rFonts w:ascii="Calibri" w:eastAsia="Calibri" w:hAnsi="Calibri" w:cs="Calibri"/>
          <w:lang w:eastAsia="en-US"/>
        </w:rPr>
        <w:t xml:space="preserve">. The work of Paul Romer, who shared the 2018 Nobel Prize in economics, is one of the sources of this confidence. </w:t>
      </w:r>
    </w:p>
    <w:p w14:paraId="7DBCDBA4"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Growth Mindset </w:t>
      </w:r>
    </w:p>
    <w:p w14:paraId="51432879"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sidRPr="006B1A06">
        <w:rPr>
          <w:rFonts w:ascii="Calibri" w:eastAsia="SimSun" w:hAnsi="Calibri" w:cs="Times New Roman"/>
          <w:b/>
          <w:sz w:val="32"/>
          <w:szCs w:val="24"/>
          <w:u w:val="single"/>
          <w:lang w:eastAsia="en-US"/>
        </w:rPr>
        <w:t xml:space="preserve">technologies are like </w:t>
      </w:r>
      <w:r w:rsidRPr="006B1A06">
        <w:rPr>
          <w:rFonts w:ascii="Calibri" w:eastAsia="Calibri" w:hAnsi="Calibri" w:cs="Calibri"/>
          <w:b/>
          <w:iCs/>
          <w:u w:val="single"/>
          <w:lang w:eastAsia="en-US"/>
        </w:rPr>
        <w:t>designs</w:t>
      </w:r>
      <w:r w:rsidRPr="006B1A06">
        <w:rPr>
          <w:rFonts w:ascii="Calibri" w:eastAsia="SimSun" w:hAnsi="Calibri" w:cs="Times New Roman"/>
          <w:b/>
          <w:sz w:val="32"/>
          <w:szCs w:val="24"/>
          <w:u w:val="single"/>
          <w:lang w:eastAsia="en-US"/>
        </w:rPr>
        <w:t xml:space="preserve"> or </w:t>
      </w:r>
      <w:r w:rsidRPr="006B1A06">
        <w:rPr>
          <w:rFonts w:ascii="Calibri" w:eastAsia="Calibri" w:hAnsi="Calibri" w:cs="Calibri"/>
          <w:b/>
          <w:iCs/>
          <w:u w:val="single"/>
          <w:lang w:eastAsia="en-US"/>
        </w:rPr>
        <w:t>recipes</w:t>
      </w:r>
      <w:r w:rsidRPr="006B1A06">
        <w:rPr>
          <w:rFonts w:ascii="Calibri" w:eastAsia="Calibri" w:hAnsi="Calibri" w:cs="Calibri"/>
          <w:lang w:eastAsia="en-US"/>
        </w:rPr>
        <w:t>; as Romer put it, they’re "</w:t>
      </w:r>
      <w:r w:rsidRPr="006B1A06">
        <w:rPr>
          <w:rFonts w:ascii="Calibri" w:eastAsia="SimSun" w:hAnsi="Calibri" w:cs="Times New Roman"/>
          <w:b/>
          <w:sz w:val="32"/>
          <w:szCs w:val="24"/>
          <w:u w:val="single"/>
          <w:lang w:eastAsia="en-US"/>
        </w:rPr>
        <w:t xml:space="preserve">the </w:t>
      </w:r>
      <w:r w:rsidRPr="006B1A06">
        <w:rPr>
          <w:rFonts w:ascii="Calibri" w:eastAsia="Calibri" w:hAnsi="Calibri" w:cs="Calibri"/>
          <w:b/>
          <w:iCs/>
          <w:u w:val="single"/>
          <w:lang w:eastAsia="en-US"/>
        </w:rPr>
        <w:t>instructions</w:t>
      </w:r>
      <w:r w:rsidRPr="006B1A06">
        <w:rPr>
          <w:rFonts w:ascii="Calibri" w:eastAsia="SimSun" w:hAnsi="Calibri" w:cs="Times New Roman"/>
          <w:b/>
          <w:sz w:val="32"/>
          <w:szCs w:val="24"/>
          <w:u w:val="single"/>
          <w:lang w:eastAsia="en-US"/>
        </w:rPr>
        <w:t xml:space="preserve"> that we follow for combining raw materials</w:t>
      </w:r>
      <w:r w:rsidRPr="006B1A06">
        <w:rPr>
          <w:rFonts w:ascii="Calibri" w:eastAsia="Calibri" w:hAnsi="Calibri" w:cs="Calibri"/>
          <w:lang w:eastAsia="en-US"/>
        </w:rPr>
        <w:t xml:space="preserve">." This is close to the definitions of technology presented in chapter 7. </w:t>
      </w:r>
    </w:p>
    <w:p w14:paraId="18749A94"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sz w:val="32"/>
          <w:szCs w:val="24"/>
          <w:u w:val="single"/>
          <w:lang w:eastAsia="en-US"/>
        </w:rPr>
        <w:t xml:space="preserve">Why do </w:t>
      </w:r>
      <w:r w:rsidRPr="006B1A06">
        <w:rPr>
          <w:rFonts w:ascii="Calibri" w:eastAsia="SimSun" w:hAnsi="Calibri" w:cs="Times New Roman"/>
          <w:b/>
          <w:sz w:val="32"/>
          <w:szCs w:val="24"/>
          <w:highlight w:val="green"/>
          <w:u w:val="single"/>
          <w:lang w:eastAsia="en-US"/>
        </w:rPr>
        <w:t>companies</w:t>
      </w:r>
      <w:r w:rsidRPr="006B1A06">
        <w:rPr>
          <w:rFonts w:ascii="Calibri" w:eastAsia="SimSun" w:hAnsi="Calibri" w:cs="Times New Roman"/>
          <w:b/>
          <w:sz w:val="32"/>
          <w:szCs w:val="24"/>
          <w:u w:val="single"/>
          <w:lang w:eastAsia="en-US"/>
        </w:rPr>
        <w:t xml:space="preserve"> invent and </w:t>
      </w:r>
      <w:r w:rsidRPr="006B1A06">
        <w:rPr>
          <w:rFonts w:ascii="Calibri" w:eastAsia="SimSun" w:hAnsi="Calibri" w:cs="Times New Roman"/>
          <w:b/>
          <w:sz w:val="32"/>
          <w:szCs w:val="24"/>
          <w:highlight w:val="green"/>
          <w:u w:val="single"/>
          <w:lang w:eastAsia="en-US"/>
        </w:rPr>
        <w:t>improve tech</w:t>
      </w:r>
      <w:r w:rsidRPr="006B1A06">
        <w:rPr>
          <w:rFonts w:ascii="Calibri" w:eastAsia="SimSun" w:hAnsi="Calibri" w:cs="Times New Roman"/>
          <w:b/>
          <w:sz w:val="32"/>
          <w:szCs w:val="24"/>
          <w:u w:val="single"/>
          <w:lang w:eastAsia="en-US"/>
        </w:rPr>
        <w:t>nologies?</w:t>
      </w:r>
      <w:r w:rsidRPr="006B1A06">
        <w:rPr>
          <w:rFonts w:ascii="Calibri" w:eastAsia="Calibri" w:hAnsi="Calibri" w:cs="Calibri"/>
          <w:lang w:eastAsia="en-US"/>
        </w:rPr>
        <w:t xml:space="preserve"> Simply, </w:t>
      </w:r>
      <w:r w:rsidRPr="006B1A06">
        <w:rPr>
          <w:rFonts w:ascii="Calibri" w:eastAsia="SimSun" w:hAnsi="Calibri" w:cs="Times New Roman"/>
          <w:b/>
          <w:sz w:val="32"/>
          <w:szCs w:val="24"/>
          <w:highlight w:val="green"/>
          <w:u w:val="single"/>
          <w:lang w:eastAsia="en-US"/>
        </w:rPr>
        <w:t xml:space="preserve">to </w:t>
      </w:r>
      <w:r w:rsidRPr="006B1A06">
        <w:rPr>
          <w:rFonts w:ascii="Calibri" w:eastAsia="Calibri" w:hAnsi="Calibri" w:cs="Calibri"/>
          <w:b/>
          <w:iCs/>
          <w:highlight w:val="green"/>
          <w:u w:val="single"/>
          <w:lang w:eastAsia="en-US"/>
        </w:rPr>
        <w:t>generate profits</w:t>
      </w:r>
      <w:r w:rsidRPr="006B1A06">
        <w:rPr>
          <w:rFonts w:ascii="Calibri" w:eastAsia="SimSun" w:hAnsi="Calibri" w:cs="Times New Roman"/>
          <w:b/>
          <w:sz w:val="32"/>
          <w:szCs w:val="24"/>
          <w:highlight w:val="green"/>
          <w:u w:val="single"/>
          <w:lang w:eastAsia="en-US"/>
        </w:rPr>
        <w:t>.</w:t>
      </w:r>
      <w:r w:rsidRPr="006B1A06">
        <w:rPr>
          <w:rFonts w:ascii="Calibri" w:eastAsia="SimSun" w:hAnsi="Calibri" w:cs="Times New Roman"/>
          <w:b/>
          <w:sz w:val="32"/>
          <w:szCs w:val="24"/>
          <w:u w:val="single"/>
          <w:lang w:eastAsia="en-US"/>
        </w:rPr>
        <w:t xml:space="preserve"> They come up with instructions, recipes, and blueprints that will let them </w:t>
      </w:r>
      <w:r w:rsidRPr="006B1A06">
        <w:rPr>
          <w:rFonts w:ascii="Calibri" w:eastAsia="Calibri" w:hAnsi="Calibri" w:cs="Calibri"/>
          <w:b/>
          <w:iCs/>
          <w:u w:val="single"/>
          <w:lang w:eastAsia="en-US"/>
        </w:rPr>
        <w:t>grow revenues</w:t>
      </w:r>
      <w:r w:rsidRPr="006B1A06">
        <w:rPr>
          <w:rFonts w:ascii="Calibri" w:eastAsia="SimSun" w:hAnsi="Calibri" w:cs="Times New Roman"/>
          <w:b/>
          <w:sz w:val="32"/>
          <w:szCs w:val="24"/>
          <w:u w:val="single"/>
          <w:lang w:eastAsia="en-US"/>
        </w:rPr>
        <w:t xml:space="preserve"> or </w:t>
      </w:r>
      <w:r w:rsidRPr="006B1A06">
        <w:rPr>
          <w:rFonts w:ascii="Calibri" w:eastAsia="Calibri" w:hAnsi="Calibri" w:cs="Calibri"/>
          <w:b/>
          <w:iCs/>
          <w:u w:val="single"/>
          <w:lang w:eastAsia="en-US"/>
        </w:rPr>
        <w:t>shrink costs</w:t>
      </w:r>
      <w:r w:rsidRPr="006B1A06">
        <w:rPr>
          <w:rFonts w:ascii="Calibri" w:eastAsia="Calibri" w:hAnsi="Calibri" w:cs="Calibri"/>
          <w:lang w:eastAsia="en-US"/>
        </w:rPr>
        <w:t xml:space="preserve">. As we saw repeatedly in chapter 7, </w:t>
      </w:r>
      <w:r w:rsidRPr="006B1A06">
        <w:rPr>
          <w:rFonts w:ascii="Calibri" w:eastAsia="SimSun" w:hAnsi="Calibri" w:cs="Times New Roman"/>
          <w:b/>
          <w:sz w:val="32"/>
          <w:szCs w:val="24"/>
          <w:highlight w:val="green"/>
          <w:u w:val="single"/>
          <w:lang w:eastAsia="en-US"/>
        </w:rPr>
        <w:t>capitalism provides</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 xml:space="preserve">ample </w:t>
      </w:r>
      <w:r w:rsidRPr="006B1A06">
        <w:rPr>
          <w:rFonts w:ascii="Calibri" w:eastAsia="Calibri" w:hAnsi="Calibri" w:cs="Calibri"/>
          <w:b/>
          <w:iCs/>
          <w:highlight w:val="green"/>
          <w:u w:val="single"/>
          <w:lang w:eastAsia="en-US"/>
        </w:rPr>
        <w:t>incentive</w:t>
      </w:r>
      <w:r w:rsidRPr="006B1A06">
        <w:rPr>
          <w:rFonts w:ascii="Calibri" w:eastAsia="SimSun" w:hAnsi="Calibri" w:cs="Times New Roman"/>
          <w:b/>
          <w:sz w:val="32"/>
          <w:szCs w:val="24"/>
          <w:u w:val="single"/>
          <w:lang w:eastAsia="en-US"/>
        </w:rPr>
        <w:t xml:space="preserve"> for this kind of tech progress</w:t>
      </w:r>
      <w:r w:rsidRPr="006B1A06">
        <w:rPr>
          <w:rFonts w:ascii="Calibri" w:eastAsia="Calibri" w:hAnsi="Calibri" w:cs="Calibri"/>
          <w:lang w:eastAsia="en-US"/>
        </w:rPr>
        <w:t xml:space="preserve">. </w:t>
      </w:r>
    </w:p>
    <w:p w14:paraId="4C5AD377"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So far, all this seems like a pretty standard argument for how the first two horsemen work together. Romer's brilliance was to highlight the importance of two key attributes of the </w:t>
      </w:r>
      <w:r w:rsidRPr="006B1A06">
        <w:rPr>
          <w:rFonts w:ascii="Calibri" w:eastAsia="SimSun" w:hAnsi="Calibri" w:cs="Times New Roman"/>
          <w:b/>
          <w:sz w:val="32"/>
          <w:szCs w:val="24"/>
          <w:u w:val="single"/>
          <w:lang w:eastAsia="en-US"/>
        </w:rPr>
        <w:t>technological ideas</w:t>
      </w:r>
      <w:r w:rsidRPr="006B1A06">
        <w:rPr>
          <w:rFonts w:ascii="Calibri" w:eastAsia="Calibri" w:hAnsi="Calibri" w:cs="Calibri"/>
          <w:lang w:eastAsia="en-US"/>
        </w:rPr>
        <w:t xml:space="preserve"> companies come up with as they pursue profits. The first is that </w:t>
      </w:r>
      <w:r w:rsidRPr="006B1A06">
        <w:rPr>
          <w:rFonts w:ascii="Calibri" w:eastAsia="SimSun" w:hAnsi="Calibri" w:cs="Times New Roman"/>
          <w:b/>
          <w:sz w:val="32"/>
          <w:szCs w:val="24"/>
          <w:u w:val="single"/>
          <w:lang w:eastAsia="en-US"/>
        </w:rPr>
        <w:t xml:space="preserve">they're </w:t>
      </w:r>
      <w:r w:rsidRPr="006B1A06">
        <w:rPr>
          <w:rFonts w:ascii="Calibri" w:eastAsia="Calibri" w:hAnsi="Calibri" w:cs="Calibri"/>
          <w:b/>
          <w:iCs/>
          <w:u w:val="single"/>
          <w:lang w:eastAsia="en-US"/>
        </w:rPr>
        <w:t>nonrival</w:t>
      </w:r>
      <w:r w:rsidRPr="006B1A06">
        <w:rPr>
          <w:rFonts w:ascii="Calibri" w:eastAsia="Calibri" w:hAnsi="Calibri" w:cs="Calibri"/>
          <w:lang w:eastAsia="en-US"/>
        </w:rPr>
        <w:t xml:space="preserve">, meaning that </w:t>
      </w:r>
      <w:r w:rsidRPr="006B1A06">
        <w:rPr>
          <w:rFonts w:ascii="Calibri" w:eastAsia="SimSun" w:hAnsi="Calibri" w:cs="Times New Roman"/>
          <w:b/>
          <w:sz w:val="32"/>
          <w:szCs w:val="24"/>
          <w:u w:val="single"/>
          <w:lang w:eastAsia="en-US"/>
        </w:rPr>
        <w:t xml:space="preserve">they can be used by </w:t>
      </w:r>
      <w:r w:rsidRPr="006B1A06">
        <w:rPr>
          <w:rFonts w:ascii="Calibri" w:eastAsia="Calibri" w:hAnsi="Calibri" w:cs="Calibri"/>
          <w:b/>
          <w:iCs/>
          <w:u w:val="single"/>
          <w:lang w:eastAsia="en-US"/>
        </w:rPr>
        <w:t>more than one person</w:t>
      </w:r>
      <w:r w:rsidRPr="006B1A06">
        <w:rPr>
          <w:rFonts w:ascii="Calibri" w:eastAsia="SimSun" w:hAnsi="Calibri" w:cs="Times New Roman"/>
          <w:b/>
          <w:sz w:val="32"/>
          <w:szCs w:val="24"/>
          <w:u w:val="single"/>
          <w:lang w:eastAsia="en-US"/>
        </w:rPr>
        <w:t xml:space="preserve"> or </w:t>
      </w:r>
      <w:r w:rsidRPr="006B1A06">
        <w:rPr>
          <w:rFonts w:ascii="Calibri" w:eastAsia="Calibri" w:hAnsi="Calibri" w:cs="Calibri"/>
          <w:b/>
          <w:iCs/>
          <w:u w:val="single"/>
          <w:lang w:eastAsia="en-US"/>
        </w:rPr>
        <w:t>company</w:t>
      </w:r>
      <w:r w:rsidRPr="006B1A06">
        <w:rPr>
          <w:rFonts w:ascii="Calibri" w:eastAsia="SimSun" w:hAnsi="Calibri" w:cs="Times New Roman"/>
          <w:b/>
          <w:sz w:val="32"/>
          <w:szCs w:val="24"/>
          <w:u w:val="single"/>
          <w:lang w:eastAsia="en-US"/>
        </w:rPr>
        <w:t xml:space="preserve"> at a time, and that they </w:t>
      </w:r>
      <w:r w:rsidRPr="006B1A06">
        <w:rPr>
          <w:rFonts w:ascii="Calibri" w:eastAsia="Calibri" w:hAnsi="Calibri" w:cs="Calibri"/>
          <w:b/>
          <w:iCs/>
          <w:u w:val="single"/>
          <w:lang w:eastAsia="en-US"/>
        </w:rPr>
        <w:t>don't get used up</w:t>
      </w:r>
      <w:r w:rsidRPr="006B1A06">
        <w:rPr>
          <w:rFonts w:ascii="Calibri" w:eastAsia="Calibri" w:hAnsi="Calibri" w:cs="Calibri"/>
          <w:lang w:eastAsia="en-US"/>
        </w:rP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536F62CE"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The second important aspect of corporate technologies is that </w:t>
      </w:r>
      <w:r w:rsidRPr="006B1A06">
        <w:rPr>
          <w:rFonts w:ascii="Calibri" w:eastAsia="SimSun" w:hAnsi="Calibri" w:cs="Times New Roman"/>
          <w:b/>
          <w:sz w:val="32"/>
          <w:szCs w:val="24"/>
          <w:u w:val="single"/>
          <w:lang w:eastAsia="en-US"/>
        </w:rPr>
        <w:t xml:space="preserve">they're </w:t>
      </w:r>
      <w:r w:rsidRPr="006B1A06">
        <w:rPr>
          <w:rFonts w:ascii="Calibri" w:eastAsia="Calibri" w:hAnsi="Calibri" w:cs="Calibri"/>
          <w:b/>
          <w:iCs/>
          <w:u w:val="single"/>
          <w:lang w:eastAsia="en-US"/>
        </w:rPr>
        <w:t>partially excludable</w:t>
      </w:r>
      <w:r w:rsidRPr="006B1A06">
        <w:rPr>
          <w:rFonts w:ascii="Calibri" w:eastAsia="Calibri" w:hAnsi="Calibri" w:cs="Calibri"/>
          <w:lang w:eastAsia="en-US"/>
        </w:rPr>
        <w:t xml:space="preserve">. This means that companies can kind of prevent others from using them. They do this by keeping the technologies secret (such as the exact recipe for Coca-Cola), filing for patents and other intellectual-property protection, and so on. </w:t>
      </w:r>
      <w:r w:rsidRPr="006B1A06">
        <w:rPr>
          <w:rFonts w:ascii="Calibri" w:eastAsia="Calibri" w:hAnsi="Calibri" w:cs="Calibri"/>
          <w:szCs w:val="16"/>
          <w:lang w:eastAsia="en-US"/>
        </w:rPr>
        <w:t>However, none of these measures is perfect</w:t>
      </w:r>
      <w:r w:rsidRPr="006B1A06">
        <w:rPr>
          <w:rFonts w:ascii="Calibri" w:eastAsia="Calibri" w:hAnsi="Calibri" w:cs="Calibri"/>
          <w:lang w:eastAsia="en-US"/>
        </w:rPr>
        <w:t xml:space="preserve"> (hence the words partially and kind of). Trade secrets leak. Patents expire, and even before they expire, they must describe the invention they're claiming and so let others study it. </w:t>
      </w:r>
    </w:p>
    <w:p w14:paraId="732E6C39"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sz w:val="32"/>
          <w:szCs w:val="24"/>
          <w:highlight w:val="green"/>
          <w:u w:val="single"/>
          <w:lang w:eastAsia="en-US"/>
        </w:rPr>
        <w:t>Partial excludability</w:t>
      </w:r>
      <w:r w:rsidRPr="006B1A06">
        <w:rPr>
          <w:rFonts w:ascii="Calibri" w:eastAsia="Calibri" w:hAnsi="Calibri" w:cs="Calibri"/>
          <w:lang w:eastAsia="en-US"/>
        </w:rPr>
        <w:t xml:space="preserve"> is a beautiful thing. It </w:t>
      </w:r>
      <w:r w:rsidRPr="006B1A06">
        <w:rPr>
          <w:rFonts w:ascii="Calibri" w:eastAsia="SimSun" w:hAnsi="Calibri" w:cs="Times New Roman"/>
          <w:b/>
          <w:sz w:val="32"/>
          <w:szCs w:val="24"/>
          <w:highlight w:val="green"/>
          <w:u w:val="single"/>
          <w:lang w:eastAsia="en-US"/>
        </w:rPr>
        <w:t>provides</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 xml:space="preserve">strong </w:t>
      </w:r>
      <w:r w:rsidRPr="006B1A06">
        <w:rPr>
          <w:rFonts w:ascii="Calibri" w:eastAsia="Calibri" w:hAnsi="Calibri" w:cs="Calibri"/>
          <w:b/>
          <w:iCs/>
          <w:highlight w:val="green"/>
          <w:u w:val="single"/>
          <w:lang w:eastAsia="en-US"/>
        </w:rPr>
        <w:t>incentives</w:t>
      </w:r>
      <w:r w:rsidRPr="006B1A06">
        <w:rPr>
          <w:rFonts w:ascii="Calibri" w:eastAsia="SimSun" w:hAnsi="Calibri" w:cs="Times New Roman"/>
          <w:b/>
          <w:sz w:val="32"/>
          <w:szCs w:val="24"/>
          <w:u w:val="single"/>
          <w:lang w:eastAsia="en-US"/>
        </w:rPr>
        <w:t xml:space="preserve"> for companies </w:t>
      </w:r>
      <w:r w:rsidRPr="006B1A06">
        <w:rPr>
          <w:rFonts w:ascii="Calibri" w:eastAsia="SimSun" w:hAnsi="Calibri" w:cs="Times New Roman"/>
          <w:b/>
          <w:sz w:val="32"/>
          <w:szCs w:val="24"/>
          <w:highlight w:val="green"/>
          <w:u w:val="single"/>
          <w:lang w:eastAsia="en-US"/>
        </w:rPr>
        <w:t xml:space="preserve">to create </w:t>
      </w:r>
      <w:r w:rsidRPr="006B1A06">
        <w:rPr>
          <w:rFonts w:ascii="Calibri" w:eastAsia="Calibri" w:hAnsi="Calibri" w:cs="Calibri"/>
          <w:b/>
          <w:iCs/>
          <w:highlight w:val="green"/>
          <w:u w:val="single"/>
          <w:lang w:eastAsia="en-US"/>
        </w:rPr>
        <w:t>useful</w:t>
      </w:r>
      <w:r w:rsidRPr="006B1A06">
        <w:rPr>
          <w:rFonts w:ascii="Calibri" w:eastAsia="SimSun" w:hAnsi="Calibri" w:cs="Times New Roman"/>
          <w:b/>
          <w:sz w:val="32"/>
          <w:szCs w:val="24"/>
          <w:highlight w:val="green"/>
          <w:u w:val="single"/>
          <w:lang w:eastAsia="en-US"/>
        </w:rPr>
        <w:t>,</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 xml:space="preserve">profit-enhancing new </w:t>
      </w:r>
      <w:r w:rsidRPr="006B1A06">
        <w:rPr>
          <w:rFonts w:ascii="Calibri" w:eastAsia="Calibri" w:hAnsi="Calibri" w:cs="Calibri"/>
          <w:b/>
          <w:iCs/>
          <w:highlight w:val="green"/>
          <w:u w:val="single"/>
          <w:lang w:eastAsia="en-US"/>
        </w:rPr>
        <w:t>tech</w:t>
      </w:r>
      <w:r w:rsidRPr="006B1A06">
        <w:rPr>
          <w:rFonts w:ascii="Calibri" w:eastAsia="Calibri" w:hAnsi="Calibri" w:cs="Calibri"/>
          <w:b/>
          <w:iCs/>
          <w:u w:val="single"/>
          <w:lang w:eastAsia="en-US"/>
        </w:rPr>
        <w:t>nologies</w:t>
      </w:r>
      <w:r w:rsidRPr="006B1A06">
        <w:rPr>
          <w:rFonts w:ascii="Calibri" w:eastAsia="Calibri" w:hAnsi="Calibri" w:cs="Calibri"/>
          <w:lang w:eastAsia="en-US"/>
        </w:rPr>
        <w:t xml:space="preserve"> that they alone can benefit from for a time, </w:t>
      </w:r>
      <w:r w:rsidRPr="006B1A06">
        <w:rPr>
          <w:rFonts w:ascii="Calibri" w:eastAsia="SimSun" w:hAnsi="Calibri" w:cs="Times New Roman"/>
          <w:b/>
          <w:sz w:val="32"/>
          <w:szCs w:val="24"/>
          <w:u w:val="single"/>
          <w:lang w:eastAsia="en-US"/>
        </w:rPr>
        <w:t xml:space="preserve">yet it also </w:t>
      </w:r>
      <w:r w:rsidRPr="006B1A06">
        <w:rPr>
          <w:rFonts w:ascii="Calibri" w:eastAsia="SimSun" w:hAnsi="Calibri" w:cs="Times New Roman"/>
          <w:b/>
          <w:sz w:val="32"/>
          <w:szCs w:val="24"/>
          <w:highlight w:val="green"/>
          <w:u w:val="single"/>
          <w:lang w:eastAsia="en-US"/>
        </w:rPr>
        <w:t>ensures</w:t>
      </w:r>
      <w:r w:rsidRPr="006B1A06">
        <w:rPr>
          <w:rFonts w:ascii="Calibri" w:eastAsia="SimSun" w:hAnsi="Calibri" w:cs="Times New Roman"/>
          <w:b/>
          <w:sz w:val="32"/>
          <w:szCs w:val="24"/>
          <w:u w:val="single"/>
          <w:lang w:eastAsia="en-US"/>
        </w:rPr>
        <w:t xml:space="preserve"> that the </w:t>
      </w:r>
      <w:r w:rsidRPr="006B1A06">
        <w:rPr>
          <w:rFonts w:ascii="Calibri" w:eastAsia="SimSun" w:hAnsi="Calibri" w:cs="Times New Roman"/>
          <w:b/>
          <w:sz w:val="32"/>
          <w:szCs w:val="24"/>
          <w:highlight w:val="green"/>
          <w:u w:val="single"/>
          <w:lang w:eastAsia="en-US"/>
        </w:rPr>
        <w:t>new techs</w:t>
      </w:r>
      <w:r w:rsidRPr="006B1A06">
        <w:rPr>
          <w:rFonts w:ascii="Calibri" w:eastAsia="SimSun" w:hAnsi="Calibri" w:cs="Times New Roman"/>
          <w:b/>
          <w:sz w:val="32"/>
          <w:szCs w:val="24"/>
          <w:u w:val="single"/>
          <w:lang w:eastAsia="en-US"/>
        </w:rPr>
        <w:t xml:space="preserve"> will eventually "</w:t>
      </w:r>
      <w:r w:rsidRPr="006B1A06">
        <w:rPr>
          <w:rFonts w:ascii="Calibri" w:eastAsia="Calibri" w:hAnsi="Calibri" w:cs="Calibri"/>
          <w:b/>
          <w:iCs/>
          <w:u w:val="single"/>
          <w:lang w:eastAsia="en-US"/>
        </w:rPr>
        <w:t>spill over</w:t>
      </w:r>
      <w:r w:rsidRPr="006B1A06">
        <w:rPr>
          <w:rFonts w:ascii="Calibri" w:eastAsia="SimSun" w:hAnsi="Calibri" w:cs="Times New Roman"/>
          <w:b/>
          <w:sz w:val="32"/>
          <w:szCs w:val="24"/>
          <w:u w:val="single"/>
          <w:lang w:eastAsia="en-US"/>
        </w:rPr>
        <w:t xml:space="preserve">"—that with time they’ll </w:t>
      </w:r>
      <w:r w:rsidRPr="006B1A06">
        <w:rPr>
          <w:rFonts w:ascii="Calibri" w:eastAsia="Calibri" w:hAnsi="Calibri" w:cs="Calibri"/>
          <w:b/>
          <w:iCs/>
          <w:u w:val="single"/>
          <w:lang w:eastAsia="en-US"/>
        </w:rPr>
        <w:t>diffuse</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highlight w:val="green"/>
          <w:u w:val="single"/>
          <w:lang w:eastAsia="en-US"/>
        </w:rPr>
        <w:t>get adopted</w:t>
      </w:r>
      <w:r w:rsidRPr="006B1A06">
        <w:rPr>
          <w:rFonts w:ascii="Calibri" w:eastAsia="SimSun" w:hAnsi="Calibri" w:cs="Times New Roman"/>
          <w:b/>
          <w:sz w:val="32"/>
          <w:szCs w:val="24"/>
          <w:highlight w:val="green"/>
          <w:u w:val="single"/>
          <w:lang w:eastAsia="en-US"/>
        </w:rPr>
        <w:t xml:space="preserve"> by more and more companies</w:t>
      </w:r>
      <w:r w:rsidRPr="006B1A06">
        <w:rPr>
          <w:rFonts w:ascii="Calibri" w:eastAsia="Calibri" w:hAnsi="Calibri" w:cs="Calibri"/>
          <w:lang w:eastAsia="en-US"/>
        </w:rPr>
        <w:t xml:space="preserve">, even if that's not what their originators want. </w:t>
      </w:r>
    </w:p>
    <w:p w14:paraId="56FABC6B"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Romer equated tech progress to the production by companies of nonrivalrous, partially excludable ideas and showed that </w:t>
      </w:r>
      <w:r w:rsidRPr="006B1A06">
        <w:rPr>
          <w:rFonts w:ascii="Calibri" w:eastAsia="SimSun" w:hAnsi="Calibri" w:cs="Times New Roman"/>
          <w:b/>
          <w:sz w:val="32"/>
          <w:szCs w:val="24"/>
          <w:u w:val="single"/>
          <w:lang w:eastAsia="en-US"/>
        </w:rPr>
        <w:t>these ideas cause an economy to grow</w:t>
      </w:r>
      <w:r w:rsidRPr="006B1A06">
        <w:rPr>
          <w:rFonts w:ascii="Calibri" w:eastAsia="Calibri" w:hAnsi="Calibri" w:cs="Calibri"/>
          <w:lang w:eastAsia="en-US"/>
        </w:rPr>
        <w:t xml:space="preserve">. What's more, he also demonstrated that </w:t>
      </w:r>
      <w:r w:rsidRPr="006B1A06">
        <w:rPr>
          <w:rFonts w:ascii="Calibri" w:eastAsia="SimSun" w:hAnsi="Calibri" w:cs="Times New Roman"/>
          <w:b/>
          <w:sz w:val="32"/>
          <w:szCs w:val="24"/>
          <w:highlight w:val="green"/>
          <w:u w:val="single"/>
          <w:lang w:eastAsia="en-US"/>
        </w:rPr>
        <w:t xml:space="preserve">this idea-fueled growth </w:t>
      </w:r>
      <w:r w:rsidRPr="006B1A06">
        <w:rPr>
          <w:rFonts w:ascii="Calibri" w:eastAsia="Calibri" w:hAnsi="Calibri" w:cs="Calibri"/>
          <w:b/>
          <w:iCs/>
          <w:highlight w:val="green"/>
          <w:u w:val="single"/>
          <w:lang w:eastAsia="en-US"/>
        </w:rPr>
        <w:t>doesn't have to slow down</w:t>
      </w:r>
      <w:r w:rsidRPr="006B1A06">
        <w:rPr>
          <w:rFonts w:ascii="Calibri" w:eastAsia="SimSun" w:hAnsi="Calibri" w:cs="Times New Roman"/>
          <w:b/>
          <w:sz w:val="32"/>
          <w:szCs w:val="24"/>
          <w:u w:val="single"/>
          <w:lang w:eastAsia="en-US"/>
        </w:rPr>
        <w:t xml:space="preserve"> with time. It's </w:t>
      </w:r>
      <w:r w:rsidRPr="006B1A06">
        <w:rPr>
          <w:rFonts w:ascii="Calibri" w:eastAsia="Calibri" w:hAnsi="Calibri" w:cs="Calibri"/>
          <w:b/>
          <w:iCs/>
          <w:highlight w:val="green"/>
          <w:u w:val="single"/>
          <w:lang w:eastAsia="en-US"/>
        </w:rPr>
        <w:t>not constrained</w:t>
      </w:r>
      <w:r w:rsidRPr="006B1A06">
        <w:rPr>
          <w:rFonts w:ascii="Calibri" w:eastAsia="SimSun" w:hAnsi="Calibri" w:cs="Times New Roman"/>
          <w:b/>
          <w:sz w:val="32"/>
          <w:szCs w:val="24"/>
          <w:highlight w:val="green"/>
          <w:u w:val="single"/>
          <w:lang w:eastAsia="en-US"/>
        </w:rPr>
        <w:t xml:space="preserve"> by</w:t>
      </w:r>
      <w:r w:rsidRPr="006B1A06">
        <w:rPr>
          <w:rFonts w:ascii="Calibri" w:eastAsia="SimSun" w:hAnsi="Calibri" w:cs="Times New Roman"/>
          <w:b/>
          <w:sz w:val="32"/>
          <w:szCs w:val="24"/>
          <w:u w:val="single"/>
          <w:lang w:eastAsia="en-US"/>
        </w:rPr>
        <w:t xml:space="preserve"> the </w:t>
      </w:r>
      <w:r w:rsidRPr="006B1A06">
        <w:rPr>
          <w:rFonts w:ascii="Calibri" w:eastAsia="Calibri" w:hAnsi="Calibri" w:cs="Calibri"/>
          <w:b/>
          <w:iCs/>
          <w:u w:val="single"/>
          <w:lang w:eastAsia="en-US"/>
        </w:rPr>
        <w:t xml:space="preserve">size of the </w:t>
      </w:r>
      <w:r w:rsidRPr="006B1A06">
        <w:rPr>
          <w:rFonts w:ascii="Calibri" w:eastAsia="Calibri" w:hAnsi="Calibri" w:cs="Calibri"/>
          <w:b/>
          <w:iCs/>
          <w:highlight w:val="green"/>
          <w:u w:val="single"/>
          <w:lang w:eastAsia="en-US"/>
        </w:rPr>
        <w:t>labor force</w:t>
      </w:r>
      <w:r w:rsidRPr="006B1A06">
        <w:rPr>
          <w:rFonts w:ascii="Calibri" w:eastAsia="SimSun" w:hAnsi="Calibri" w:cs="Times New Roman"/>
          <w:b/>
          <w:sz w:val="32"/>
          <w:szCs w:val="24"/>
          <w:u w:val="single"/>
          <w:lang w:eastAsia="en-US"/>
        </w:rPr>
        <w:t xml:space="preserve">, the </w:t>
      </w:r>
      <w:r w:rsidRPr="006B1A06">
        <w:rPr>
          <w:rFonts w:ascii="Calibri" w:eastAsia="Calibri" w:hAnsi="Calibri" w:cs="Calibri"/>
          <w:b/>
          <w:iCs/>
          <w:highlight w:val="green"/>
          <w:u w:val="single"/>
          <w:lang w:eastAsia="en-US"/>
        </w:rPr>
        <w:t>amount of natural resources</w:t>
      </w:r>
      <w:r w:rsidRPr="006B1A06">
        <w:rPr>
          <w:rFonts w:ascii="Calibri" w:eastAsia="SimSun" w:hAnsi="Calibri" w:cs="Times New Roman"/>
          <w:b/>
          <w:sz w:val="32"/>
          <w:szCs w:val="24"/>
          <w:u w:val="single"/>
          <w:lang w:eastAsia="en-US"/>
        </w:rPr>
        <w:t>, or other such factors</w:t>
      </w:r>
      <w:r w:rsidRPr="006B1A06">
        <w:rPr>
          <w:rFonts w:ascii="Calibri" w:eastAsia="Calibri" w:hAnsi="Calibri" w:cs="Calibri"/>
          <w:lang w:eastAsia="en-US"/>
        </w:rPr>
        <w:t xml:space="preserve">. Instead, </w:t>
      </w:r>
      <w:r w:rsidRPr="006B1A06">
        <w:rPr>
          <w:rFonts w:ascii="Calibri" w:eastAsia="SimSun" w:hAnsi="Calibri" w:cs="Times New Roman"/>
          <w:b/>
          <w:sz w:val="32"/>
          <w:szCs w:val="24"/>
          <w:u w:val="single"/>
          <w:lang w:eastAsia="en-US"/>
        </w:rPr>
        <w:t xml:space="preserve">economic growth is limited </w:t>
      </w:r>
      <w:r w:rsidRPr="006B1A06">
        <w:rPr>
          <w:rFonts w:ascii="Calibri" w:eastAsia="Calibri" w:hAnsi="Calibri" w:cs="Calibri"/>
          <w:b/>
          <w:iCs/>
          <w:u w:val="single"/>
          <w:lang w:eastAsia="en-US"/>
        </w:rPr>
        <w:t>only</w:t>
      </w:r>
      <w:r w:rsidRPr="006B1A06">
        <w:rPr>
          <w:rFonts w:ascii="Calibri" w:eastAsia="SimSun" w:hAnsi="Calibri" w:cs="Times New Roman"/>
          <w:b/>
          <w:sz w:val="32"/>
          <w:szCs w:val="24"/>
          <w:u w:val="single"/>
          <w:lang w:eastAsia="en-US"/>
        </w:rPr>
        <w:t xml:space="preserve"> by the </w:t>
      </w:r>
      <w:r w:rsidRPr="006B1A06">
        <w:rPr>
          <w:rFonts w:ascii="Calibri" w:eastAsia="Calibri" w:hAnsi="Calibri" w:cs="Calibri"/>
          <w:b/>
          <w:iCs/>
          <w:u w:val="single"/>
          <w:lang w:eastAsia="en-US"/>
        </w:rPr>
        <w:t>idea-generating capacity</w:t>
      </w:r>
      <w:r w:rsidRPr="006B1A06">
        <w:rPr>
          <w:rFonts w:ascii="Calibri" w:eastAsia="SimSun" w:hAnsi="Calibri" w:cs="Times New Roman"/>
          <w:b/>
          <w:sz w:val="32"/>
          <w:szCs w:val="24"/>
          <w:u w:val="single"/>
          <w:lang w:eastAsia="en-US"/>
        </w:rPr>
        <w:t xml:space="preserve"> of the people within a market</w:t>
      </w:r>
      <w:r w:rsidRPr="006B1A06">
        <w:rPr>
          <w:rFonts w:ascii="Calibri" w:eastAsia="Calibri" w:hAnsi="Calibri" w:cs="Calibri"/>
          <w:lang w:eastAsia="en-US"/>
        </w:rPr>
        <w:t xml:space="preserve">. Romer called this capacity "human capital" and said at the end of his 1990 paper, "The most interesting positive implication of the model is that an economy with a larger total stock of human capital will experience faster growth." </w:t>
      </w:r>
    </w:p>
    <w:p w14:paraId="6C1B3C7F"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This notion, which has come to be called </w:t>
      </w:r>
      <w:r w:rsidRPr="006B1A06">
        <w:rPr>
          <w:rFonts w:ascii="Calibri" w:eastAsia="SimSun" w:hAnsi="Calibri" w:cs="Times New Roman"/>
          <w:b/>
          <w:sz w:val="32"/>
          <w:szCs w:val="24"/>
          <w:u w:val="single"/>
          <w:lang w:eastAsia="en-US"/>
        </w:rPr>
        <w:t>"</w:t>
      </w:r>
      <w:r w:rsidRPr="006B1A06">
        <w:rPr>
          <w:rFonts w:ascii="Calibri" w:eastAsia="Calibri" w:hAnsi="Calibri" w:cs="Calibri"/>
          <w:b/>
          <w:iCs/>
          <w:u w:val="single"/>
          <w:lang w:eastAsia="en-US"/>
        </w:rPr>
        <w:t>increasing returns to scale</w:t>
      </w:r>
      <w:r w:rsidRPr="006B1A06">
        <w:rPr>
          <w:rFonts w:ascii="Calibri" w:eastAsia="SimSun" w:hAnsi="Calibri" w:cs="Times New Roman"/>
          <w:b/>
          <w:sz w:val="32"/>
          <w:szCs w:val="24"/>
          <w:u w:val="single"/>
          <w:lang w:eastAsia="en-US"/>
        </w:rPr>
        <w:t xml:space="preserve">," is as </w:t>
      </w:r>
      <w:r w:rsidRPr="006B1A06">
        <w:rPr>
          <w:rFonts w:ascii="Calibri" w:eastAsia="Calibri" w:hAnsi="Calibri" w:cs="Calibri"/>
          <w:b/>
          <w:iCs/>
          <w:u w:val="single"/>
          <w:lang w:eastAsia="en-US"/>
        </w:rPr>
        <w:t>powerful</w:t>
      </w:r>
      <w:r w:rsidRPr="006B1A06">
        <w:rPr>
          <w:rFonts w:ascii="Calibri" w:eastAsia="SimSun" w:hAnsi="Calibri" w:cs="Times New Roman"/>
          <w:b/>
          <w:sz w:val="32"/>
          <w:szCs w:val="24"/>
          <w:u w:val="single"/>
          <w:lang w:eastAsia="en-US"/>
        </w:rPr>
        <w:t xml:space="preserve"> as it is </w:t>
      </w:r>
      <w:r w:rsidRPr="006B1A06">
        <w:rPr>
          <w:rFonts w:ascii="Calibri" w:eastAsia="Calibri" w:hAnsi="Calibri" w:cs="Calibri"/>
          <w:b/>
          <w:iCs/>
          <w:u w:val="single"/>
          <w:lang w:eastAsia="en-US"/>
        </w:rPr>
        <w:t>counterintuitive</w:t>
      </w:r>
      <w:r w:rsidRPr="006B1A06">
        <w:rPr>
          <w:rFonts w:ascii="Calibri" w:eastAsia="SimSun" w:hAnsi="Calibri" w:cs="Times New Roman"/>
          <w:b/>
          <w:sz w:val="32"/>
          <w:szCs w:val="24"/>
          <w:u w:val="single"/>
          <w:lang w:eastAsia="en-US"/>
        </w:rPr>
        <w:t>. Most formal models of economic growth</w:t>
      </w:r>
      <w:r w:rsidRPr="006B1A06">
        <w:rPr>
          <w:rFonts w:ascii="Calibri" w:eastAsia="Calibri" w:hAnsi="Calibri" w:cs="Calibri"/>
          <w:lang w:eastAsia="en-US"/>
        </w:rPr>
        <w:t xml:space="preserve">, as well as the informal mental ones most of us walk around with, </w:t>
      </w:r>
      <w:r w:rsidRPr="006B1A06">
        <w:rPr>
          <w:rFonts w:ascii="Calibri" w:eastAsia="SimSun" w:hAnsi="Calibri" w:cs="Times New Roman"/>
          <w:b/>
          <w:sz w:val="32"/>
          <w:szCs w:val="24"/>
          <w:u w:val="single"/>
          <w:lang w:eastAsia="en-US"/>
        </w:rPr>
        <w:t xml:space="preserve">feature </w:t>
      </w:r>
      <w:r w:rsidRPr="006B1A06">
        <w:rPr>
          <w:rFonts w:ascii="Calibri" w:eastAsia="Calibri" w:hAnsi="Calibri" w:cs="Calibri"/>
          <w:b/>
          <w:iCs/>
          <w:u w:val="single"/>
          <w:lang w:eastAsia="en-US"/>
        </w:rPr>
        <w:t>decreasing returns</w:t>
      </w:r>
      <w:r w:rsidRPr="006B1A06">
        <w:rPr>
          <w:rFonts w:ascii="Calibri" w:eastAsia="SimSun" w:hAnsi="Calibri" w:cs="Times New Roman"/>
          <w:b/>
          <w:sz w:val="32"/>
          <w:szCs w:val="24"/>
          <w:u w:val="single"/>
          <w:lang w:eastAsia="en-US"/>
        </w:rPr>
        <w:t xml:space="preserve">—growth </w:t>
      </w:r>
      <w:r w:rsidRPr="006B1A06">
        <w:rPr>
          <w:rFonts w:ascii="Calibri" w:eastAsia="Calibri" w:hAnsi="Calibri" w:cs="Calibri"/>
          <w:b/>
          <w:iCs/>
          <w:u w:val="single"/>
          <w:lang w:eastAsia="en-US"/>
        </w:rPr>
        <w:t>slows down</w:t>
      </w:r>
      <w:r w:rsidRPr="006B1A06">
        <w:rPr>
          <w:rFonts w:ascii="Calibri" w:eastAsia="SimSun" w:hAnsi="Calibri" w:cs="Times New Roman"/>
          <w:b/>
          <w:sz w:val="32"/>
          <w:szCs w:val="24"/>
          <w:u w:val="single"/>
          <w:lang w:eastAsia="en-US"/>
        </w:rPr>
        <w:t xml:space="preserve"> as the overall economy gets bigger. This makes intuitive sense</w:t>
      </w:r>
      <w:r w:rsidRPr="006B1A06">
        <w:rPr>
          <w:rFonts w:ascii="Calibri" w:eastAsia="Calibri" w:hAnsi="Calibri" w:cs="Calibri"/>
          <w:lang w:eastAsia="en-US"/>
        </w:rPr>
        <w:t xml:space="preserve">; it just feels like it would be easier to experience 5 percent growth in a $1 billion economy than a $1 trillion one. </w:t>
      </w:r>
      <w:r w:rsidRPr="006B1A06">
        <w:rPr>
          <w:rFonts w:ascii="Calibri" w:eastAsia="SimSun" w:hAnsi="Calibri" w:cs="Times New Roman"/>
          <w:b/>
          <w:sz w:val="32"/>
          <w:szCs w:val="24"/>
          <w:u w:val="single"/>
          <w:lang w:eastAsia="en-US"/>
        </w:rPr>
        <w:t>But</w:t>
      </w:r>
      <w:r w:rsidRPr="006B1A06">
        <w:rPr>
          <w:rFonts w:ascii="Calibri" w:eastAsia="Calibri" w:hAnsi="Calibri" w:cs="Calibri"/>
          <w:lang w:eastAsia="en-US"/>
        </w:rPr>
        <w:t xml:space="preserve"> Romer showed that as long </w:t>
      </w:r>
      <w:r w:rsidRPr="006B1A06">
        <w:rPr>
          <w:rFonts w:ascii="Calibri" w:eastAsia="SimSun" w:hAnsi="Calibri" w:cs="Times New Roman"/>
          <w:b/>
          <w:sz w:val="32"/>
          <w:szCs w:val="24"/>
          <w:highlight w:val="green"/>
          <w:u w:val="single"/>
          <w:lang w:eastAsia="en-US"/>
        </w:rPr>
        <w:t>as</w:t>
      </w:r>
      <w:r w:rsidRPr="006B1A06">
        <w:rPr>
          <w:rFonts w:ascii="Calibri" w:eastAsia="SimSun" w:hAnsi="Calibri" w:cs="Times New Roman"/>
          <w:b/>
          <w:sz w:val="32"/>
          <w:szCs w:val="24"/>
          <w:u w:val="single"/>
          <w:lang w:eastAsia="en-US"/>
        </w:rPr>
        <w:t xml:space="preserve"> that </w:t>
      </w:r>
      <w:r w:rsidRPr="006B1A06">
        <w:rPr>
          <w:rFonts w:ascii="Calibri" w:eastAsia="SimSun" w:hAnsi="Calibri" w:cs="Times New Roman"/>
          <w:b/>
          <w:sz w:val="32"/>
          <w:szCs w:val="24"/>
          <w:highlight w:val="green"/>
          <w:u w:val="single"/>
          <w:lang w:eastAsia="en-US"/>
        </w:rPr>
        <w:t>economy</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 xml:space="preserve">continued to </w:t>
      </w:r>
      <w:r w:rsidRPr="006B1A06">
        <w:rPr>
          <w:rFonts w:ascii="Calibri" w:eastAsia="Calibri" w:hAnsi="Calibri" w:cs="Calibri"/>
          <w:b/>
          <w:iCs/>
          <w:highlight w:val="green"/>
          <w:u w:val="single"/>
          <w:lang w:eastAsia="en-US"/>
        </w:rPr>
        <w:t>add</w:t>
      </w:r>
      <w:r w:rsidRPr="006B1A06">
        <w:rPr>
          <w:rFonts w:ascii="Calibri" w:eastAsia="SimSun" w:hAnsi="Calibri" w:cs="Times New Roman"/>
          <w:b/>
          <w:sz w:val="32"/>
          <w:szCs w:val="24"/>
          <w:highlight w:val="green"/>
          <w:u w:val="single"/>
          <w:lang w:eastAsia="en-US"/>
        </w:rPr>
        <w:t xml:space="preserve"> to its </w:t>
      </w:r>
      <w:r w:rsidRPr="006B1A06">
        <w:rPr>
          <w:rFonts w:ascii="Calibri" w:eastAsia="Calibri" w:hAnsi="Calibri" w:cs="Calibri"/>
          <w:b/>
          <w:iCs/>
          <w:highlight w:val="green"/>
          <w:u w:val="single"/>
          <w:lang w:eastAsia="en-US"/>
        </w:rPr>
        <w:t>human capital</w:t>
      </w:r>
      <w:r w:rsidRPr="006B1A06">
        <w:rPr>
          <w:rFonts w:ascii="Calibri" w:eastAsia="SimSun" w:hAnsi="Calibri" w:cs="Times New Roman"/>
          <w:b/>
          <w:sz w:val="32"/>
          <w:szCs w:val="24"/>
          <w:u w:val="single"/>
          <w:lang w:eastAsia="en-US"/>
        </w:rPr>
        <w:t xml:space="preserve">—the </w:t>
      </w:r>
      <w:r w:rsidRPr="006B1A06">
        <w:rPr>
          <w:rFonts w:ascii="Calibri" w:eastAsia="Calibri" w:hAnsi="Calibri" w:cs="Calibri"/>
          <w:b/>
          <w:iCs/>
          <w:u w:val="single"/>
          <w:lang w:eastAsia="en-US"/>
        </w:rPr>
        <w:t xml:space="preserve">overall </w:t>
      </w:r>
      <w:r w:rsidRPr="006B1A06">
        <w:rPr>
          <w:rFonts w:ascii="Calibri" w:eastAsia="Calibri" w:hAnsi="Calibri" w:cs="Calibri"/>
          <w:b/>
          <w:iCs/>
          <w:highlight w:val="green"/>
          <w:u w:val="single"/>
          <w:lang w:eastAsia="en-US"/>
        </w:rPr>
        <w:t>ability</w:t>
      </w:r>
      <w:r w:rsidRPr="006B1A06">
        <w:rPr>
          <w:rFonts w:ascii="Calibri" w:eastAsia="SimSun" w:hAnsi="Calibri" w:cs="Times New Roman"/>
          <w:b/>
          <w:sz w:val="32"/>
          <w:szCs w:val="24"/>
          <w:highlight w:val="green"/>
          <w:u w:val="single"/>
          <w:lang w:eastAsia="en-US"/>
        </w:rPr>
        <w:t xml:space="preserve"> of its people to </w:t>
      </w:r>
      <w:r w:rsidRPr="006B1A06">
        <w:rPr>
          <w:rFonts w:ascii="Calibri" w:eastAsia="Calibri" w:hAnsi="Calibri" w:cs="Calibri"/>
          <w:b/>
          <w:iCs/>
          <w:highlight w:val="green"/>
          <w:u w:val="single"/>
          <w:lang w:eastAsia="en-US"/>
        </w:rPr>
        <w:t>come</w:t>
      </w:r>
      <w:r w:rsidRPr="006B1A06">
        <w:rPr>
          <w:rFonts w:ascii="Calibri" w:eastAsia="Calibri" w:hAnsi="Calibri" w:cs="Calibri"/>
          <w:b/>
          <w:iCs/>
          <w:u w:val="single"/>
          <w:lang w:eastAsia="en-US"/>
        </w:rPr>
        <w:t xml:space="preserve"> </w:t>
      </w:r>
      <w:r w:rsidRPr="006B1A06">
        <w:rPr>
          <w:rFonts w:ascii="Calibri" w:eastAsia="Calibri" w:hAnsi="Calibri" w:cs="Calibri"/>
          <w:b/>
          <w:iCs/>
          <w:highlight w:val="green"/>
          <w:u w:val="single"/>
          <w:lang w:eastAsia="en-US"/>
        </w:rPr>
        <w:t>up with new tech</w:t>
      </w:r>
      <w:r w:rsidRPr="006B1A06">
        <w:rPr>
          <w:rFonts w:ascii="Calibri" w:eastAsia="Calibri" w:hAnsi="Calibri" w:cs="Calibri"/>
          <w:b/>
          <w:iCs/>
          <w:u w:val="single"/>
          <w:lang w:eastAsia="en-US"/>
        </w:rPr>
        <w:t>nologies</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put them to use</w:t>
      </w:r>
      <w:r w:rsidRPr="006B1A06">
        <w:rPr>
          <w:rFonts w:ascii="Calibri" w:eastAsia="SimSun" w:hAnsi="Calibri" w:cs="Times New Roman"/>
          <w:b/>
          <w:sz w:val="32"/>
          <w:szCs w:val="24"/>
          <w:u w:val="single"/>
          <w:lang w:eastAsia="en-US"/>
        </w:rPr>
        <w:t xml:space="preserve">—it could actually </w:t>
      </w:r>
      <w:r w:rsidRPr="006B1A06">
        <w:rPr>
          <w:rFonts w:ascii="Calibri" w:eastAsia="Calibri" w:hAnsi="Calibri" w:cs="Calibri"/>
          <w:b/>
          <w:iCs/>
          <w:highlight w:val="green"/>
          <w:u w:val="single"/>
          <w:lang w:eastAsia="en-US"/>
        </w:rPr>
        <w:t>grow faster</w:t>
      </w:r>
      <w:r w:rsidRPr="006B1A06">
        <w:rPr>
          <w:rFonts w:ascii="Calibri" w:eastAsia="Calibri" w:hAnsi="Calibri" w:cs="Calibri"/>
          <w:b/>
          <w:iCs/>
          <w:u w:val="single"/>
          <w:lang w:eastAsia="en-US"/>
        </w:rPr>
        <w:t xml:space="preserve"> even as it grew bigger</w:t>
      </w:r>
      <w:r w:rsidRPr="006B1A06">
        <w:rPr>
          <w:rFonts w:ascii="Calibri" w:eastAsia="SimSun" w:hAnsi="Calibri" w:cs="Times New Roman"/>
          <w:b/>
          <w:sz w:val="32"/>
          <w:szCs w:val="24"/>
          <w:u w:val="single"/>
          <w:lang w:eastAsia="en-US"/>
        </w:rPr>
        <w:t xml:space="preserve">. This is because the stock of useful, nonrivalrous, nonexcludable ideas would </w:t>
      </w:r>
      <w:r w:rsidRPr="006B1A06">
        <w:rPr>
          <w:rFonts w:ascii="Calibri" w:eastAsia="Calibri" w:hAnsi="Calibri" w:cs="Calibri"/>
          <w:b/>
          <w:iCs/>
          <w:u w:val="single"/>
          <w:lang w:eastAsia="en-US"/>
        </w:rPr>
        <w:t>keep growing</w:t>
      </w:r>
      <w:r w:rsidRPr="006B1A06">
        <w:rPr>
          <w:rFonts w:ascii="Calibri" w:eastAsia="Calibri" w:hAnsi="Calibri" w:cs="Calibri"/>
          <w:lang w:eastAsia="en-US"/>
        </w:rPr>
        <w:t xml:space="preserve">. As Romer convincingly showed, economies run and grow on ideas. </w:t>
      </w:r>
    </w:p>
    <w:p w14:paraId="6BECB5FE"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The Machinery of Prosperity </w:t>
      </w:r>
    </w:p>
    <w:p w14:paraId="730EB3CD"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Romer's ideas should leave us optimistic about the planetary benefits of digital tools—hardware, software, and networks—for three main reasons. First, </w:t>
      </w:r>
      <w:r w:rsidRPr="006B1A06">
        <w:rPr>
          <w:rFonts w:ascii="Calibri" w:eastAsia="Calibri" w:hAnsi="Calibri" w:cs="Calibri"/>
          <w:b/>
          <w:iCs/>
          <w:u w:val="single"/>
          <w:lang w:eastAsia="en-US"/>
        </w:rPr>
        <w:t>countless examples</w:t>
      </w:r>
      <w:r w:rsidRPr="006B1A06">
        <w:rPr>
          <w:rFonts w:ascii="Calibri" w:eastAsia="SimSun" w:hAnsi="Calibri" w:cs="Times New Roman"/>
          <w:b/>
          <w:sz w:val="32"/>
          <w:szCs w:val="24"/>
          <w:u w:val="single"/>
          <w:lang w:eastAsia="en-US"/>
        </w:rPr>
        <w:t xml:space="preserve"> show us how good</w:t>
      </w:r>
      <w:r w:rsidRPr="006B1A06">
        <w:rPr>
          <w:rFonts w:ascii="Calibri" w:eastAsia="Calibri" w:hAnsi="Calibri" w:cs="Calibri"/>
          <w:lang w:eastAsia="en-US"/>
        </w:rPr>
        <w:t xml:space="preserve"> these tools are at fulfilling the central role of </w:t>
      </w:r>
      <w:r w:rsidRPr="006B1A06">
        <w:rPr>
          <w:rFonts w:ascii="Calibri" w:eastAsia="SimSun" w:hAnsi="Calibri" w:cs="Times New Roman"/>
          <w:b/>
          <w:sz w:val="32"/>
          <w:szCs w:val="24"/>
          <w:u w:val="single"/>
          <w:lang w:eastAsia="en-US"/>
        </w:rPr>
        <w:t>technology</w:t>
      </w:r>
      <w:r w:rsidRPr="006B1A06">
        <w:rPr>
          <w:rFonts w:ascii="Calibri" w:eastAsia="Calibri" w:hAnsi="Calibri" w:cs="Calibri"/>
          <w:lang w:eastAsia="en-US"/>
        </w:rPr>
        <w:t xml:space="preserve">, which </w:t>
      </w:r>
      <w:r w:rsidRPr="006B1A06">
        <w:rPr>
          <w:rFonts w:ascii="Calibri" w:eastAsia="SimSun" w:hAnsi="Calibri" w:cs="Times New Roman"/>
          <w:b/>
          <w:sz w:val="32"/>
          <w:szCs w:val="24"/>
          <w:u w:val="single"/>
          <w:lang w:eastAsia="en-US"/>
        </w:rPr>
        <w:t>is</w:t>
      </w:r>
      <w:r w:rsidRPr="006B1A06">
        <w:rPr>
          <w:rFonts w:ascii="Calibri" w:eastAsia="Calibri" w:hAnsi="Calibri" w:cs="Calibri"/>
          <w:lang w:eastAsia="en-US"/>
        </w:rPr>
        <w:t xml:space="preserve"> to provide "instructions that we follow </w:t>
      </w:r>
      <w:r w:rsidRPr="006B1A06">
        <w:rPr>
          <w:rFonts w:ascii="Calibri" w:eastAsia="SimSun" w:hAnsi="Calibri" w:cs="Times New Roman"/>
          <w:b/>
          <w:sz w:val="32"/>
          <w:szCs w:val="24"/>
          <w:u w:val="single"/>
          <w:lang w:eastAsia="en-US"/>
        </w:rPr>
        <w:t xml:space="preserve">for </w:t>
      </w:r>
      <w:r w:rsidRPr="006B1A06">
        <w:rPr>
          <w:rFonts w:ascii="Calibri" w:eastAsia="Calibri" w:hAnsi="Calibri" w:cs="Calibri"/>
          <w:b/>
          <w:iCs/>
          <w:u w:val="single"/>
          <w:lang w:eastAsia="en-US"/>
        </w:rPr>
        <w:t>combining raw materials</w:t>
      </w:r>
      <w:r w:rsidRPr="006B1A06">
        <w:rPr>
          <w:rFonts w:ascii="Calibri" w:eastAsia="Calibri" w:hAnsi="Calibri" w:cs="Calibri"/>
          <w:lang w:eastAsia="en-US"/>
        </w:rPr>
        <w:t xml:space="preserve">." </w:t>
      </w:r>
      <w:r w:rsidRPr="006B1A06">
        <w:rPr>
          <w:rFonts w:ascii="Calibri" w:eastAsia="SimSun" w:hAnsi="Calibri" w:cs="Times New Roman"/>
          <w:b/>
          <w:sz w:val="32"/>
          <w:szCs w:val="24"/>
          <w:highlight w:val="green"/>
          <w:u w:val="single"/>
          <w:lang w:eastAsia="en-US"/>
        </w:rPr>
        <w:t xml:space="preserve">Since raw materials </w:t>
      </w:r>
      <w:r w:rsidRPr="006B1A06">
        <w:rPr>
          <w:rFonts w:ascii="Calibri" w:eastAsia="Calibri" w:hAnsi="Calibri" w:cs="Calibri"/>
          <w:b/>
          <w:iCs/>
          <w:highlight w:val="green"/>
          <w:u w:val="single"/>
          <w:lang w:eastAsia="en-US"/>
        </w:rPr>
        <w:t>cost</w:t>
      </w:r>
      <w:r w:rsidRPr="006B1A06">
        <w:rPr>
          <w:rFonts w:ascii="Calibri" w:eastAsia="Calibri" w:hAnsi="Calibri" w:cs="Calibri"/>
          <w:b/>
          <w:iCs/>
          <w:u w:val="single"/>
          <w:lang w:eastAsia="en-US"/>
        </w:rPr>
        <w:t xml:space="preserve"> money</w:t>
      </w:r>
      <w:r w:rsidRPr="006B1A06">
        <w:rPr>
          <w:rFonts w:ascii="Calibri" w:eastAsia="SimSun" w:hAnsi="Calibri" w:cs="Times New Roman"/>
          <w:b/>
          <w:sz w:val="32"/>
          <w:szCs w:val="24"/>
          <w:u w:val="single"/>
          <w:lang w:eastAsia="en-US"/>
        </w:rPr>
        <w:t xml:space="preserve">, profit-maximizing </w:t>
      </w:r>
      <w:r w:rsidRPr="006B1A06">
        <w:rPr>
          <w:rFonts w:ascii="Calibri" w:eastAsia="SimSun" w:hAnsi="Calibri" w:cs="Times New Roman"/>
          <w:b/>
          <w:sz w:val="32"/>
          <w:szCs w:val="24"/>
          <w:highlight w:val="green"/>
          <w:u w:val="single"/>
          <w:lang w:eastAsia="en-US"/>
        </w:rPr>
        <w:t>companies</w:t>
      </w:r>
      <w:r w:rsidRPr="006B1A06">
        <w:rPr>
          <w:rFonts w:ascii="Calibri" w:eastAsia="SimSun" w:hAnsi="Calibri" w:cs="Times New Roman"/>
          <w:b/>
          <w:sz w:val="32"/>
          <w:szCs w:val="24"/>
          <w:u w:val="single"/>
          <w:lang w:eastAsia="en-US"/>
        </w:rPr>
        <w:t xml:space="preserve"> are </w:t>
      </w:r>
      <w:r w:rsidRPr="006B1A06">
        <w:rPr>
          <w:rFonts w:ascii="Calibri" w:eastAsia="Calibri" w:hAnsi="Calibri" w:cs="Calibri"/>
          <w:b/>
          <w:iCs/>
          <w:u w:val="single"/>
          <w:lang w:eastAsia="en-US"/>
        </w:rPr>
        <w:t>particularly keen</w:t>
      </w:r>
      <w:r w:rsidRPr="006B1A06">
        <w:rPr>
          <w:rFonts w:ascii="Calibri" w:eastAsia="SimSun" w:hAnsi="Calibri" w:cs="Times New Roman"/>
          <w:b/>
          <w:sz w:val="32"/>
          <w:szCs w:val="24"/>
          <w:u w:val="single"/>
          <w:lang w:eastAsia="en-US"/>
        </w:rPr>
        <w:t xml:space="preserve"> to </w:t>
      </w:r>
      <w:r w:rsidRPr="006B1A06">
        <w:rPr>
          <w:rFonts w:ascii="Calibri" w:eastAsia="SimSun" w:hAnsi="Calibri" w:cs="Times New Roman"/>
          <w:b/>
          <w:sz w:val="32"/>
          <w:szCs w:val="24"/>
          <w:highlight w:val="green"/>
          <w:u w:val="single"/>
          <w:lang w:eastAsia="en-US"/>
        </w:rPr>
        <w:t xml:space="preserve">find ways to </w:t>
      </w:r>
      <w:r w:rsidRPr="006B1A06">
        <w:rPr>
          <w:rFonts w:ascii="Calibri" w:eastAsia="Calibri" w:hAnsi="Calibri" w:cs="Calibri"/>
          <w:b/>
          <w:iCs/>
          <w:highlight w:val="green"/>
          <w:u w:val="single"/>
          <w:lang w:eastAsia="en-US"/>
        </w:rPr>
        <w:t>use fewer of them</w:t>
      </w:r>
      <w:r w:rsidRPr="006B1A06">
        <w:rPr>
          <w:rFonts w:ascii="Calibri" w:eastAsia="Calibri" w:hAnsi="Calibri" w:cs="Calibri"/>
          <w:lang w:eastAsia="en-US"/>
        </w:rPr>
        <w:t xml:space="preserve">. So they use digital tools to come up with beer cans that use less aluminum, car engines that use less steel and less gas, mapping software that removes the need for paper atlases, and so on and so on. </w:t>
      </w:r>
      <w:r w:rsidRPr="006B1A06">
        <w:rPr>
          <w:rFonts w:ascii="Calibri" w:eastAsia="SimSun" w:hAnsi="Calibri" w:cs="Times New Roman"/>
          <w:b/>
          <w:sz w:val="32"/>
          <w:szCs w:val="24"/>
          <w:highlight w:val="green"/>
          <w:u w:val="single"/>
          <w:lang w:eastAsia="en-US"/>
        </w:rPr>
        <w:t>None of this is done</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 xml:space="preserve">solely </w:t>
      </w:r>
      <w:r w:rsidRPr="006B1A06">
        <w:rPr>
          <w:rFonts w:ascii="Calibri" w:eastAsia="Calibri" w:hAnsi="Calibri" w:cs="Calibri"/>
          <w:b/>
          <w:iCs/>
          <w:highlight w:val="green"/>
          <w:u w:val="single"/>
          <w:lang w:eastAsia="en-US"/>
        </w:rPr>
        <w:t>for the good of the earth</w:t>
      </w:r>
      <w:r w:rsidRPr="006B1A06">
        <w:rPr>
          <w:rFonts w:ascii="Calibri" w:eastAsia="SimSun" w:hAnsi="Calibri" w:cs="Times New Roman"/>
          <w:b/>
          <w:sz w:val="32"/>
          <w:szCs w:val="24"/>
          <w:u w:val="single"/>
          <w:lang w:eastAsia="en-US"/>
        </w:rPr>
        <w:t xml:space="preserve">—it's done for the </w:t>
      </w:r>
      <w:r w:rsidRPr="006B1A06">
        <w:rPr>
          <w:rFonts w:ascii="Calibri" w:eastAsia="Calibri" w:hAnsi="Calibri" w:cs="Calibri"/>
          <w:b/>
          <w:iCs/>
          <w:u w:val="single"/>
          <w:lang w:eastAsia="en-US"/>
        </w:rPr>
        <w:t>pursuit of profit</w:t>
      </w:r>
      <w:r w:rsidRPr="006B1A06">
        <w:rPr>
          <w:rFonts w:ascii="Calibri" w:eastAsia="SimSun" w:hAnsi="Calibri" w:cs="Times New Roman"/>
          <w:b/>
          <w:sz w:val="32"/>
          <w:szCs w:val="24"/>
          <w:u w:val="single"/>
          <w:lang w:eastAsia="en-US"/>
        </w:rPr>
        <w:t xml:space="preserve"> that's at the </w:t>
      </w:r>
      <w:r w:rsidRPr="006B1A06">
        <w:rPr>
          <w:rFonts w:ascii="Calibri" w:eastAsia="Calibri" w:hAnsi="Calibri" w:cs="Calibri"/>
          <w:b/>
          <w:iCs/>
          <w:u w:val="single"/>
          <w:lang w:eastAsia="en-US"/>
        </w:rPr>
        <w:t>heart of capitalism</w:t>
      </w:r>
      <w:r w:rsidRPr="006B1A06">
        <w:rPr>
          <w:rFonts w:ascii="Calibri" w:eastAsia="SimSun" w:hAnsi="Calibri" w:cs="Times New Roman"/>
          <w:b/>
          <w:sz w:val="32"/>
          <w:szCs w:val="24"/>
          <w:u w:val="single"/>
          <w:lang w:eastAsia="en-US"/>
        </w:rPr>
        <w:t>—</w:t>
      </w:r>
      <w:r w:rsidRPr="006B1A06">
        <w:rPr>
          <w:rFonts w:ascii="Calibri" w:eastAsia="SimSun" w:hAnsi="Calibri" w:cs="Times New Roman"/>
          <w:b/>
          <w:sz w:val="32"/>
          <w:szCs w:val="24"/>
          <w:highlight w:val="green"/>
          <w:u w:val="single"/>
          <w:lang w:eastAsia="en-US"/>
        </w:rPr>
        <w:t xml:space="preserve">yet it </w:t>
      </w:r>
      <w:r w:rsidRPr="006B1A06">
        <w:rPr>
          <w:rFonts w:ascii="Calibri" w:eastAsia="Calibri" w:hAnsi="Calibri" w:cs="Calibri"/>
          <w:b/>
          <w:iCs/>
          <w:highlight w:val="green"/>
          <w:u w:val="single"/>
          <w:lang w:eastAsia="en-US"/>
        </w:rPr>
        <w:t>benefits the planet</w:t>
      </w:r>
      <w:r w:rsidRPr="006B1A06">
        <w:rPr>
          <w:rFonts w:ascii="Calibri" w:eastAsia="SimSun" w:hAnsi="Calibri" w:cs="Times New Roman"/>
          <w:b/>
          <w:sz w:val="32"/>
          <w:szCs w:val="24"/>
          <w:u w:val="single"/>
          <w:lang w:eastAsia="en-US"/>
        </w:rPr>
        <w:t xml:space="preserve"> by</w:t>
      </w:r>
      <w:r w:rsidRPr="006B1A06">
        <w:rPr>
          <w:rFonts w:ascii="Calibri" w:eastAsia="Calibri" w:hAnsi="Calibri" w:cs="Calibri"/>
          <w:lang w:eastAsia="en-US"/>
        </w:rPr>
        <w:t xml:space="preserve">, as we've seen, </w:t>
      </w:r>
      <w:r w:rsidRPr="006B1A06">
        <w:rPr>
          <w:rFonts w:ascii="Calibri" w:eastAsia="SimSun" w:hAnsi="Calibri" w:cs="Times New Roman"/>
          <w:b/>
          <w:sz w:val="32"/>
          <w:szCs w:val="24"/>
          <w:u w:val="single"/>
          <w:lang w:eastAsia="en-US"/>
        </w:rPr>
        <w:t xml:space="preserve">causing us to </w:t>
      </w:r>
      <w:r w:rsidRPr="006B1A06">
        <w:rPr>
          <w:rFonts w:ascii="Calibri" w:eastAsia="Calibri" w:hAnsi="Calibri" w:cs="Calibri"/>
          <w:b/>
          <w:iCs/>
          <w:u w:val="single"/>
          <w:lang w:eastAsia="en-US"/>
        </w:rPr>
        <w:t>take less from it</w:t>
      </w:r>
      <w:r w:rsidRPr="006B1A06">
        <w:rPr>
          <w:rFonts w:ascii="Calibri" w:eastAsia="Calibri" w:hAnsi="Calibri" w:cs="Calibri"/>
          <w:lang w:eastAsia="en-US"/>
        </w:rPr>
        <w:t xml:space="preserve">. </w:t>
      </w:r>
    </w:p>
    <w:p w14:paraId="1614BA48"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Digital tools are technologies for creating technologies, the most prolific and versatile ones we've ever come up with. They're machines for coming up with ideas. Lots of them. </w:t>
      </w:r>
      <w:r w:rsidRPr="006B1A06">
        <w:rPr>
          <w:rFonts w:ascii="Calibri" w:eastAsia="SimSun" w:hAnsi="Calibri" w:cs="Times New Roman"/>
          <w:b/>
          <w:sz w:val="32"/>
          <w:szCs w:val="24"/>
          <w:u w:val="single"/>
          <w:lang w:eastAsia="en-US"/>
        </w:rPr>
        <w:t xml:space="preserve">The </w:t>
      </w:r>
      <w:r w:rsidRPr="006B1A06">
        <w:rPr>
          <w:rFonts w:ascii="Calibri" w:eastAsia="Calibri" w:hAnsi="Calibri" w:cs="Calibri"/>
          <w:b/>
          <w:iCs/>
          <w:highlight w:val="green"/>
          <w:u w:val="single"/>
          <w:lang w:eastAsia="en-US"/>
        </w:rPr>
        <w:t>same piece</w:t>
      </w:r>
      <w:r w:rsidRPr="006B1A06">
        <w:rPr>
          <w:rFonts w:ascii="Calibri" w:eastAsia="SimSun" w:hAnsi="Calibri" w:cs="Times New Roman"/>
          <w:b/>
          <w:sz w:val="32"/>
          <w:szCs w:val="24"/>
          <w:highlight w:val="green"/>
          <w:u w:val="single"/>
          <w:lang w:eastAsia="en-US"/>
        </w:rPr>
        <w:t xml:space="preserve"> of</w:t>
      </w:r>
      <w:r w:rsidRPr="006B1A06">
        <w:rPr>
          <w:rFonts w:ascii="Calibri" w:eastAsia="SimSun" w:hAnsi="Calibri" w:cs="Times New Roman"/>
          <w:b/>
          <w:sz w:val="32"/>
          <w:szCs w:val="24"/>
          <w:u w:val="single"/>
          <w:lang w:eastAsia="en-US"/>
        </w:rPr>
        <w:t xml:space="preserve"> computer-aided </w:t>
      </w:r>
      <w:r w:rsidRPr="006B1A06">
        <w:rPr>
          <w:rFonts w:ascii="Calibri" w:eastAsia="SimSun" w:hAnsi="Calibri" w:cs="Times New Roman"/>
          <w:b/>
          <w:sz w:val="32"/>
          <w:szCs w:val="24"/>
          <w:highlight w:val="green"/>
          <w:u w:val="single"/>
          <w:lang w:eastAsia="en-US"/>
        </w:rPr>
        <w:t>design software</w:t>
      </w:r>
      <w:r w:rsidRPr="006B1A06">
        <w:rPr>
          <w:rFonts w:ascii="Calibri" w:eastAsia="SimSun" w:hAnsi="Calibri" w:cs="Times New Roman"/>
          <w:b/>
          <w:sz w:val="32"/>
          <w:szCs w:val="24"/>
          <w:u w:val="single"/>
          <w:lang w:eastAsia="en-US"/>
        </w:rPr>
        <w:t xml:space="preserve"> can be used to </w:t>
      </w:r>
      <w:r w:rsidRPr="006B1A06">
        <w:rPr>
          <w:rFonts w:ascii="Calibri" w:eastAsia="SimSun" w:hAnsi="Calibri" w:cs="Times New Roman"/>
          <w:b/>
          <w:sz w:val="32"/>
          <w:szCs w:val="24"/>
          <w:highlight w:val="green"/>
          <w:u w:val="single"/>
          <w:lang w:eastAsia="en-US"/>
        </w:rPr>
        <w:t xml:space="preserve">create a </w:t>
      </w:r>
      <w:r w:rsidRPr="006B1A06">
        <w:rPr>
          <w:rFonts w:ascii="Calibri" w:eastAsia="Calibri" w:hAnsi="Calibri" w:cs="Calibri"/>
          <w:b/>
          <w:iCs/>
          <w:highlight w:val="green"/>
          <w:u w:val="single"/>
          <w:lang w:eastAsia="en-US"/>
        </w:rPr>
        <w:t>thinner aluminum can</w:t>
      </w:r>
      <w:r w:rsidRPr="006B1A06">
        <w:rPr>
          <w:rFonts w:ascii="Calibri" w:eastAsia="SimSun" w:hAnsi="Calibri" w:cs="Times New Roman"/>
          <w:b/>
          <w:sz w:val="32"/>
          <w:szCs w:val="24"/>
          <w:u w:val="single"/>
          <w:lang w:eastAsia="en-US"/>
        </w:rPr>
        <w:t xml:space="preserve"> or </w:t>
      </w:r>
      <w:r w:rsidRPr="006B1A06">
        <w:rPr>
          <w:rFonts w:ascii="Calibri" w:eastAsia="SimSun" w:hAnsi="Calibri" w:cs="Times New Roman"/>
          <w:b/>
          <w:sz w:val="32"/>
          <w:szCs w:val="24"/>
          <w:highlight w:val="green"/>
          <w:u w:val="single"/>
          <w:lang w:eastAsia="en-US"/>
        </w:rPr>
        <w:t xml:space="preserve">a </w:t>
      </w:r>
      <w:r w:rsidRPr="006B1A06">
        <w:rPr>
          <w:rFonts w:ascii="Calibri" w:eastAsia="Calibri" w:hAnsi="Calibri" w:cs="Calibri"/>
          <w:b/>
          <w:iCs/>
          <w:highlight w:val="green"/>
          <w:u w:val="single"/>
          <w:lang w:eastAsia="en-US"/>
        </w:rPr>
        <w:t>lighter</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 xml:space="preserve">more </w:t>
      </w:r>
      <w:r w:rsidRPr="006B1A06">
        <w:rPr>
          <w:rFonts w:ascii="Calibri" w:eastAsia="Calibri" w:hAnsi="Calibri" w:cs="Calibri"/>
          <w:b/>
          <w:iCs/>
          <w:highlight w:val="green"/>
          <w:u w:val="single"/>
          <w:lang w:eastAsia="en-US"/>
        </w:rPr>
        <w:t>fuel-efficient engine</w:t>
      </w:r>
      <w:r w:rsidRPr="006B1A06">
        <w:rPr>
          <w:rFonts w:ascii="Calibri" w:eastAsia="SimSun" w:hAnsi="Calibri" w:cs="Times New Roman"/>
          <w:b/>
          <w:sz w:val="32"/>
          <w:szCs w:val="24"/>
          <w:u w:val="single"/>
          <w:lang w:eastAsia="en-US"/>
        </w:rPr>
        <w:t xml:space="preserve">. A </w:t>
      </w:r>
      <w:r w:rsidRPr="006B1A06">
        <w:rPr>
          <w:rFonts w:ascii="Calibri" w:eastAsia="Calibri" w:hAnsi="Calibri" w:cs="Calibri"/>
          <w:b/>
          <w:iCs/>
          <w:highlight w:val="green"/>
          <w:u w:val="single"/>
          <w:lang w:eastAsia="en-US"/>
        </w:rPr>
        <w:t>drone</w:t>
      </w:r>
      <w:r w:rsidRPr="006B1A06">
        <w:rPr>
          <w:rFonts w:ascii="Calibri" w:eastAsia="SimSun" w:hAnsi="Calibri" w:cs="Times New Roman"/>
          <w:b/>
          <w:sz w:val="32"/>
          <w:szCs w:val="24"/>
          <w:u w:val="single"/>
          <w:lang w:eastAsia="en-US"/>
        </w:rPr>
        <w:t xml:space="preserve"> can be used to </w:t>
      </w:r>
      <w:r w:rsidRPr="006B1A06">
        <w:rPr>
          <w:rFonts w:ascii="Calibri" w:eastAsia="Calibri" w:hAnsi="Calibri" w:cs="Calibri"/>
          <w:b/>
          <w:iCs/>
          <w:highlight w:val="green"/>
          <w:u w:val="single"/>
          <w:lang w:eastAsia="en-US"/>
        </w:rPr>
        <w:t>scan farmland</w:t>
      </w:r>
      <w:r w:rsidRPr="006B1A06">
        <w:rPr>
          <w:rFonts w:ascii="Calibri" w:eastAsia="Calibri" w:hAnsi="Calibri" w:cs="Calibri"/>
          <w:lang w:eastAsia="en-US"/>
        </w:rPr>
        <w:t xml:space="preserve"> to see if more irrigation is needed, </w:t>
      </w:r>
      <w:r w:rsidRPr="006B1A06">
        <w:rPr>
          <w:rFonts w:ascii="Calibri" w:eastAsia="SimSun" w:hAnsi="Calibri" w:cs="Times New Roman"/>
          <w:b/>
          <w:sz w:val="32"/>
          <w:szCs w:val="24"/>
          <w:highlight w:val="green"/>
          <w:u w:val="single"/>
          <w:lang w:eastAsia="en-US"/>
        </w:rPr>
        <w:t>or</w:t>
      </w:r>
      <w:r w:rsidRPr="006B1A06">
        <w:rPr>
          <w:rFonts w:ascii="Calibri" w:eastAsia="SimSun" w:hAnsi="Calibri" w:cs="Times New Roman"/>
          <w:b/>
          <w:sz w:val="32"/>
          <w:szCs w:val="24"/>
          <w:u w:val="single"/>
          <w:lang w:eastAsia="en-US"/>
        </w:rPr>
        <w:t xml:space="preserve"> to </w:t>
      </w:r>
      <w:r w:rsidRPr="006B1A06">
        <w:rPr>
          <w:rFonts w:ascii="Calibri" w:eastAsia="Calibri" w:hAnsi="Calibri" w:cs="Calibri"/>
          <w:b/>
          <w:iCs/>
          <w:highlight w:val="green"/>
          <w:u w:val="single"/>
          <w:lang w:eastAsia="en-US"/>
        </w:rPr>
        <w:t>substitute for a helicopter</w:t>
      </w:r>
      <w:r w:rsidRPr="006B1A06">
        <w:rPr>
          <w:rFonts w:ascii="Calibri" w:eastAsia="Calibri" w:hAnsi="Calibri" w:cs="Calibri"/>
          <w:lang w:eastAsia="en-US"/>
        </w:rPr>
        <w:t xml:space="preserve"> when filming a movie. </w:t>
      </w:r>
      <w:r w:rsidRPr="006B1A06">
        <w:rPr>
          <w:rFonts w:ascii="Calibri" w:eastAsia="SimSun" w:hAnsi="Calibri" w:cs="Times New Roman"/>
          <w:b/>
          <w:sz w:val="32"/>
          <w:szCs w:val="24"/>
          <w:u w:val="single"/>
          <w:lang w:eastAsia="en-US"/>
        </w:rPr>
        <w:t xml:space="preserve">A </w:t>
      </w:r>
      <w:r w:rsidRPr="006B1A06">
        <w:rPr>
          <w:rFonts w:ascii="Calibri" w:eastAsia="Calibri" w:hAnsi="Calibri" w:cs="Calibri"/>
          <w:b/>
          <w:iCs/>
          <w:highlight w:val="green"/>
          <w:u w:val="single"/>
          <w:lang w:eastAsia="en-US"/>
        </w:rPr>
        <w:t>smartphone</w:t>
      </w:r>
      <w:r w:rsidRPr="006B1A06">
        <w:rPr>
          <w:rFonts w:ascii="Calibri" w:eastAsia="SimSun" w:hAnsi="Calibri" w:cs="Times New Roman"/>
          <w:b/>
          <w:sz w:val="32"/>
          <w:szCs w:val="24"/>
          <w:highlight w:val="green"/>
          <w:u w:val="single"/>
          <w:lang w:eastAsia="en-US"/>
        </w:rPr>
        <w:t xml:space="preserve"> can be used</w:t>
      </w:r>
      <w:r w:rsidRPr="006B1A06">
        <w:rPr>
          <w:rFonts w:ascii="Calibri" w:eastAsia="Calibri" w:hAnsi="Calibri" w:cs="Calibri"/>
          <w:lang w:eastAsia="en-US"/>
        </w:rPr>
        <w:t xml:space="preserve"> to read the news, listen to music, and pay for things, all </w:t>
      </w:r>
      <w:r w:rsidRPr="006B1A06">
        <w:rPr>
          <w:rFonts w:ascii="Calibri" w:eastAsia="Calibri" w:hAnsi="Calibri" w:cs="Calibri"/>
          <w:b/>
          <w:iCs/>
          <w:highlight w:val="green"/>
          <w:u w:val="single"/>
          <w:lang w:eastAsia="en-US"/>
        </w:rPr>
        <w:t>without consuming a single extra molecule</w:t>
      </w:r>
      <w:r w:rsidRPr="006B1A06">
        <w:rPr>
          <w:rFonts w:ascii="Calibri" w:eastAsia="Calibri" w:hAnsi="Calibri" w:cs="Calibri"/>
          <w:lang w:eastAsia="en-US"/>
        </w:rPr>
        <w:t xml:space="preserve">. </w:t>
      </w:r>
    </w:p>
    <w:p w14:paraId="343B2AE8"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In the Second Machine Age, </w:t>
      </w:r>
      <w:r w:rsidRPr="006B1A06">
        <w:rPr>
          <w:rFonts w:ascii="Calibri" w:eastAsia="SimSun" w:hAnsi="Calibri" w:cs="Times New Roman"/>
          <w:b/>
          <w:sz w:val="32"/>
          <w:szCs w:val="24"/>
          <w:u w:val="single"/>
          <w:lang w:eastAsia="en-US"/>
        </w:rPr>
        <w:t xml:space="preserve">the global stock of digital tools is increasing </w:t>
      </w:r>
      <w:r w:rsidRPr="006B1A06">
        <w:rPr>
          <w:rFonts w:ascii="Calibri" w:eastAsia="Calibri" w:hAnsi="Calibri" w:cs="Calibri"/>
          <w:b/>
          <w:iCs/>
          <w:u w:val="single"/>
          <w:lang w:eastAsia="en-US"/>
        </w:rPr>
        <w:t>much more quickly than ever before</w:t>
      </w:r>
      <w:r w:rsidRPr="006B1A06">
        <w:rPr>
          <w:rFonts w:ascii="Calibri" w:eastAsia="SimSun" w:hAnsi="Calibri" w:cs="Times New Roman"/>
          <w:b/>
          <w:sz w:val="32"/>
          <w:szCs w:val="24"/>
          <w:u w:val="single"/>
          <w:lang w:eastAsia="en-US"/>
        </w:rPr>
        <w:t xml:space="preserve">. It's being used in </w:t>
      </w:r>
      <w:r w:rsidRPr="006B1A06">
        <w:rPr>
          <w:rFonts w:ascii="Calibri" w:eastAsia="Calibri" w:hAnsi="Calibri" w:cs="Calibri"/>
          <w:b/>
          <w:iCs/>
          <w:u w:val="single"/>
          <w:lang w:eastAsia="en-US"/>
        </w:rPr>
        <w:t>countless ways by profit-hungry companies</w:t>
      </w:r>
      <w:r w:rsidRPr="006B1A06">
        <w:rPr>
          <w:rFonts w:ascii="Calibri" w:eastAsia="SimSun" w:hAnsi="Calibri" w:cs="Times New Roman"/>
          <w:b/>
          <w:sz w:val="32"/>
          <w:szCs w:val="24"/>
          <w:u w:val="single"/>
          <w:lang w:eastAsia="en-US"/>
        </w:rPr>
        <w:t xml:space="preserve"> to combine raw materials in ways that </w:t>
      </w:r>
      <w:r w:rsidRPr="006B1A06">
        <w:rPr>
          <w:rFonts w:ascii="Calibri" w:eastAsia="Calibri" w:hAnsi="Calibri" w:cs="Calibri"/>
          <w:b/>
          <w:iCs/>
          <w:u w:val="single"/>
          <w:lang w:eastAsia="en-US"/>
        </w:rPr>
        <w:t>use fewer of them</w:t>
      </w:r>
      <w:r w:rsidRPr="006B1A06">
        <w:rPr>
          <w:rFonts w:ascii="Calibri" w:eastAsia="Calibri" w:hAnsi="Calibri" w:cs="Calibri"/>
          <w:lang w:eastAsia="en-US"/>
        </w:rPr>
        <w:t xml:space="preserve">. In advanced economies such as America's, </w:t>
      </w:r>
      <w:r w:rsidRPr="006B1A06">
        <w:rPr>
          <w:rFonts w:ascii="Calibri" w:eastAsia="SimSun" w:hAnsi="Calibri" w:cs="Times New Roman"/>
          <w:b/>
          <w:sz w:val="32"/>
          <w:szCs w:val="24"/>
          <w:u w:val="single"/>
          <w:lang w:eastAsia="en-US"/>
        </w:rPr>
        <w:t xml:space="preserve">the </w:t>
      </w:r>
      <w:r w:rsidRPr="006B1A06">
        <w:rPr>
          <w:rFonts w:ascii="Calibri" w:eastAsia="Calibri" w:hAnsi="Calibri" w:cs="Calibri"/>
          <w:b/>
          <w:iCs/>
          <w:u w:val="single"/>
          <w:lang w:eastAsia="en-US"/>
        </w:rPr>
        <w:t xml:space="preserve">cumulative </w:t>
      </w:r>
      <w:r w:rsidRPr="006B1A06">
        <w:rPr>
          <w:rFonts w:ascii="Calibri" w:eastAsia="Calibri" w:hAnsi="Calibri" w:cs="Calibri"/>
          <w:b/>
          <w:iCs/>
          <w:highlight w:val="green"/>
          <w:u w:val="single"/>
          <w:lang w:eastAsia="en-US"/>
        </w:rPr>
        <w:t>impact</w:t>
      </w:r>
      <w:r w:rsidRPr="006B1A06">
        <w:rPr>
          <w:rFonts w:ascii="Calibri" w:eastAsia="SimSun" w:hAnsi="Calibri" w:cs="Times New Roman"/>
          <w:b/>
          <w:sz w:val="32"/>
          <w:szCs w:val="24"/>
          <w:u w:val="single"/>
          <w:lang w:eastAsia="en-US"/>
        </w:rPr>
        <w:t xml:space="preserve"> of this combination of capitalism and tech progress </w:t>
      </w:r>
      <w:r w:rsidRPr="006B1A06">
        <w:rPr>
          <w:rFonts w:ascii="Calibri" w:eastAsia="SimSun" w:hAnsi="Calibri" w:cs="Times New Roman"/>
          <w:b/>
          <w:sz w:val="32"/>
          <w:szCs w:val="24"/>
          <w:highlight w:val="green"/>
          <w:u w:val="single"/>
          <w:lang w:eastAsia="en-US"/>
        </w:rPr>
        <w:t xml:space="preserve">is </w:t>
      </w:r>
      <w:r w:rsidRPr="006B1A06">
        <w:rPr>
          <w:rFonts w:ascii="Calibri" w:eastAsia="Calibri" w:hAnsi="Calibri" w:cs="Calibri"/>
          <w:b/>
          <w:iCs/>
          <w:highlight w:val="green"/>
          <w:u w:val="single"/>
          <w:lang w:eastAsia="en-US"/>
        </w:rPr>
        <w:t>clear</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 xml:space="preserve">absolute </w:t>
      </w:r>
      <w:r w:rsidRPr="006B1A06">
        <w:rPr>
          <w:rFonts w:ascii="Calibri" w:eastAsia="Calibri" w:hAnsi="Calibri" w:cs="Calibri"/>
          <w:b/>
          <w:iCs/>
          <w:highlight w:val="green"/>
          <w:u w:val="single"/>
          <w:lang w:eastAsia="en-US"/>
        </w:rPr>
        <w:t>dematerialization</w:t>
      </w:r>
      <w:r w:rsidRPr="006B1A06">
        <w:rPr>
          <w:rFonts w:ascii="Calibri" w:eastAsia="SimSun" w:hAnsi="Calibri" w:cs="Times New Roman"/>
          <w:b/>
          <w:sz w:val="32"/>
          <w:szCs w:val="24"/>
          <w:highlight w:val="green"/>
          <w:u w:val="single"/>
          <w:lang w:eastAsia="en-US"/>
        </w:rPr>
        <w:t xml:space="preserve"> of the </w:t>
      </w:r>
      <w:r w:rsidRPr="006B1A06">
        <w:rPr>
          <w:rFonts w:ascii="Calibri" w:eastAsia="SimSun" w:hAnsi="Calibri" w:cs="Times New Roman"/>
          <w:b/>
          <w:sz w:val="32"/>
          <w:szCs w:val="24"/>
          <w:u w:val="single"/>
          <w:lang w:eastAsia="en-US"/>
        </w:rPr>
        <w:t xml:space="preserve">economy and </w:t>
      </w:r>
      <w:r w:rsidRPr="006B1A06">
        <w:rPr>
          <w:rFonts w:ascii="Calibri" w:eastAsia="SimSun" w:hAnsi="Calibri" w:cs="Times New Roman"/>
          <w:b/>
          <w:sz w:val="32"/>
          <w:szCs w:val="24"/>
          <w:highlight w:val="green"/>
          <w:u w:val="single"/>
          <w:lang w:eastAsia="en-US"/>
        </w:rPr>
        <w:t>society</w:t>
      </w:r>
      <w:r w:rsidRPr="006B1A06">
        <w:rPr>
          <w:rFonts w:ascii="Calibri" w:eastAsia="SimSun" w:hAnsi="Calibri" w:cs="Times New Roman"/>
          <w:b/>
          <w:sz w:val="32"/>
          <w:szCs w:val="24"/>
          <w:u w:val="single"/>
          <w:lang w:eastAsia="en-US"/>
        </w:rPr>
        <w:t xml:space="preserve">, and thus a </w:t>
      </w:r>
      <w:r w:rsidRPr="006B1A06">
        <w:rPr>
          <w:rFonts w:ascii="Calibri" w:eastAsia="Calibri" w:hAnsi="Calibri" w:cs="Calibri"/>
          <w:b/>
          <w:iCs/>
          <w:u w:val="single"/>
          <w:lang w:eastAsia="en-US"/>
        </w:rPr>
        <w:t>smaller footprint</w:t>
      </w:r>
      <w:r w:rsidRPr="006B1A06">
        <w:rPr>
          <w:rFonts w:ascii="Calibri" w:eastAsia="SimSun" w:hAnsi="Calibri" w:cs="Times New Roman"/>
          <w:b/>
          <w:sz w:val="32"/>
          <w:szCs w:val="24"/>
          <w:u w:val="single"/>
          <w:lang w:eastAsia="en-US"/>
        </w:rPr>
        <w:t xml:space="preserve"> on our planet</w:t>
      </w:r>
      <w:r w:rsidRPr="006B1A06">
        <w:rPr>
          <w:rFonts w:ascii="Calibri" w:eastAsia="Calibri" w:hAnsi="Calibri" w:cs="Calibri"/>
          <w:lang w:eastAsia="en-US"/>
        </w:rPr>
        <w:t xml:space="preserve">. </w:t>
      </w:r>
    </w:p>
    <w:p w14:paraId="5CE9DC73"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The second way Romer's ideas about technology and growth are showing up at present is via decreased excludability. </w:t>
      </w:r>
      <w:r w:rsidRPr="006B1A06">
        <w:rPr>
          <w:rFonts w:ascii="Calibri" w:eastAsia="SimSun" w:hAnsi="Calibri" w:cs="Times New Roman"/>
          <w:b/>
          <w:sz w:val="32"/>
          <w:szCs w:val="24"/>
          <w:u w:val="single"/>
          <w:lang w:eastAsia="en-US"/>
        </w:rPr>
        <w:t xml:space="preserve">Pervasive digital tools are </w:t>
      </w:r>
      <w:r w:rsidRPr="006B1A06">
        <w:rPr>
          <w:rFonts w:ascii="Calibri" w:eastAsia="Calibri" w:hAnsi="Calibri" w:cs="Calibri"/>
          <w:b/>
          <w:iCs/>
          <w:u w:val="single"/>
          <w:lang w:eastAsia="en-US"/>
        </w:rPr>
        <w:t xml:space="preserve">making it much </w:t>
      </w:r>
      <w:r w:rsidRPr="006B1A06">
        <w:rPr>
          <w:rFonts w:ascii="Calibri" w:eastAsia="Calibri" w:hAnsi="Calibri" w:cs="Calibri"/>
          <w:b/>
          <w:iCs/>
          <w:highlight w:val="green"/>
          <w:u w:val="single"/>
          <w:lang w:eastAsia="en-US"/>
        </w:rPr>
        <w:t>easier</w:t>
      </w:r>
      <w:r w:rsidRPr="006B1A06">
        <w:rPr>
          <w:rFonts w:ascii="Calibri" w:eastAsia="SimSun" w:hAnsi="Calibri" w:cs="Times New Roman"/>
          <w:b/>
          <w:sz w:val="32"/>
          <w:szCs w:val="24"/>
          <w:highlight w:val="green"/>
          <w:u w:val="single"/>
          <w:lang w:eastAsia="en-US"/>
        </w:rPr>
        <w:t xml:space="preserve"> for</w:t>
      </w:r>
      <w:r w:rsidRPr="006B1A06">
        <w:rPr>
          <w:rFonts w:ascii="Calibri" w:eastAsia="SimSun" w:hAnsi="Calibri" w:cs="Times New Roman"/>
          <w:b/>
          <w:sz w:val="32"/>
          <w:szCs w:val="24"/>
          <w:u w:val="single"/>
          <w:lang w:eastAsia="en-US"/>
        </w:rPr>
        <w:t xml:space="preserve"> good </w:t>
      </w:r>
      <w:r w:rsidRPr="006B1A06">
        <w:rPr>
          <w:rFonts w:ascii="Calibri" w:eastAsia="SimSun" w:hAnsi="Calibri" w:cs="Times New Roman"/>
          <w:b/>
          <w:sz w:val="32"/>
          <w:szCs w:val="24"/>
          <w:highlight w:val="green"/>
          <w:u w:val="single"/>
          <w:lang w:eastAsia="en-US"/>
        </w:rPr>
        <w:t>designs and</w:t>
      </w:r>
      <w:r w:rsidRPr="006B1A06">
        <w:rPr>
          <w:rFonts w:ascii="Calibri" w:eastAsia="SimSun" w:hAnsi="Calibri" w:cs="Times New Roman"/>
          <w:b/>
          <w:sz w:val="32"/>
          <w:szCs w:val="24"/>
          <w:u w:val="single"/>
          <w:lang w:eastAsia="en-US"/>
        </w:rPr>
        <w:t xml:space="preserve"> recipes </w:t>
      </w:r>
      <w:r w:rsidRPr="006B1A06">
        <w:rPr>
          <w:rFonts w:ascii="Calibri" w:eastAsia="SimSun" w:hAnsi="Calibri" w:cs="Times New Roman"/>
          <w:b/>
          <w:sz w:val="32"/>
          <w:szCs w:val="24"/>
          <w:highlight w:val="green"/>
          <w:u w:val="single"/>
          <w:lang w:eastAsia="en-US"/>
        </w:rPr>
        <w:t xml:space="preserve">to </w:t>
      </w:r>
      <w:r w:rsidRPr="006B1A06">
        <w:rPr>
          <w:rFonts w:ascii="Calibri" w:eastAsia="Calibri" w:hAnsi="Calibri" w:cs="Calibri"/>
          <w:b/>
          <w:iCs/>
          <w:highlight w:val="green"/>
          <w:u w:val="single"/>
          <w:lang w:eastAsia="en-US"/>
        </w:rPr>
        <w:t>spread around the world</w:t>
      </w:r>
      <w:r w:rsidRPr="006B1A06">
        <w:rPr>
          <w:rFonts w:ascii="Calibri" w:eastAsia="Calibri" w:hAnsi="Calibri" w:cs="Calibri"/>
          <w:lang w:eastAsia="en-US"/>
        </w:rPr>
        <w:t xml:space="preserve">. While this is often not what a company wants—it wants to exclude others from its great cost-saving idea— excludability is not as easy as it used to be. </w:t>
      </w:r>
    </w:p>
    <w:p w14:paraId="12BAFD46"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This isn't because of weaker patent protection, but instead because of stronger digital tools. </w:t>
      </w:r>
      <w:r w:rsidRPr="006B1A06">
        <w:rPr>
          <w:rFonts w:ascii="Calibri" w:eastAsia="SimSun" w:hAnsi="Calibri" w:cs="Times New Roman"/>
          <w:b/>
          <w:sz w:val="32"/>
          <w:szCs w:val="24"/>
          <w:u w:val="single"/>
          <w:lang w:eastAsia="en-US"/>
        </w:rPr>
        <w:t xml:space="preserve">Once one company </w:t>
      </w:r>
      <w:r w:rsidRPr="006B1A06">
        <w:rPr>
          <w:rFonts w:ascii="Calibri" w:eastAsia="Calibri" w:hAnsi="Calibri" w:cs="Calibri"/>
          <w:b/>
          <w:iCs/>
          <w:u w:val="single"/>
          <w:lang w:eastAsia="en-US"/>
        </w:rPr>
        <w:t>shows what's possible</w:t>
      </w:r>
      <w:r w:rsidRPr="006B1A06">
        <w:rPr>
          <w:rFonts w:ascii="Calibri" w:eastAsia="SimSun" w:hAnsi="Calibri" w:cs="Times New Roman"/>
          <w:b/>
          <w:sz w:val="32"/>
          <w:szCs w:val="24"/>
          <w:u w:val="single"/>
          <w:lang w:eastAsia="en-US"/>
        </w:rPr>
        <w:t xml:space="preserve">, others use hardware, software, and networks to </w:t>
      </w:r>
      <w:r w:rsidRPr="006B1A06">
        <w:rPr>
          <w:rFonts w:ascii="Calibri" w:eastAsia="Calibri" w:hAnsi="Calibri" w:cs="Calibri"/>
          <w:b/>
          <w:iCs/>
          <w:u w:val="single"/>
          <w:lang w:eastAsia="en-US"/>
        </w:rPr>
        <w:t>catch up</w:t>
      </w:r>
      <w:r w:rsidRPr="006B1A06">
        <w:rPr>
          <w:rFonts w:ascii="Calibri" w:eastAsia="SimSun" w:hAnsi="Calibri" w:cs="Times New Roman"/>
          <w:b/>
          <w:sz w:val="32"/>
          <w:szCs w:val="24"/>
          <w:u w:val="single"/>
          <w:lang w:eastAsia="en-US"/>
        </w:rPr>
        <w:t xml:space="preserve"> to the leader. Even if they can't copy exactly</w:t>
      </w:r>
      <w:r w:rsidRPr="006B1A06">
        <w:rPr>
          <w:rFonts w:ascii="Calibri" w:eastAsia="Calibri" w:hAnsi="Calibri" w:cs="Calibri"/>
          <w:lang w:eastAsia="en-US"/>
        </w:rPr>
        <w:t xml:space="preserve"> because of intellectual-property restrictions, </w:t>
      </w:r>
      <w:r w:rsidRPr="006B1A06">
        <w:rPr>
          <w:rFonts w:ascii="Calibri" w:eastAsia="SimSun" w:hAnsi="Calibri" w:cs="Times New Roman"/>
          <w:b/>
          <w:sz w:val="32"/>
          <w:szCs w:val="24"/>
          <w:u w:val="single"/>
          <w:lang w:eastAsia="en-US"/>
        </w:rPr>
        <w:t xml:space="preserve">they can use digital tools to </w:t>
      </w:r>
      <w:r w:rsidRPr="006B1A06">
        <w:rPr>
          <w:rFonts w:ascii="Calibri" w:eastAsia="Calibri" w:hAnsi="Calibri" w:cs="Calibri"/>
          <w:b/>
          <w:iCs/>
          <w:u w:val="single"/>
          <w:lang w:eastAsia="en-US"/>
        </w:rPr>
        <w:t>explore other means</w:t>
      </w:r>
      <w:r w:rsidRPr="006B1A06">
        <w:rPr>
          <w:rFonts w:ascii="Calibri" w:eastAsia="SimSun" w:hAnsi="Calibri" w:cs="Times New Roman"/>
          <w:b/>
          <w:sz w:val="32"/>
          <w:szCs w:val="24"/>
          <w:u w:val="single"/>
          <w:lang w:eastAsia="en-US"/>
        </w:rPr>
        <w:t xml:space="preserve"> to the same end. So, many farmers learn to get </w:t>
      </w:r>
      <w:r w:rsidRPr="006B1A06">
        <w:rPr>
          <w:rFonts w:ascii="Calibri" w:eastAsia="Calibri" w:hAnsi="Calibri" w:cs="Calibri"/>
          <w:b/>
          <w:iCs/>
          <w:u w:val="single"/>
          <w:lang w:eastAsia="en-US"/>
        </w:rPr>
        <w:t>higher yields</w:t>
      </w:r>
      <w:r w:rsidRPr="006B1A06">
        <w:rPr>
          <w:rFonts w:ascii="Calibri" w:eastAsia="SimSun" w:hAnsi="Calibri" w:cs="Times New Roman"/>
          <w:b/>
          <w:sz w:val="32"/>
          <w:szCs w:val="24"/>
          <w:u w:val="single"/>
          <w:lang w:eastAsia="en-US"/>
        </w:rPr>
        <w:t xml:space="preserve"> while using </w:t>
      </w:r>
      <w:r w:rsidRPr="006B1A06">
        <w:rPr>
          <w:rFonts w:ascii="Calibri" w:eastAsia="Calibri" w:hAnsi="Calibri" w:cs="Calibri"/>
          <w:b/>
          <w:iCs/>
          <w:u w:val="single"/>
          <w:lang w:eastAsia="en-US"/>
        </w:rPr>
        <w:t>less water</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fertilizer</w:t>
      </w:r>
      <w:r w:rsidRPr="006B1A06">
        <w:rPr>
          <w:rFonts w:ascii="Calibri" w:eastAsia="SimSun" w:hAnsi="Calibri" w:cs="Times New Roman"/>
          <w:b/>
          <w:sz w:val="32"/>
          <w:szCs w:val="24"/>
          <w:u w:val="single"/>
          <w:lang w:eastAsia="en-US"/>
        </w:rPr>
        <w:t xml:space="preserve">, even though they combine these raw materials in </w:t>
      </w:r>
      <w:r w:rsidRPr="006B1A06">
        <w:rPr>
          <w:rFonts w:ascii="Calibri" w:eastAsia="Calibri" w:hAnsi="Calibri" w:cs="Calibri"/>
          <w:b/>
          <w:iCs/>
          <w:u w:val="single"/>
          <w:lang w:eastAsia="en-US"/>
        </w:rPr>
        <w:t>different ways</w:t>
      </w:r>
      <w:r w:rsidRPr="006B1A06">
        <w:rPr>
          <w:rFonts w:ascii="Calibri" w:eastAsia="Calibri" w:hAnsi="Calibri" w:cs="Calibri"/>
          <w:lang w:eastAsia="en-US"/>
        </w:rP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2A932393"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69C87A45"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4B0787ED"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As we saw in chapter 10, </w:t>
      </w:r>
      <w:r w:rsidRPr="006B1A06">
        <w:rPr>
          <w:rFonts w:ascii="Calibri" w:eastAsia="SimSun" w:hAnsi="Calibri" w:cs="Times New Roman"/>
          <w:b/>
          <w:sz w:val="32"/>
          <w:szCs w:val="24"/>
          <w:u w:val="single"/>
          <w:lang w:eastAsia="en-US"/>
        </w:rPr>
        <w:t xml:space="preserve">smartphone use and access to the Internet are </w:t>
      </w:r>
      <w:r w:rsidRPr="006B1A06">
        <w:rPr>
          <w:rFonts w:ascii="Calibri" w:eastAsia="Calibri" w:hAnsi="Calibri" w:cs="Calibri"/>
          <w:b/>
          <w:iCs/>
          <w:u w:val="single"/>
          <w:lang w:eastAsia="en-US"/>
        </w:rPr>
        <w:t>increasing quickly across the planet</w:t>
      </w:r>
      <w:r w:rsidRPr="006B1A06">
        <w:rPr>
          <w:rFonts w:ascii="Calibri" w:eastAsia="SimSun" w:hAnsi="Calibri" w:cs="Times New Roman"/>
          <w:b/>
          <w:sz w:val="32"/>
          <w:szCs w:val="24"/>
          <w:u w:val="single"/>
          <w:lang w:eastAsia="en-US"/>
        </w:rPr>
        <w:t xml:space="preserve">. This means that people </w:t>
      </w:r>
      <w:r w:rsidRPr="006B1A06">
        <w:rPr>
          <w:rFonts w:ascii="Calibri" w:eastAsia="Calibri" w:hAnsi="Calibri" w:cs="Calibri"/>
          <w:b/>
          <w:iCs/>
          <w:u w:val="single"/>
          <w:lang w:eastAsia="en-US"/>
        </w:rPr>
        <w:t>no longer need</w:t>
      </w:r>
      <w:r w:rsidRPr="006B1A06">
        <w:rPr>
          <w:rFonts w:ascii="Calibri" w:eastAsia="SimSun" w:hAnsi="Calibri" w:cs="Times New Roman"/>
          <w:b/>
          <w:sz w:val="32"/>
          <w:szCs w:val="24"/>
          <w:u w:val="single"/>
          <w:lang w:eastAsia="en-US"/>
        </w:rPr>
        <w:t xml:space="preserve"> to be near a decent library or school to </w:t>
      </w:r>
      <w:r w:rsidRPr="006B1A06">
        <w:rPr>
          <w:rFonts w:ascii="Calibri" w:eastAsia="Calibri" w:hAnsi="Calibri" w:cs="Calibri"/>
          <w:b/>
          <w:iCs/>
          <w:u w:val="single"/>
          <w:lang w:eastAsia="en-US"/>
        </w:rPr>
        <w:t>gain knowledge</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improve their abilities</w:t>
      </w:r>
      <w:r w:rsidRPr="006B1A06">
        <w:rPr>
          <w:rFonts w:ascii="Calibri" w:eastAsia="SimSun" w:hAnsi="Calibri" w:cs="Times New Roman"/>
          <w:b/>
          <w:sz w:val="32"/>
          <w:szCs w:val="24"/>
          <w:u w:val="single"/>
          <w:lang w:eastAsia="en-US"/>
        </w:rPr>
        <w:t xml:space="preserve">. Globally, </w:t>
      </w:r>
      <w:r w:rsidRPr="006B1A06">
        <w:rPr>
          <w:rFonts w:ascii="Calibri" w:eastAsia="SimSun" w:hAnsi="Calibri" w:cs="Times New Roman"/>
          <w:b/>
          <w:sz w:val="32"/>
          <w:szCs w:val="24"/>
          <w:highlight w:val="green"/>
          <w:u w:val="single"/>
          <w:lang w:eastAsia="en-US"/>
        </w:rPr>
        <w:t>people</w:t>
      </w:r>
      <w:r w:rsidRPr="006B1A06">
        <w:rPr>
          <w:rFonts w:ascii="Calibri" w:eastAsia="SimSun" w:hAnsi="Calibri" w:cs="Times New Roman"/>
          <w:b/>
          <w:sz w:val="32"/>
          <w:szCs w:val="24"/>
          <w:u w:val="single"/>
          <w:lang w:eastAsia="en-US"/>
        </w:rPr>
        <w:t xml:space="preserve"> are </w:t>
      </w:r>
      <w:r w:rsidRPr="006B1A06">
        <w:rPr>
          <w:rFonts w:ascii="Calibri" w:eastAsia="Calibri" w:hAnsi="Calibri" w:cs="Calibri"/>
          <w:b/>
          <w:iCs/>
          <w:highlight w:val="green"/>
          <w:u w:val="single"/>
          <w:lang w:eastAsia="en-US"/>
        </w:rPr>
        <w:t>tak</w:t>
      </w:r>
      <w:r w:rsidRPr="006B1A06">
        <w:rPr>
          <w:rFonts w:ascii="Calibri" w:eastAsia="Calibri" w:hAnsi="Calibri" w:cs="Calibri"/>
          <w:b/>
          <w:iCs/>
          <w:u w:val="single"/>
          <w:lang w:eastAsia="en-US"/>
        </w:rPr>
        <w:t xml:space="preserve">ing </w:t>
      </w:r>
      <w:r w:rsidRPr="006B1A06">
        <w:rPr>
          <w:rFonts w:ascii="Calibri" w:eastAsia="Calibri" w:hAnsi="Calibri" w:cs="Calibri"/>
          <w:b/>
          <w:iCs/>
          <w:highlight w:val="green"/>
          <w:u w:val="single"/>
          <w:lang w:eastAsia="en-US"/>
        </w:rPr>
        <w:t>advantage</w:t>
      </w:r>
      <w:r w:rsidRPr="006B1A06">
        <w:rPr>
          <w:rFonts w:ascii="Calibri" w:eastAsia="SimSun" w:hAnsi="Calibri" w:cs="Times New Roman"/>
          <w:b/>
          <w:sz w:val="32"/>
          <w:szCs w:val="24"/>
          <w:highlight w:val="green"/>
          <w:u w:val="single"/>
          <w:lang w:eastAsia="en-US"/>
        </w:rPr>
        <w:t xml:space="preserve"> of</w:t>
      </w:r>
      <w:r w:rsidRPr="006B1A06">
        <w:rPr>
          <w:rFonts w:ascii="Calibri" w:eastAsia="SimSun" w:hAnsi="Calibri" w:cs="Times New Roman"/>
          <w:b/>
          <w:sz w:val="32"/>
          <w:szCs w:val="24"/>
          <w:u w:val="single"/>
          <w:lang w:eastAsia="en-US"/>
        </w:rPr>
        <w:t xml:space="preserve"> the </w:t>
      </w:r>
      <w:r w:rsidRPr="006B1A06">
        <w:rPr>
          <w:rFonts w:ascii="Calibri" w:eastAsia="Calibri" w:hAnsi="Calibri" w:cs="Calibri"/>
          <w:b/>
          <w:iCs/>
          <w:highlight w:val="green"/>
          <w:u w:val="single"/>
          <w:lang w:eastAsia="en-US"/>
        </w:rPr>
        <w:t>skill-building opportunities</w:t>
      </w:r>
      <w:r w:rsidRPr="006B1A06">
        <w:rPr>
          <w:rFonts w:ascii="Calibri" w:eastAsia="SimSun" w:hAnsi="Calibri" w:cs="Times New Roman"/>
          <w:b/>
          <w:sz w:val="32"/>
          <w:szCs w:val="24"/>
          <w:highlight w:val="green"/>
          <w:u w:val="single"/>
          <w:lang w:eastAsia="en-US"/>
        </w:rPr>
        <w:t xml:space="preserve"> of new tech</w:t>
      </w:r>
      <w:r w:rsidRPr="006B1A06">
        <w:rPr>
          <w:rFonts w:ascii="Calibri" w:eastAsia="SimSun" w:hAnsi="Calibri" w:cs="Times New Roman"/>
          <w:b/>
          <w:sz w:val="32"/>
          <w:szCs w:val="24"/>
          <w:u w:val="single"/>
          <w:lang w:eastAsia="en-US"/>
        </w:rPr>
        <w:t>nologies</w:t>
      </w:r>
      <w:r w:rsidRPr="006B1A06">
        <w:rPr>
          <w:rFonts w:ascii="Calibri" w:eastAsia="Calibri" w:hAnsi="Calibri" w:cs="Calibri"/>
          <w:lang w:eastAsia="en-US"/>
        </w:rPr>
        <w:t xml:space="preserve">. This is the third reason that the spread of digital tools should make us optimistic about future growth: </w:t>
      </w:r>
      <w:r w:rsidRPr="006B1A06">
        <w:rPr>
          <w:rFonts w:ascii="Calibri" w:eastAsia="SimSun" w:hAnsi="Calibri" w:cs="Times New Roman"/>
          <w:b/>
          <w:sz w:val="32"/>
          <w:szCs w:val="24"/>
          <w:u w:val="single"/>
          <w:lang w:eastAsia="en-US"/>
        </w:rPr>
        <w:t xml:space="preserve">these </w:t>
      </w:r>
      <w:r w:rsidRPr="006B1A06">
        <w:rPr>
          <w:rFonts w:ascii="Calibri" w:eastAsia="SimSun" w:hAnsi="Calibri" w:cs="Times New Roman"/>
          <w:b/>
          <w:sz w:val="32"/>
          <w:szCs w:val="24"/>
          <w:highlight w:val="green"/>
          <w:u w:val="single"/>
          <w:lang w:eastAsia="en-US"/>
        </w:rPr>
        <w:t>tools</w:t>
      </w:r>
      <w:r w:rsidRPr="006B1A06">
        <w:rPr>
          <w:rFonts w:ascii="Calibri" w:eastAsia="SimSun" w:hAnsi="Calibri" w:cs="Times New Roman"/>
          <w:b/>
          <w:sz w:val="32"/>
          <w:szCs w:val="24"/>
          <w:u w:val="single"/>
          <w:lang w:eastAsia="en-US"/>
        </w:rPr>
        <w:t xml:space="preserve"> are </w:t>
      </w:r>
      <w:r w:rsidRPr="006B1A06">
        <w:rPr>
          <w:rFonts w:ascii="Calibri" w:eastAsia="SimSun" w:hAnsi="Calibri" w:cs="Times New Roman"/>
          <w:b/>
          <w:sz w:val="32"/>
          <w:szCs w:val="24"/>
          <w:highlight w:val="green"/>
          <w:u w:val="single"/>
          <w:lang w:eastAsia="en-US"/>
        </w:rPr>
        <w:t>help</w:t>
      </w:r>
      <w:r w:rsidRPr="006B1A06">
        <w:rPr>
          <w:rFonts w:ascii="Calibri" w:eastAsia="SimSun" w:hAnsi="Calibri" w:cs="Times New Roman"/>
          <w:b/>
          <w:sz w:val="32"/>
          <w:szCs w:val="24"/>
          <w:u w:val="single"/>
          <w:lang w:eastAsia="en-US"/>
        </w:rPr>
        <w:t xml:space="preserve">ing </w:t>
      </w:r>
      <w:r w:rsidRPr="006B1A06">
        <w:rPr>
          <w:rFonts w:ascii="Calibri" w:eastAsia="SimSun" w:hAnsi="Calibri" w:cs="Times New Roman"/>
          <w:b/>
          <w:sz w:val="32"/>
          <w:szCs w:val="24"/>
          <w:highlight w:val="green"/>
          <w:u w:val="single"/>
          <w:lang w:eastAsia="en-US"/>
        </w:rPr>
        <w:t xml:space="preserve">human capital </w:t>
      </w:r>
      <w:r w:rsidRPr="006B1A06">
        <w:rPr>
          <w:rFonts w:ascii="Calibri" w:eastAsia="Calibri" w:hAnsi="Calibri" w:cs="Calibri"/>
          <w:b/>
          <w:iCs/>
          <w:highlight w:val="green"/>
          <w:u w:val="single"/>
          <w:lang w:eastAsia="en-US"/>
        </w:rPr>
        <w:t>grow</w:t>
      </w:r>
      <w:r w:rsidRPr="006B1A06">
        <w:rPr>
          <w:rFonts w:ascii="Calibri" w:eastAsia="Calibri" w:hAnsi="Calibri" w:cs="Calibri"/>
          <w:b/>
          <w:iCs/>
          <w:u w:val="single"/>
          <w:lang w:eastAsia="en-US"/>
        </w:rPr>
        <w:t xml:space="preserve"> quickly</w:t>
      </w:r>
      <w:r w:rsidRPr="006B1A06">
        <w:rPr>
          <w:rFonts w:ascii="Calibri" w:eastAsia="Calibri" w:hAnsi="Calibri" w:cs="Calibri"/>
          <w:lang w:eastAsia="en-US"/>
        </w:rPr>
        <w:t xml:space="preserve">. </w:t>
      </w:r>
    </w:p>
    <w:p w14:paraId="7AF66749"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59E553B4"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Romer's work leaves me hopeful because it shows that </w:t>
      </w:r>
      <w:r w:rsidRPr="006B1A06">
        <w:rPr>
          <w:rFonts w:ascii="Calibri" w:eastAsia="SimSun" w:hAnsi="Calibri" w:cs="Times New Roman"/>
          <w:b/>
          <w:sz w:val="32"/>
          <w:szCs w:val="24"/>
          <w:u w:val="single"/>
          <w:lang w:eastAsia="en-US"/>
        </w:rPr>
        <w:t xml:space="preserve">it's our ability to </w:t>
      </w:r>
      <w:r w:rsidRPr="006B1A06">
        <w:rPr>
          <w:rFonts w:ascii="Calibri" w:eastAsia="Calibri" w:hAnsi="Calibri" w:cs="Calibri"/>
          <w:b/>
          <w:iCs/>
          <w:u w:val="single"/>
          <w:lang w:eastAsia="en-US"/>
        </w:rPr>
        <w:t>build human capital</w:t>
      </w:r>
      <w:r w:rsidRPr="006B1A06">
        <w:rPr>
          <w:rFonts w:ascii="Calibri" w:eastAsia="SimSun" w:hAnsi="Calibri" w:cs="Times New Roman"/>
          <w:b/>
          <w:sz w:val="32"/>
          <w:szCs w:val="24"/>
          <w:u w:val="single"/>
          <w:lang w:eastAsia="en-US"/>
        </w:rPr>
        <w:t xml:space="preserve">, rather than </w:t>
      </w:r>
      <w:r w:rsidRPr="006B1A06">
        <w:rPr>
          <w:rFonts w:ascii="Calibri" w:eastAsia="Calibri" w:hAnsi="Calibri" w:cs="Calibri"/>
          <w:b/>
          <w:iCs/>
          <w:u w:val="single"/>
          <w:lang w:eastAsia="en-US"/>
        </w:rPr>
        <w:t>chop down forests</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dig mines</w:t>
      </w:r>
      <w:r w:rsidRPr="006B1A06">
        <w:rPr>
          <w:rFonts w:ascii="Calibri" w:eastAsia="SimSun" w:hAnsi="Calibri" w:cs="Times New Roman"/>
          <w:b/>
          <w:sz w:val="32"/>
          <w:szCs w:val="24"/>
          <w:u w:val="single"/>
          <w:lang w:eastAsia="en-US"/>
        </w:rPr>
        <w:t xml:space="preserve">, or </w:t>
      </w:r>
      <w:r w:rsidRPr="006B1A06">
        <w:rPr>
          <w:rFonts w:ascii="Calibri" w:eastAsia="Calibri" w:hAnsi="Calibri" w:cs="Calibri"/>
          <w:b/>
          <w:iCs/>
          <w:u w:val="single"/>
          <w:lang w:eastAsia="en-US"/>
        </w:rPr>
        <w:t>burn fossil fuels</w:t>
      </w:r>
      <w:r w:rsidRPr="006B1A06">
        <w:rPr>
          <w:rFonts w:ascii="Calibri" w:eastAsia="SimSun" w:hAnsi="Calibri" w:cs="Times New Roman"/>
          <w:b/>
          <w:sz w:val="32"/>
          <w:szCs w:val="24"/>
          <w:u w:val="single"/>
          <w:lang w:eastAsia="en-US"/>
        </w:rPr>
        <w:t xml:space="preserve"> that </w:t>
      </w:r>
      <w:r w:rsidRPr="006B1A06">
        <w:rPr>
          <w:rFonts w:ascii="Calibri" w:eastAsia="Calibri" w:hAnsi="Calibri" w:cs="Calibri"/>
          <w:b/>
          <w:iCs/>
          <w:u w:val="single"/>
          <w:lang w:eastAsia="en-US"/>
        </w:rPr>
        <w:t>drives growth</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prosperity</w:t>
      </w:r>
      <w:r w:rsidRPr="006B1A06">
        <w:rPr>
          <w:rFonts w:ascii="Calibri" w:eastAsia="Calibri" w:hAnsi="Calibri" w:cs="Calibri"/>
          <w:lang w:eastAsia="en-US"/>
        </w:rPr>
        <w:t xml:space="preserve">. His model of how economies grow also reinforces how well capitalism and tech progress work together, which is a central point of this book. </w:t>
      </w:r>
      <w:r w:rsidRPr="006B1A06">
        <w:rPr>
          <w:rFonts w:ascii="Calibri" w:eastAsia="SimSun" w:hAnsi="Calibri" w:cs="Times New Roman"/>
          <w:b/>
          <w:sz w:val="32"/>
          <w:szCs w:val="24"/>
          <w:u w:val="single"/>
          <w:lang w:eastAsia="en-US"/>
        </w:rPr>
        <w:t xml:space="preserve">The </w:t>
      </w:r>
      <w:r w:rsidRPr="006B1A06">
        <w:rPr>
          <w:rFonts w:ascii="Calibri" w:eastAsia="Calibri" w:hAnsi="Calibri" w:cs="Calibri"/>
          <w:b/>
          <w:iCs/>
          <w:u w:val="single"/>
          <w:lang w:eastAsia="en-US"/>
        </w:rPr>
        <w:t>surest way to boost profits</w:t>
      </w:r>
      <w:r w:rsidRPr="006B1A06">
        <w:rPr>
          <w:rFonts w:ascii="Calibri" w:eastAsia="SimSun" w:hAnsi="Calibri" w:cs="Times New Roman"/>
          <w:b/>
          <w:sz w:val="32"/>
          <w:szCs w:val="24"/>
          <w:u w:val="single"/>
          <w:lang w:eastAsia="en-US"/>
        </w:rPr>
        <w:t xml:space="preserve"> is to </w:t>
      </w:r>
      <w:r w:rsidRPr="006B1A06">
        <w:rPr>
          <w:rFonts w:ascii="Calibri" w:eastAsia="Calibri" w:hAnsi="Calibri" w:cs="Calibri"/>
          <w:b/>
          <w:iCs/>
          <w:u w:val="single"/>
          <w:lang w:eastAsia="en-US"/>
        </w:rPr>
        <w:t>cut costs</w:t>
      </w:r>
      <w:r w:rsidRPr="006B1A06">
        <w:rPr>
          <w:rFonts w:ascii="Calibri" w:eastAsia="SimSun" w:hAnsi="Calibri" w:cs="Times New Roman"/>
          <w:b/>
          <w:sz w:val="32"/>
          <w:szCs w:val="24"/>
          <w:u w:val="single"/>
          <w:lang w:eastAsia="en-US"/>
        </w:rPr>
        <w:t xml:space="preserve">, and modern technologies, especially digital ones, offer </w:t>
      </w:r>
      <w:r w:rsidRPr="006B1A06">
        <w:rPr>
          <w:rFonts w:ascii="Calibri" w:eastAsia="Calibri" w:hAnsi="Calibri" w:cs="Calibri"/>
          <w:b/>
          <w:iCs/>
          <w:u w:val="single"/>
          <w:lang w:eastAsia="en-US"/>
        </w:rPr>
        <w:t>unlimited ways to combine</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recombine materials</w:t>
      </w:r>
      <w:r w:rsidRPr="006B1A06">
        <w:rPr>
          <w:rFonts w:ascii="Calibri" w:eastAsia="SimSun" w:hAnsi="Calibri" w:cs="Times New Roman"/>
          <w:b/>
          <w:sz w:val="32"/>
          <w:szCs w:val="24"/>
          <w:u w:val="single"/>
          <w:lang w:eastAsia="en-US"/>
        </w:rPr>
        <w:t xml:space="preserve">—to </w:t>
      </w:r>
      <w:r w:rsidRPr="006B1A06">
        <w:rPr>
          <w:rFonts w:ascii="Calibri" w:eastAsia="Calibri" w:hAnsi="Calibri" w:cs="Calibri"/>
          <w:b/>
          <w:iCs/>
          <w:u w:val="single"/>
          <w:lang w:eastAsia="en-US"/>
        </w:rPr>
        <w:t>swap</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slim</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optimize</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evaporate</w:t>
      </w:r>
      <w:r w:rsidRPr="006B1A06">
        <w:rPr>
          <w:rFonts w:ascii="Calibri" w:eastAsia="SimSun" w:hAnsi="Calibri" w:cs="Times New Roman"/>
          <w:b/>
          <w:sz w:val="32"/>
          <w:szCs w:val="24"/>
          <w:u w:val="single"/>
          <w:lang w:eastAsia="en-US"/>
        </w:rPr>
        <w:t xml:space="preserve">—in </w:t>
      </w:r>
      <w:r w:rsidRPr="006B1A06">
        <w:rPr>
          <w:rFonts w:ascii="Calibri" w:eastAsia="Calibri" w:hAnsi="Calibri" w:cs="Calibri"/>
          <w:b/>
          <w:iCs/>
          <w:u w:val="single"/>
          <w:lang w:eastAsia="en-US"/>
        </w:rPr>
        <w:t>cost-reducing ways</w:t>
      </w:r>
      <w:r w:rsidRPr="006B1A06">
        <w:rPr>
          <w:rFonts w:ascii="Calibri" w:eastAsia="SimSun" w:hAnsi="Calibri" w:cs="Times New Roman"/>
          <w:b/>
          <w:sz w:val="32"/>
          <w:szCs w:val="24"/>
          <w:u w:val="single"/>
          <w:lang w:eastAsia="en-US"/>
        </w:rPr>
        <w:t xml:space="preserve">. There's </w:t>
      </w:r>
      <w:r w:rsidRPr="006B1A06">
        <w:rPr>
          <w:rFonts w:ascii="Calibri" w:eastAsia="Calibri" w:hAnsi="Calibri" w:cs="Calibri"/>
          <w:b/>
          <w:iCs/>
          <w:u w:val="single"/>
          <w:lang w:eastAsia="en-US"/>
        </w:rPr>
        <w:t>no reason to expect</w:t>
      </w:r>
      <w:r w:rsidRPr="006B1A06">
        <w:rPr>
          <w:rFonts w:ascii="Calibri" w:eastAsia="SimSun" w:hAnsi="Calibri" w:cs="Times New Roman"/>
          <w:b/>
          <w:sz w:val="32"/>
          <w:szCs w:val="24"/>
          <w:u w:val="single"/>
          <w:lang w:eastAsia="en-US"/>
        </w:rPr>
        <w:t xml:space="preserve"> that</w:t>
      </w:r>
      <w:r w:rsidRPr="006B1A06">
        <w:rPr>
          <w:rFonts w:ascii="Calibri" w:eastAsia="Calibri" w:hAnsi="Calibri" w:cs="Calibri"/>
          <w:lang w:eastAsia="en-US"/>
        </w:rPr>
        <w:t xml:space="preserve"> the two horsemen of </w:t>
      </w:r>
      <w:r w:rsidRPr="006B1A06">
        <w:rPr>
          <w:rFonts w:ascii="Calibri" w:eastAsia="SimSun" w:hAnsi="Calibri" w:cs="Times New Roman"/>
          <w:b/>
          <w:sz w:val="32"/>
          <w:szCs w:val="24"/>
          <w:u w:val="single"/>
          <w:lang w:eastAsia="en-US"/>
        </w:rPr>
        <w:t xml:space="preserve">capitalism and tech progress will </w:t>
      </w:r>
      <w:r w:rsidRPr="006B1A06">
        <w:rPr>
          <w:rFonts w:ascii="Calibri" w:eastAsia="Calibri" w:hAnsi="Calibri" w:cs="Calibri"/>
          <w:b/>
          <w:iCs/>
          <w:u w:val="single"/>
          <w:lang w:eastAsia="en-US"/>
        </w:rPr>
        <w:t>stop</w:t>
      </w:r>
      <w:r w:rsidRPr="006B1A06">
        <w:rPr>
          <w:rFonts w:ascii="Calibri" w:eastAsia="Calibri" w:hAnsi="Calibri" w:cs="Calibri"/>
          <w:lang w:eastAsia="en-US"/>
        </w:rPr>
        <w:t xml:space="preserve"> riding together </w:t>
      </w:r>
      <w:r w:rsidRPr="006B1A06">
        <w:rPr>
          <w:rFonts w:ascii="Calibri" w:eastAsia="Calibri" w:hAnsi="Calibri" w:cs="Calibri"/>
          <w:b/>
          <w:iCs/>
          <w:u w:val="single"/>
          <w:lang w:eastAsia="en-US"/>
        </w:rPr>
        <w:t>anytime soon</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Quite the contrary</w:t>
      </w:r>
      <w:r w:rsidRPr="006B1A06">
        <w:rPr>
          <w:rFonts w:ascii="Calibri" w:eastAsia="Calibri" w:hAnsi="Calibri" w:cs="Calibri"/>
          <w:lang w:eastAsia="en-US"/>
        </w:rPr>
        <w:t xml:space="preserve">. Romer's insights reveal that </w:t>
      </w:r>
      <w:r w:rsidRPr="006B1A06">
        <w:rPr>
          <w:rFonts w:ascii="Calibri" w:eastAsia="SimSun" w:hAnsi="Calibri" w:cs="Times New Roman"/>
          <w:b/>
          <w:sz w:val="32"/>
          <w:szCs w:val="24"/>
          <w:u w:val="single"/>
          <w:lang w:eastAsia="en-US"/>
        </w:rPr>
        <w:t xml:space="preserve">they're likely to </w:t>
      </w:r>
      <w:r w:rsidRPr="006B1A06">
        <w:rPr>
          <w:rFonts w:ascii="Calibri" w:eastAsia="Calibri" w:hAnsi="Calibri" w:cs="Calibri"/>
          <w:b/>
          <w:iCs/>
          <w:u w:val="single"/>
          <w:lang w:eastAsia="en-US"/>
        </w:rPr>
        <w:t>gallop faster</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farther</w:t>
      </w:r>
      <w:r w:rsidRPr="006B1A06">
        <w:rPr>
          <w:rFonts w:ascii="Calibri" w:eastAsia="SimSun" w:hAnsi="Calibri" w:cs="Times New Roman"/>
          <w:b/>
          <w:sz w:val="32"/>
          <w:szCs w:val="24"/>
          <w:u w:val="single"/>
          <w:lang w:eastAsia="en-US"/>
        </w:rPr>
        <w:t xml:space="preserve"> as economies grow</w:t>
      </w:r>
      <w:r w:rsidRPr="006B1A06">
        <w:rPr>
          <w:rFonts w:ascii="Calibri" w:eastAsia="Calibri" w:hAnsi="Calibri" w:cs="Calibri"/>
          <w:lang w:eastAsia="en-US"/>
        </w:rPr>
        <w:t xml:space="preserve">. </w:t>
      </w:r>
    </w:p>
    <w:p w14:paraId="4DC907B7"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Our Brighter, Lighter Future </w:t>
      </w:r>
    </w:p>
    <w:p w14:paraId="3439E3D4" w14:textId="77777777" w:rsidR="006B1A06" w:rsidRPr="006B1A06" w:rsidRDefault="006B1A06" w:rsidP="006B1A06">
      <w:pPr>
        <w:rPr>
          <w:rFonts w:ascii="Calibri" w:eastAsia="SimSun" w:hAnsi="Calibri" w:cs="Times New Roman"/>
          <w:b/>
          <w:sz w:val="32"/>
          <w:szCs w:val="24"/>
          <w:u w:val="single"/>
          <w:lang w:eastAsia="en-US"/>
        </w:rPr>
      </w:pPr>
      <w:r w:rsidRPr="006B1A06">
        <w:rPr>
          <w:rFonts w:ascii="Calibri" w:eastAsia="SimSun" w:hAnsi="Calibri" w:cs="Times New Roman"/>
          <w:b/>
          <w:sz w:val="32"/>
          <w:szCs w:val="24"/>
          <w:u w:val="single"/>
          <w:lang w:eastAsia="en-US"/>
        </w:rPr>
        <w:t xml:space="preserve">The </w:t>
      </w:r>
      <w:r w:rsidRPr="006B1A06">
        <w:rPr>
          <w:rFonts w:ascii="Calibri" w:eastAsia="SimSun" w:hAnsi="Calibri" w:cs="Times New Roman"/>
          <w:b/>
          <w:sz w:val="32"/>
          <w:szCs w:val="24"/>
          <w:highlight w:val="green"/>
          <w:u w:val="single"/>
          <w:lang w:eastAsia="en-US"/>
        </w:rPr>
        <w:t xml:space="preserve">world still has </w:t>
      </w:r>
      <w:r w:rsidRPr="006B1A06">
        <w:rPr>
          <w:rFonts w:ascii="Calibri" w:eastAsia="Calibri" w:hAnsi="Calibri" w:cs="Calibri"/>
          <w:b/>
          <w:iCs/>
          <w:highlight w:val="green"/>
          <w:u w:val="single"/>
          <w:lang w:eastAsia="en-US"/>
        </w:rPr>
        <w:t>billions of</w:t>
      </w:r>
      <w:r w:rsidRPr="006B1A06">
        <w:rPr>
          <w:rFonts w:ascii="Calibri" w:eastAsia="Calibri" w:hAnsi="Calibri" w:cs="Calibri"/>
          <w:b/>
          <w:iCs/>
          <w:u w:val="single"/>
          <w:lang w:eastAsia="en-US"/>
        </w:rPr>
        <w:t xml:space="preserve"> desperately </w:t>
      </w:r>
      <w:r w:rsidRPr="006B1A06">
        <w:rPr>
          <w:rFonts w:ascii="Calibri" w:eastAsia="Calibri" w:hAnsi="Calibri" w:cs="Calibri"/>
          <w:b/>
          <w:iCs/>
          <w:highlight w:val="green"/>
          <w:u w:val="single"/>
          <w:lang w:eastAsia="en-US"/>
        </w:rPr>
        <w:t>poor people</w:t>
      </w:r>
      <w:r w:rsidRPr="006B1A06">
        <w:rPr>
          <w:rFonts w:ascii="Calibri" w:eastAsia="SimSun" w:hAnsi="Calibri" w:cs="Times New Roman"/>
          <w:b/>
          <w:sz w:val="32"/>
          <w:szCs w:val="24"/>
          <w:highlight w:val="green"/>
          <w:u w:val="single"/>
          <w:lang w:eastAsia="en-US"/>
        </w:rPr>
        <w:t xml:space="preserve">, but they </w:t>
      </w:r>
      <w:r w:rsidRPr="006B1A06">
        <w:rPr>
          <w:rFonts w:ascii="Calibri" w:eastAsia="Calibri" w:hAnsi="Calibri" w:cs="Calibri"/>
          <w:b/>
          <w:iCs/>
          <w:highlight w:val="green"/>
          <w:u w:val="single"/>
          <w:lang w:eastAsia="en-US"/>
        </w:rPr>
        <w:t>won't remain that</w:t>
      </w:r>
      <w:r w:rsidRPr="006B1A06">
        <w:rPr>
          <w:rFonts w:ascii="Calibri" w:eastAsia="Calibri" w:hAnsi="Calibri" w:cs="Calibri"/>
          <w:b/>
          <w:iCs/>
          <w:u w:val="single"/>
          <w:lang w:eastAsia="en-US"/>
        </w:rPr>
        <w:t xml:space="preserve"> way</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All available evidence strongly suggests</w:t>
      </w:r>
      <w:r w:rsidRPr="006B1A06">
        <w:rPr>
          <w:rFonts w:ascii="Calibri" w:eastAsia="SimSun" w:hAnsi="Calibri" w:cs="Times New Roman"/>
          <w:b/>
          <w:sz w:val="32"/>
          <w:szCs w:val="24"/>
          <w:u w:val="single"/>
          <w:lang w:eastAsia="en-US"/>
        </w:rPr>
        <w:t xml:space="preserve"> that most will become </w:t>
      </w:r>
      <w:r w:rsidRPr="006B1A06">
        <w:rPr>
          <w:rFonts w:ascii="Calibri" w:eastAsia="Calibri" w:hAnsi="Calibri" w:cs="Calibri"/>
          <w:b/>
          <w:iCs/>
          <w:u w:val="single"/>
          <w:lang w:eastAsia="en-US"/>
        </w:rPr>
        <w:t>much wealthier</w:t>
      </w:r>
      <w:r w:rsidRPr="006B1A06">
        <w:rPr>
          <w:rFonts w:ascii="Calibri" w:eastAsia="SimSun" w:hAnsi="Calibri" w:cs="Times New Roman"/>
          <w:b/>
          <w:sz w:val="32"/>
          <w:szCs w:val="24"/>
          <w:u w:val="single"/>
          <w:lang w:eastAsia="en-US"/>
        </w:rPr>
        <w:t xml:space="preserve"> in the years and decades ahead. As they </w:t>
      </w:r>
      <w:r w:rsidRPr="006B1A06">
        <w:rPr>
          <w:rFonts w:ascii="Calibri" w:eastAsia="Calibri" w:hAnsi="Calibri" w:cs="Calibri"/>
          <w:b/>
          <w:iCs/>
          <w:u w:val="single"/>
          <w:lang w:eastAsia="en-US"/>
        </w:rPr>
        <w:t>earn more</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consume more</w:t>
      </w:r>
      <w:r w:rsidRPr="006B1A06">
        <w:rPr>
          <w:rFonts w:ascii="Calibri" w:eastAsia="SimSun" w:hAnsi="Calibri" w:cs="Times New Roman"/>
          <w:b/>
          <w:sz w:val="32"/>
          <w:szCs w:val="24"/>
          <w:u w:val="single"/>
          <w:lang w:eastAsia="en-US"/>
        </w:rPr>
        <w:t xml:space="preserve">, what will be the impact on the planet? </w:t>
      </w:r>
    </w:p>
    <w:p w14:paraId="2BE60885" w14:textId="77777777" w:rsidR="006B1A06" w:rsidRPr="006B1A06" w:rsidRDefault="006B1A06" w:rsidP="006B1A06">
      <w:pPr>
        <w:rPr>
          <w:rFonts w:ascii="Calibri" w:eastAsia="SimSun" w:hAnsi="Calibri" w:cs="Times New Roman"/>
          <w:b/>
          <w:sz w:val="32"/>
          <w:szCs w:val="24"/>
          <w:u w:val="single"/>
          <w:lang w:eastAsia="en-US"/>
        </w:rPr>
      </w:pPr>
      <w:r w:rsidRPr="006B1A06">
        <w:rPr>
          <w:rFonts w:ascii="Calibri" w:eastAsia="Calibri" w:hAnsi="Calibri" w:cs="Calibri"/>
          <w:lang w:eastAsia="en-US"/>
        </w:rPr>
        <w:t xml:space="preserve">The </w:t>
      </w:r>
      <w:r w:rsidRPr="006B1A06">
        <w:rPr>
          <w:rFonts w:ascii="Calibri" w:eastAsia="Calibri" w:hAnsi="Calibri" w:cs="Calibri"/>
          <w:b/>
          <w:iCs/>
          <w:u w:val="single"/>
          <w:lang w:eastAsia="en-US"/>
        </w:rPr>
        <w:t>history</w:t>
      </w:r>
      <w:r w:rsidRPr="006B1A06">
        <w:rPr>
          <w:rFonts w:ascii="Calibri" w:eastAsia="Calibri" w:hAnsi="Calibri" w:cs="Calibri"/>
          <w:lang w:eastAsia="en-US"/>
        </w:rPr>
        <w:t xml:space="preserve"> and economics of the Industrial Era </w:t>
      </w:r>
      <w:r w:rsidRPr="006B1A06">
        <w:rPr>
          <w:rFonts w:ascii="Calibri" w:eastAsia="SimSun" w:hAnsi="Calibri" w:cs="Times New Roman"/>
          <w:b/>
          <w:sz w:val="32"/>
          <w:szCs w:val="24"/>
          <w:u w:val="single"/>
          <w:lang w:eastAsia="en-US"/>
        </w:rPr>
        <w:t xml:space="preserve">lead to </w:t>
      </w:r>
      <w:r w:rsidRPr="006B1A06">
        <w:rPr>
          <w:rFonts w:ascii="Calibri" w:eastAsia="Calibri" w:hAnsi="Calibri" w:cs="Calibri"/>
          <w:b/>
          <w:iCs/>
          <w:u w:val="single"/>
          <w:lang w:eastAsia="en-US"/>
        </w:rPr>
        <w:t>pessimism</w:t>
      </w:r>
      <w:r w:rsidRPr="006B1A06">
        <w:rPr>
          <w:rFonts w:ascii="Calibri" w:eastAsia="Calibri" w:hAnsi="Calibri" w:cs="Calibri"/>
          <w:lang w:eastAsia="en-US"/>
        </w:rPr>
        <w:t xml:space="preserve"> on this important question. </w:t>
      </w:r>
      <w:r w:rsidRPr="006B1A06">
        <w:rPr>
          <w:rFonts w:ascii="Calibri" w:eastAsia="SimSun" w:hAnsi="Calibri" w:cs="Times New Roman"/>
          <w:b/>
          <w:sz w:val="32"/>
          <w:szCs w:val="24"/>
          <w:u w:val="single"/>
          <w:lang w:eastAsia="en-US"/>
        </w:rPr>
        <w:t xml:space="preserve">Resource use increased in </w:t>
      </w:r>
      <w:r w:rsidRPr="006B1A06">
        <w:rPr>
          <w:rFonts w:ascii="Calibri" w:eastAsia="Calibri" w:hAnsi="Calibri" w:cs="Calibri"/>
          <w:b/>
          <w:iCs/>
          <w:u w:val="single"/>
          <w:lang w:eastAsia="en-US"/>
        </w:rPr>
        <w:t>lockstep</w:t>
      </w:r>
      <w:r w:rsidRPr="006B1A06">
        <w:rPr>
          <w:rFonts w:ascii="Calibri" w:eastAsia="SimSun" w:hAnsi="Calibri" w:cs="Times New Roman"/>
          <w:b/>
          <w:sz w:val="32"/>
          <w:szCs w:val="24"/>
          <w:u w:val="single"/>
          <w:lang w:eastAsia="en-US"/>
        </w:rPr>
        <w:t xml:space="preserve"> with economic growth throughout</w:t>
      </w:r>
      <w:r w:rsidRPr="006B1A06">
        <w:rPr>
          <w:rFonts w:ascii="Calibri" w:eastAsia="Calibri" w:hAnsi="Calibri" w:cs="Calibri"/>
          <w:lang w:eastAsia="en-US"/>
        </w:rPr>
        <w:t xml:space="preserve"> the two </w:t>
      </w:r>
      <w:r w:rsidRPr="006B1A06">
        <w:rPr>
          <w:rFonts w:ascii="Calibri" w:eastAsia="SimSun" w:hAnsi="Calibri" w:cs="Times New Roman"/>
          <w:b/>
          <w:sz w:val="32"/>
          <w:szCs w:val="24"/>
          <w:u w:val="single"/>
          <w:lang w:eastAsia="en-US"/>
        </w:rPr>
        <w:t>centuries</w:t>
      </w:r>
      <w:r w:rsidRPr="006B1A06">
        <w:rPr>
          <w:rFonts w:ascii="Calibri" w:eastAsia="Calibri" w:hAnsi="Calibri" w:cs="Calibri"/>
          <w:lang w:eastAsia="en-US"/>
        </w:rPr>
        <w:t xml:space="preserve"> between James Watt's demonstration of his steam engine and the first Earth Day. </w:t>
      </w:r>
      <w:r w:rsidRPr="006B1A06">
        <w:rPr>
          <w:rFonts w:ascii="Calibri" w:eastAsia="Calibri" w:hAnsi="Calibri" w:cs="Calibri"/>
          <w:b/>
          <w:iCs/>
          <w:u w:val="single"/>
          <w:lang w:eastAsia="en-US"/>
        </w:rPr>
        <w:t>Malthus</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Jevons</w:t>
      </w:r>
      <w:r w:rsidRPr="006B1A06">
        <w:rPr>
          <w:rFonts w:ascii="Calibri" w:eastAsia="SimSun" w:hAnsi="Calibri" w:cs="Times New Roman"/>
          <w:b/>
          <w:sz w:val="32"/>
          <w:szCs w:val="24"/>
          <w:u w:val="single"/>
          <w:lang w:eastAsia="en-US"/>
        </w:rPr>
        <w:t xml:space="preserve"> seemed to be right, and it was just a question of </w:t>
      </w:r>
      <w:r w:rsidRPr="006B1A06">
        <w:rPr>
          <w:rFonts w:ascii="Calibri" w:eastAsia="Calibri" w:hAnsi="Calibri" w:cs="Calibri"/>
          <w:b/>
          <w:iCs/>
          <w:u w:val="single"/>
          <w:lang w:eastAsia="en-US"/>
        </w:rPr>
        <w:t>when</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not if</w:t>
      </w:r>
      <w:r w:rsidRPr="006B1A06">
        <w:rPr>
          <w:rFonts w:ascii="Calibri" w:eastAsia="SimSun" w:hAnsi="Calibri" w:cs="Times New Roman"/>
          <w:b/>
          <w:sz w:val="32"/>
          <w:szCs w:val="24"/>
          <w:u w:val="single"/>
          <w:lang w:eastAsia="en-US"/>
        </w:rPr>
        <w:t xml:space="preserve">, we'd run up against the </w:t>
      </w:r>
      <w:r w:rsidRPr="006B1A06">
        <w:rPr>
          <w:rFonts w:ascii="Calibri" w:eastAsia="Calibri" w:hAnsi="Calibri" w:cs="Calibri"/>
          <w:b/>
          <w:iCs/>
          <w:u w:val="single"/>
          <w:lang w:eastAsia="en-US"/>
        </w:rPr>
        <w:t>hard planetary limits</w:t>
      </w:r>
      <w:r w:rsidRPr="006B1A06">
        <w:rPr>
          <w:rFonts w:ascii="Calibri" w:eastAsia="SimSun" w:hAnsi="Calibri" w:cs="Times New Roman"/>
          <w:b/>
          <w:sz w:val="32"/>
          <w:szCs w:val="24"/>
          <w:u w:val="single"/>
          <w:lang w:eastAsia="en-US"/>
        </w:rPr>
        <w:t xml:space="preserve"> to growth. </w:t>
      </w:r>
    </w:p>
    <w:p w14:paraId="32E19B40"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sz w:val="32"/>
          <w:szCs w:val="24"/>
          <w:u w:val="single"/>
          <w:lang w:eastAsia="en-US"/>
        </w:rPr>
        <w:t>But</w:t>
      </w:r>
      <w:r w:rsidRPr="006B1A06">
        <w:rPr>
          <w:rFonts w:ascii="Calibri" w:eastAsia="Calibri" w:hAnsi="Calibri" w:cs="Calibri"/>
          <w:lang w:eastAsia="en-US"/>
        </w:rPr>
        <w:t xml:space="preserve"> in America and other rich countries </w:t>
      </w:r>
      <w:r w:rsidRPr="006B1A06">
        <w:rPr>
          <w:rFonts w:ascii="Calibri" w:eastAsia="SimSun" w:hAnsi="Calibri" w:cs="Times New Roman"/>
          <w:b/>
          <w:sz w:val="32"/>
          <w:szCs w:val="24"/>
          <w:u w:val="single"/>
          <w:lang w:eastAsia="en-US"/>
        </w:rPr>
        <w:t xml:space="preserve">something </w:t>
      </w:r>
      <w:r w:rsidRPr="006B1A06">
        <w:rPr>
          <w:rFonts w:ascii="Calibri" w:eastAsia="Calibri" w:hAnsi="Calibri" w:cs="Calibri"/>
          <w:b/>
          <w:iCs/>
          <w:u w:val="single"/>
          <w:lang w:eastAsia="en-US"/>
        </w:rPr>
        <w:t>strange</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unexpected</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wonderful</w:t>
      </w:r>
      <w:r w:rsidRPr="006B1A06">
        <w:rPr>
          <w:rFonts w:ascii="Calibri" w:eastAsia="SimSun" w:hAnsi="Calibri" w:cs="Times New Roman"/>
          <w:b/>
          <w:sz w:val="32"/>
          <w:szCs w:val="24"/>
          <w:u w:val="single"/>
          <w:lang w:eastAsia="en-US"/>
        </w:rPr>
        <w:t xml:space="preserve"> happened: </w:t>
      </w:r>
      <w:r w:rsidRPr="006B1A06">
        <w:rPr>
          <w:rFonts w:ascii="Calibri" w:eastAsia="SimSun" w:hAnsi="Calibri" w:cs="Times New Roman"/>
          <w:b/>
          <w:sz w:val="32"/>
          <w:szCs w:val="24"/>
          <w:highlight w:val="green"/>
          <w:u w:val="single"/>
          <w:lang w:eastAsia="en-US"/>
        </w:rPr>
        <w:t xml:space="preserve">we started </w:t>
      </w:r>
      <w:r w:rsidRPr="006B1A06">
        <w:rPr>
          <w:rFonts w:ascii="Calibri" w:eastAsia="Calibri" w:hAnsi="Calibri" w:cs="Calibri"/>
          <w:b/>
          <w:iCs/>
          <w:highlight w:val="green"/>
          <w:u w:val="single"/>
          <w:lang w:eastAsia="en-US"/>
        </w:rPr>
        <w:t>getting more from less</w:t>
      </w:r>
      <w:r w:rsidRPr="006B1A06">
        <w:rPr>
          <w:rFonts w:ascii="Calibri" w:eastAsia="SimSun" w:hAnsi="Calibri" w:cs="Times New Roman"/>
          <w:b/>
          <w:sz w:val="32"/>
          <w:szCs w:val="24"/>
          <w:u w:val="single"/>
          <w:lang w:eastAsia="en-US"/>
        </w:rPr>
        <w:t xml:space="preserve">. We </w:t>
      </w:r>
      <w:r w:rsidRPr="006B1A06">
        <w:rPr>
          <w:rFonts w:ascii="Calibri" w:eastAsia="Calibri" w:hAnsi="Calibri" w:cs="Calibri"/>
          <w:b/>
          <w:iCs/>
          <w:u w:val="single"/>
          <w:lang w:eastAsia="en-US"/>
        </w:rPr>
        <w:t>decoupled population</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economic growth</w:t>
      </w:r>
      <w:r w:rsidRPr="006B1A06">
        <w:rPr>
          <w:rFonts w:ascii="Calibri" w:eastAsia="SimSun" w:hAnsi="Calibri" w:cs="Times New Roman"/>
          <w:b/>
          <w:sz w:val="32"/>
          <w:szCs w:val="24"/>
          <w:u w:val="single"/>
          <w:lang w:eastAsia="en-US"/>
        </w:rPr>
        <w:t xml:space="preserve"> from resource consumption, pollution, and other environmental harms. </w:t>
      </w:r>
      <w:r w:rsidRPr="006B1A06">
        <w:rPr>
          <w:rFonts w:ascii="Calibri" w:eastAsia="SimSun" w:hAnsi="Calibri" w:cs="Times New Roman"/>
          <w:b/>
          <w:sz w:val="32"/>
          <w:szCs w:val="24"/>
          <w:highlight w:val="green"/>
          <w:u w:val="single"/>
          <w:lang w:eastAsia="en-US"/>
        </w:rPr>
        <w:t xml:space="preserve">Malthus's and Jevons's ideas </w:t>
      </w:r>
      <w:r w:rsidRPr="006B1A06">
        <w:rPr>
          <w:rFonts w:ascii="Calibri" w:eastAsia="Calibri" w:hAnsi="Calibri" w:cs="Calibri"/>
          <w:b/>
          <w:iCs/>
          <w:highlight w:val="green"/>
          <w:u w:val="single"/>
          <w:lang w:eastAsia="en-US"/>
        </w:rPr>
        <w:t>gave way</w:t>
      </w:r>
      <w:r w:rsidRPr="006B1A06">
        <w:rPr>
          <w:rFonts w:ascii="Calibri" w:eastAsia="Calibri" w:hAnsi="Calibri" w:cs="Calibri"/>
          <w:lang w:eastAsia="en-US"/>
        </w:rPr>
        <w:t xml:space="preserve"> to Romer's, and the world will never be the same. </w:t>
      </w:r>
    </w:p>
    <w:p w14:paraId="140DC44A"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This means that </w:t>
      </w:r>
      <w:r w:rsidRPr="006B1A06">
        <w:rPr>
          <w:rFonts w:ascii="Calibri" w:eastAsia="SimSun" w:hAnsi="Calibri" w:cs="Times New Roman"/>
          <w:b/>
          <w:sz w:val="32"/>
          <w:szCs w:val="24"/>
          <w:u w:val="single"/>
          <w:lang w:eastAsia="en-US"/>
        </w:rPr>
        <w:t xml:space="preserve">instead of worrying about the world's poor becoming richer, we should instead be </w:t>
      </w:r>
      <w:r w:rsidRPr="006B1A06">
        <w:rPr>
          <w:rFonts w:ascii="Calibri" w:eastAsia="Calibri" w:hAnsi="Calibri" w:cs="Calibri"/>
          <w:b/>
          <w:iCs/>
          <w:u w:val="single"/>
          <w:lang w:eastAsia="en-US"/>
        </w:rPr>
        <w:t>helping them upgrade economically as much</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as quickly as possible</w:t>
      </w:r>
      <w:r w:rsidRPr="006B1A06">
        <w:rPr>
          <w:rFonts w:ascii="Calibri" w:eastAsia="Calibri" w:hAnsi="Calibri" w:cs="Calibri"/>
          <w:lang w:eastAsia="en-US"/>
        </w:rPr>
        <w:t xml:space="preserve">. Not only is it the morally correct thing to do, </w:t>
      </w:r>
      <w:r w:rsidRPr="006B1A06">
        <w:rPr>
          <w:rFonts w:ascii="Calibri" w:eastAsia="SimSun" w:hAnsi="Calibri" w:cs="Times New Roman"/>
          <w:b/>
          <w:sz w:val="32"/>
          <w:szCs w:val="24"/>
          <w:u w:val="single"/>
          <w:lang w:eastAsia="en-US"/>
        </w:rPr>
        <w:t>it's</w:t>
      </w:r>
      <w:r w:rsidRPr="006B1A06">
        <w:rPr>
          <w:rFonts w:ascii="Calibri" w:eastAsia="Calibri" w:hAnsi="Calibri" w:cs="Calibri"/>
          <w:lang w:eastAsia="en-US"/>
        </w:rPr>
        <w:t xml:space="preserve"> also </w:t>
      </w:r>
      <w:r w:rsidRPr="006B1A06">
        <w:rPr>
          <w:rFonts w:ascii="Calibri" w:eastAsia="SimSun" w:hAnsi="Calibri" w:cs="Times New Roman"/>
          <w:b/>
          <w:sz w:val="32"/>
          <w:szCs w:val="24"/>
          <w:u w:val="single"/>
          <w:lang w:eastAsia="en-US"/>
        </w:rPr>
        <w:t xml:space="preserve">the </w:t>
      </w:r>
      <w:r w:rsidRPr="006B1A06">
        <w:rPr>
          <w:rFonts w:ascii="Calibri" w:eastAsia="Calibri" w:hAnsi="Calibri" w:cs="Calibri"/>
          <w:b/>
          <w:iCs/>
          <w:u w:val="single"/>
          <w:lang w:eastAsia="en-US"/>
        </w:rPr>
        <w:t>smart move for our planet</w:t>
      </w:r>
      <w:r w:rsidRPr="006B1A06">
        <w:rPr>
          <w:rFonts w:ascii="Calibri" w:eastAsia="SimSun" w:hAnsi="Calibri" w:cs="Times New Roman"/>
          <w:b/>
          <w:sz w:val="32"/>
          <w:szCs w:val="24"/>
          <w:u w:val="single"/>
          <w:lang w:eastAsia="en-US"/>
        </w:rPr>
        <w:t xml:space="preserve">. As today’s poor countries </w:t>
      </w:r>
      <w:r w:rsidRPr="006B1A06">
        <w:rPr>
          <w:rFonts w:ascii="Calibri" w:eastAsia="Calibri" w:hAnsi="Calibri" w:cs="Calibri"/>
          <w:b/>
          <w:iCs/>
          <w:u w:val="single"/>
          <w:lang w:eastAsia="en-US"/>
        </w:rPr>
        <w:t>get richer</w:t>
      </w:r>
      <w:r w:rsidRPr="006B1A06">
        <w:rPr>
          <w:rFonts w:ascii="Calibri" w:eastAsia="SimSun" w:hAnsi="Calibri" w:cs="Times New Roman"/>
          <w:b/>
          <w:sz w:val="32"/>
          <w:szCs w:val="24"/>
          <w:u w:val="single"/>
          <w:lang w:eastAsia="en-US"/>
        </w:rPr>
        <w:t xml:space="preserve">, their institutions will </w:t>
      </w:r>
      <w:r w:rsidRPr="006B1A06">
        <w:rPr>
          <w:rFonts w:ascii="Calibri" w:eastAsia="Calibri" w:hAnsi="Calibri" w:cs="Calibri"/>
          <w:b/>
          <w:iCs/>
          <w:u w:val="single"/>
          <w:lang w:eastAsia="en-US"/>
        </w:rPr>
        <w:t>improve</w:t>
      </w:r>
      <w:r w:rsidRPr="006B1A06">
        <w:rPr>
          <w:rFonts w:ascii="Calibri" w:eastAsia="SimSun" w:hAnsi="Calibri" w:cs="Times New Roman"/>
          <w:b/>
          <w:sz w:val="32"/>
          <w:szCs w:val="24"/>
          <w:u w:val="single"/>
          <w:lang w:eastAsia="en-US"/>
        </w:rPr>
        <w:t xml:space="preserve"> and most will eventually go through</w:t>
      </w:r>
      <w:r w:rsidRPr="006B1A06">
        <w:rPr>
          <w:rFonts w:ascii="Calibri" w:eastAsia="Calibri" w:hAnsi="Calibri" w:cs="Calibri"/>
          <w:lang w:eastAsia="en-US"/>
        </w:rPr>
        <w:t xml:space="preserve"> what Ricardo Hausmann calls "</w:t>
      </w:r>
      <w:r w:rsidRPr="006B1A06">
        <w:rPr>
          <w:rFonts w:ascii="Calibri" w:eastAsia="SimSun" w:hAnsi="Calibri" w:cs="Times New Roman"/>
          <w:b/>
          <w:sz w:val="32"/>
          <w:szCs w:val="24"/>
          <w:u w:val="single"/>
          <w:lang w:eastAsia="en-US"/>
        </w:rPr>
        <w:t xml:space="preserve">the </w:t>
      </w:r>
      <w:r w:rsidRPr="006B1A06">
        <w:rPr>
          <w:rFonts w:ascii="Calibri" w:eastAsia="Calibri" w:hAnsi="Calibri" w:cs="Calibri"/>
          <w:b/>
          <w:iCs/>
          <w:u w:val="single"/>
          <w:lang w:eastAsia="en-US"/>
        </w:rPr>
        <w:t>capitalist makeover of production</w:t>
      </w:r>
      <w:r w:rsidRPr="006B1A06">
        <w:rPr>
          <w:rFonts w:ascii="Calibri" w:eastAsia="Calibri" w:hAnsi="Calibri" w:cs="Calibri"/>
          <w:lang w:eastAsia="en-US"/>
        </w:rPr>
        <w:t xml:space="preserve">." </w:t>
      </w:r>
      <w:r w:rsidRPr="006B1A06">
        <w:rPr>
          <w:rFonts w:ascii="Calibri" w:eastAsia="SimSun" w:hAnsi="Calibri" w:cs="Times New Roman"/>
          <w:b/>
          <w:sz w:val="32"/>
          <w:szCs w:val="24"/>
          <w:u w:val="single"/>
          <w:lang w:eastAsia="en-US"/>
        </w:rPr>
        <w:t xml:space="preserve">This makeover </w:t>
      </w:r>
      <w:r w:rsidRPr="006B1A06">
        <w:rPr>
          <w:rFonts w:ascii="Calibri" w:eastAsia="Calibri" w:hAnsi="Calibri" w:cs="Calibri"/>
          <w:b/>
          <w:iCs/>
          <w:u w:val="single"/>
          <w:lang w:eastAsia="en-US"/>
        </w:rPr>
        <w:t>doesn't enslave people</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nor</w:t>
      </w:r>
      <w:r w:rsidRPr="006B1A06">
        <w:rPr>
          <w:rFonts w:ascii="Calibri" w:eastAsia="SimSun" w:hAnsi="Calibri" w:cs="Times New Roman"/>
          <w:b/>
          <w:sz w:val="32"/>
          <w:szCs w:val="24"/>
          <w:u w:val="single"/>
          <w:lang w:eastAsia="en-US"/>
        </w:rPr>
        <w:t xml:space="preserve"> does it </w:t>
      </w:r>
      <w:r w:rsidRPr="006B1A06">
        <w:rPr>
          <w:rFonts w:ascii="Calibri" w:eastAsia="Calibri" w:hAnsi="Calibri" w:cs="Calibri"/>
          <w:b/>
          <w:iCs/>
          <w:u w:val="single"/>
          <w:lang w:eastAsia="en-US"/>
        </w:rPr>
        <w:t>befoul the earth</w:t>
      </w:r>
      <w:r w:rsidRPr="006B1A06">
        <w:rPr>
          <w:rFonts w:ascii="Calibri" w:eastAsia="Calibri" w:hAnsi="Calibri" w:cs="Calibri"/>
          <w:lang w:eastAsia="en-US"/>
        </w:rPr>
        <w:t xml:space="preserve">. </w:t>
      </w:r>
    </w:p>
    <w:p w14:paraId="6F2FFCC8"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sz w:val="32"/>
          <w:szCs w:val="24"/>
          <w:highlight w:val="green"/>
          <w:u w:val="single"/>
          <w:lang w:eastAsia="en-US"/>
        </w:rPr>
        <w:t xml:space="preserve">As today’s poor get richer, they'll consume </w:t>
      </w:r>
      <w:r w:rsidRPr="006B1A06">
        <w:rPr>
          <w:rFonts w:ascii="Calibri" w:eastAsia="Calibri" w:hAnsi="Calibri" w:cs="Calibri"/>
          <w:b/>
          <w:iCs/>
          <w:highlight w:val="green"/>
          <w:u w:val="single"/>
          <w:lang w:eastAsia="en-US"/>
        </w:rPr>
        <w:t>more</w:t>
      </w:r>
      <w:r w:rsidRPr="006B1A06">
        <w:rPr>
          <w:rFonts w:ascii="Calibri" w:eastAsia="SimSun" w:hAnsi="Calibri" w:cs="Times New Roman"/>
          <w:b/>
          <w:sz w:val="32"/>
          <w:szCs w:val="24"/>
          <w:highlight w:val="green"/>
          <w:u w:val="single"/>
          <w:lang w:eastAsia="en-US"/>
        </w:rPr>
        <w:t>, but</w:t>
      </w:r>
      <w:r w:rsidRPr="006B1A06">
        <w:rPr>
          <w:rFonts w:ascii="Calibri" w:eastAsia="SimSun" w:hAnsi="Calibri" w:cs="Times New Roman"/>
          <w:b/>
          <w:sz w:val="32"/>
          <w:szCs w:val="24"/>
          <w:u w:val="single"/>
          <w:lang w:eastAsia="en-US"/>
        </w:rPr>
        <w:t xml:space="preserve"> they'll also consume </w:t>
      </w:r>
      <w:r w:rsidRPr="006B1A06">
        <w:rPr>
          <w:rFonts w:ascii="Calibri" w:eastAsia="Calibri" w:hAnsi="Calibri" w:cs="Calibri"/>
          <w:b/>
          <w:iCs/>
          <w:u w:val="single"/>
          <w:lang w:eastAsia="en-US"/>
        </w:rPr>
        <w:t xml:space="preserve">much </w:t>
      </w:r>
      <w:r w:rsidRPr="006B1A06">
        <w:rPr>
          <w:rFonts w:ascii="Calibri" w:eastAsia="Calibri" w:hAnsi="Calibri" w:cs="Calibri"/>
          <w:b/>
          <w:iCs/>
          <w:highlight w:val="green"/>
          <w:u w:val="single"/>
          <w:lang w:eastAsia="en-US"/>
        </w:rPr>
        <w:t>differently</w:t>
      </w:r>
      <w:r w:rsidRPr="006B1A06">
        <w:rPr>
          <w:rFonts w:ascii="Calibri" w:eastAsia="Calibri" w:hAnsi="Calibri" w:cs="Calibri"/>
          <w:highlight w:val="green"/>
          <w:lang w:eastAsia="en-US"/>
        </w:rPr>
        <w:t xml:space="preserve"> </w:t>
      </w:r>
      <w:r w:rsidRPr="006B1A06">
        <w:rPr>
          <w:rFonts w:ascii="Calibri" w:eastAsia="Calibri" w:hAnsi="Calibri" w:cs="Calibri"/>
          <w:lang w:eastAsia="en-US"/>
        </w:rPr>
        <w:t xml:space="preserve">from earlier generations. </w:t>
      </w:r>
      <w:r w:rsidRPr="006B1A06">
        <w:rPr>
          <w:rFonts w:ascii="Calibri" w:eastAsia="SimSun" w:hAnsi="Calibri" w:cs="Times New Roman"/>
          <w:b/>
          <w:sz w:val="32"/>
          <w:szCs w:val="24"/>
          <w:u w:val="single"/>
          <w:lang w:eastAsia="en-US"/>
        </w:rPr>
        <w:t xml:space="preserve">They </w:t>
      </w:r>
      <w:r w:rsidRPr="006B1A06">
        <w:rPr>
          <w:rFonts w:ascii="Calibri" w:eastAsia="Calibri" w:hAnsi="Calibri" w:cs="Calibri"/>
          <w:b/>
          <w:iCs/>
          <w:u w:val="single"/>
          <w:lang w:eastAsia="en-US"/>
        </w:rPr>
        <w:t>won't read physical newspapers</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magazines</w:t>
      </w:r>
      <w:r w:rsidRPr="006B1A06">
        <w:rPr>
          <w:rFonts w:ascii="Calibri" w:eastAsia="SimSun" w:hAnsi="Calibri" w:cs="Times New Roman"/>
          <w:b/>
          <w:sz w:val="32"/>
          <w:szCs w:val="24"/>
          <w:u w:val="single"/>
          <w:lang w:eastAsia="en-US"/>
        </w:rPr>
        <w:t xml:space="preserve">. They'll get a </w:t>
      </w:r>
      <w:r w:rsidRPr="006B1A06">
        <w:rPr>
          <w:rFonts w:ascii="Calibri" w:eastAsia="Calibri" w:hAnsi="Calibri" w:cs="Calibri"/>
          <w:b/>
          <w:iCs/>
          <w:u w:val="single"/>
          <w:lang w:eastAsia="en-US"/>
        </w:rPr>
        <w:t>great deal</w:t>
      </w:r>
      <w:r w:rsidRPr="006B1A06">
        <w:rPr>
          <w:rFonts w:ascii="Calibri" w:eastAsia="SimSun" w:hAnsi="Calibri" w:cs="Times New Roman"/>
          <w:b/>
          <w:sz w:val="32"/>
          <w:szCs w:val="24"/>
          <w:u w:val="single"/>
          <w:lang w:eastAsia="en-US"/>
        </w:rPr>
        <w:t xml:space="preserve"> of </w:t>
      </w:r>
      <w:r w:rsidRPr="006B1A06">
        <w:rPr>
          <w:rFonts w:ascii="Calibri" w:eastAsia="SimSun" w:hAnsi="Calibri" w:cs="Times New Roman"/>
          <w:b/>
          <w:sz w:val="32"/>
          <w:szCs w:val="24"/>
          <w:highlight w:val="green"/>
          <w:u w:val="single"/>
          <w:lang w:eastAsia="en-US"/>
        </w:rPr>
        <w:t xml:space="preserve">their power from </w:t>
      </w:r>
      <w:r w:rsidRPr="006B1A06">
        <w:rPr>
          <w:rFonts w:ascii="Calibri" w:eastAsia="Calibri" w:hAnsi="Calibri" w:cs="Calibri"/>
          <w:b/>
          <w:iCs/>
          <w:highlight w:val="green"/>
          <w:u w:val="single"/>
          <w:lang w:eastAsia="en-US"/>
        </w:rPr>
        <w:t>renewables</w:t>
      </w:r>
      <w:r w:rsidRPr="006B1A06">
        <w:rPr>
          <w:rFonts w:ascii="Calibri" w:eastAsia="SimSun" w:hAnsi="Calibri" w:cs="Times New Roman"/>
          <w:b/>
          <w:sz w:val="32"/>
          <w:szCs w:val="24"/>
          <w:u w:val="single"/>
          <w:lang w:eastAsia="en-US"/>
        </w:rPr>
        <w:t xml:space="preserve"> and</w:t>
      </w:r>
      <w:r w:rsidRPr="006B1A06">
        <w:rPr>
          <w:rFonts w:ascii="Calibri" w:eastAsia="Calibri" w:hAnsi="Calibri" w:cs="Calibri"/>
          <w:lang w:eastAsia="en-US"/>
        </w:rPr>
        <w:t xml:space="preserve"> (one hopes) </w:t>
      </w:r>
      <w:r w:rsidRPr="006B1A06">
        <w:rPr>
          <w:rFonts w:ascii="Calibri" w:eastAsia="Calibri" w:hAnsi="Calibri" w:cs="Calibri"/>
          <w:b/>
          <w:iCs/>
          <w:u w:val="single"/>
          <w:lang w:eastAsia="en-US"/>
        </w:rPr>
        <w:t>nuclear</w:t>
      </w:r>
      <w:r w:rsidRPr="006B1A06">
        <w:rPr>
          <w:rFonts w:ascii="Calibri" w:eastAsia="SimSun" w:hAnsi="Calibri" w:cs="Times New Roman"/>
          <w:b/>
          <w:sz w:val="32"/>
          <w:szCs w:val="24"/>
          <w:u w:val="single"/>
          <w:lang w:eastAsia="en-US"/>
        </w:rPr>
        <w:t xml:space="preserve"> </w:t>
      </w:r>
      <w:r w:rsidRPr="006B1A06">
        <w:rPr>
          <w:rFonts w:ascii="Calibri" w:eastAsia="SimSun" w:hAnsi="Calibri" w:cs="Times New Roman"/>
          <w:b/>
          <w:sz w:val="32"/>
          <w:szCs w:val="24"/>
          <w:highlight w:val="green"/>
          <w:u w:val="single"/>
          <w:lang w:eastAsia="en-US"/>
        </w:rPr>
        <w:t>because</w:t>
      </w:r>
      <w:r w:rsidRPr="006B1A06">
        <w:rPr>
          <w:rFonts w:ascii="Calibri" w:eastAsia="SimSun" w:hAnsi="Calibri" w:cs="Times New Roman"/>
          <w:b/>
          <w:sz w:val="32"/>
          <w:szCs w:val="24"/>
          <w:u w:val="single"/>
          <w:lang w:eastAsia="en-US"/>
        </w:rPr>
        <w:t xml:space="preserve"> these energy </w:t>
      </w:r>
      <w:r w:rsidRPr="006B1A06">
        <w:rPr>
          <w:rFonts w:ascii="Calibri" w:eastAsia="SimSun" w:hAnsi="Calibri" w:cs="Times New Roman"/>
          <w:b/>
          <w:sz w:val="32"/>
          <w:szCs w:val="24"/>
          <w:highlight w:val="green"/>
          <w:u w:val="single"/>
          <w:lang w:eastAsia="en-US"/>
        </w:rPr>
        <w:t>sources will be</w:t>
      </w:r>
      <w:r w:rsidRPr="006B1A06">
        <w:rPr>
          <w:rFonts w:ascii="Calibri" w:eastAsia="SimSun" w:hAnsi="Calibri" w:cs="Times New Roman"/>
          <w:b/>
          <w:sz w:val="32"/>
          <w:szCs w:val="24"/>
          <w:u w:val="single"/>
          <w:lang w:eastAsia="en-US"/>
        </w:rPr>
        <w:t xml:space="preserve"> the </w:t>
      </w:r>
      <w:r w:rsidRPr="006B1A06">
        <w:rPr>
          <w:rFonts w:ascii="Calibri" w:eastAsia="Calibri" w:hAnsi="Calibri" w:cs="Calibri"/>
          <w:b/>
          <w:iCs/>
          <w:highlight w:val="green"/>
          <w:u w:val="single"/>
          <w:lang w:eastAsia="en-US"/>
        </w:rPr>
        <w:t>cheapest</w:t>
      </w:r>
      <w:r w:rsidRPr="006B1A06">
        <w:rPr>
          <w:rFonts w:ascii="Calibri" w:eastAsia="Calibri" w:hAnsi="Calibri" w:cs="Calibri"/>
          <w:lang w:eastAsia="en-US"/>
        </w:rPr>
        <w:t xml:space="preserve">. They’ll live in cities, as we saw in chapter 12; in fact, they already are. </w:t>
      </w:r>
      <w:r w:rsidRPr="006B1A06">
        <w:rPr>
          <w:rFonts w:ascii="Calibri" w:eastAsia="SimSun" w:hAnsi="Calibri" w:cs="Times New Roman"/>
          <w:b/>
          <w:sz w:val="32"/>
          <w:szCs w:val="24"/>
          <w:u w:val="single"/>
          <w:lang w:eastAsia="en-US"/>
        </w:rPr>
        <w:t xml:space="preserve">They'll be </w:t>
      </w:r>
      <w:r w:rsidRPr="006B1A06">
        <w:rPr>
          <w:rFonts w:ascii="Calibri" w:eastAsia="Calibri" w:hAnsi="Calibri" w:cs="Calibri"/>
          <w:b/>
          <w:iCs/>
          <w:highlight w:val="green"/>
          <w:u w:val="single"/>
          <w:lang w:eastAsia="en-US"/>
        </w:rPr>
        <w:t>less likely to own cars</w:t>
      </w:r>
      <w:r w:rsidRPr="006B1A06">
        <w:rPr>
          <w:rFonts w:ascii="Calibri" w:eastAsia="Calibri" w:hAnsi="Calibri" w:cs="Calibri"/>
          <w:lang w:eastAsia="en-US"/>
        </w:rPr>
        <w:t xml:space="preserve"> because a variety of transportation options will be only a few taps away. Most important, </w:t>
      </w:r>
      <w:r w:rsidRPr="006B1A06">
        <w:rPr>
          <w:rFonts w:ascii="Calibri" w:eastAsia="SimSun" w:hAnsi="Calibri" w:cs="Times New Roman"/>
          <w:b/>
          <w:sz w:val="32"/>
          <w:szCs w:val="24"/>
          <w:u w:val="single"/>
          <w:lang w:eastAsia="en-US"/>
        </w:rPr>
        <w:t xml:space="preserve">they'll come up with ideas that </w:t>
      </w:r>
      <w:r w:rsidRPr="006B1A06">
        <w:rPr>
          <w:rFonts w:ascii="Calibri" w:eastAsia="Calibri" w:hAnsi="Calibri" w:cs="Calibri"/>
          <w:b/>
          <w:iCs/>
          <w:u w:val="single"/>
          <w:lang w:eastAsia="en-US"/>
        </w:rPr>
        <w:t>keep the growth going</w:t>
      </w:r>
      <w:r w:rsidRPr="006B1A06">
        <w:rPr>
          <w:rFonts w:ascii="Calibri" w:eastAsia="SimSun" w:hAnsi="Calibri" w:cs="Times New Roman"/>
          <w:b/>
          <w:sz w:val="32"/>
          <w:szCs w:val="24"/>
          <w:u w:val="single"/>
          <w:lang w:eastAsia="en-US"/>
        </w:rPr>
        <w:t xml:space="preserve">, and that benefit both </w:t>
      </w:r>
      <w:r w:rsidRPr="006B1A06">
        <w:rPr>
          <w:rFonts w:ascii="Calibri" w:eastAsia="Calibri" w:hAnsi="Calibri" w:cs="Calibri"/>
          <w:b/>
          <w:iCs/>
          <w:u w:val="single"/>
          <w:lang w:eastAsia="en-US"/>
        </w:rPr>
        <w:t>humanity</w:t>
      </w:r>
      <w:r w:rsidRPr="006B1A06">
        <w:rPr>
          <w:rFonts w:ascii="Calibri" w:eastAsia="SimSun" w:hAnsi="Calibri" w:cs="Times New Roman"/>
          <w:b/>
          <w:sz w:val="32"/>
          <w:szCs w:val="24"/>
          <w:u w:val="single"/>
          <w:lang w:eastAsia="en-US"/>
        </w:rPr>
        <w:t xml:space="preserve"> and the </w:t>
      </w:r>
      <w:r w:rsidRPr="006B1A06">
        <w:rPr>
          <w:rFonts w:ascii="Calibri" w:eastAsia="Calibri" w:hAnsi="Calibri" w:cs="Calibri"/>
          <w:b/>
          <w:iCs/>
          <w:u w:val="single"/>
          <w:lang w:eastAsia="en-US"/>
        </w:rPr>
        <w:t>planet</w:t>
      </w:r>
      <w:r w:rsidRPr="006B1A06">
        <w:rPr>
          <w:rFonts w:ascii="Calibri" w:eastAsia="SimSun" w:hAnsi="Calibri" w:cs="Times New Roman"/>
          <w:b/>
          <w:sz w:val="32"/>
          <w:szCs w:val="24"/>
          <w:u w:val="single"/>
          <w:lang w:eastAsia="en-US"/>
        </w:rPr>
        <w:t xml:space="preserve"> we live on</w:t>
      </w:r>
      <w:r w:rsidRPr="006B1A06">
        <w:rPr>
          <w:rFonts w:ascii="Calibri" w:eastAsia="Calibri" w:hAnsi="Calibri" w:cs="Calibri"/>
          <w:lang w:eastAsia="en-US"/>
        </w:rPr>
        <w:t xml:space="preserve">. </w:t>
      </w:r>
    </w:p>
    <w:p w14:paraId="1F0183D0"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Predicting exactly how technological progress will unfold is much like predicting the weather: feasible in the short term, but impossible over a longer time. </w:t>
      </w:r>
      <w:r w:rsidRPr="006B1A06">
        <w:rPr>
          <w:rFonts w:ascii="Calibri" w:eastAsia="SimSun" w:hAnsi="Calibri" w:cs="Times New Roman"/>
          <w:b/>
          <w:sz w:val="32"/>
          <w:szCs w:val="24"/>
          <w:u w:val="single"/>
          <w:lang w:eastAsia="en-US"/>
        </w:rPr>
        <w:t>Great uncertainty and complexity prevent precise forecasts about</w:t>
      </w:r>
      <w:r w:rsidRPr="006B1A06">
        <w:rPr>
          <w:rFonts w:ascii="Calibri" w:eastAsia="Calibri" w:hAnsi="Calibri" w:cs="Calibri"/>
          <w:lang w:eastAsia="en-US"/>
        </w:rPr>
        <w:t xml:space="preserve">, for example, the </w:t>
      </w:r>
      <w:r w:rsidRPr="006B1A06">
        <w:rPr>
          <w:rFonts w:ascii="Calibri" w:eastAsia="Calibri" w:hAnsi="Calibri" w:cs="Calibri"/>
          <w:b/>
          <w:iCs/>
          <w:u w:val="single"/>
          <w:lang w:eastAsia="en-US"/>
        </w:rPr>
        <w:t>computing devices</w:t>
      </w:r>
      <w:r w:rsidRPr="006B1A06">
        <w:rPr>
          <w:rFonts w:ascii="Calibri" w:eastAsia="Calibri" w:hAnsi="Calibri" w:cs="Calibri"/>
          <w:lang w:eastAsia="en-US"/>
        </w:rPr>
        <w:t xml:space="preserve"> we’ll be using thirty years from now </w:t>
      </w:r>
      <w:r w:rsidRPr="006B1A06">
        <w:rPr>
          <w:rFonts w:ascii="Calibri" w:eastAsia="SimSun" w:hAnsi="Calibri" w:cs="Times New Roman"/>
          <w:b/>
          <w:sz w:val="32"/>
          <w:szCs w:val="24"/>
          <w:u w:val="single"/>
          <w:lang w:eastAsia="en-US"/>
        </w:rPr>
        <w:t xml:space="preserve">or the dominant types of </w:t>
      </w:r>
      <w:r w:rsidRPr="006B1A06">
        <w:rPr>
          <w:rFonts w:ascii="Calibri" w:eastAsia="Calibri" w:hAnsi="Calibri" w:cs="Calibri"/>
          <w:b/>
          <w:iCs/>
          <w:u w:val="single"/>
          <w:lang w:eastAsia="en-US"/>
        </w:rPr>
        <w:t>a</w:t>
      </w:r>
      <w:r w:rsidRPr="006B1A06">
        <w:rPr>
          <w:rFonts w:ascii="Calibri" w:eastAsia="Calibri" w:hAnsi="Calibri" w:cs="Calibri"/>
          <w:lang w:eastAsia="en-US"/>
        </w:rPr>
        <w:t xml:space="preserve">rtificial </w:t>
      </w:r>
      <w:r w:rsidRPr="006B1A06">
        <w:rPr>
          <w:rFonts w:ascii="Calibri" w:eastAsia="Calibri" w:hAnsi="Calibri" w:cs="Calibri"/>
          <w:b/>
          <w:iCs/>
          <w:u w:val="single"/>
          <w:lang w:eastAsia="en-US"/>
        </w:rPr>
        <w:t>i</w:t>
      </w:r>
      <w:r w:rsidRPr="006B1A06">
        <w:rPr>
          <w:rFonts w:ascii="Calibri" w:eastAsia="Calibri" w:hAnsi="Calibri" w:cs="Calibri"/>
          <w:lang w:eastAsia="en-US"/>
        </w:rPr>
        <w:t xml:space="preserve">ntelligence in 2050 and beyond. </w:t>
      </w:r>
    </w:p>
    <w:p w14:paraId="182A7F7B"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sz w:val="32"/>
          <w:szCs w:val="24"/>
          <w:u w:val="single"/>
          <w:lang w:eastAsia="en-US"/>
        </w:rPr>
        <w:t>But</w:t>
      </w:r>
      <w:r w:rsidRPr="006B1A06">
        <w:rPr>
          <w:rFonts w:ascii="Calibri" w:eastAsia="Calibri" w:hAnsi="Calibri" w:cs="Calibri"/>
          <w:lang w:eastAsia="en-US"/>
        </w:rPr>
        <w:t xml:space="preserve"> even though we can't predict the weather long term, </w:t>
      </w:r>
      <w:r w:rsidRPr="006B1A06">
        <w:rPr>
          <w:rFonts w:ascii="Calibri" w:eastAsia="SimSun" w:hAnsi="Calibri" w:cs="Times New Roman"/>
          <w:b/>
          <w:sz w:val="32"/>
          <w:szCs w:val="24"/>
          <w:u w:val="single"/>
          <w:lang w:eastAsia="en-US"/>
        </w:rPr>
        <w:t xml:space="preserve">we can </w:t>
      </w:r>
      <w:r w:rsidRPr="006B1A06">
        <w:rPr>
          <w:rFonts w:ascii="Calibri" w:eastAsia="Calibri" w:hAnsi="Calibri" w:cs="Calibri"/>
          <w:b/>
          <w:iCs/>
          <w:u w:val="single"/>
          <w:lang w:eastAsia="en-US"/>
        </w:rPr>
        <w:t>accurately forecast</w:t>
      </w:r>
      <w:r w:rsidRPr="006B1A06">
        <w:rPr>
          <w:rFonts w:ascii="Calibri" w:eastAsia="Calibri" w:hAnsi="Calibri" w:cs="Calibri"/>
          <w:lang w:eastAsia="en-US"/>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1A06">
        <w:rPr>
          <w:rFonts w:ascii="Calibri" w:eastAsia="SimSun" w:hAnsi="Calibri" w:cs="Times New Roman"/>
          <w:b/>
          <w:sz w:val="32"/>
          <w:szCs w:val="24"/>
          <w:u w:val="single"/>
          <w:lang w:eastAsia="en-US"/>
        </w:rPr>
        <w:t>the "</w:t>
      </w:r>
      <w:r w:rsidRPr="006B1A06">
        <w:rPr>
          <w:rFonts w:ascii="Calibri" w:eastAsia="Calibri" w:hAnsi="Calibri" w:cs="Calibri"/>
          <w:b/>
          <w:iCs/>
          <w:u w:val="single"/>
          <w:lang w:eastAsia="en-US"/>
        </w:rPr>
        <w:t>climate</w:t>
      </w:r>
      <w:r w:rsidRPr="006B1A06">
        <w:rPr>
          <w:rFonts w:ascii="Calibri" w:eastAsia="SimSun" w:hAnsi="Calibri" w:cs="Times New Roman"/>
          <w:b/>
          <w:sz w:val="32"/>
          <w:szCs w:val="24"/>
          <w:u w:val="single"/>
          <w:lang w:eastAsia="en-US"/>
        </w:rPr>
        <w:t xml:space="preserve">" of future technological progress by starting from the knowledge that it will be </w:t>
      </w:r>
      <w:r w:rsidRPr="006B1A06">
        <w:rPr>
          <w:rFonts w:ascii="Calibri" w:eastAsia="Calibri" w:hAnsi="Calibri" w:cs="Calibri"/>
          <w:b/>
          <w:iCs/>
          <w:u w:val="single"/>
          <w:lang w:eastAsia="en-US"/>
        </w:rPr>
        <w:t>heavily applied</w:t>
      </w:r>
      <w:r w:rsidRPr="006B1A06">
        <w:rPr>
          <w:rFonts w:ascii="Calibri" w:eastAsia="SimSun" w:hAnsi="Calibri" w:cs="Times New Roman"/>
          <w:b/>
          <w:sz w:val="32"/>
          <w:szCs w:val="24"/>
          <w:u w:val="single"/>
          <w:lang w:eastAsia="en-US"/>
        </w:rPr>
        <w:t xml:space="preserve"> in the areas where it can </w:t>
      </w:r>
      <w:r w:rsidRPr="006B1A06">
        <w:rPr>
          <w:rFonts w:ascii="Calibri" w:eastAsia="Calibri" w:hAnsi="Calibri" w:cs="Calibri"/>
          <w:b/>
          <w:iCs/>
          <w:u w:val="single"/>
          <w:lang w:eastAsia="en-US"/>
        </w:rPr>
        <w:t>affect capitalism the most</w:t>
      </w:r>
      <w:r w:rsidRPr="006B1A06">
        <w:rPr>
          <w:rFonts w:ascii="Calibri" w:eastAsia="SimSun" w:hAnsi="Calibri" w:cs="Times New Roman"/>
          <w:b/>
          <w:sz w:val="32"/>
          <w:szCs w:val="24"/>
          <w:u w:val="single"/>
          <w:lang w:eastAsia="en-US"/>
        </w:rPr>
        <w:t xml:space="preserve">. As we've seen </w:t>
      </w:r>
      <w:r w:rsidRPr="006B1A06">
        <w:rPr>
          <w:rFonts w:ascii="Calibri" w:eastAsia="Calibri" w:hAnsi="Calibri" w:cs="Calibri"/>
          <w:b/>
          <w:iCs/>
          <w:u w:val="single"/>
          <w:lang w:eastAsia="en-US"/>
        </w:rPr>
        <w:t>over</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over</w:t>
      </w:r>
      <w:r w:rsidRPr="006B1A06">
        <w:rPr>
          <w:rFonts w:ascii="Calibri" w:eastAsia="SimSun" w:hAnsi="Calibri" w:cs="Times New Roman"/>
          <w:b/>
          <w:sz w:val="32"/>
          <w:szCs w:val="24"/>
          <w:u w:val="single"/>
          <w:lang w:eastAsia="en-US"/>
        </w:rPr>
        <w:t xml:space="preserve">, tech progress supplies opportunities to </w:t>
      </w:r>
      <w:r w:rsidRPr="006B1A06">
        <w:rPr>
          <w:rFonts w:ascii="Calibri" w:eastAsia="Calibri" w:hAnsi="Calibri" w:cs="Calibri"/>
          <w:b/>
          <w:iCs/>
          <w:u w:val="single"/>
          <w:lang w:eastAsia="en-US"/>
        </w:rPr>
        <w:t>trim costs</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improve performance</w:t>
      </w:r>
      <w:r w:rsidRPr="006B1A06">
        <w:rPr>
          <w:rFonts w:ascii="Calibri" w:eastAsia="SimSun" w:hAnsi="Calibri" w:cs="Times New Roman"/>
          <w:b/>
          <w:sz w:val="32"/>
          <w:szCs w:val="24"/>
          <w:u w:val="single"/>
          <w:lang w:eastAsia="en-US"/>
        </w:rPr>
        <w:t xml:space="preserve">) via </w:t>
      </w:r>
      <w:r w:rsidRPr="006B1A06">
        <w:rPr>
          <w:rFonts w:ascii="Calibri" w:eastAsia="Calibri" w:hAnsi="Calibri" w:cs="Calibri"/>
          <w:b/>
          <w:iCs/>
          <w:u w:val="single"/>
          <w:lang w:eastAsia="en-US"/>
        </w:rPr>
        <w:t>dematerialization</w:t>
      </w:r>
      <w:r w:rsidRPr="006B1A06">
        <w:rPr>
          <w:rFonts w:ascii="Calibri" w:eastAsia="SimSun" w:hAnsi="Calibri" w:cs="Times New Roman"/>
          <w:b/>
          <w:sz w:val="32"/>
          <w:szCs w:val="24"/>
          <w:u w:val="single"/>
          <w:lang w:eastAsia="en-US"/>
        </w:rPr>
        <w:t xml:space="preserve">, and capitalism </w:t>
      </w:r>
      <w:r w:rsidRPr="006B1A06">
        <w:rPr>
          <w:rFonts w:ascii="Calibri" w:eastAsia="Calibri" w:hAnsi="Calibri" w:cs="Calibri"/>
          <w:b/>
          <w:iCs/>
          <w:u w:val="single"/>
          <w:lang w:eastAsia="en-US"/>
        </w:rPr>
        <w:t>provides the motive</w:t>
      </w:r>
      <w:r w:rsidRPr="006B1A06">
        <w:rPr>
          <w:rFonts w:ascii="Calibri" w:eastAsia="SimSun" w:hAnsi="Calibri" w:cs="Times New Roman"/>
          <w:b/>
          <w:sz w:val="32"/>
          <w:szCs w:val="24"/>
          <w:u w:val="single"/>
          <w:lang w:eastAsia="en-US"/>
        </w:rPr>
        <w:t xml:space="preserve"> to do so</w:t>
      </w:r>
      <w:r w:rsidRPr="006B1A06">
        <w:rPr>
          <w:rFonts w:ascii="Calibri" w:eastAsia="Calibri" w:hAnsi="Calibri" w:cs="Calibri"/>
          <w:lang w:eastAsia="en-US"/>
        </w:rPr>
        <w:t xml:space="preserve">. </w:t>
      </w:r>
    </w:p>
    <w:p w14:paraId="31695F03"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As a result, </w:t>
      </w:r>
      <w:r w:rsidRPr="006B1A06">
        <w:rPr>
          <w:rFonts w:ascii="Calibri" w:eastAsia="SimSun" w:hAnsi="Calibri" w:cs="Times New Roman"/>
          <w:b/>
          <w:sz w:val="32"/>
          <w:szCs w:val="24"/>
          <w:u w:val="single"/>
          <w:lang w:eastAsia="en-US"/>
        </w:rPr>
        <w:t>the Second Enlightenment</w:t>
      </w:r>
      <w:r w:rsidRPr="006B1A06">
        <w:rPr>
          <w:rFonts w:ascii="Calibri" w:eastAsia="Calibri" w:hAnsi="Calibri" w:cs="Calibri"/>
          <w:lang w:eastAsia="en-US"/>
        </w:rPr>
        <w:t xml:space="preserve"> will continue as we move deeper into the twenty-first century. I'm confident that it </w:t>
      </w:r>
      <w:r w:rsidRPr="006B1A06">
        <w:rPr>
          <w:rFonts w:ascii="Calibri" w:eastAsia="SimSun" w:hAnsi="Calibri" w:cs="Times New Roman"/>
          <w:b/>
          <w:sz w:val="32"/>
          <w:szCs w:val="24"/>
          <w:u w:val="single"/>
          <w:lang w:eastAsia="en-US"/>
        </w:rPr>
        <w:t xml:space="preserve">will </w:t>
      </w:r>
      <w:r w:rsidRPr="006B1A06">
        <w:rPr>
          <w:rFonts w:ascii="Calibri" w:eastAsia="Calibri" w:hAnsi="Calibri" w:cs="Calibri"/>
          <w:b/>
          <w:iCs/>
          <w:u w:val="single"/>
          <w:lang w:eastAsia="en-US"/>
        </w:rPr>
        <w:t>accelerate</w:t>
      </w:r>
      <w:r w:rsidRPr="006B1A06">
        <w:rPr>
          <w:rFonts w:ascii="Calibri" w:eastAsia="SimSun" w:hAnsi="Calibri" w:cs="Times New Roman"/>
          <w:b/>
          <w:sz w:val="32"/>
          <w:szCs w:val="24"/>
          <w:u w:val="single"/>
          <w:lang w:eastAsia="en-US"/>
        </w:rPr>
        <w:t xml:space="preserve"> as digital technologies </w:t>
      </w:r>
      <w:r w:rsidRPr="006B1A06">
        <w:rPr>
          <w:rFonts w:ascii="Calibri" w:eastAsia="Calibri" w:hAnsi="Calibri" w:cs="Calibri"/>
          <w:b/>
          <w:iCs/>
          <w:u w:val="single"/>
          <w:lang w:eastAsia="en-US"/>
        </w:rPr>
        <w:t>continue to improve</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multiply</w:t>
      </w:r>
      <w:r w:rsidRPr="006B1A06">
        <w:rPr>
          <w:rFonts w:ascii="Calibri" w:eastAsia="SimSun" w:hAnsi="Calibri" w:cs="Times New Roman"/>
          <w:b/>
          <w:sz w:val="32"/>
          <w:szCs w:val="24"/>
          <w:u w:val="single"/>
          <w:lang w:eastAsia="en-US"/>
        </w:rPr>
        <w:t xml:space="preserve"> and global competition </w:t>
      </w:r>
      <w:r w:rsidRPr="006B1A06">
        <w:rPr>
          <w:rFonts w:ascii="Calibri" w:eastAsia="Calibri" w:hAnsi="Calibri" w:cs="Calibri"/>
          <w:b/>
          <w:iCs/>
          <w:u w:val="single"/>
          <w:lang w:eastAsia="en-US"/>
        </w:rPr>
        <w:t>continues to increase</w:t>
      </w:r>
      <w:r w:rsidRPr="006B1A06">
        <w:rPr>
          <w:rFonts w:ascii="Calibri" w:eastAsia="Calibri" w:hAnsi="Calibri" w:cs="Calibri"/>
          <w:lang w:eastAsia="en-US"/>
        </w:rPr>
        <w:t xml:space="preserve">. We’ll see some of the most striking examples of slim, swap, evaporate, and optimize in exactly the places where the opportunities are biggest. Here are a few broad predictions, spanning humanity's biggest industries. </w:t>
      </w:r>
    </w:p>
    <w:p w14:paraId="326EBAF3"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Manufacturing. Complex parts will be made not by the techniques developed during the Industrial Era, but instead by three- dimensional printing. This is already the case for some rocket engines and other extremely expensive items. </w:t>
      </w:r>
      <w:r w:rsidRPr="006B1A06">
        <w:rPr>
          <w:rFonts w:ascii="Calibri" w:eastAsia="SimSun" w:hAnsi="Calibri" w:cs="Times New Roman"/>
          <w:b/>
          <w:sz w:val="32"/>
          <w:szCs w:val="24"/>
          <w:highlight w:val="green"/>
          <w:u w:val="single"/>
          <w:lang w:eastAsia="en-US"/>
        </w:rPr>
        <w:t xml:space="preserve">As </w:t>
      </w:r>
      <w:r w:rsidRPr="006B1A06">
        <w:rPr>
          <w:rFonts w:ascii="Calibri" w:eastAsia="Calibri" w:hAnsi="Calibri" w:cs="Calibri"/>
          <w:b/>
          <w:iCs/>
          <w:highlight w:val="green"/>
          <w:u w:val="single"/>
          <w:lang w:eastAsia="en-US"/>
        </w:rPr>
        <w:t>3-D printing improves</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becomes cheaper</w:t>
      </w:r>
      <w:r w:rsidRPr="006B1A06">
        <w:rPr>
          <w:rFonts w:ascii="Calibri" w:eastAsia="SimSun" w:hAnsi="Calibri" w:cs="Times New Roman"/>
          <w:b/>
          <w:sz w:val="32"/>
          <w:szCs w:val="24"/>
          <w:u w:val="single"/>
          <w:lang w:eastAsia="en-US"/>
        </w:rPr>
        <w:t xml:space="preserve">, </w:t>
      </w:r>
      <w:r w:rsidRPr="006B1A06">
        <w:rPr>
          <w:rFonts w:ascii="Calibri" w:eastAsia="SimSun" w:hAnsi="Calibri" w:cs="Times New Roman"/>
          <w:b/>
          <w:sz w:val="32"/>
          <w:szCs w:val="24"/>
          <w:highlight w:val="green"/>
          <w:u w:val="single"/>
          <w:lang w:eastAsia="en-US"/>
        </w:rPr>
        <w:t>it will spread</w:t>
      </w:r>
      <w:r w:rsidRPr="006B1A06">
        <w:rPr>
          <w:rFonts w:ascii="Calibri" w:eastAsia="SimSun" w:hAnsi="Calibri" w:cs="Times New Roman"/>
          <w:b/>
          <w:sz w:val="32"/>
          <w:szCs w:val="24"/>
          <w:u w:val="single"/>
          <w:lang w:eastAsia="en-US"/>
        </w:rPr>
        <w:t xml:space="preserve"> to</w:t>
      </w:r>
      <w:r w:rsidRPr="006B1A06">
        <w:rPr>
          <w:rFonts w:ascii="Calibri" w:eastAsia="Calibri" w:hAnsi="Calibri" w:cs="Calibri"/>
          <w:lang w:eastAsia="en-US"/>
        </w:rPr>
        <w:t xml:space="preserve"> automobile engine blocks, manifolds and other complicated arrangements of pipes, airplane struts and wings, and </w:t>
      </w:r>
      <w:r w:rsidRPr="006B1A06">
        <w:rPr>
          <w:rFonts w:ascii="Calibri" w:eastAsia="Calibri" w:hAnsi="Calibri" w:cs="Calibri"/>
          <w:b/>
          <w:iCs/>
          <w:u w:val="single"/>
          <w:lang w:eastAsia="en-US"/>
        </w:rPr>
        <w:t>countless other parts</w:t>
      </w:r>
      <w:r w:rsidRPr="006B1A06">
        <w:rPr>
          <w:rFonts w:ascii="Calibri" w:eastAsia="SimSun" w:hAnsi="Calibri" w:cs="Times New Roman"/>
          <w:b/>
          <w:sz w:val="32"/>
          <w:szCs w:val="24"/>
          <w:u w:val="single"/>
          <w:lang w:eastAsia="en-US"/>
        </w:rPr>
        <w:t xml:space="preserve">. Because 3-D printing generates </w:t>
      </w:r>
      <w:r w:rsidRPr="006B1A06">
        <w:rPr>
          <w:rFonts w:ascii="Calibri" w:eastAsia="Calibri" w:hAnsi="Calibri" w:cs="Calibri"/>
          <w:b/>
          <w:iCs/>
          <w:highlight w:val="green"/>
          <w:u w:val="single"/>
          <w:lang w:eastAsia="en-US"/>
        </w:rPr>
        <w:t>virtually no waste</w:t>
      </w:r>
      <w:r w:rsidRPr="006B1A06">
        <w:rPr>
          <w:rFonts w:ascii="Calibri" w:eastAsia="SimSun" w:hAnsi="Calibri" w:cs="Times New Roman"/>
          <w:b/>
          <w:sz w:val="32"/>
          <w:szCs w:val="24"/>
          <w:u w:val="single"/>
          <w:lang w:eastAsia="en-US"/>
        </w:rPr>
        <w:t xml:space="preserve"> and doesn't require </w:t>
      </w:r>
      <w:r w:rsidRPr="006B1A06">
        <w:rPr>
          <w:rFonts w:ascii="Calibri" w:eastAsia="Calibri" w:hAnsi="Calibri" w:cs="Calibri"/>
          <w:b/>
          <w:iCs/>
          <w:u w:val="single"/>
          <w:lang w:eastAsia="en-US"/>
        </w:rPr>
        <w:t>massive molds</w:t>
      </w:r>
      <w:r w:rsidRPr="006B1A06">
        <w:rPr>
          <w:rFonts w:ascii="Calibri" w:eastAsia="SimSun" w:hAnsi="Calibri" w:cs="Times New Roman"/>
          <w:b/>
          <w:sz w:val="32"/>
          <w:szCs w:val="24"/>
          <w:u w:val="single"/>
          <w:lang w:eastAsia="en-US"/>
        </w:rPr>
        <w:t xml:space="preserve">, </w:t>
      </w:r>
      <w:r w:rsidRPr="006B1A06">
        <w:rPr>
          <w:rFonts w:ascii="Calibri" w:eastAsia="SimSun" w:hAnsi="Calibri" w:cs="Times New Roman"/>
          <w:b/>
          <w:sz w:val="32"/>
          <w:szCs w:val="24"/>
          <w:highlight w:val="green"/>
          <w:u w:val="single"/>
          <w:lang w:eastAsia="en-US"/>
        </w:rPr>
        <w:t xml:space="preserve">it </w:t>
      </w:r>
      <w:r w:rsidRPr="006B1A06">
        <w:rPr>
          <w:rFonts w:ascii="Calibri" w:eastAsia="Calibri" w:hAnsi="Calibri" w:cs="Calibri"/>
          <w:b/>
          <w:iCs/>
          <w:highlight w:val="green"/>
          <w:u w:val="single"/>
          <w:lang w:eastAsia="en-US"/>
        </w:rPr>
        <w:t>accelerates dematerialization</w:t>
      </w:r>
      <w:r w:rsidRPr="006B1A06">
        <w:rPr>
          <w:rFonts w:ascii="Calibri" w:eastAsia="Calibri" w:hAnsi="Calibri" w:cs="Calibri"/>
          <w:highlight w:val="green"/>
          <w:lang w:eastAsia="en-US"/>
        </w:rPr>
        <w:t>.</w:t>
      </w:r>
      <w:r w:rsidRPr="006B1A06">
        <w:rPr>
          <w:rFonts w:ascii="Calibri" w:eastAsia="Calibri" w:hAnsi="Calibri" w:cs="Calibri"/>
          <w:lang w:eastAsia="en-US"/>
        </w:rPr>
        <w:t xml:space="preserve"> </w:t>
      </w:r>
    </w:p>
    <w:p w14:paraId="5D06D358"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sz w:val="32"/>
          <w:szCs w:val="24"/>
          <w:u w:val="single"/>
          <w:lang w:eastAsia="en-US"/>
        </w:rPr>
        <w:t xml:space="preserve">We'll also be building things out of </w:t>
      </w:r>
      <w:r w:rsidRPr="006B1A06">
        <w:rPr>
          <w:rFonts w:ascii="Calibri" w:eastAsia="Calibri" w:hAnsi="Calibri" w:cs="Calibri"/>
          <w:b/>
          <w:iCs/>
          <w:u w:val="single"/>
          <w:lang w:eastAsia="en-US"/>
        </w:rPr>
        <w:t>very different materials</w:t>
      </w:r>
      <w:r w:rsidRPr="006B1A06">
        <w:rPr>
          <w:rFonts w:ascii="Calibri" w:eastAsia="Calibri" w:hAnsi="Calibri" w:cs="Calibri"/>
          <w:lang w:eastAsia="en-US"/>
        </w:rPr>
        <w:t xml:space="preserve"> from what we're using today. </w:t>
      </w:r>
      <w:r w:rsidRPr="006B1A06">
        <w:rPr>
          <w:rFonts w:ascii="Calibri" w:eastAsia="SimSun" w:hAnsi="Calibri" w:cs="Times New Roman"/>
          <w:b/>
          <w:sz w:val="32"/>
          <w:szCs w:val="24"/>
          <w:u w:val="single"/>
          <w:lang w:eastAsia="en-US"/>
        </w:rPr>
        <w:t xml:space="preserve">We're </w:t>
      </w:r>
      <w:r w:rsidRPr="006B1A06">
        <w:rPr>
          <w:rFonts w:ascii="Calibri" w:eastAsia="Calibri" w:hAnsi="Calibri" w:cs="Calibri"/>
          <w:b/>
          <w:iCs/>
          <w:u w:val="single"/>
          <w:lang w:eastAsia="en-US"/>
        </w:rPr>
        <w:t>rapidly improving</w:t>
      </w:r>
      <w:r w:rsidRPr="006B1A06">
        <w:rPr>
          <w:rFonts w:ascii="Calibri" w:eastAsia="SimSun" w:hAnsi="Calibri" w:cs="Times New Roman"/>
          <w:b/>
          <w:sz w:val="32"/>
          <w:szCs w:val="24"/>
          <w:u w:val="single"/>
          <w:lang w:eastAsia="en-US"/>
        </w:rPr>
        <w:t xml:space="preserve"> our ability to use </w:t>
      </w:r>
      <w:r w:rsidRPr="006B1A06">
        <w:rPr>
          <w:rFonts w:ascii="Calibri" w:eastAsia="Calibri" w:hAnsi="Calibri" w:cs="Calibri"/>
          <w:b/>
          <w:iCs/>
          <w:highlight w:val="green"/>
          <w:u w:val="single"/>
          <w:lang w:eastAsia="en-US"/>
        </w:rPr>
        <w:t>machine learning</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massive amounts of computing power</w:t>
      </w:r>
      <w:r w:rsidRPr="006B1A06">
        <w:rPr>
          <w:rFonts w:ascii="Calibri" w:eastAsia="SimSun" w:hAnsi="Calibri" w:cs="Times New Roman"/>
          <w:b/>
          <w:sz w:val="32"/>
          <w:szCs w:val="24"/>
          <w:u w:val="single"/>
          <w:lang w:eastAsia="en-US"/>
        </w:rPr>
        <w:t xml:space="preserve"> to </w:t>
      </w:r>
      <w:r w:rsidRPr="006B1A06">
        <w:rPr>
          <w:rFonts w:ascii="Calibri" w:eastAsia="SimSun" w:hAnsi="Calibri" w:cs="Times New Roman"/>
          <w:b/>
          <w:sz w:val="32"/>
          <w:szCs w:val="24"/>
          <w:highlight w:val="green"/>
          <w:u w:val="single"/>
          <w:lang w:eastAsia="en-US"/>
        </w:rPr>
        <w:t>screen the huge number of molecules available</w:t>
      </w:r>
      <w:r w:rsidRPr="006B1A06">
        <w:rPr>
          <w:rFonts w:ascii="Calibri" w:eastAsia="SimSun" w:hAnsi="Calibri" w:cs="Times New Roman"/>
          <w:b/>
          <w:sz w:val="32"/>
          <w:szCs w:val="24"/>
          <w:u w:val="single"/>
          <w:lang w:eastAsia="en-US"/>
        </w:rPr>
        <w:t xml:space="preserve"> in the world. Well use this ability </w:t>
      </w:r>
      <w:r w:rsidRPr="006B1A06">
        <w:rPr>
          <w:rFonts w:ascii="Calibri" w:eastAsia="SimSun" w:hAnsi="Calibri" w:cs="Times New Roman"/>
          <w:b/>
          <w:sz w:val="32"/>
          <w:szCs w:val="24"/>
          <w:highlight w:val="green"/>
          <w:u w:val="single"/>
          <w:lang w:eastAsia="en-US"/>
        </w:rPr>
        <w:t xml:space="preserve">to determine </w:t>
      </w:r>
      <w:r w:rsidRPr="006B1A06">
        <w:rPr>
          <w:rFonts w:ascii="Calibri" w:eastAsia="Calibri" w:hAnsi="Calibri" w:cs="Calibri"/>
          <w:b/>
          <w:iCs/>
          <w:highlight w:val="green"/>
          <w:u w:val="single"/>
          <w:lang w:eastAsia="en-US"/>
        </w:rPr>
        <w:t>which substances would be best</w:t>
      </w:r>
      <w:r w:rsidRPr="006B1A06">
        <w:rPr>
          <w:rFonts w:ascii="Calibri" w:eastAsia="SimSun" w:hAnsi="Calibri" w:cs="Times New Roman"/>
          <w:b/>
          <w:sz w:val="32"/>
          <w:szCs w:val="24"/>
          <w:highlight w:val="green"/>
          <w:u w:val="single"/>
          <w:lang w:eastAsia="en-US"/>
        </w:rPr>
        <w:t xml:space="preserve"> for</w:t>
      </w:r>
      <w:r w:rsidRPr="006B1A06">
        <w:rPr>
          <w:rFonts w:ascii="Calibri" w:eastAsia="SimSun" w:hAnsi="Calibri" w:cs="Times New Roman"/>
          <w:b/>
          <w:sz w:val="32"/>
          <w:szCs w:val="24"/>
          <w:u w:val="single"/>
          <w:lang w:eastAsia="en-US"/>
        </w:rPr>
        <w:t xml:space="preserve"> making </w:t>
      </w:r>
      <w:r w:rsidRPr="006B1A06">
        <w:rPr>
          <w:rFonts w:ascii="Calibri" w:eastAsia="Calibri" w:hAnsi="Calibri" w:cs="Calibri"/>
          <w:b/>
          <w:iCs/>
          <w:highlight w:val="green"/>
          <w:u w:val="single"/>
          <w:lang w:eastAsia="en-US"/>
        </w:rPr>
        <w:t>flexible solar panels</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 xml:space="preserve">more efficient </w:t>
      </w:r>
      <w:r w:rsidRPr="006B1A06">
        <w:rPr>
          <w:rFonts w:ascii="Calibri" w:eastAsia="Calibri" w:hAnsi="Calibri" w:cs="Calibri"/>
          <w:b/>
          <w:iCs/>
          <w:highlight w:val="green"/>
          <w:u w:val="single"/>
          <w:lang w:eastAsia="en-US"/>
        </w:rPr>
        <w:t>batteries</w:t>
      </w:r>
      <w:r w:rsidRPr="006B1A06">
        <w:rPr>
          <w:rFonts w:ascii="Calibri" w:eastAsia="SimSun" w:hAnsi="Calibri" w:cs="Times New Roman"/>
          <w:b/>
          <w:sz w:val="32"/>
          <w:szCs w:val="24"/>
          <w:highlight w:val="green"/>
          <w:u w:val="single"/>
          <w:lang w:eastAsia="en-US"/>
        </w:rPr>
        <w:t>, and</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 xml:space="preserve">other important </w:t>
      </w:r>
      <w:r w:rsidRPr="006B1A06">
        <w:rPr>
          <w:rFonts w:ascii="Calibri" w:eastAsia="Calibri" w:hAnsi="Calibri" w:cs="Calibri"/>
          <w:b/>
          <w:iCs/>
          <w:highlight w:val="green"/>
          <w:u w:val="single"/>
          <w:lang w:eastAsia="en-US"/>
        </w:rPr>
        <w:t>equipment</w:t>
      </w:r>
      <w:r w:rsidRPr="006B1A06">
        <w:rPr>
          <w:rFonts w:ascii="Calibri" w:eastAsia="SimSun" w:hAnsi="Calibri" w:cs="Times New Roman"/>
          <w:b/>
          <w:sz w:val="32"/>
          <w:szCs w:val="24"/>
          <w:highlight w:val="green"/>
          <w:u w:val="single"/>
          <w:lang w:eastAsia="en-US"/>
        </w:rPr>
        <w:t>.</w:t>
      </w:r>
      <w:r w:rsidRPr="006B1A06">
        <w:rPr>
          <w:rFonts w:ascii="Calibri" w:eastAsia="SimSun" w:hAnsi="Calibri" w:cs="Times New Roman"/>
          <w:b/>
          <w:sz w:val="32"/>
          <w:szCs w:val="24"/>
          <w:u w:val="single"/>
          <w:lang w:eastAsia="en-US"/>
        </w:rPr>
        <w:t xml:space="preserve"> Our search for the right materials to use has so far been </w:t>
      </w:r>
      <w:r w:rsidRPr="006B1A06">
        <w:rPr>
          <w:rFonts w:ascii="Calibri" w:eastAsia="Calibri" w:hAnsi="Calibri" w:cs="Calibri"/>
          <w:b/>
          <w:iCs/>
          <w:u w:val="single"/>
          <w:lang w:eastAsia="en-US"/>
        </w:rPr>
        <w:t>slow</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laborious</w:t>
      </w:r>
      <w:r w:rsidRPr="006B1A06">
        <w:rPr>
          <w:rFonts w:ascii="Calibri" w:eastAsia="SimSun" w:hAnsi="Calibri" w:cs="Times New Roman"/>
          <w:b/>
          <w:sz w:val="32"/>
          <w:szCs w:val="24"/>
          <w:u w:val="single"/>
          <w:lang w:eastAsia="en-US"/>
        </w:rPr>
        <w:t xml:space="preserve">. That's </w:t>
      </w:r>
      <w:r w:rsidRPr="006B1A06">
        <w:rPr>
          <w:rFonts w:ascii="Calibri" w:eastAsia="Calibri" w:hAnsi="Calibri" w:cs="Calibri"/>
          <w:b/>
          <w:iCs/>
          <w:u w:val="single"/>
          <w:lang w:eastAsia="en-US"/>
        </w:rPr>
        <w:t>about to change</w:t>
      </w:r>
      <w:r w:rsidRPr="006B1A06">
        <w:rPr>
          <w:rFonts w:ascii="Calibri" w:eastAsia="Calibri" w:hAnsi="Calibri" w:cs="Calibri"/>
          <w:lang w:eastAsia="en-US"/>
        </w:rPr>
        <w:t xml:space="preserve">. </w:t>
      </w:r>
    </w:p>
    <w:p w14:paraId="69E6B35A"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sz w:val="32"/>
          <w:szCs w:val="24"/>
          <w:u w:val="single"/>
          <w:lang w:eastAsia="en-US"/>
        </w:rPr>
        <w:t xml:space="preserve">So is our ability to </w:t>
      </w:r>
      <w:r w:rsidRPr="006B1A06">
        <w:rPr>
          <w:rFonts w:ascii="Calibri" w:eastAsia="Calibri" w:hAnsi="Calibri" w:cs="Calibri"/>
          <w:b/>
          <w:iCs/>
          <w:u w:val="single"/>
          <w:lang w:eastAsia="en-US"/>
        </w:rPr>
        <w:t>understand nature's proteins</w:t>
      </w:r>
      <w:r w:rsidRPr="006B1A06">
        <w:rPr>
          <w:rFonts w:ascii="Calibri" w:eastAsia="SimSun" w:hAnsi="Calibri" w:cs="Times New Roman"/>
          <w:b/>
          <w:sz w:val="32"/>
          <w:szCs w:val="24"/>
          <w:u w:val="single"/>
          <w:lang w:eastAsia="en-US"/>
        </w:rPr>
        <w:t xml:space="preserve">, and to </w:t>
      </w:r>
      <w:r w:rsidRPr="006B1A06">
        <w:rPr>
          <w:rFonts w:ascii="Calibri" w:eastAsia="Calibri" w:hAnsi="Calibri" w:cs="Calibri"/>
          <w:b/>
          <w:iCs/>
          <w:u w:val="single"/>
          <w:lang w:eastAsia="en-US"/>
        </w:rPr>
        <w:t>generate new ones</w:t>
      </w:r>
      <w:r w:rsidRPr="006B1A06">
        <w:rPr>
          <w:rFonts w:ascii="Calibri" w:eastAsia="Calibri" w:hAnsi="Calibri" w:cs="Calibri"/>
          <w:lang w:eastAsia="en-US"/>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6B1A06">
        <w:rPr>
          <w:rFonts w:ascii="Calibri" w:eastAsia="Calibri" w:hAnsi="Calibri" w:cs="Calibri"/>
          <w:b/>
          <w:iCs/>
          <w:u w:val="single"/>
          <w:lang w:eastAsia="en-US"/>
        </w:rPr>
        <w:t>digital tools</w:t>
      </w:r>
      <w:r w:rsidRPr="006B1A06">
        <w:rPr>
          <w:rFonts w:ascii="Calibri" w:eastAsia="Calibri" w:hAnsi="Calibri" w:cs="Calibri"/>
          <w:lang w:eastAsia="en-US"/>
        </w:rP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sidRPr="006B1A06">
        <w:rPr>
          <w:rFonts w:ascii="Calibri" w:eastAsia="SimSun" w:hAnsi="Calibri" w:cs="Times New Roman"/>
          <w:b/>
          <w:sz w:val="32"/>
          <w:szCs w:val="24"/>
          <w:u w:val="single"/>
          <w:lang w:eastAsia="en-US"/>
        </w:rPr>
        <w:t>might</w:t>
      </w:r>
      <w:r w:rsidRPr="006B1A06">
        <w:rPr>
          <w:rFonts w:ascii="Calibri" w:eastAsia="Calibri" w:hAnsi="Calibri" w:cs="Calibri"/>
          <w:lang w:eastAsia="en-US"/>
        </w:rPr>
        <w:t xml:space="preserve"> well </w:t>
      </w:r>
      <w:r w:rsidRPr="006B1A06">
        <w:rPr>
          <w:rFonts w:ascii="Calibri" w:eastAsia="SimSun" w:hAnsi="Calibri" w:cs="Times New Roman"/>
          <w:b/>
          <w:sz w:val="32"/>
          <w:szCs w:val="24"/>
          <w:u w:val="single"/>
          <w:lang w:eastAsia="en-US"/>
        </w:rPr>
        <w:t xml:space="preserve">let us </w:t>
      </w:r>
      <w:r w:rsidRPr="006B1A06">
        <w:rPr>
          <w:rFonts w:ascii="Calibri" w:eastAsia="Calibri" w:hAnsi="Calibri" w:cs="Calibri"/>
          <w:u w:val="single"/>
          <w:lang w:eastAsia="en-US"/>
        </w:rPr>
        <w:t>make spider-strength materials</w:t>
      </w:r>
      <w:r w:rsidRPr="006B1A06">
        <w:rPr>
          <w:rFonts w:ascii="Calibri" w:eastAsia="Calibri" w:hAnsi="Calibri" w:cs="Calibri"/>
          <w:lang w:eastAsia="en-US"/>
        </w:rPr>
        <w:t xml:space="preserve">. </w:t>
      </w:r>
    </w:p>
    <w:p w14:paraId="527B8279"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Energy. </w:t>
      </w:r>
      <w:r w:rsidRPr="006B1A06">
        <w:rPr>
          <w:rFonts w:ascii="Calibri" w:eastAsia="SimSun" w:hAnsi="Calibri" w:cs="Times New Roman"/>
          <w:b/>
          <w:sz w:val="32"/>
          <w:szCs w:val="24"/>
          <w:u w:val="single"/>
          <w:lang w:eastAsia="en-US"/>
        </w:rPr>
        <w:t xml:space="preserve">One of humanity's </w:t>
      </w:r>
      <w:r w:rsidRPr="006B1A06">
        <w:rPr>
          <w:rFonts w:ascii="Calibri" w:eastAsia="Calibri" w:hAnsi="Calibri" w:cs="Calibri"/>
          <w:b/>
          <w:iCs/>
          <w:u w:val="single"/>
          <w:lang w:eastAsia="en-US"/>
        </w:rPr>
        <w:t>most urgent tasks</w:t>
      </w:r>
      <w:r w:rsidRPr="006B1A06">
        <w:rPr>
          <w:rFonts w:ascii="Calibri" w:eastAsia="Calibri" w:hAnsi="Calibri" w:cs="Calibri"/>
          <w:lang w:eastAsia="en-US"/>
        </w:rPr>
        <w:t xml:space="preserve"> in the twenty-first century </w:t>
      </w:r>
      <w:r w:rsidRPr="006B1A06">
        <w:rPr>
          <w:rFonts w:ascii="Calibri" w:eastAsia="SimSun" w:hAnsi="Calibri" w:cs="Times New Roman"/>
          <w:b/>
          <w:sz w:val="32"/>
          <w:szCs w:val="24"/>
          <w:u w:val="single"/>
          <w:lang w:eastAsia="en-US"/>
        </w:rPr>
        <w:t xml:space="preserve">is to </w:t>
      </w:r>
      <w:r w:rsidRPr="006B1A06">
        <w:rPr>
          <w:rFonts w:ascii="Calibri" w:eastAsia="Calibri" w:hAnsi="Calibri" w:cs="Calibri"/>
          <w:b/>
          <w:iCs/>
          <w:u w:val="single"/>
          <w:lang w:eastAsia="en-US"/>
        </w:rPr>
        <w:t>reduce greenhouse gas emissions</w:t>
      </w:r>
      <w:r w:rsidRPr="006B1A06">
        <w:rPr>
          <w:rFonts w:ascii="Calibri" w:eastAsia="SimSun" w:hAnsi="Calibri" w:cs="Times New Roman"/>
          <w:b/>
          <w:sz w:val="32"/>
          <w:szCs w:val="24"/>
          <w:u w:val="single"/>
          <w:lang w:eastAsia="en-US"/>
        </w:rPr>
        <w:t xml:space="preserve">. Two ways to do this are to become </w:t>
      </w:r>
      <w:r w:rsidRPr="006B1A06">
        <w:rPr>
          <w:rFonts w:ascii="Calibri" w:eastAsia="Calibri" w:hAnsi="Calibri" w:cs="Calibri"/>
          <w:b/>
          <w:iCs/>
          <w:u w:val="single"/>
          <w:lang w:eastAsia="en-US"/>
        </w:rPr>
        <w:t>more efficient</w:t>
      </w:r>
      <w:r w:rsidRPr="006B1A06">
        <w:rPr>
          <w:rFonts w:ascii="Calibri" w:eastAsia="SimSun" w:hAnsi="Calibri" w:cs="Times New Roman"/>
          <w:b/>
          <w:sz w:val="32"/>
          <w:szCs w:val="24"/>
          <w:u w:val="single"/>
          <w:lang w:eastAsia="en-US"/>
        </w:rPr>
        <w:t xml:space="preserve"> in using energy and, when generating it, to </w:t>
      </w:r>
      <w:r w:rsidRPr="006B1A06">
        <w:rPr>
          <w:rFonts w:ascii="Calibri" w:eastAsia="Calibri" w:hAnsi="Calibri" w:cs="Calibri"/>
          <w:b/>
          <w:iCs/>
          <w:u w:val="single"/>
          <w:lang w:eastAsia="en-US"/>
        </w:rPr>
        <w:t>shift away</w:t>
      </w:r>
      <w:r w:rsidRPr="006B1A06">
        <w:rPr>
          <w:rFonts w:ascii="Calibri" w:eastAsia="SimSun" w:hAnsi="Calibri" w:cs="Times New Roman"/>
          <w:b/>
          <w:sz w:val="32"/>
          <w:szCs w:val="24"/>
          <w:u w:val="single"/>
          <w:lang w:eastAsia="en-US"/>
        </w:rPr>
        <w:t xml:space="preserve"> from carbon-emitting fossil fuels. Digital tools will </w:t>
      </w:r>
      <w:r w:rsidRPr="006B1A06">
        <w:rPr>
          <w:rFonts w:ascii="Calibri" w:eastAsia="Calibri" w:hAnsi="Calibri" w:cs="Calibri"/>
          <w:b/>
          <w:iCs/>
          <w:u w:val="single"/>
          <w:lang w:eastAsia="en-US"/>
        </w:rPr>
        <w:t>help greatly</w:t>
      </w:r>
      <w:r w:rsidRPr="006B1A06">
        <w:rPr>
          <w:rFonts w:ascii="Calibri" w:eastAsia="SimSun" w:hAnsi="Calibri" w:cs="Times New Roman"/>
          <w:b/>
          <w:sz w:val="32"/>
          <w:szCs w:val="24"/>
          <w:u w:val="single"/>
          <w:lang w:eastAsia="en-US"/>
        </w:rPr>
        <w:t xml:space="preserve"> with both</w:t>
      </w:r>
      <w:r w:rsidRPr="006B1A06">
        <w:rPr>
          <w:rFonts w:ascii="Calibri" w:eastAsia="Calibri" w:hAnsi="Calibri" w:cs="Calibri"/>
          <w:lang w:eastAsia="en-US"/>
        </w:rPr>
        <w:t xml:space="preserve">. </w:t>
      </w:r>
    </w:p>
    <w:p w14:paraId="674942AF" w14:textId="77777777" w:rsidR="006B1A06" w:rsidRPr="006B1A06" w:rsidRDefault="006B1A06" w:rsidP="006B1A06">
      <w:pPr>
        <w:rPr>
          <w:rFonts w:ascii="Calibri" w:eastAsia="SimSun" w:hAnsi="Calibri" w:cs="Times New Roman"/>
          <w:b/>
          <w:sz w:val="32"/>
          <w:szCs w:val="24"/>
          <w:u w:val="single"/>
          <w:lang w:eastAsia="en-US"/>
        </w:rPr>
      </w:pPr>
      <w:r w:rsidRPr="006B1A06">
        <w:rPr>
          <w:rFonts w:ascii="Calibri" w:eastAsia="Calibri" w:hAnsi="Calibri" w:cs="Calibri"/>
          <w:b/>
          <w:iCs/>
          <w:u w:val="single"/>
          <w:lang w:eastAsia="en-US"/>
        </w:rPr>
        <w:t>Several groups have recently shown</w:t>
      </w:r>
      <w:r w:rsidRPr="006B1A06">
        <w:rPr>
          <w:rFonts w:ascii="Calibri" w:eastAsia="SimSun" w:hAnsi="Calibri" w:cs="Times New Roman"/>
          <w:b/>
          <w:sz w:val="32"/>
          <w:szCs w:val="24"/>
          <w:u w:val="single"/>
          <w:lang w:eastAsia="en-US"/>
        </w:rPr>
        <w:t xml:space="preserve"> that they can combine machine learning and other techniques to </w:t>
      </w:r>
      <w:r w:rsidRPr="006B1A06">
        <w:rPr>
          <w:rFonts w:ascii="Calibri" w:eastAsia="Calibri" w:hAnsi="Calibri" w:cs="Calibri"/>
          <w:b/>
          <w:iCs/>
          <w:u w:val="single"/>
          <w:lang w:eastAsia="en-US"/>
        </w:rPr>
        <w:t>increase the energy efficiency</w:t>
      </w:r>
      <w:r w:rsidRPr="006B1A06">
        <w:rPr>
          <w:rFonts w:ascii="Calibri" w:eastAsia="SimSun" w:hAnsi="Calibri" w:cs="Times New Roman"/>
          <w:b/>
          <w:sz w:val="32"/>
          <w:szCs w:val="24"/>
          <w:u w:val="single"/>
          <w:lang w:eastAsia="en-US"/>
        </w:rPr>
        <w:t xml:space="preserve"> of data centers by as much as </w:t>
      </w:r>
      <w:r w:rsidRPr="006B1A06">
        <w:rPr>
          <w:rFonts w:ascii="Calibri" w:eastAsia="Calibri" w:hAnsi="Calibri" w:cs="Calibri"/>
          <w:b/>
          <w:iCs/>
          <w:u w:val="single"/>
          <w:lang w:eastAsia="en-US"/>
        </w:rPr>
        <w:t>30 percent</w:t>
      </w:r>
      <w:r w:rsidRPr="006B1A06">
        <w:rPr>
          <w:rFonts w:ascii="Calibri" w:eastAsia="Calibri" w:hAnsi="Calibri" w:cs="Calibri"/>
          <w:lang w:eastAsia="en-US"/>
        </w:rPr>
        <w:t xml:space="preserve">. This large improvement matters for two reasons. First, </w:t>
      </w:r>
      <w:r w:rsidRPr="006B1A06">
        <w:rPr>
          <w:rFonts w:ascii="Calibri" w:eastAsia="SimSun" w:hAnsi="Calibri" w:cs="Times New Roman"/>
          <w:b/>
          <w:sz w:val="32"/>
          <w:szCs w:val="24"/>
          <w:u w:val="single"/>
          <w:lang w:eastAsia="en-US"/>
        </w:rPr>
        <w:t xml:space="preserve">data centers are </w:t>
      </w:r>
      <w:r w:rsidRPr="006B1A06">
        <w:rPr>
          <w:rFonts w:ascii="Calibri" w:eastAsia="Calibri" w:hAnsi="Calibri" w:cs="Calibri"/>
          <w:b/>
          <w:iCs/>
          <w:u w:val="single"/>
          <w:lang w:eastAsia="en-US"/>
        </w:rPr>
        <w:t>heavy users</w:t>
      </w:r>
      <w:r w:rsidRPr="006B1A06">
        <w:rPr>
          <w:rFonts w:ascii="Calibri" w:eastAsia="SimSun" w:hAnsi="Calibri" w:cs="Times New Roman"/>
          <w:b/>
          <w:sz w:val="32"/>
          <w:szCs w:val="24"/>
          <w:u w:val="single"/>
          <w:lang w:eastAsia="en-US"/>
        </w:rPr>
        <w:t xml:space="preserve"> of energy</w:t>
      </w:r>
      <w:r w:rsidRPr="006B1A06">
        <w:rPr>
          <w:rFonts w:ascii="Calibri" w:eastAsia="Calibri" w:hAnsi="Calibri" w:cs="Calibri"/>
          <w:lang w:eastAsia="en-US"/>
        </w:rPr>
        <w:t xml:space="preserve">, accounting for about 1 percent of global electricity demand. So efficiencies in these facilities help. Second, and more important, </w:t>
      </w:r>
      <w:r w:rsidRPr="006B1A06">
        <w:rPr>
          <w:rFonts w:ascii="Calibri" w:eastAsia="SimSun" w:hAnsi="Calibri" w:cs="Times New Roman"/>
          <w:b/>
          <w:sz w:val="32"/>
          <w:szCs w:val="24"/>
          <w:u w:val="single"/>
          <w:lang w:eastAsia="en-US"/>
        </w:rPr>
        <w:t xml:space="preserve">these gains indicate </w:t>
      </w:r>
      <w:r w:rsidRPr="006B1A06">
        <w:rPr>
          <w:rFonts w:ascii="Calibri" w:eastAsia="Calibri" w:hAnsi="Calibri" w:cs="Calibri"/>
          <w:b/>
          <w:iCs/>
          <w:u w:val="single"/>
          <w:lang w:eastAsia="en-US"/>
        </w:rPr>
        <w:t>how much</w:t>
      </w:r>
      <w:r w:rsidRPr="006B1A06">
        <w:rPr>
          <w:rFonts w:ascii="Calibri" w:eastAsia="SimSun" w:hAnsi="Calibri" w:cs="Times New Roman"/>
          <w:b/>
          <w:sz w:val="32"/>
          <w:szCs w:val="24"/>
          <w:u w:val="single"/>
          <w:lang w:eastAsia="en-US"/>
        </w:rPr>
        <w:t xml:space="preserve"> the energy use of </w:t>
      </w:r>
      <w:r w:rsidRPr="006B1A06">
        <w:rPr>
          <w:rFonts w:ascii="Calibri" w:eastAsia="Calibri" w:hAnsi="Calibri" w:cs="Calibri"/>
          <w:b/>
          <w:iCs/>
          <w:u w:val="single"/>
          <w:lang w:eastAsia="en-US"/>
        </w:rPr>
        <w:t>all our other complicated infrastructures</w:t>
      </w:r>
      <w:r w:rsidRPr="006B1A06">
        <w:rPr>
          <w:rFonts w:ascii="Calibri" w:eastAsia="SimSun" w:hAnsi="Calibri" w:cs="Times New Roman"/>
          <w:b/>
          <w:sz w:val="32"/>
          <w:szCs w:val="24"/>
          <w:u w:val="single"/>
          <w:lang w:eastAsia="en-US"/>
        </w:rPr>
        <w:t xml:space="preserve">— everything from </w:t>
      </w:r>
      <w:r w:rsidRPr="006B1A06">
        <w:rPr>
          <w:rFonts w:ascii="Calibri" w:eastAsia="Calibri" w:hAnsi="Calibri" w:cs="Calibri"/>
          <w:b/>
          <w:iCs/>
          <w:u w:val="single"/>
          <w:lang w:eastAsia="en-US"/>
        </w:rPr>
        <w:t>electricity grids</w:t>
      </w:r>
      <w:r w:rsidRPr="006B1A06">
        <w:rPr>
          <w:rFonts w:ascii="Calibri" w:eastAsia="SimSun" w:hAnsi="Calibri" w:cs="Times New Roman"/>
          <w:b/>
          <w:sz w:val="32"/>
          <w:szCs w:val="24"/>
          <w:u w:val="single"/>
          <w:lang w:eastAsia="en-US"/>
        </w:rPr>
        <w:t xml:space="preserve"> to </w:t>
      </w:r>
      <w:r w:rsidRPr="006B1A06">
        <w:rPr>
          <w:rFonts w:ascii="Calibri" w:eastAsia="Calibri" w:hAnsi="Calibri" w:cs="Calibri"/>
          <w:b/>
          <w:iCs/>
          <w:u w:val="single"/>
          <w:lang w:eastAsia="en-US"/>
        </w:rPr>
        <w:t>chemical plants</w:t>
      </w:r>
      <w:r w:rsidRPr="006B1A06">
        <w:rPr>
          <w:rFonts w:ascii="Calibri" w:eastAsia="SimSun" w:hAnsi="Calibri" w:cs="Times New Roman"/>
          <w:b/>
          <w:sz w:val="32"/>
          <w:szCs w:val="24"/>
          <w:u w:val="single"/>
          <w:lang w:eastAsia="en-US"/>
        </w:rPr>
        <w:t xml:space="preserve"> to </w:t>
      </w:r>
      <w:r w:rsidRPr="006B1A06">
        <w:rPr>
          <w:rFonts w:ascii="Calibri" w:eastAsia="Calibri" w:hAnsi="Calibri" w:cs="Calibri"/>
          <w:b/>
          <w:iCs/>
          <w:u w:val="single"/>
          <w:lang w:eastAsia="en-US"/>
        </w:rPr>
        <w:t>steel mills</w:t>
      </w:r>
      <w:r w:rsidRPr="006B1A06">
        <w:rPr>
          <w:rFonts w:ascii="Calibri" w:eastAsia="SimSun" w:hAnsi="Calibri" w:cs="Times New Roman"/>
          <w:b/>
          <w:sz w:val="32"/>
          <w:szCs w:val="24"/>
          <w:u w:val="single"/>
          <w:lang w:eastAsia="en-US"/>
        </w:rPr>
        <w:t xml:space="preserve">—can be </w:t>
      </w:r>
      <w:r w:rsidRPr="006B1A06">
        <w:rPr>
          <w:rFonts w:ascii="Calibri" w:eastAsia="Calibri" w:hAnsi="Calibri" w:cs="Calibri"/>
          <w:b/>
          <w:iCs/>
          <w:u w:val="single"/>
          <w:lang w:eastAsia="en-US"/>
        </w:rPr>
        <w:t>trimmed</w:t>
      </w:r>
      <w:r w:rsidRPr="006B1A06">
        <w:rPr>
          <w:rFonts w:ascii="Calibri" w:eastAsia="SimSun" w:hAnsi="Calibri" w:cs="Times New Roman"/>
          <w:b/>
          <w:sz w:val="32"/>
          <w:szCs w:val="24"/>
          <w:u w:val="single"/>
          <w:lang w:eastAsia="en-US"/>
        </w:rPr>
        <w:t xml:space="preserve">. All are a </w:t>
      </w:r>
      <w:r w:rsidRPr="006B1A06">
        <w:rPr>
          <w:rFonts w:ascii="Calibri" w:eastAsia="Calibri" w:hAnsi="Calibri" w:cs="Calibri"/>
          <w:b/>
          <w:iCs/>
          <w:u w:val="single"/>
          <w:lang w:eastAsia="en-US"/>
        </w:rPr>
        <w:t>great deal less energy efficient</w:t>
      </w:r>
      <w:r w:rsidRPr="006B1A06">
        <w:rPr>
          <w:rFonts w:ascii="Calibri" w:eastAsia="SimSun" w:hAnsi="Calibri" w:cs="Times New Roman"/>
          <w:b/>
          <w:sz w:val="32"/>
          <w:szCs w:val="24"/>
          <w:u w:val="single"/>
          <w:lang w:eastAsia="en-US"/>
        </w:rPr>
        <w:t xml:space="preserve"> than they could be. We have both </w:t>
      </w:r>
      <w:r w:rsidRPr="006B1A06">
        <w:rPr>
          <w:rFonts w:ascii="Calibri" w:eastAsia="Calibri" w:hAnsi="Calibri" w:cs="Calibri"/>
          <w:b/>
          <w:iCs/>
          <w:u w:val="single"/>
          <w:lang w:eastAsia="en-US"/>
        </w:rPr>
        <w:t>ample opportunity</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ample incentive</w:t>
      </w:r>
      <w:r w:rsidRPr="006B1A06">
        <w:rPr>
          <w:rFonts w:ascii="Calibri" w:eastAsia="SimSun" w:hAnsi="Calibri" w:cs="Times New Roman"/>
          <w:b/>
          <w:sz w:val="32"/>
          <w:szCs w:val="24"/>
          <w:u w:val="single"/>
          <w:lang w:eastAsia="en-US"/>
        </w:rPr>
        <w:t xml:space="preserve"> now to improve them. </w:t>
      </w:r>
    </w:p>
    <w:p w14:paraId="00900E8B" w14:textId="77777777" w:rsidR="006B1A06" w:rsidRPr="006B1A06" w:rsidRDefault="006B1A06" w:rsidP="006B1A06">
      <w:pPr>
        <w:rPr>
          <w:rFonts w:ascii="Calibri" w:eastAsia="SimSun" w:hAnsi="Calibri" w:cs="Times New Roman"/>
          <w:b/>
          <w:sz w:val="32"/>
          <w:szCs w:val="24"/>
          <w:u w:val="single"/>
          <w:lang w:eastAsia="en-US"/>
        </w:rPr>
      </w:pPr>
      <w:r w:rsidRPr="006B1A06">
        <w:rPr>
          <w:rFonts w:ascii="Calibri" w:eastAsia="SimSun" w:hAnsi="Calibri" w:cs="Times New Roman"/>
          <w:b/>
          <w:sz w:val="32"/>
          <w:szCs w:val="24"/>
          <w:u w:val="single"/>
          <w:lang w:eastAsia="en-US"/>
        </w:rPr>
        <w:t xml:space="preserve">Both </w:t>
      </w:r>
      <w:r w:rsidRPr="006B1A06">
        <w:rPr>
          <w:rFonts w:ascii="Calibri" w:eastAsia="Calibri" w:hAnsi="Calibri" w:cs="Calibri"/>
          <w:b/>
          <w:iCs/>
          <w:u w:val="single"/>
          <w:lang w:eastAsia="en-US"/>
        </w:rPr>
        <w:t>wind</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solar power</w:t>
      </w:r>
      <w:r w:rsidRPr="006B1A06">
        <w:rPr>
          <w:rFonts w:ascii="Calibri" w:eastAsia="SimSun" w:hAnsi="Calibri" w:cs="Times New Roman"/>
          <w:b/>
          <w:sz w:val="32"/>
          <w:szCs w:val="24"/>
          <w:u w:val="single"/>
          <w:lang w:eastAsia="en-US"/>
        </w:rPr>
        <w:t xml:space="preserve"> are becoming </w:t>
      </w:r>
      <w:r w:rsidRPr="006B1A06">
        <w:rPr>
          <w:rFonts w:ascii="Calibri" w:eastAsia="Calibri" w:hAnsi="Calibri" w:cs="Calibri"/>
          <w:b/>
          <w:iCs/>
          <w:u w:val="single"/>
          <w:lang w:eastAsia="en-US"/>
        </w:rPr>
        <w:t>much cheaper</w:t>
      </w:r>
      <w:r w:rsidRPr="006B1A06">
        <w:rPr>
          <w:rFonts w:ascii="Calibri" w:eastAsia="Calibri" w:hAnsi="Calibri" w:cs="Calibri"/>
          <w:lang w:eastAsia="en-US"/>
        </w:rPr>
        <w:t xml:space="preserve">, so much so that </w:t>
      </w:r>
      <w:r w:rsidRPr="006B1A06">
        <w:rPr>
          <w:rFonts w:ascii="Calibri" w:eastAsia="SimSun" w:hAnsi="Calibri" w:cs="Times New Roman"/>
          <w:b/>
          <w:sz w:val="32"/>
          <w:szCs w:val="24"/>
          <w:u w:val="single"/>
          <w:lang w:eastAsia="en-US"/>
        </w:rPr>
        <w:t xml:space="preserve">in </w:t>
      </w:r>
      <w:r w:rsidRPr="006B1A06">
        <w:rPr>
          <w:rFonts w:ascii="Calibri" w:eastAsia="Calibri" w:hAnsi="Calibri" w:cs="Calibri"/>
          <w:b/>
          <w:iCs/>
          <w:u w:val="single"/>
          <w:lang w:eastAsia="en-US"/>
        </w:rPr>
        <w:t>many parts of the world</w:t>
      </w:r>
      <w:r w:rsidRPr="006B1A06">
        <w:rPr>
          <w:rFonts w:ascii="Calibri" w:eastAsia="SimSun" w:hAnsi="Calibri" w:cs="Times New Roman"/>
          <w:b/>
          <w:sz w:val="32"/>
          <w:szCs w:val="24"/>
          <w:u w:val="single"/>
          <w:lang w:eastAsia="en-US"/>
        </w:rPr>
        <w:t xml:space="preserve"> they're now the </w:t>
      </w:r>
      <w:r w:rsidRPr="006B1A06">
        <w:rPr>
          <w:rFonts w:ascii="Calibri" w:eastAsia="Calibri" w:hAnsi="Calibri" w:cs="Calibri"/>
          <w:b/>
          <w:iCs/>
          <w:u w:val="single"/>
          <w:lang w:eastAsia="en-US"/>
        </w:rPr>
        <w:t>most cost-effective options</w:t>
      </w:r>
      <w:r w:rsidRPr="006B1A06">
        <w:rPr>
          <w:rFonts w:ascii="Calibri" w:eastAsia="Calibri" w:hAnsi="Calibri" w:cs="Calibri"/>
          <w:lang w:eastAsia="en-US"/>
        </w:rPr>
        <w:t xml:space="preserve">, even without government subsidies, for new electrical generators. These energy sources use virtually no resources once they're up and running and generate no greenhouse gases; </w:t>
      </w:r>
      <w:r w:rsidRPr="006B1A06">
        <w:rPr>
          <w:rFonts w:ascii="Calibri" w:eastAsia="SimSun" w:hAnsi="Calibri" w:cs="Times New Roman"/>
          <w:b/>
          <w:sz w:val="32"/>
          <w:szCs w:val="24"/>
          <w:u w:val="single"/>
          <w:lang w:eastAsia="en-US"/>
        </w:rPr>
        <w:t xml:space="preserve">they're among the </w:t>
      </w:r>
      <w:r w:rsidRPr="006B1A06">
        <w:rPr>
          <w:rFonts w:ascii="Calibri" w:eastAsia="Calibri" w:hAnsi="Calibri" w:cs="Calibri"/>
          <w:b/>
          <w:iCs/>
          <w:u w:val="single"/>
          <w:lang w:eastAsia="en-US"/>
        </w:rPr>
        <w:t>world champions</w:t>
      </w:r>
      <w:r w:rsidRPr="006B1A06">
        <w:rPr>
          <w:rFonts w:ascii="Calibri" w:eastAsia="SimSun" w:hAnsi="Calibri" w:cs="Times New Roman"/>
          <w:b/>
          <w:sz w:val="32"/>
          <w:szCs w:val="24"/>
          <w:u w:val="single"/>
          <w:lang w:eastAsia="en-US"/>
        </w:rPr>
        <w:t xml:space="preserve"> of dematerialization. </w:t>
      </w:r>
    </w:p>
    <w:p w14:paraId="318A8B3E"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sz w:val="32"/>
          <w:szCs w:val="24"/>
          <w:u w:val="single"/>
          <w:lang w:eastAsia="en-US"/>
        </w:rPr>
        <w:t xml:space="preserve">In the decades to come they might well be joined by </w:t>
      </w:r>
      <w:r w:rsidRPr="006B1A06">
        <w:rPr>
          <w:rFonts w:ascii="Calibri" w:eastAsia="Calibri" w:hAnsi="Calibri" w:cs="Calibri"/>
          <w:b/>
          <w:iCs/>
          <w:u w:val="single"/>
          <w:lang w:eastAsia="en-US"/>
        </w:rPr>
        <w:t>nuclear fusion</w:t>
      </w:r>
      <w:r w:rsidRPr="006B1A06">
        <w:rPr>
          <w:rFonts w:ascii="Calibri" w:eastAsia="Calibri" w:hAnsi="Calibri" w:cs="Calibri"/>
          <w:lang w:eastAsia="en-US"/>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6B1A06">
        <w:rPr>
          <w:rFonts w:ascii="Calibri" w:eastAsia="Calibri" w:hAnsi="Calibri" w:cs="Calibri"/>
          <w:b/>
          <w:iCs/>
          <w:highlight w:val="green"/>
          <w:u w:val="single"/>
          <w:lang w:eastAsia="en-US"/>
        </w:rPr>
        <w:t>massive improvements</w:t>
      </w:r>
      <w:r w:rsidRPr="006B1A06">
        <w:rPr>
          <w:rFonts w:ascii="Calibri" w:eastAsia="SimSun" w:hAnsi="Calibri" w:cs="Times New Roman"/>
          <w:b/>
          <w:sz w:val="32"/>
          <w:szCs w:val="24"/>
          <w:u w:val="single"/>
          <w:lang w:eastAsia="en-US"/>
        </w:rPr>
        <w:t xml:space="preserve"> </w:t>
      </w:r>
      <w:r w:rsidRPr="006B1A06">
        <w:rPr>
          <w:rFonts w:ascii="Calibri" w:eastAsia="SimSun" w:hAnsi="Calibri" w:cs="Times New Roman"/>
          <w:b/>
          <w:sz w:val="32"/>
          <w:szCs w:val="24"/>
          <w:highlight w:val="green"/>
          <w:u w:val="single"/>
          <w:lang w:eastAsia="en-US"/>
        </w:rPr>
        <w:t xml:space="preserve">in </w:t>
      </w:r>
      <w:r w:rsidRPr="006B1A06">
        <w:rPr>
          <w:rFonts w:ascii="Calibri" w:eastAsia="SimSun" w:hAnsi="Calibri" w:cs="Times New Roman"/>
          <w:b/>
          <w:sz w:val="32"/>
          <w:szCs w:val="24"/>
          <w:u w:val="single"/>
          <w:lang w:eastAsia="en-US"/>
        </w:rPr>
        <w:t xml:space="preserve">sensors and </w:t>
      </w:r>
      <w:r w:rsidRPr="006B1A06">
        <w:rPr>
          <w:rFonts w:ascii="Calibri" w:eastAsia="SimSun" w:hAnsi="Calibri" w:cs="Times New Roman"/>
          <w:b/>
          <w:sz w:val="32"/>
          <w:szCs w:val="24"/>
          <w:highlight w:val="green"/>
          <w:u w:val="single"/>
          <w:lang w:eastAsia="en-US"/>
        </w:rPr>
        <w:t>computing power are boosting hope that fusion power might</w:t>
      </w:r>
      <w:r w:rsidRPr="006B1A06">
        <w:rPr>
          <w:rFonts w:ascii="Calibri" w:eastAsia="SimSun" w:hAnsi="Calibri" w:cs="Times New Roman"/>
          <w:b/>
          <w:sz w:val="32"/>
          <w:szCs w:val="24"/>
          <w:u w:val="single"/>
          <w:lang w:eastAsia="en-US"/>
        </w:rPr>
        <w:t xml:space="preserve"> truly </w:t>
      </w:r>
      <w:r w:rsidRPr="006B1A06">
        <w:rPr>
          <w:rFonts w:ascii="Calibri" w:eastAsia="SimSun" w:hAnsi="Calibri" w:cs="Times New Roman"/>
          <w:b/>
          <w:sz w:val="32"/>
          <w:szCs w:val="24"/>
          <w:highlight w:val="green"/>
          <w:u w:val="single"/>
          <w:lang w:eastAsia="en-US"/>
        </w:rPr>
        <w:t xml:space="preserve">be </w:t>
      </w:r>
      <w:r w:rsidRPr="006B1A06">
        <w:rPr>
          <w:rFonts w:ascii="Calibri" w:eastAsia="Calibri" w:hAnsi="Calibri" w:cs="Calibri"/>
          <w:b/>
          <w:iCs/>
          <w:highlight w:val="green"/>
          <w:u w:val="single"/>
          <w:lang w:eastAsia="en-US"/>
        </w:rPr>
        <w:t>only a generation away</w:t>
      </w:r>
      <w:r w:rsidRPr="006B1A06">
        <w:rPr>
          <w:rFonts w:ascii="Calibri" w:eastAsia="Calibri" w:hAnsi="Calibri" w:cs="Calibri"/>
          <w:highlight w:val="green"/>
          <w:lang w:eastAsia="en-US"/>
        </w:rPr>
        <w:t>.</w:t>
      </w:r>
      <w:r w:rsidRPr="006B1A06">
        <w:rPr>
          <w:rFonts w:ascii="Calibri" w:eastAsia="Calibri" w:hAnsi="Calibri" w:cs="Calibri"/>
          <w:lang w:eastAsia="en-US"/>
        </w:rPr>
        <w:t xml:space="preserve"> </w:t>
      </w:r>
    </w:p>
    <w:p w14:paraId="2B0C8B77"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Transportation. </w:t>
      </w:r>
      <w:r w:rsidRPr="006B1A06">
        <w:rPr>
          <w:rFonts w:ascii="Calibri" w:eastAsia="SimSun" w:hAnsi="Calibri" w:cs="Times New Roman"/>
          <w:b/>
          <w:sz w:val="32"/>
          <w:szCs w:val="24"/>
          <w:u w:val="single"/>
          <w:lang w:eastAsia="en-US"/>
        </w:rPr>
        <w:t xml:space="preserve">Our current transportation systems are </w:t>
      </w:r>
      <w:r w:rsidRPr="006B1A06">
        <w:rPr>
          <w:rFonts w:ascii="Calibri" w:eastAsia="Calibri" w:hAnsi="Calibri" w:cs="Calibri"/>
          <w:b/>
          <w:iCs/>
          <w:u w:val="single"/>
          <w:lang w:eastAsia="en-US"/>
        </w:rPr>
        <w:t>chronically inefficient</w:t>
      </w:r>
      <w:r w:rsidRPr="006B1A06">
        <w:rPr>
          <w:rFonts w:ascii="Calibri" w:eastAsia="Calibri" w:hAnsi="Calibri" w:cs="Calibri"/>
          <w:lang w:eastAsia="en-US"/>
        </w:rPr>
        <w:t xml:space="preserve">. Most vehicles aren't used much of the time, and even when they’re in use, they're not nearly full. Now that we have </w:t>
      </w:r>
      <w:r w:rsidRPr="006B1A06">
        <w:rPr>
          <w:rFonts w:ascii="Calibri" w:eastAsia="SimSun" w:hAnsi="Calibri" w:cs="Times New Roman"/>
          <w:b/>
          <w:sz w:val="32"/>
          <w:szCs w:val="24"/>
          <w:u w:val="single"/>
          <w:lang w:eastAsia="en-US"/>
        </w:rPr>
        <w:t>technologies</w:t>
      </w:r>
      <w:r w:rsidRPr="006B1A06">
        <w:rPr>
          <w:rFonts w:ascii="Calibri" w:eastAsia="Calibri" w:hAnsi="Calibri" w:cs="Calibri"/>
          <w:lang w:eastAsia="en-US"/>
        </w:rPr>
        <w:t xml:space="preserve"> that let us know where every driver, passenger, piece of cargo, and vehicle is at all times, we </w:t>
      </w:r>
      <w:r w:rsidRPr="006B1A06">
        <w:rPr>
          <w:rFonts w:ascii="Calibri" w:eastAsia="SimSun" w:hAnsi="Calibri" w:cs="Times New Roman"/>
          <w:b/>
          <w:sz w:val="32"/>
          <w:szCs w:val="24"/>
          <w:u w:val="single"/>
          <w:lang w:eastAsia="en-US"/>
        </w:rPr>
        <w:t xml:space="preserve">can </w:t>
      </w:r>
      <w:r w:rsidRPr="006B1A06">
        <w:rPr>
          <w:rFonts w:ascii="Calibri" w:eastAsia="Calibri" w:hAnsi="Calibri" w:cs="Calibri"/>
          <w:b/>
          <w:iCs/>
          <w:u w:val="single"/>
          <w:lang w:eastAsia="en-US"/>
        </w:rPr>
        <w:t>greatly increase the utilization</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efficiency of every element</w:t>
      </w:r>
      <w:r w:rsidRPr="006B1A06">
        <w:rPr>
          <w:rFonts w:ascii="Calibri" w:eastAsia="SimSun" w:hAnsi="Calibri" w:cs="Times New Roman"/>
          <w:b/>
          <w:sz w:val="32"/>
          <w:szCs w:val="24"/>
          <w:u w:val="single"/>
          <w:lang w:eastAsia="en-US"/>
        </w:rPr>
        <w:t xml:space="preserve"> of transportation</w:t>
      </w:r>
      <w:r w:rsidRPr="006B1A06">
        <w:rPr>
          <w:rFonts w:ascii="Calibri" w:eastAsia="Calibri" w:hAnsi="Calibri" w:cs="Calibri"/>
          <w:lang w:eastAsia="en-US"/>
        </w:rPr>
        <w:t xml:space="preserve">. </w:t>
      </w:r>
    </w:p>
    <w:p w14:paraId="1B4F0D37"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sidRPr="006B1A06">
        <w:rPr>
          <w:rFonts w:ascii="Calibri" w:eastAsia="SimSun" w:hAnsi="Calibri" w:cs="Times New Roman"/>
          <w:b/>
          <w:sz w:val="32"/>
          <w:szCs w:val="24"/>
          <w:u w:val="single"/>
          <w:lang w:eastAsia="en-US"/>
        </w:rPr>
        <w:t xml:space="preserve">we’ll need </w:t>
      </w:r>
      <w:r w:rsidRPr="006B1A06">
        <w:rPr>
          <w:rFonts w:ascii="Calibri" w:eastAsia="Calibri" w:hAnsi="Calibri" w:cs="Calibri"/>
          <w:b/>
          <w:iCs/>
          <w:u w:val="single"/>
          <w:lang w:eastAsia="en-US"/>
        </w:rPr>
        <w:t>fewer tons of steel</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aluminum</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plastic</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gasoline</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other resources</w:t>
      </w:r>
      <w:r w:rsidRPr="006B1A06">
        <w:rPr>
          <w:rFonts w:ascii="Calibri" w:eastAsia="SimSun" w:hAnsi="Calibri" w:cs="Times New Roman"/>
          <w:b/>
          <w:sz w:val="32"/>
          <w:szCs w:val="24"/>
          <w:u w:val="single"/>
          <w:lang w:eastAsia="en-US"/>
        </w:rPr>
        <w:t xml:space="preserve"> to move the world's people and goods around</w:t>
      </w:r>
      <w:r w:rsidRPr="006B1A06">
        <w:rPr>
          <w:rFonts w:ascii="Calibri" w:eastAsia="Calibri" w:hAnsi="Calibri" w:cs="Calibri"/>
          <w:lang w:eastAsia="en-US"/>
        </w:rPr>
        <w:t xml:space="preserve">. </w:t>
      </w:r>
    </w:p>
    <w:p w14:paraId="42BAC2EC"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11D4A1F4" w14:textId="77777777" w:rsidR="006B1A06" w:rsidRPr="006B1A06" w:rsidRDefault="006B1A06" w:rsidP="006B1A06">
      <w:pPr>
        <w:rPr>
          <w:rFonts w:ascii="Calibri" w:eastAsia="SimSun" w:hAnsi="Calibri" w:cs="Times New Roman"/>
          <w:b/>
          <w:sz w:val="32"/>
          <w:szCs w:val="24"/>
          <w:u w:val="single"/>
          <w:lang w:eastAsia="en-US"/>
        </w:rPr>
      </w:pPr>
      <w:r w:rsidRPr="006B1A06">
        <w:rPr>
          <w:rFonts w:ascii="Calibri" w:eastAsia="Calibri" w:hAnsi="Calibri" w:cs="Calibri"/>
          <w:lang w:eastAsia="en-US"/>
        </w:rPr>
        <w:t xml:space="preserve">Agriculture. As we saw in chapter 5, </w:t>
      </w:r>
      <w:r w:rsidRPr="006B1A06">
        <w:rPr>
          <w:rFonts w:ascii="Calibri" w:eastAsia="Calibri" w:hAnsi="Calibri" w:cs="Calibri"/>
          <w:b/>
          <w:iCs/>
          <w:u w:val="single"/>
          <w:lang w:eastAsia="en-US"/>
        </w:rPr>
        <w:t xml:space="preserve">leading </w:t>
      </w:r>
      <w:r w:rsidRPr="006B1A06">
        <w:rPr>
          <w:rFonts w:ascii="Calibri" w:eastAsia="Calibri" w:hAnsi="Calibri" w:cs="Calibri"/>
          <w:b/>
          <w:iCs/>
          <w:highlight w:val="green"/>
          <w:u w:val="single"/>
          <w:lang w:eastAsia="en-US"/>
        </w:rPr>
        <w:t>farms</w:t>
      </w:r>
      <w:r w:rsidRPr="006B1A06">
        <w:rPr>
          <w:rFonts w:ascii="Calibri" w:eastAsia="SimSun" w:hAnsi="Calibri" w:cs="Times New Roman"/>
          <w:b/>
          <w:sz w:val="32"/>
          <w:szCs w:val="24"/>
          <w:u w:val="single"/>
          <w:lang w:eastAsia="en-US"/>
        </w:rPr>
        <w:t xml:space="preserve"> have demonstrated an ability to </w:t>
      </w:r>
      <w:r w:rsidRPr="006B1A06">
        <w:rPr>
          <w:rFonts w:ascii="Calibri" w:eastAsia="Calibri" w:hAnsi="Calibri" w:cs="Calibri"/>
          <w:b/>
          <w:iCs/>
          <w:highlight w:val="green"/>
          <w:u w:val="single"/>
          <w:lang w:eastAsia="en-US"/>
        </w:rPr>
        <w:t>increase their tonnage of output</w:t>
      </w:r>
      <w:r w:rsidRPr="006B1A06">
        <w:rPr>
          <w:rFonts w:ascii="Calibri" w:eastAsia="SimSun" w:hAnsi="Calibri" w:cs="Times New Roman"/>
          <w:b/>
          <w:sz w:val="32"/>
          <w:szCs w:val="24"/>
          <w:highlight w:val="green"/>
          <w:u w:val="single"/>
          <w:lang w:eastAsia="en-US"/>
        </w:rPr>
        <w:t xml:space="preserve"> year after year while </w:t>
      </w:r>
      <w:r w:rsidRPr="006B1A06">
        <w:rPr>
          <w:rFonts w:ascii="Calibri" w:eastAsia="Calibri" w:hAnsi="Calibri" w:cs="Calibri"/>
          <w:b/>
          <w:iCs/>
          <w:highlight w:val="green"/>
          <w:u w:val="single"/>
          <w:lang w:eastAsia="en-US"/>
        </w:rPr>
        <w:t>decreasing</w:t>
      </w:r>
      <w:r w:rsidRPr="006B1A06">
        <w:rPr>
          <w:rFonts w:ascii="Calibri" w:eastAsia="Calibri" w:hAnsi="Calibri" w:cs="Calibri"/>
          <w:b/>
          <w:iCs/>
          <w:u w:val="single"/>
          <w:lang w:eastAsia="en-US"/>
        </w:rPr>
        <w:t xml:space="preserve"> their use of </w:t>
      </w:r>
      <w:r w:rsidRPr="006B1A06">
        <w:rPr>
          <w:rFonts w:ascii="Calibri" w:eastAsia="Calibri" w:hAnsi="Calibri" w:cs="Calibri"/>
          <w:b/>
          <w:iCs/>
          <w:highlight w:val="green"/>
          <w:u w:val="single"/>
          <w:lang w:eastAsia="en-US"/>
        </w:rPr>
        <w:t>inputs</w:t>
      </w:r>
      <w:r w:rsidRPr="006B1A06">
        <w:rPr>
          <w:rFonts w:ascii="Calibri" w:eastAsia="SimSun" w:hAnsi="Calibri" w:cs="Times New Roman"/>
          <w:b/>
          <w:sz w:val="32"/>
          <w:szCs w:val="24"/>
          <w:highlight w:val="green"/>
          <w:u w:val="single"/>
          <w:lang w:eastAsia="en-US"/>
        </w:rPr>
        <w:t xml:space="preserve"> such as land, water, and fertilizer</w:t>
      </w:r>
      <w:r w:rsidRPr="006B1A06">
        <w:rPr>
          <w:rFonts w:ascii="Calibri" w:eastAsia="SimSun" w:hAnsi="Calibri" w:cs="Times New Roman"/>
          <w:b/>
          <w:sz w:val="32"/>
          <w:szCs w:val="24"/>
          <w:u w:val="single"/>
          <w:lang w:eastAsia="en-US"/>
        </w:rPr>
        <w:t xml:space="preserve">. This trend toward optimization will </w:t>
      </w:r>
      <w:r w:rsidRPr="006B1A06">
        <w:rPr>
          <w:rFonts w:ascii="Calibri" w:eastAsia="Calibri" w:hAnsi="Calibri" w:cs="Calibri"/>
          <w:b/>
          <w:iCs/>
          <w:u w:val="single"/>
          <w:lang w:eastAsia="en-US"/>
        </w:rPr>
        <w:t>continue</w:t>
      </w:r>
      <w:r w:rsidRPr="006B1A06">
        <w:rPr>
          <w:rFonts w:ascii="Calibri" w:eastAsia="SimSun" w:hAnsi="Calibri" w:cs="Times New Roman"/>
          <w:b/>
          <w:sz w:val="32"/>
          <w:szCs w:val="24"/>
          <w:u w:val="single"/>
          <w:lang w:eastAsia="en-US"/>
        </w:rPr>
        <w:t xml:space="preserve"> thanks to</w:t>
      </w:r>
      <w:r w:rsidRPr="006B1A06">
        <w:rPr>
          <w:rFonts w:ascii="Calibri" w:eastAsia="Calibri" w:hAnsi="Calibri" w:cs="Calibri"/>
          <w:lang w:eastAsia="en-US"/>
        </w:rPr>
        <w:t xml:space="preserve"> a set of innovations under the label </w:t>
      </w:r>
      <w:r w:rsidRPr="006B1A06">
        <w:rPr>
          <w:rFonts w:ascii="Calibri" w:eastAsia="Calibri" w:hAnsi="Calibri" w:cs="Calibri"/>
          <w:b/>
          <w:iCs/>
          <w:u w:val="single"/>
          <w:lang w:eastAsia="en-US"/>
        </w:rPr>
        <w:t>precision agriculture</w:t>
      </w:r>
      <w:r w:rsidRPr="006B1A06">
        <w:rPr>
          <w:rFonts w:ascii="Calibri" w:eastAsia="Calibri" w:hAnsi="Calibri" w:cs="Calibri"/>
          <w:lang w:eastAsia="en-US"/>
        </w:rP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sidRPr="006B1A06">
        <w:rPr>
          <w:rFonts w:ascii="Calibri" w:eastAsia="SimSun" w:hAnsi="Calibri" w:cs="Times New Roman"/>
          <w:b/>
          <w:sz w:val="32"/>
          <w:szCs w:val="24"/>
          <w:u w:val="single"/>
          <w:lang w:eastAsia="en-US"/>
        </w:rPr>
        <w:t xml:space="preserve">varieties of precision will </w:t>
      </w:r>
      <w:r w:rsidRPr="006B1A06">
        <w:rPr>
          <w:rFonts w:ascii="Calibri" w:eastAsia="Calibri" w:hAnsi="Calibri" w:cs="Calibri"/>
          <w:b/>
          <w:iCs/>
          <w:u w:val="single"/>
          <w:lang w:eastAsia="en-US"/>
        </w:rPr>
        <w:t>combine</w:t>
      </w:r>
      <w:r w:rsidRPr="006B1A06">
        <w:rPr>
          <w:rFonts w:ascii="Calibri" w:eastAsia="SimSun" w:hAnsi="Calibri" w:cs="Times New Roman"/>
          <w:b/>
          <w:sz w:val="32"/>
          <w:szCs w:val="24"/>
          <w:u w:val="single"/>
          <w:lang w:eastAsia="en-US"/>
        </w:rPr>
        <w:t xml:space="preserve"> to allow traditional farms to </w:t>
      </w:r>
      <w:r w:rsidRPr="006B1A06">
        <w:rPr>
          <w:rFonts w:ascii="Calibri" w:eastAsia="Calibri" w:hAnsi="Calibri" w:cs="Calibri"/>
          <w:b/>
          <w:iCs/>
          <w:u w:val="single"/>
          <w:lang w:eastAsia="en-US"/>
        </w:rPr>
        <w:t>generate more from less</w:t>
      </w:r>
      <w:r w:rsidRPr="006B1A06">
        <w:rPr>
          <w:rFonts w:ascii="Calibri" w:eastAsia="SimSun" w:hAnsi="Calibri" w:cs="Times New Roman"/>
          <w:b/>
          <w:sz w:val="32"/>
          <w:szCs w:val="24"/>
          <w:u w:val="single"/>
          <w:lang w:eastAsia="en-US"/>
        </w:rPr>
        <w:t xml:space="preserve">. </w:t>
      </w:r>
    </w:p>
    <w:p w14:paraId="2555D114" w14:textId="77777777" w:rsidR="006B1A06" w:rsidRPr="006B1A06" w:rsidRDefault="006B1A06" w:rsidP="006B1A06">
      <w:pPr>
        <w:rPr>
          <w:rFonts w:ascii="Calibri" w:eastAsia="Calibri" w:hAnsi="Calibri" w:cs="Calibri"/>
          <w:lang w:eastAsia="en-US"/>
        </w:rPr>
      </w:pPr>
      <w:r w:rsidRPr="006B1A06">
        <w:rPr>
          <w:rFonts w:ascii="Calibri" w:eastAsia="SimSun" w:hAnsi="Calibri" w:cs="Times New Roman"/>
          <w:b/>
          <w:sz w:val="32"/>
          <w:szCs w:val="24"/>
          <w:u w:val="single"/>
          <w:lang w:eastAsia="en-US"/>
        </w:rPr>
        <w:t xml:space="preserve">So will </w:t>
      </w:r>
      <w:r w:rsidRPr="006B1A06">
        <w:rPr>
          <w:rFonts w:ascii="Calibri" w:eastAsia="Calibri" w:hAnsi="Calibri" w:cs="Calibri"/>
          <w:b/>
          <w:iCs/>
          <w:highlight w:val="green"/>
          <w:u w:val="single"/>
          <w:lang w:eastAsia="en-US"/>
        </w:rPr>
        <w:t>changes to the genomes</w:t>
      </w:r>
      <w:r w:rsidRPr="006B1A06">
        <w:rPr>
          <w:rFonts w:ascii="Calibri" w:eastAsia="SimSun" w:hAnsi="Calibri" w:cs="Times New Roman"/>
          <w:b/>
          <w:sz w:val="32"/>
          <w:szCs w:val="24"/>
          <w:highlight w:val="green"/>
          <w:u w:val="single"/>
          <w:lang w:eastAsia="en-US"/>
        </w:rPr>
        <w:t xml:space="preserve"> of plants and animals</w:t>
      </w:r>
      <w:r w:rsidRPr="006B1A06">
        <w:rPr>
          <w:rFonts w:ascii="Calibri" w:eastAsia="SimSun" w:hAnsi="Calibri" w:cs="Times New Roman"/>
          <w:b/>
          <w:sz w:val="32"/>
          <w:szCs w:val="24"/>
          <w:u w:val="single"/>
          <w:lang w:eastAsia="en-US"/>
        </w:rPr>
        <w:t xml:space="preserve">. DNA modifications will </w:t>
      </w:r>
      <w:r w:rsidRPr="006B1A06">
        <w:rPr>
          <w:rFonts w:ascii="Calibri" w:eastAsia="Calibri" w:hAnsi="Calibri" w:cs="Calibri"/>
          <w:b/>
          <w:iCs/>
          <w:highlight w:val="green"/>
          <w:u w:val="single"/>
          <w:lang w:eastAsia="en-US"/>
        </w:rPr>
        <w:t>increase</w:t>
      </w:r>
      <w:r w:rsidRPr="006B1A06">
        <w:rPr>
          <w:rFonts w:ascii="Calibri" w:eastAsia="Calibri" w:hAnsi="Calibri" w:cs="Calibri"/>
          <w:b/>
          <w:iCs/>
          <w:u w:val="single"/>
          <w:lang w:eastAsia="en-US"/>
        </w:rPr>
        <w:t xml:space="preserve"> </w:t>
      </w:r>
      <w:r w:rsidRPr="006B1A06">
        <w:rPr>
          <w:rFonts w:ascii="Calibri" w:eastAsia="Calibri" w:hAnsi="Calibri" w:cs="Calibri"/>
          <w:b/>
          <w:iCs/>
          <w:highlight w:val="green"/>
          <w:u w:val="single"/>
          <w:lang w:eastAsia="en-US"/>
        </w:rPr>
        <w:t>disease</w:t>
      </w:r>
      <w:r w:rsidRPr="006B1A06">
        <w:rPr>
          <w:rFonts w:ascii="Calibri" w:eastAsia="SimSun" w:hAnsi="Calibri" w:cs="Times New Roman"/>
          <w:b/>
          <w:sz w:val="32"/>
          <w:szCs w:val="24"/>
          <w:highlight w:val="green"/>
          <w:u w:val="single"/>
          <w:lang w:eastAsia="en-US"/>
        </w:rPr>
        <w:t xml:space="preserve"> and </w:t>
      </w:r>
      <w:r w:rsidRPr="006B1A06">
        <w:rPr>
          <w:rFonts w:ascii="Calibri" w:eastAsia="Calibri" w:hAnsi="Calibri" w:cs="Calibri"/>
          <w:b/>
          <w:iCs/>
          <w:highlight w:val="green"/>
          <w:u w:val="single"/>
          <w:lang w:eastAsia="en-US"/>
        </w:rPr>
        <w:t>drought tolerance</w:t>
      </w:r>
      <w:r w:rsidRPr="006B1A06">
        <w:rPr>
          <w:rFonts w:ascii="Calibri" w:eastAsia="SimSun" w:hAnsi="Calibri" w:cs="Times New Roman"/>
          <w:b/>
          <w:sz w:val="32"/>
          <w:szCs w:val="24"/>
          <w:u w:val="single"/>
          <w:lang w:eastAsia="en-US"/>
        </w:rPr>
        <w:t xml:space="preserve">, </w:t>
      </w:r>
      <w:r w:rsidRPr="006B1A06">
        <w:rPr>
          <w:rFonts w:ascii="Calibri" w:eastAsia="Calibri" w:hAnsi="Calibri" w:cs="Calibri"/>
          <w:b/>
          <w:iCs/>
          <w:u w:val="single"/>
          <w:lang w:eastAsia="en-US"/>
        </w:rPr>
        <w:t>expand where crops can be grown</w:t>
      </w:r>
      <w:r w:rsidRPr="006B1A06">
        <w:rPr>
          <w:rFonts w:ascii="Calibri" w:eastAsia="SimSun" w:hAnsi="Calibri" w:cs="Times New Roman"/>
          <w:b/>
          <w:sz w:val="32"/>
          <w:szCs w:val="24"/>
          <w:u w:val="single"/>
          <w:lang w:eastAsia="en-US"/>
        </w:rPr>
        <w:t xml:space="preserve">, and allow us to </w:t>
      </w:r>
      <w:r w:rsidRPr="006B1A06">
        <w:rPr>
          <w:rFonts w:ascii="Calibri" w:eastAsia="Calibri" w:hAnsi="Calibri" w:cs="Calibri"/>
          <w:b/>
          <w:iCs/>
          <w:u w:val="single"/>
          <w:lang w:eastAsia="en-US"/>
        </w:rPr>
        <w:t>get more of what we want</w:t>
      </w:r>
      <w:r w:rsidRPr="006B1A06">
        <w:rPr>
          <w:rFonts w:ascii="Calibri" w:eastAsia="SimSun" w:hAnsi="Calibri" w:cs="Times New Roman"/>
          <w:b/>
          <w:sz w:val="32"/>
          <w:szCs w:val="24"/>
          <w:u w:val="single"/>
          <w:lang w:eastAsia="en-US"/>
        </w:rPr>
        <w:t xml:space="preserve"> from each crop or herd</w:t>
      </w:r>
      <w:r w:rsidRPr="006B1A06">
        <w:rPr>
          <w:rFonts w:ascii="Calibri" w:eastAsia="Calibri" w:hAnsi="Calibri" w:cs="Calibri"/>
          <w:lang w:eastAsia="en-US"/>
        </w:rPr>
        <w:t xml:space="preserve">. As we saw in chapter 9, </w:t>
      </w:r>
      <w:r w:rsidRPr="006B1A06">
        <w:rPr>
          <w:rFonts w:ascii="Calibri" w:eastAsia="SimSun" w:hAnsi="Calibri" w:cs="Times New Roman"/>
          <w:b/>
          <w:sz w:val="32"/>
          <w:szCs w:val="24"/>
          <w:u w:val="single"/>
          <w:lang w:eastAsia="en-US"/>
        </w:rPr>
        <w:t xml:space="preserve">they'll also allow us </w:t>
      </w:r>
      <w:r w:rsidRPr="006B1A06">
        <w:rPr>
          <w:rFonts w:ascii="Calibri" w:eastAsia="SimSun" w:hAnsi="Calibri" w:cs="Times New Roman"/>
          <w:b/>
          <w:sz w:val="32"/>
          <w:szCs w:val="24"/>
          <w:highlight w:val="green"/>
          <w:u w:val="single"/>
          <w:lang w:eastAsia="en-US"/>
        </w:rPr>
        <w:t xml:space="preserve">to </w:t>
      </w:r>
      <w:r w:rsidRPr="006B1A06">
        <w:rPr>
          <w:rFonts w:ascii="Calibri" w:eastAsia="Calibri" w:hAnsi="Calibri" w:cs="Calibri"/>
          <w:b/>
          <w:iCs/>
          <w:highlight w:val="green"/>
          <w:u w:val="single"/>
          <w:lang w:eastAsia="en-US"/>
        </w:rPr>
        <w:t>take better care</w:t>
      </w:r>
      <w:r w:rsidRPr="006B1A06">
        <w:rPr>
          <w:rFonts w:ascii="Calibri" w:eastAsia="SimSun" w:hAnsi="Calibri" w:cs="Times New Roman"/>
          <w:b/>
          <w:sz w:val="32"/>
          <w:szCs w:val="24"/>
          <w:highlight w:val="green"/>
          <w:u w:val="single"/>
          <w:lang w:eastAsia="en-US"/>
        </w:rPr>
        <w:t xml:space="preserve"> of vulnerable populations</w:t>
      </w:r>
      <w:r w:rsidRPr="006B1A06">
        <w:rPr>
          <w:rFonts w:ascii="Calibri" w:eastAsia="Calibri" w:hAnsi="Calibri" w:cs="Calibri"/>
          <w:lang w:eastAsia="en-US"/>
        </w:rPr>
        <w:t xml:space="preserve"> such as infants in poor countries </w:t>
      </w:r>
      <w:r w:rsidRPr="006B1A06">
        <w:rPr>
          <w:rFonts w:ascii="Calibri" w:eastAsia="SimSun" w:hAnsi="Calibri" w:cs="Times New Roman"/>
          <w:b/>
          <w:sz w:val="32"/>
          <w:szCs w:val="24"/>
          <w:highlight w:val="green"/>
          <w:u w:val="single"/>
          <w:lang w:eastAsia="en-US"/>
        </w:rPr>
        <w:t>by</w:t>
      </w:r>
      <w:r w:rsidRPr="006B1A06">
        <w:rPr>
          <w:rFonts w:ascii="Calibri" w:eastAsia="SimSun" w:hAnsi="Calibri" w:cs="Times New Roman"/>
          <w:b/>
          <w:sz w:val="32"/>
          <w:szCs w:val="24"/>
          <w:u w:val="single"/>
          <w:lang w:eastAsia="en-US"/>
        </w:rPr>
        <w:t xml:space="preserve"> creating </w:t>
      </w:r>
      <w:r w:rsidRPr="006B1A06">
        <w:rPr>
          <w:rFonts w:ascii="Calibri" w:eastAsia="Calibri" w:hAnsi="Calibri" w:cs="Calibri"/>
          <w:b/>
          <w:iCs/>
          <w:highlight w:val="green"/>
          <w:u w:val="single"/>
          <w:lang w:eastAsia="en-US"/>
        </w:rPr>
        <w:t>golden rice</w:t>
      </w:r>
      <w:r w:rsidRPr="006B1A06">
        <w:rPr>
          <w:rFonts w:ascii="Calibri" w:eastAsia="SimSun" w:hAnsi="Calibri" w:cs="Times New Roman"/>
          <w:b/>
          <w:sz w:val="32"/>
          <w:szCs w:val="24"/>
          <w:highlight w:val="green"/>
          <w:u w:val="single"/>
          <w:lang w:eastAsia="en-US"/>
        </w:rPr>
        <w:t xml:space="preserve"> and</w:t>
      </w:r>
      <w:r w:rsidRPr="006B1A06">
        <w:rPr>
          <w:rFonts w:ascii="Calibri" w:eastAsia="SimSun" w:hAnsi="Calibri" w:cs="Times New Roman"/>
          <w:b/>
          <w:sz w:val="32"/>
          <w:szCs w:val="24"/>
          <w:u w:val="single"/>
          <w:lang w:eastAsia="en-US"/>
        </w:rPr>
        <w:t xml:space="preserve"> other </w:t>
      </w:r>
      <w:r w:rsidRPr="006B1A06">
        <w:rPr>
          <w:rFonts w:ascii="Calibri" w:eastAsia="Calibri" w:hAnsi="Calibri" w:cs="Calibri"/>
          <w:b/>
          <w:iCs/>
          <w:highlight w:val="green"/>
          <w:u w:val="single"/>
          <w:lang w:eastAsia="en-US"/>
        </w:rPr>
        <w:t>nutrition enhancers</w:t>
      </w:r>
      <w:r w:rsidRPr="006B1A06">
        <w:rPr>
          <w:rFonts w:ascii="Calibri" w:eastAsia="SimSun" w:hAnsi="Calibri" w:cs="Times New Roman"/>
          <w:b/>
          <w:sz w:val="32"/>
          <w:szCs w:val="24"/>
          <w:u w:val="single"/>
          <w:lang w:eastAsia="en-US"/>
        </w:rPr>
        <w:t xml:space="preserve">. We'll also be able to make </w:t>
      </w:r>
      <w:r w:rsidRPr="006B1A06">
        <w:rPr>
          <w:rFonts w:ascii="Calibri" w:eastAsia="Calibri" w:hAnsi="Calibri" w:cs="Calibri"/>
          <w:b/>
          <w:iCs/>
          <w:u w:val="single"/>
          <w:lang w:eastAsia="en-US"/>
        </w:rPr>
        <w:t>much more precise</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targeted genetic modifications</w:t>
      </w:r>
      <w:r w:rsidRPr="006B1A06">
        <w:rPr>
          <w:rFonts w:ascii="Calibri" w:eastAsia="Calibri" w:hAnsi="Calibri" w:cs="Calibri"/>
          <w:lang w:eastAsia="en-US"/>
        </w:rPr>
        <w:t xml:space="preserve"> thanks to a new crop of gene-editing tools that are large improvements over their more scattershot predecessors. Opposition to genetically modified organisms is fierce in some quarters, but isn't based on reason or science. This opposition will, one hopes, fade. </w:t>
      </w:r>
    </w:p>
    <w:p w14:paraId="6842B206"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Throughout human history, </w:t>
      </w:r>
      <w:r w:rsidRPr="006B1A06">
        <w:rPr>
          <w:rFonts w:ascii="Calibri" w:eastAsia="SimSun" w:hAnsi="Calibri" w:cs="Times New Roman"/>
          <w:b/>
          <w:sz w:val="32"/>
          <w:szCs w:val="24"/>
          <w:u w:val="single"/>
          <w:lang w:eastAsia="en-US"/>
        </w:rPr>
        <w:t xml:space="preserve">just about all farming has been done in </w:t>
      </w:r>
      <w:r w:rsidRPr="006B1A06">
        <w:rPr>
          <w:rFonts w:ascii="Calibri" w:eastAsia="Calibri" w:hAnsi="Calibri" w:cs="Calibri"/>
          <w:b/>
          <w:iCs/>
          <w:u w:val="single"/>
          <w:lang w:eastAsia="en-US"/>
        </w:rPr>
        <w:t>fields</w:t>
      </w:r>
      <w:r w:rsidRPr="006B1A06">
        <w:rPr>
          <w:rFonts w:ascii="Calibri" w:eastAsia="SimSun" w:hAnsi="Calibri" w:cs="Times New Roman"/>
          <w:b/>
          <w:sz w:val="32"/>
          <w:szCs w:val="24"/>
          <w:u w:val="single"/>
          <w:lang w:eastAsia="en-US"/>
        </w:rPr>
        <w:t xml:space="preserve">. For some crops, this is now </w:t>
      </w:r>
      <w:r w:rsidRPr="006B1A06">
        <w:rPr>
          <w:rFonts w:ascii="Calibri" w:eastAsia="Calibri" w:hAnsi="Calibri" w:cs="Calibri"/>
          <w:b/>
          <w:iCs/>
          <w:u w:val="single"/>
          <w:lang w:eastAsia="en-US"/>
        </w:rPr>
        <w:t>changing</w:t>
      </w:r>
      <w:r w:rsidRPr="006B1A06">
        <w:rPr>
          <w:rFonts w:ascii="Calibri" w:eastAsia="SimSun" w:hAnsi="Calibri" w:cs="Times New Roman"/>
          <w:b/>
          <w:sz w:val="32"/>
          <w:szCs w:val="24"/>
          <w:u w:val="single"/>
          <w:lang w:eastAsia="en-US"/>
        </w:rPr>
        <w:t xml:space="preserve">. Agriculture has </w:t>
      </w:r>
      <w:r w:rsidRPr="006B1A06">
        <w:rPr>
          <w:rFonts w:ascii="Calibri" w:eastAsia="Calibri" w:hAnsi="Calibri" w:cs="Calibri"/>
          <w:b/>
          <w:iCs/>
          <w:u w:val="single"/>
          <w:lang w:eastAsia="en-US"/>
        </w:rPr>
        <w:t>moved indoors</w:t>
      </w:r>
      <w:r w:rsidRPr="006B1A06">
        <w:rPr>
          <w:rFonts w:ascii="Calibri" w:eastAsia="SimSun" w:hAnsi="Calibri" w:cs="Times New Roman"/>
          <w:b/>
          <w:sz w:val="32"/>
          <w:szCs w:val="24"/>
          <w:u w:val="single"/>
          <w:lang w:eastAsia="en-US"/>
        </w:rPr>
        <w:t>, where parameters</w:t>
      </w:r>
      <w:r w:rsidRPr="006B1A06">
        <w:rPr>
          <w:rFonts w:ascii="Calibri" w:eastAsia="Calibri" w:hAnsi="Calibri" w:cs="Calibri"/>
          <w:lang w:eastAsia="en-US"/>
        </w:rPr>
        <w:t xml:space="preserve"> such as light, humidity, fertilizer, and even the composition of the atmosphere </w:t>
      </w:r>
      <w:r w:rsidRPr="006B1A06">
        <w:rPr>
          <w:rFonts w:ascii="Calibri" w:eastAsia="SimSun" w:hAnsi="Calibri" w:cs="Times New Roman"/>
          <w:b/>
          <w:sz w:val="32"/>
          <w:szCs w:val="24"/>
          <w:u w:val="single"/>
          <w:lang w:eastAsia="en-US"/>
        </w:rPr>
        <w:t xml:space="preserve">can be </w:t>
      </w:r>
      <w:r w:rsidRPr="006B1A06">
        <w:rPr>
          <w:rFonts w:ascii="Calibri" w:eastAsia="Calibri" w:hAnsi="Calibri" w:cs="Calibri"/>
          <w:b/>
          <w:iCs/>
          <w:u w:val="single"/>
          <w:lang w:eastAsia="en-US"/>
        </w:rPr>
        <w:t>precisely monitored</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controlled</w:t>
      </w:r>
      <w:r w:rsidRPr="006B1A06">
        <w:rPr>
          <w:rFonts w:ascii="Calibri" w:eastAsia="Calibri" w:hAnsi="Calibri" w:cs="Calibri"/>
          <w:lang w:eastAsia="en-US"/>
        </w:rPr>
        <w:t xml:space="preserve">. In everything from urban buildings to shipping containers, </w:t>
      </w:r>
      <w:r w:rsidRPr="006B1A06">
        <w:rPr>
          <w:rFonts w:ascii="Calibri" w:eastAsia="SimSun" w:hAnsi="Calibri" w:cs="Times New Roman"/>
          <w:b/>
          <w:sz w:val="32"/>
          <w:szCs w:val="24"/>
          <w:u w:val="single"/>
          <w:lang w:eastAsia="en-US"/>
        </w:rPr>
        <w:t xml:space="preserve">crops are now being grown with </w:t>
      </w:r>
      <w:r w:rsidRPr="006B1A06">
        <w:rPr>
          <w:rFonts w:ascii="Calibri" w:eastAsia="Calibri" w:hAnsi="Calibri" w:cs="Calibri"/>
          <w:b/>
          <w:iCs/>
          <w:u w:val="single"/>
          <w:lang w:eastAsia="en-US"/>
        </w:rPr>
        <w:t>progressively less labor</w:t>
      </w:r>
      <w:r w:rsidRPr="006B1A06">
        <w:rPr>
          <w:rFonts w:ascii="Calibri" w:eastAsia="SimSun" w:hAnsi="Calibri" w:cs="Times New Roman"/>
          <w:b/>
          <w:sz w:val="32"/>
          <w:szCs w:val="24"/>
          <w:u w:val="single"/>
          <w:lang w:eastAsia="en-US"/>
        </w:rPr>
        <w:t xml:space="preserve"> and </w:t>
      </w:r>
      <w:r w:rsidRPr="006B1A06">
        <w:rPr>
          <w:rFonts w:ascii="Calibri" w:eastAsia="Calibri" w:hAnsi="Calibri" w:cs="Calibri"/>
          <w:b/>
          <w:iCs/>
          <w:u w:val="single"/>
          <w:lang w:eastAsia="en-US"/>
        </w:rPr>
        <w:t>fewer material inputs</w:t>
      </w:r>
      <w:r w:rsidRPr="006B1A06">
        <w:rPr>
          <w:rFonts w:ascii="Calibri" w:eastAsia="SimSun" w:hAnsi="Calibri" w:cs="Times New Roman"/>
          <w:b/>
          <w:sz w:val="32"/>
          <w:szCs w:val="24"/>
          <w:u w:val="single"/>
          <w:lang w:eastAsia="en-US"/>
        </w:rPr>
        <w:t xml:space="preserve">. These completely contained farms will </w:t>
      </w:r>
      <w:r w:rsidRPr="006B1A06">
        <w:rPr>
          <w:rFonts w:ascii="Calibri" w:eastAsia="Calibri" w:hAnsi="Calibri" w:cs="Calibri"/>
          <w:b/>
          <w:iCs/>
          <w:u w:val="single"/>
          <w:lang w:eastAsia="en-US"/>
        </w:rPr>
        <w:t>spread</w:t>
      </w:r>
      <w:r w:rsidRPr="006B1A06">
        <w:rPr>
          <w:rFonts w:ascii="Calibri" w:eastAsia="SimSun" w:hAnsi="Calibri" w:cs="Times New Roman"/>
          <w:b/>
          <w:sz w:val="32"/>
          <w:szCs w:val="24"/>
          <w:u w:val="single"/>
          <w:lang w:eastAsia="en-US"/>
        </w:rPr>
        <w:t xml:space="preserve"> and help </w:t>
      </w:r>
      <w:r w:rsidRPr="006B1A06">
        <w:rPr>
          <w:rFonts w:ascii="Calibri" w:eastAsia="Calibri" w:hAnsi="Calibri" w:cs="Calibri"/>
          <w:b/>
          <w:iCs/>
          <w:u w:val="single"/>
          <w:lang w:eastAsia="en-US"/>
        </w:rPr>
        <w:t>reduce the planetary footprint</w:t>
      </w:r>
      <w:r w:rsidRPr="006B1A06">
        <w:rPr>
          <w:rFonts w:ascii="Calibri" w:eastAsia="SimSun" w:hAnsi="Calibri" w:cs="Times New Roman"/>
          <w:b/>
          <w:sz w:val="32"/>
          <w:szCs w:val="24"/>
          <w:u w:val="single"/>
          <w:lang w:eastAsia="en-US"/>
        </w:rPr>
        <w:t xml:space="preserve"> of our agriculture</w:t>
      </w:r>
      <w:r w:rsidRPr="006B1A06">
        <w:rPr>
          <w:rFonts w:ascii="Calibri" w:eastAsia="Calibri" w:hAnsi="Calibri" w:cs="Calibri"/>
          <w:lang w:eastAsia="en-US"/>
        </w:rPr>
        <w:t xml:space="preserve">. </w:t>
      </w:r>
    </w:p>
    <w:p w14:paraId="61B46E23"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6B1A06">
        <w:rPr>
          <w:rFonts w:ascii="Calibri" w:eastAsia="Calibri" w:hAnsi="Calibri" w:cs="Calibri"/>
          <w:b/>
          <w:iCs/>
          <w:highlight w:val="green"/>
          <w:u w:val="single"/>
          <w:lang w:eastAsia="en-US"/>
        </w:rPr>
        <w:t>capitalism</w:t>
      </w:r>
      <w:r w:rsidRPr="006B1A06">
        <w:rPr>
          <w:rFonts w:ascii="Calibri" w:eastAsia="SimSun" w:hAnsi="Calibri" w:cs="Times New Roman"/>
          <w:b/>
          <w:sz w:val="32"/>
          <w:szCs w:val="24"/>
          <w:highlight w:val="green"/>
          <w:u w:val="single"/>
          <w:lang w:eastAsia="en-US"/>
        </w:rPr>
        <w:t xml:space="preserve"> and </w:t>
      </w:r>
      <w:r w:rsidRPr="006B1A06">
        <w:rPr>
          <w:rFonts w:ascii="Calibri" w:eastAsia="Calibri" w:hAnsi="Calibri" w:cs="Calibri"/>
          <w:b/>
          <w:iCs/>
          <w:highlight w:val="green"/>
          <w:u w:val="single"/>
          <w:lang w:eastAsia="en-US"/>
        </w:rPr>
        <w:t>technological progress</w:t>
      </w:r>
      <w:r w:rsidRPr="006B1A06">
        <w:rPr>
          <w:rFonts w:ascii="Calibri" w:eastAsia="Calibri" w:hAnsi="Calibri" w:cs="Calibri"/>
          <w:lang w:eastAsia="en-US"/>
        </w:rPr>
        <w:t xml:space="preserve">, and how they’ll continue to </w:t>
      </w:r>
      <w:r w:rsidRPr="006B1A06">
        <w:rPr>
          <w:rFonts w:ascii="Calibri" w:eastAsia="Calibri" w:hAnsi="Calibri" w:cs="Calibri"/>
          <w:b/>
          <w:iCs/>
          <w:u w:val="single"/>
          <w:lang w:eastAsia="en-US"/>
        </w:rPr>
        <w:t>dematerialize our consumption</w:t>
      </w:r>
      <w:r w:rsidRPr="006B1A06">
        <w:rPr>
          <w:rFonts w:ascii="Calibri" w:eastAsia="SimSun" w:hAnsi="Calibri" w:cs="Times New Roman"/>
          <w:b/>
          <w:sz w:val="32"/>
          <w:szCs w:val="24"/>
          <w:u w:val="single"/>
          <w:lang w:eastAsia="en-US"/>
        </w:rPr>
        <w:t xml:space="preserve"> and </w:t>
      </w:r>
      <w:r w:rsidRPr="006B1A06">
        <w:rPr>
          <w:rFonts w:ascii="Calibri" w:eastAsia="SimSun" w:hAnsi="Calibri" w:cs="Times New Roman"/>
          <w:b/>
          <w:sz w:val="32"/>
          <w:szCs w:val="24"/>
          <w:highlight w:val="green"/>
          <w:u w:val="single"/>
          <w:lang w:eastAsia="en-US"/>
        </w:rPr>
        <w:t xml:space="preserve">let us </w:t>
      </w:r>
      <w:r w:rsidRPr="006B1A06">
        <w:rPr>
          <w:rFonts w:ascii="Calibri" w:eastAsia="Calibri" w:hAnsi="Calibri" w:cs="Calibri"/>
          <w:b/>
          <w:iCs/>
          <w:highlight w:val="green"/>
          <w:u w:val="single"/>
          <w:lang w:eastAsia="en-US"/>
        </w:rPr>
        <w:t>increase our prosperity</w:t>
      </w:r>
      <w:r w:rsidRPr="006B1A06">
        <w:rPr>
          <w:rFonts w:ascii="Calibri" w:eastAsia="SimSun" w:hAnsi="Calibri" w:cs="Times New Roman"/>
          <w:b/>
          <w:sz w:val="32"/>
          <w:szCs w:val="24"/>
          <w:u w:val="single"/>
          <w:lang w:eastAsia="en-US"/>
        </w:rPr>
        <w:t xml:space="preserve"> while </w:t>
      </w:r>
      <w:r w:rsidRPr="006B1A06">
        <w:rPr>
          <w:rFonts w:ascii="Calibri" w:eastAsia="Calibri" w:hAnsi="Calibri" w:cs="Calibri"/>
          <w:b/>
          <w:iCs/>
          <w:u w:val="single"/>
          <w:lang w:eastAsia="en-US"/>
        </w:rPr>
        <w:t>treading more lightly</w:t>
      </w:r>
      <w:r w:rsidRPr="006B1A06">
        <w:rPr>
          <w:rFonts w:ascii="Calibri" w:eastAsia="SimSun" w:hAnsi="Calibri" w:cs="Times New Roman"/>
          <w:b/>
          <w:sz w:val="32"/>
          <w:szCs w:val="24"/>
          <w:u w:val="single"/>
          <w:lang w:eastAsia="en-US"/>
        </w:rPr>
        <w:t xml:space="preserve"> on our planet</w:t>
      </w:r>
      <w:r w:rsidRPr="006B1A06">
        <w:rPr>
          <w:rFonts w:ascii="Calibri" w:eastAsia="Calibri" w:hAnsi="Calibri" w:cs="Calibri"/>
          <w:lang w:eastAsia="en-US"/>
        </w:rPr>
        <w:t xml:space="preserve">. </w:t>
      </w:r>
    </w:p>
    <w:p w14:paraId="61F22C60" w14:textId="77777777" w:rsidR="006B1A06" w:rsidRPr="006B1A06" w:rsidRDefault="006B1A06" w:rsidP="006B1A06">
      <w:pPr>
        <w:keepNext/>
        <w:keepLines/>
        <w:spacing w:before="40" w:after="0"/>
        <w:outlineLvl w:val="3"/>
        <w:rPr>
          <w:rFonts w:ascii="Calibri" w:eastAsia="SimSun" w:hAnsi="Calibri" w:cs="Times New Roman"/>
          <w:b/>
          <w:iCs/>
          <w:sz w:val="28"/>
          <w:lang w:eastAsia="en-US"/>
        </w:rPr>
      </w:pPr>
      <w:bookmarkStart w:id="1" w:name="_Hlk79418715"/>
      <w:r w:rsidRPr="006B1A06">
        <w:rPr>
          <w:rFonts w:ascii="Calibri" w:eastAsia="SimSun" w:hAnsi="Calibri" w:cs="Times New Roman"/>
          <w:b/>
          <w:iCs/>
          <w:sz w:val="28"/>
          <w:lang w:eastAsia="en-US"/>
        </w:rPr>
        <w:t xml:space="preserve">No limits to growth---their models ignore key feedback effects. </w:t>
      </w:r>
    </w:p>
    <w:p w14:paraId="229D3BCA"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b/>
          <w:bCs/>
          <w:sz w:val="28"/>
          <w:lang w:eastAsia="en-US"/>
        </w:rPr>
        <w:t>Lynch 16</w:t>
      </w:r>
      <w:r w:rsidRPr="006B1A06">
        <w:rPr>
          <w:rFonts w:ascii="Calibri" w:eastAsia="Calibri" w:hAnsi="Calibri" w:cs="Calibri"/>
          <w:lang w:eastAsia="en-US"/>
        </w:rPr>
        <w:t xml:space="preserve">—President of Strategic Energy and Economic Consulting, Director of Asian Energy and Security at the Center for International Studies at MIT, and a Lecturer at Tufts and Vienna University [Michael, </w:t>
      </w:r>
      <w:r w:rsidRPr="006B1A06">
        <w:rPr>
          <w:rFonts w:ascii="Calibri" w:eastAsia="Calibri" w:hAnsi="Calibri" w:cs="Calibri"/>
          <w:i/>
          <w:lang w:eastAsia="en-US"/>
        </w:rPr>
        <w:t>The “peak oil” scare and the coming oil flood</w:t>
      </w:r>
      <w:r w:rsidRPr="006B1A06">
        <w:rPr>
          <w:rFonts w:ascii="Calibri" w:eastAsia="Calibri" w:hAnsi="Calibri" w:cs="Calibri"/>
          <w:lang w:eastAsia="en-US"/>
        </w:rPr>
        <w:t>, p. 63-74]</w:t>
      </w:r>
    </w:p>
    <w:p w14:paraId="050B70DB"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sz w:val="16"/>
          <w:lang w:eastAsia="en-US"/>
        </w:rPr>
        <w:t xml:space="preserve">More recently, </w:t>
      </w:r>
      <w:r w:rsidRPr="006B1A06">
        <w:rPr>
          <w:rFonts w:ascii="Calibri" w:eastAsia="Calibri" w:hAnsi="Calibri" w:cs="Calibri"/>
          <w:highlight w:val="green"/>
          <w:u w:val="single"/>
          <w:lang w:eastAsia="en-US"/>
        </w:rPr>
        <w:t>there has been a clamor about "peak everything" based on the idea that</w:t>
      </w:r>
      <w:r w:rsidRPr="006B1A06">
        <w:rPr>
          <w:rFonts w:ascii="Calibri" w:eastAsia="Calibri" w:hAnsi="Calibri" w:cs="Calibri"/>
          <w:u w:val="single"/>
          <w:lang w:eastAsia="en-US"/>
        </w:rPr>
        <w:t xml:space="preserve">, well, </w:t>
      </w:r>
      <w:r w:rsidRPr="006B1A06">
        <w:rPr>
          <w:rFonts w:ascii="Calibri" w:eastAsia="Calibri" w:hAnsi="Calibri" w:cs="Calibri"/>
          <w:highlight w:val="green"/>
          <w:u w:val="single"/>
          <w:lang w:eastAsia="en-US"/>
        </w:rPr>
        <w:t>everything is finite</w:t>
      </w:r>
      <w:r w:rsidRPr="006B1A06">
        <w:rPr>
          <w:rFonts w:ascii="Calibri" w:eastAsia="Calibri" w:hAnsi="Calibri" w:cs="Calibri"/>
          <w:u w:val="single"/>
          <w:lang w:eastAsia="en-US"/>
        </w:rPr>
        <w:t xml:space="preserve"> and we 're using it up, so it is "running out."</w:t>
      </w:r>
      <w:r w:rsidRPr="006B1A06">
        <w:rPr>
          <w:rFonts w:ascii="Calibri" w:eastAsia="Calibri" w:hAnsi="Calibri" w:cs="Calibri"/>
          <w:sz w:val="16"/>
          <w:lang w:eastAsia="en-US"/>
        </w:rPr>
        <w:t xml:space="preserve"> Or at least, production must peak. Or, as one physicist [END OF PAGE 63] points out, eventually human energy production will generate as much heat as the sun does-eventually being 1400 years.</w:t>
      </w:r>
    </w:p>
    <w:p w14:paraId="22F52514" w14:textId="77777777" w:rsidR="006B1A06" w:rsidRPr="006B1A06" w:rsidRDefault="006B1A06" w:rsidP="006B1A06">
      <w:pPr>
        <w:tabs>
          <w:tab w:val="left" w:pos="4928"/>
        </w:tabs>
        <w:rPr>
          <w:rFonts w:ascii="Calibri" w:eastAsia="Calibri" w:hAnsi="Calibri" w:cs="Calibri"/>
          <w:sz w:val="16"/>
          <w:lang w:eastAsia="en-US"/>
        </w:rPr>
      </w:pPr>
      <w:r w:rsidRPr="006B1A06">
        <w:rPr>
          <w:rFonts w:ascii="Calibri" w:eastAsia="Calibri" w:hAnsi="Calibri" w:cs="Calibri"/>
          <w:sz w:val="16"/>
          <w:lang w:eastAsia="en-US"/>
        </w:rPr>
        <w:t>Flat Earth</w:t>
      </w:r>
      <w:r w:rsidRPr="006B1A06">
        <w:rPr>
          <w:rFonts w:ascii="Calibri" w:eastAsia="Calibri" w:hAnsi="Calibri" w:cs="Calibri"/>
          <w:sz w:val="16"/>
          <w:lang w:eastAsia="en-US"/>
        </w:rPr>
        <w:tab/>
      </w:r>
    </w:p>
    <w:p w14:paraId="319C277D"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sz w:val="16"/>
          <w:lang w:eastAsia="en-US"/>
        </w:rPr>
        <w:t>Colin Campbell, in the famed (well, famous in the IEA's offices) debate at the IEA in 1997, compared resource optimists to the conservative Spanish court that opposed the visionary, Columbus, and has since referred to those, like Adelman and me, who disagreed with him as "flat-earth economists." Albert Bartlett later explained that the term actually meant that economists thought the earth had two dimensions and thus was infinite, containing equivalently infinite resources.</w:t>
      </w:r>
    </w:p>
    <w:p w14:paraId="4EA3BB3A"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sz w:val="16"/>
          <w:lang w:eastAsia="en-US"/>
        </w:rPr>
        <w:t xml:space="preserve">But </w:t>
      </w:r>
      <w:r w:rsidRPr="006B1A06">
        <w:rPr>
          <w:rFonts w:ascii="Calibri" w:eastAsia="Calibri" w:hAnsi="Calibri" w:cs="Calibri"/>
          <w:highlight w:val="green"/>
          <w:u w:val="single"/>
          <w:lang w:eastAsia="en-US"/>
        </w:rPr>
        <w:t>this</w:t>
      </w:r>
      <w:r w:rsidRPr="006B1A06">
        <w:rPr>
          <w:rFonts w:ascii="Calibri" w:eastAsia="Calibri" w:hAnsi="Calibri" w:cs="Calibri"/>
          <w:u w:val="single"/>
          <w:lang w:eastAsia="en-US"/>
        </w:rPr>
        <w:t xml:space="preserve"> description </w:t>
      </w:r>
      <w:r w:rsidRPr="006B1A06">
        <w:rPr>
          <w:rFonts w:ascii="Calibri" w:eastAsia="Calibri" w:hAnsi="Calibri" w:cs="Calibri"/>
          <w:b/>
          <w:iCs/>
          <w:highlight w:val="green"/>
          <w:u w:val="single"/>
          <w:lang w:eastAsia="en-US"/>
        </w:rPr>
        <w:t>ignores</w:t>
      </w:r>
      <w:r w:rsidRPr="006B1A06">
        <w:rPr>
          <w:rFonts w:ascii="Calibri" w:eastAsia="Calibri" w:hAnsi="Calibri" w:cs="Calibri"/>
          <w:u w:val="single"/>
          <w:lang w:eastAsia="en-US"/>
        </w:rPr>
        <w:t xml:space="preserve"> two important variables: </w:t>
      </w:r>
      <w:r w:rsidRPr="006B1A06">
        <w:rPr>
          <w:rFonts w:ascii="Calibri" w:eastAsia="Calibri" w:hAnsi="Calibri" w:cs="Calibri"/>
          <w:b/>
          <w:iCs/>
          <w:highlight w:val="green"/>
          <w:u w:val="single"/>
          <w:lang w:eastAsia="en-US"/>
        </w:rPr>
        <w:t>capital and knowledge</w:t>
      </w:r>
      <w:r w:rsidRPr="006B1A06">
        <w:rPr>
          <w:rFonts w:ascii="Calibri" w:eastAsia="Calibri" w:hAnsi="Calibri" w:cs="Calibri"/>
          <w:sz w:val="16"/>
          <w:lang w:eastAsia="en-US"/>
        </w:rPr>
        <w:t xml:space="preserve">. </w:t>
      </w:r>
      <w:r w:rsidRPr="006B1A06">
        <w:rPr>
          <w:rFonts w:ascii="Calibri" w:eastAsia="Calibri" w:hAnsi="Calibri" w:cs="Calibri"/>
          <w:highlight w:val="green"/>
          <w:u w:val="single"/>
          <w:lang w:eastAsia="en-US"/>
        </w:rPr>
        <w:t>Additional investment</w:t>
      </w:r>
      <w:r w:rsidRPr="006B1A06">
        <w:rPr>
          <w:rFonts w:ascii="Calibri" w:eastAsia="Calibri" w:hAnsi="Calibri" w:cs="Calibri"/>
          <w:u w:val="single"/>
          <w:lang w:eastAsia="en-US"/>
        </w:rPr>
        <w:t xml:space="preserve"> can often </w:t>
      </w:r>
      <w:r w:rsidRPr="006B1A06">
        <w:rPr>
          <w:rFonts w:ascii="Calibri" w:eastAsia="Calibri" w:hAnsi="Calibri" w:cs="Calibri"/>
          <w:highlight w:val="green"/>
          <w:u w:val="single"/>
          <w:lang w:eastAsia="en-US"/>
        </w:rPr>
        <w:t>increase the production of renewables</w:t>
      </w:r>
      <w:r w:rsidRPr="006B1A06">
        <w:rPr>
          <w:rFonts w:ascii="Calibri" w:eastAsia="Calibri" w:hAnsi="Calibri" w:cs="Calibri"/>
          <w:u w:val="single"/>
          <w:lang w:eastAsia="en-US"/>
        </w:rPr>
        <w:t xml:space="preserve"> like agricultural products </w:t>
      </w:r>
      <w:r w:rsidRPr="006B1A06">
        <w:rPr>
          <w:rFonts w:ascii="Calibri" w:eastAsia="Calibri" w:hAnsi="Calibri" w:cs="Calibri"/>
          <w:highlight w:val="green"/>
          <w:u w:val="single"/>
          <w:lang w:eastAsia="en-US"/>
        </w:rPr>
        <w:t>and nonrenewables</w:t>
      </w:r>
      <w:r w:rsidRPr="006B1A06">
        <w:rPr>
          <w:rFonts w:ascii="Calibri" w:eastAsia="Calibri" w:hAnsi="Calibri" w:cs="Calibri"/>
          <w:u w:val="single"/>
          <w:lang w:eastAsia="en-US"/>
        </w:rPr>
        <w:t xml:space="preserve"> like minerals and oil in the same amount of space, </w:t>
      </w:r>
      <w:r w:rsidRPr="006B1A06">
        <w:rPr>
          <w:rFonts w:ascii="Calibri" w:eastAsia="Calibri" w:hAnsi="Calibri" w:cs="Calibri"/>
          <w:highlight w:val="green"/>
          <w:u w:val="single"/>
          <w:lang w:eastAsia="en-US"/>
        </w:rPr>
        <w:t xml:space="preserve">as can </w:t>
      </w:r>
      <w:r w:rsidRPr="006B1A06">
        <w:rPr>
          <w:rFonts w:ascii="Calibri" w:eastAsia="Calibri" w:hAnsi="Calibri" w:cs="Calibri"/>
          <w:b/>
          <w:iCs/>
          <w:highlight w:val="green"/>
          <w:u w:val="single"/>
          <w:lang w:eastAsia="en-US"/>
        </w:rPr>
        <w:t>better tech</w:t>
      </w:r>
      <w:r w:rsidRPr="006B1A06">
        <w:rPr>
          <w:rFonts w:ascii="Calibri" w:eastAsia="Calibri" w:hAnsi="Calibri" w:cs="Calibri"/>
          <w:sz w:val="16"/>
          <w:lang w:eastAsia="en-US"/>
        </w:rPr>
        <w:t xml:space="preserve">nology. </w:t>
      </w:r>
      <w:r w:rsidRPr="006B1A06">
        <w:rPr>
          <w:rFonts w:ascii="Calibri" w:eastAsia="Calibri" w:hAnsi="Calibri" w:cs="Calibri"/>
          <w:u w:val="single"/>
          <w:lang w:eastAsia="en-US"/>
        </w:rPr>
        <w:t>Neo-Malthusians</w:t>
      </w:r>
      <w:r w:rsidRPr="006B1A06">
        <w:rPr>
          <w:rFonts w:ascii="Calibri" w:eastAsia="Calibri" w:hAnsi="Calibri" w:cs="Calibri"/>
          <w:sz w:val="16"/>
          <w:lang w:eastAsia="en-US"/>
        </w:rPr>
        <w:t xml:space="preserve"> tend to </w:t>
      </w:r>
      <w:r w:rsidRPr="006B1A06">
        <w:rPr>
          <w:rFonts w:ascii="Calibri" w:eastAsia="Calibri" w:hAnsi="Calibri" w:cs="Calibri"/>
          <w:b/>
          <w:iCs/>
          <w:u w:val="single"/>
          <w:lang w:eastAsia="en-US"/>
        </w:rPr>
        <w:t>ignore this factor</w:t>
      </w:r>
      <w:r w:rsidRPr="006B1A06">
        <w:rPr>
          <w:rFonts w:ascii="Calibri" w:eastAsia="Calibri" w:hAnsi="Calibri" w:cs="Calibri"/>
          <w:sz w:val="16"/>
          <w:lang w:eastAsia="en-US"/>
        </w:rPr>
        <w:t xml:space="preserve"> and argue that the rate of technological advance (and greater scientific knowledge) has diminished or disappeared, as described in Chapter 7.</w:t>
      </w:r>
    </w:p>
    <w:p w14:paraId="7A529195"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sz w:val="16"/>
          <w:lang w:eastAsia="en-US"/>
        </w:rPr>
        <w:t xml:space="preserve">The argument is somewhat specious and relies in part the question of the finiteness of resources, discussed earlier-or a static measure of resources and dynamic view of consumption, as in The Limits to Growth. </w:t>
      </w:r>
    </w:p>
    <w:p w14:paraId="4CA80873"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sz w:val="16"/>
          <w:lang w:eastAsia="en-US"/>
        </w:rPr>
        <w:t>HOW LONG?</w:t>
      </w:r>
    </w:p>
    <w:p w14:paraId="6558FF6A"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sz w:val="16"/>
          <w:lang w:eastAsia="en-US"/>
        </w:rPr>
        <w:t xml:space="preserve">Perhaps the most important factor that raises skepticism is the fact that at least some </w:t>
      </w:r>
      <w:r w:rsidRPr="006B1A06">
        <w:rPr>
          <w:rFonts w:ascii="Calibri" w:eastAsia="Calibri" w:hAnsi="Calibri" w:cs="Calibri"/>
          <w:u w:val="single"/>
          <w:lang w:eastAsia="en-US"/>
        </w:rPr>
        <w:t>exponential alarmists fear the distant future</w:t>
      </w:r>
      <w:r w:rsidRPr="006B1A06">
        <w:rPr>
          <w:rFonts w:ascii="Calibri" w:eastAsia="Calibri" w:hAnsi="Calibri" w:cs="Calibri"/>
          <w:sz w:val="16"/>
          <w:lang w:eastAsia="en-US"/>
        </w:rPr>
        <w:t xml:space="preserve">. Any number of pundits have looked at long-term forecasts of economic and/or technological development and characterized them as foolish. We have no flying cars, nuclear power is not too cheap to meter, and no one is eating Soylent Green. On the other hand, </w:t>
      </w:r>
      <w:r w:rsidRPr="006B1A06">
        <w:rPr>
          <w:rFonts w:ascii="Calibri" w:eastAsia="Calibri" w:hAnsi="Calibri" w:cs="Calibri"/>
          <w:u w:val="single"/>
          <w:lang w:eastAsia="en-US"/>
        </w:rPr>
        <w:t xml:space="preserve">most of </w:t>
      </w:r>
      <w:r w:rsidRPr="006B1A06">
        <w:rPr>
          <w:rFonts w:ascii="Calibri" w:eastAsia="Calibri" w:hAnsi="Calibri" w:cs="Calibri"/>
          <w:highlight w:val="green"/>
          <w:u w:val="single"/>
          <w:lang w:eastAsia="en-US"/>
        </w:rPr>
        <w:t xml:space="preserve">these </w:t>
      </w:r>
      <w:r w:rsidRPr="006B1A06">
        <w:rPr>
          <w:rFonts w:ascii="Calibri" w:eastAsia="Calibri" w:hAnsi="Calibri" w:cs="Calibri"/>
          <w:b/>
          <w:iCs/>
          <w:highlight w:val="green"/>
          <w:u w:val="single"/>
          <w:lang w:eastAsia="en-US"/>
        </w:rPr>
        <w:t>were not serious forecasting efforts</w:t>
      </w:r>
      <w:r w:rsidRPr="006B1A06">
        <w:rPr>
          <w:rFonts w:ascii="Calibri" w:eastAsia="Calibri" w:hAnsi="Calibri" w:cs="Calibri"/>
          <w:u w:val="single"/>
          <w:lang w:eastAsia="en-US"/>
        </w:rPr>
        <w:t xml:space="preserve">, </w:t>
      </w:r>
      <w:r w:rsidRPr="006B1A06">
        <w:rPr>
          <w:rFonts w:ascii="Calibri" w:eastAsia="Calibri" w:hAnsi="Calibri" w:cs="Calibri"/>
          <w:highlight w:val="green"/>
          <w:u w:val="single"/>
          <w:lang w:eastAsia="en-US"/>
        </w:rPr>
        <w:t>but</w:t>
      </w:r>
      <w:r w:rsidRPr="006B1A06">
        <w:rPr>
          <w:rFonts w:ascii="Calibri" w:eastAsia="Calibri" w:hAnsi="Calibri" w:cs="Calibri"/>
          <w:u w:val="single"/>
          <w:lang w:eastAsia="en-US"/>
        </w:rPr>
        <w:t xml:space="preserve"> rather </w:t>
      </w:r>
      <w:r w:rsidRPr="006B1A06">
        <w:rPr>
          <w:rFonts w:ascii="Calibri" w:eastAsia="Calibri" w:hAnsi="Calibri" w:cs="Calibri"/>
          <w:b/>
          <w:iCs/>
          <w:highlight w:val="green"/>
          <w:u w:val="single"/>
          <w:lang w:eastAsia="en-US"/>
        </w:rPr>
        <w:t>off-the-cuff remarks</w:t>
      </w:r>
      <w:r w:rsidRPr="006B1A06">
        <w:rPr>
          <w:rFonts w:ascii="Calibri" w:eastAsia="Calibri" w:hAnsi="Calibri" w:cs="Calibri"/>
          <w:sz w:val="16"/>
          <w:lang w:eastAsia="en-US"/>
        </w:rPr>
        <w:t xml:space="preserve"> (or the equivalent), </w:t>
      </w:r>
      <w:r w:rsidRPr="006B1A06">
        <w:rPr>
          <w:rFonts w:ascii="Calibri" w:eastAsia="Calibri" w:hAnsi="Calibri" w:cs="Calibri"/>
          <w:u w:val="single"/>
          <w:lang w:eastAsia="en-US"/>
        </w:rPr>
        <w:t>and those making them were not particularly serious about achieving them within a specific time frame</w:t>
      </w:r>
      <w:r w:rsidRPr="006B1A06">
        <w:rPr>
          <w:rFonts w:ascii="Calibri" w:eastAsia="Calibri" w:hAnsi="Calibri" w:cs="Calibri"/>
          <w:sz w:val="16"/>
          <w:lang w:eastAsia="en-US"/>
        </w:rPr>
        <w:t>. And we do eat Soylent Green already; only we call it tofu and vegemite. (Read the book, it wasn't people.)</w:t>
      </w:r>
    </w:p>
    <w:p w14:paraId="224B64F8" w14:textId="77777777" w:rsidR="006B1A06" w:rsidRPr="006B1A06" w:rsidRDefault="006B1A06" w:rsidP="006B1A06">
      <w:pPr>
        <w:tabs>
          <w:tab w:val="left" w:pos="5790"/>
        </w:tabs>
        <w:rPr>
          <w:rFonts w:ascii="Calibri" w:eastAsia="Calibri" w:hAnsi="Calibri" w:cs="Calibri"/>
          <w:sz w:val="16"/>
          <w:lang w:eastAsia="en-US"/>
        </w:rPr>
      </w:pPr>
      <w:r w:rsidRPr="006B1A06">
        <w:rPr>
          <w:rFonts w:ascii="Calibri" w:eastAsia="Calibri" w:hAnsi="Calibri" w:cs="Calibri"/>
          <w:sz w:val="16"/>
          <w:lang w:eastAsia="en-US"/>
        </w:rPr>
        <w:t>NEWTON'S FIRST LAW</w:t>
      </w:r>
    </w:p>
    <w:p w14:paraId="416D414E"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highlight w:val="green"/>
          <w:u w:val="single"/>
          <w:lang w:eastAsia="en-US"/>
        </w:rPr>
        <w:t>The biggest mistakes</w:t>
      </w:r>
      <w:r w:rsidRPr="006B1A06">
        <w:rPr>
          <w:rFonts w:ascii="Calibri" w:eastAsia="Calibri" w:hAnsi="Calibri" w:cs="Calibri"/>
          <w:sz w:val="16"/>
          <w:lang w:eastAsia="en-US"/>
        </w:rPr>
        <w:t xml:space="preserve"> have </w:t>
      </w:r>
      <w:r w:rsidRPr="006B1A06">
        <w:rPr>
          <w:rFonts w:ascii="Calibri" w:eastAsia="Calibri" w:hAnsi="Calibri" w:cs="Calibri"/>
          <w:highlight w:val="green"/>
          <w:u w:val="single"/>
          <w:lang w:eastAsia="en-US"/>
        </w:rPr>
        <w:t>come from</w:t>
      </w:r>
      <w:r w:rsidRPr="006B1A06">
        <w:rPr>
          <w:rFonts w:ascii="Calibri" w:eastAsia="Calibri" w:hAnsi="Calibri" w:cs="Calibri"/>
          <w:sz w:val="16"/>
          <w:lang w:eastAsia="en-US"/>
        </w:rPr>
        <w:t xml:space="preserve"> an apparent source: </w:t>
      </w:r>
      <w:r w:rsidRPr="006B1A06">
        <w:rPr>
          <w:rFonts w:ascii="Calibri" w:eastAsia="Calibri" w:hAnsi="Calibri" w:cs="Calibri"/>
          <w:b/>
          <w:iCs/>
          <w:highlight w:val="green"/>
          <w:u w:val="single"/>
          <w:lang w:eastAsia="en-US"/>
        </w:rPr>
        <w:t>extrapolation</w:t>
      </w:r>
      <w:r w:rsidRPr="006B1A06">
        <w:rPr>
          <w:rFonts w:ascii="Calibri" w:eastAsia="Calibri" w:hAnsi="Calibri" w:cs="Calibri"/>
          <w:highlight w:val="green"/>
          <w:u w:val="single"/>
          <w:lang w:eastAsia="en-US"/>
        </w:rPr>
        <w:t xml:space="preserve"> of a trend </w:t>
      </w:r>
      <w:r w:rsidRPr="006B1A06">
        <w:rPr>
          <w:rFonts w:ascii="Calibri" w:eastAsia="Calibri" w:hAnsi="Calibri" w:cs="Calibri"/>
          <w:b/>
          <w:iCs/>
          <w:highlight w:val="green"/>
          <w:u w:val="single"/>
          <w:lang w:eastAsia="en-US"/>
        </w:rPr>
        <w:t>endlessly</w:t>
      </w:r>
      <w:r w:rsidRPr="006B1A06">
        <w:rPr>
          <w:rFonts w:ascii="Calibri" w:eastAsia="Calibri" w:hAnsi="Calibri" w:cs="Calibri"/>
          <w:highlight w:val="green"/>
          <w:u w:val="single"/>
          <w:lang w:eastAsia="en-US"/>
        </w:rPr>
        <w:t>, as if there were no feedback</w:t>
      </w:r>
      <w:r w:rsidRPr="006B1A06">
        <w:rPr>
          <w:rFonts w:ascii="Calibri" w:eastAsia="Calibri" w:hAnsi="Calibri" w:cs="Calibri"/>
          <w:u w:val="single"/>
          <w:lang w:eastAsia="en-US"/>
        </w:rPr>
        <w:t xml:space="preserve"> or other variables</w:t>
      </w:r>
      <w:r w:rsidRPr="006B1A06">
        <w:rPr>
          <w:rFonts w:ascii="Calibri" w:eastAsia="Calibri" w:hAnsi="Calibri" w:cs="Calibri"/>
          <w:sz w:val="16"/>
          <w:lang w:eastAsia="en-US"/>
        </w:rPr>
        <w:t xml:space="preserve"> [END PAGE 64] </w:t>
      </w:r>
      <w:r w:rsidRPr="006B1A06">
        <w:rPr>
          <w:rFonts w:ascii="Calibri" w:eastAsia="Calibri" w:hAnsi="Calibri" w:cs="Calibri"/>
          <w:u w:val="single"/>
          <w:lang w:eastAsia="en-US"/>
        </w:rPr>
        <w:t>involved</w:t>
      </w:r>
      <w:r w:rsidRPr="006B1A06">
        <w:rPr>
          <w:rFonts w:ascii="Calibri" w:eastAsia="Calibri" w:hAnsi="Calibri" w:cs="Calibri"/>
          <w:sz w:val="16"/>
          <w:lang w:eastAsia="en-US"/>
        </w:rPr>
        <w:t xml:space="preserve">. Jay Forrester, the inventor of Systems Dynamics, which was used in The Limits to Growth model (and which I have used), reportedly once said that </w:t>
      </w:r>
      <w:r w:rsidRPr="006B1A06">
        <w:rPr>
          <w:rFonts w:ascii="Calibri" w:eastAsia="Calibri" w:hAnsi="Calibri" w:cs="Calibri"/>
          <w:b/>
          <w:iCs/>
          <w:highlight w:val="green"/>
          <w:u w:val="single"/>
          <w:lang w:eastAsia="en-US"/>
        </w:rPr>
        <w:t>feedback effects</w:t>
      </w:r>
      <w:r w:rsidRPr="006B1A06">
        <w:rPr>
          <w:rFonts w:ascii="Calibri" w:eastAsia="Calibri" w:hAnsi="Calibri" w:cs="Calibri"/>
          <w:sz w:val="16"/>
          <w:lang w:eastAsia="en-US"/>
        </w:rPr>
        <w:t xml:space="preserve"> tend to </w:t>
      </w:r>
      <w:r w:rsidRPr="006B1A06">
        <w:rPr>
          <w:rFonts w:ascii="Calibri" w:eastAsia="Calibri" w:hAnsi="Calibri" w:cs="Calibri"/>
          <w:b/>
          <w:iCs/>
          <w:highlight w:val="green"/>
          <w:u w:val="single"/>
          <w:lang w:eastAsia="en-US"/>
        </w:rPr>
        <w:t>overwhelm</w:t>
      </w:r>
      <w:r w:rsidRPr="006B1A06">
        <w:rPr>
          <w:rFonts w:ascii="Calibri" w:eastAsia="Calibri" w:hAnsi="Calibri" w:cs="Calibri"/>
          <w:highlight w:val="green"/>
          <w:u w:val="single"/>
          <w:lang w:eastAsia="en-US"/>
        </w:rPr>
        <w:t xml:space="preserve"> the initial stimuli</w:t>
      </w:r>
      <w:r w:rsidRPr="006B1A06">
        <w:rPr>
          <w:rFonts w:ascii="Calibri" w:eastAsia="Calibri" w:hAnsi="Calibri" w:cs="Calibri"/>
          <w:sz w:val="16"/>
          <w:lang w:eastAsia="en-US"/>
        </w:rPr>
        <w:t xml:space="preserve">, which is probably true in many cases. </w:t>
      </w:r>
      <w:r w:rsidRPr="006B1A06">
        <w:rPr>
          <w:rFonts w:ascii="Calibri" w:eastAsia="Calibri" w:hAnsi="Calibri" w:cs="Calibri"/>
          <w:u w:val="single"/>
          <w:lang w:eastAsia="en-US"/>
        </w:rPr>
        <w:t>Yet</w:t>
      </w:r>
      <w:r w:rsidRPr="006B1A06">
        <w:rPr>
          <w:rFonts w:ascii="Calibri" w:eastAsia="Calibri" w:hAnsi="Calibri" w:cs="Calibri"/>
          <w:sz w:val="16"/>
          <w:lang w:eastAsia="en-US"/>
        </w:rPr>
        <w:t>, many neo</w:t>
      </w:r>
      <w:r w:rsidRPr="006B1A06">
        <w:rPr>
          <w:rFonts w:ascii="Calibri" w:eastAsia="Calibri" w:hAnsi="Calibri" w:cs="Calibri"/>
          <w:u w:val="single"/>
          <w:lang w:eastAsia="en-US"/>
        </w:rPr>
        <w:t>-Malthusians</w:t>
      </w:r>
      <w:r w:rsidRPr="006B1A06">
        <w:rPr>
          <w:rFonts w:ascii="Calibri" w:eastAsia="Calibri" w:hAnsi="Calibri" w:cs="Calibri"/>
          <w:sz w:val="16"/>
          <w:lang w:eastAsia="en-US"/>
        </w:rPr>
        <w:t xml:space="preserve"> and especially peak oil advocates tend to </w:t>
      </w:r>
      <w:r w:rsidRPr="006B1A06">
        <w:rPr>
          <w:rFonts w:ascii="Calibri" w:eastAsia="Calibri" w:hAnsi="Calibri" w:cs="Calibri"/>
          <w:u w:val="single"/>
          <w:lang w:eastAsia="en-US"/>
        </w:rPr>
        <w:t>extrapolate a given trend endlessly, assuming no feedback effect whatsoever</w:t>
      </w:r>
      <w:r w:rsidRPr="006B1A06">
        <w:rPr>
          <w:rFonts w:ascii="Calibri" w:eastAsia="Calibri" w:hAnsi="Calibri" w:cs="Calibri"/>
          <w:sz w:val="16"/>
          <w:lang w:eastAsia="en-US"/>
        </w:rPr>
        <w:t>.</w:t>
      </w:r>
    </w:p>
    <w:p w14:paraId="176F248E"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sz w:val="16"/>
          <w:lang w:eastAsia="en-US"/>
        </w:rPr>
        <w:t>Indeed, the first wave of peak oil advocates explicitly argued that no feedback effect would occur: prices didn't affect production or consumption levels. Technological advances were either unimportant or had ceased and so could not increase the resource base.</w:t>
      </w:r>
    </w:p>
    <w:p w14:paraId="1DDA1F8C"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highlight w:val="green"/>
          <w:u w:val="single"/>
          <w:lang w:eastAsia="en-US"/>
        </w:rPr>
        <w:t xml:space="preserve">An </w:t>
      </w:r>
      <w:r w:rsidRPr="006B1A06">
        <w:rPr>
          <w:rFonts w:ascii="Calibri" w:eastAsia="Calibri" w:hAnsi="Calibri" w:cs="Calibri"/>
          <w:b/>
          <w:iCs/>
          <w:highlight w:val="green"/>
          <w:u w:val="single"/>
          <w:lang w:eastAsia="en-US"/>
        </w:rPr>
        <w:t>important element</w:t>
      </w:r>
      <w:r w:rsidRPr="006B1A06">
        <w:rPr>
          <w:rFonts w:ascii="Calibri" w:eastAsia="Calibri" w:hAnsi="Calibri" w:cs="Calibri"/>
          <w:highlight w:val="green"/>
          <w:u w:val="single"/>
          <w:lang w:eastAsia="en-US"/>
        </w:rPr>
        <w:t xml:space="preserve"> of the fear of exponential growth is the</w:t>
      </w:r>
      <w:r w:rsidRPr="006B1A06">
        <w:rPr>
          <w:rFonts w:ascii="Calibri" w:eastAsia="Calibri" w:hAnsi="Calibri" w:cs="Calibri"/>
          <w:u w:val="single"/>
          <w:lang w:eastAsia="en-US"/>
        </w:rPr>
        <w:t xml:space="preserve"> analysts' </w:t>
      </w:r>
      <w:r w:rsidRPr="006B1A06">
        <w:rPr>
          <w:rFonts w:ascii="Calibri" w:eastAsia="Calibri" w:hAnsi="Calibri" w:cs="Calibri"/>
          <w:highlight w:val="green"/>
          <w:u w:val="single"/>
          <w:lang w:eastAsia="en-US"/>
        </w:rPr>
        <w:t xml:space="preserve">choice of </w:t>
      </w:r>
      <w:r w:rsidRPr="006B1A06">
        <w:rPr>
          <w:rFonts w:ascii="Calibri" w:eastAsia="Calibri" w:hAnsi="Calibri" w:cs="Calibri"/>
          <w:b/>
          <w:iCs/>
          <w:highlight w:val="green"/>
          <w:u w:val="single"/>
          <w:lang w:eastAsia="en-US"/>
        </w:rPr>
        <w:t>particularly high</w:t>
      </w:r>
      <w:r w:rsidRPr="006B1A06">
        <w:rPr>
          <w:rFonts w:ascii="Calibri" w:eastAsia="Calibri" w:hAnsi="Calibri" w:cs="Calibri"/>
          <w:highlight w:val="green"/>
          <w:u w:val="single"/>
          <w:lang w:eastAsia="en-US"/>
        </w:rPr>
        <w:t xml:space="preserve"> growth rates</w:t>
      </w:r>
      <w:r w:rsidRPr="006B1A06">
        <w:rPr>
          <w:rFonts w:ascii="Calibri" w:eastAsia="Calibri" w:hAnsi="Calibri" w:cs="Calibri"/>
          <w:sz w:val="16"/>
          <w:lang w:eastAsia="en-US"/>
        </w:rPr>
        <w:t xml:space="preserve">. As Figure 4.1 showed, </w:t>
      </w:r>
      <w:r w:rsidRPr="006B1A06">
        <w:rPr>
          <w:rFonts w:ascii="Calibri" w:eastAsia="Calibri" w:hAnsi="Calibri" w:cs="Calibri"/>
          <w:highlight w:val="green"/>
          <w:u w:val="single"/>
          <w:lang w:eastAsia="en-US"/>
        </w:rPr>
        <w:t xml:space="preserve">Ehrlich chose the </w:t>
      </w:r>
      <w:r w:rsidRPr="006B1A06">
        <w:rPr>
          <w:rFonts w:ascii="Calibri" w:eastAsia="Calibri" w:hAnsi="Calibri" w:cs="Calibri"/>
          <w:b/>
          <w:iCs/>
          <w:highlight w:val="green"/>
          <w:u w:val="single"/>
          <w:lang w:eastAsia="en-US"/>
        </w:rPr>
        <w:t>highest observed</w:t>
      </w:r>
      <w:r w:rsidRPr="006B1A06">
        <w:rPr>
          <w:rFonts w:ascii="Calibri" w:eastAsia="Calibri" w:hAnsi="Calibri" w:cs="Calibri"/>
          <w:highlight w:val="green"/>
          <w:u w:val="single"/>
          <w:lang w:eastAsia="en-US"/>
        </w:rPr>
        <w:t xml:space="preserve"> growth</w:t>
      </w:r>
      <w:r w:rsidRPr="006B1A06">
        <w:rPr>
          <w:rFonts w:ascii="Calibri" w:eastAsia="Calibri" w:hAnsi="Calibri" w:cs="Calibri"/>
          <w:u w:val="single"/>
          <w:lang w:eastAsia="en-US"/>
        </w:rPr>
        <w:t xml:space="preserve"> in the 20th century for his calculations, </w:t>
      </w:r>
      <w:r w:rsidRPr="006B1A06">
        <w:rPr>
          <w:rFonts w:ascii="Calibri" w:eastAsia="Calibri" w:hAnsi="Calibri" w:cs="Calibri"/>
          <w:highlight w:val="green"/>
          <w:u w:val="single"/>
          <w:lang w:eastAsia="en-US"/>
        </w:rPr>
        <w:t>even though it represented the</w:t>
      </w:r>
      <w:r w:rsidRPr="006B1A06">
        <w:rPr>
          <w:rFonts w:ascii="Calibri" w:eastAsia="Calibri" w:hAnsi="Calibri" w:cs="Calibri"/>
          <w:u w:val="single"/>
          <w:lang w:eastAsia="en-US"/>
        </w:rPr>
        <w:t xml:space="preserve"> post-World War II </w:t>
      </w:r>
      <w:r w:rsidRPr="006B1A06">
        <w:rPr>
          <w:rFonts w:ascii="Calibri" w:eastAsia="Calibri" w:hAnsi="Calibri" w:cs="Calibri"/>
          <w:b/>
          <w:iCs/>
          <w:highlight w:val="green"/>
          <w:u w:val="single"/>
          <w:lang w:eastAsia="en-US"/>
        </w:rPr>
        <w:t>baby boom</w:t>
      </w:r>
      <w:r w:rsidRPr="006B1A06">
        <w:rPr>
          <w:rFonts w:ascii="Calibri" w:eastAsia="Calibri" w:hAnsi="Calibri" w:cs="Calibri"/>
          <w:highlight w:val="green"/>
          <w:u w:val="single"/>
          <w:lang w:eastAsia="en-US"/>
        </w:rPr>
        <w:t xml:space="preserve"> and should have been</w:t>
      </w:r>
      <w:r w:rsidRPr="006B1A06">
        <w:rPr>
          <w:rFonts w:ascii="Calibri" w:eastAsia="Calibri" w:hAnsi="Calibri" w:cs="Calibri"/>
          <w:u w:val="single"/>
          <w:lang w:eastAsia="en-US"/>
        </w:rPr>
        <w:t xml:space="preserve"> considered </w:t>
      </w:r>
      <w:r w:rsidRPr="006B1A06">
        <w:rPr>
          <w:rFonts w:ascii="Calibri" w:eastAsia="Calibri" w:hAnsi="Calibri" w:cs="Calibri"/>
          <w:b/>
          <w:iCs/>
          <w:highlight w:val="green"/>
          <w:u w:val="single"/>
          <w:lang w:eastAsia="en-US"/>
        </w:rPr>
        <w:t>an exception</w:t>
      </w:r>
      <w:r w:rsidRPr="006B1A06">
        <w:rPr>
          <w:rFonts w:ascii="Calibri" w:eastAsia="Calibri" w:hAnsi="Calibri" w:cs="Calibri"/>
          <w:sz w:val="16"/>
          <w:lang w:eastAsia="en-US"/>
        </w:rPr>
        <w:t xml:space="preserve">, not the norm. </w:t>
      </w:r>
      <w:r w:rsidRPr="006B1A06">
        <w:rPr>
          <w:rFonts w:ascii="Calibri" w:eastAsia="Calibri" w:hAnsi="Calibri" w:cs="Calibri"/>
          <w:u w:val="single"/>
          <w:lang w:eastAsia="en-US"/>
        </w:rPr>
        <w:t xml:space="preserve">Similarly, </w:t>
      </w:r>
      <w:r w:rsidRPr="006B1A06">
        <w:rPr>
          <w:rFonts w:ascii="Calibri" w:eastAsia="Calibri" w:hAnsi="Calibri" w:cs="Calibri"/>
          <w:highlight w:val="green"/>
          <w:u w:val="single"/>
          <w:lang w:eastAsia="en-US"/>
        </w:rPr>
        <w:t>Bartlett</w:t>
      </w:r>
      <w:r w:rsidRPr="006B1A06">
        <w:rPr>
          <w:rFonts w:ascii="Calibri" w:eastAsia="Calibri" w:hAnsi="Calibri" w:cs="Calibri"/>
          <w:sz w:val="16"/>
          <w:lang w:eastAsia="en-US"/>
        </w:rPr>
        <w:t xml:space="preserve">, writing in 1998, </w:t>
      </w:r>
      <w:r w:rsidRPr="006B1A06">
        <w:rPr>
          <w:rFonts w:ascii="Calibri" w:eastAsia="Calibri" w:hAnsi="Calibri" w:cs="Calibri"/>
          <w:highlight w:val="green"/>
          <w:u w:val="single"/>
          <w:lang w:eastAsia="en-US"/>
        </w:rPr>
        <w:t>talks about</w:t>
      </w:r>
      <w:r w:rsidRPr="006B1A06">
        <w:rPr>
          <w:rFonts w:ascii="Calibri" w:eastAsia="Calibri" w:hAnsi="Calibri" w:cs="Calibri"/>
          <w:u w:val="single"/>
          <w:lang w:eastAsia="en-US"/>
        </w:rPr>
        <w:t xml:space="preserve"> the </w:t>
      </w:r>
      <w:r w:rsidRPr="006B1A06">
        <w:rPr>
          <w:rFonts w:ascii="Calibri" w:eastAsia="Calibri" w:hAnsi="Calibri" w:cs="Calibri"/>
          <w:highlight w:val="green"/>
          <w:u w:val="single"/>
          <w:lang w:eastAsia="en-US"/>
        </w:rPr>
        <w:t>growth in oil demand</w:t>
      </w:r>
      <w:r w:rsidRPr="006B1A06">
        <w:rPr>
          <w:rFonts w:ascii="Calibri" w:eastAsia="Calibri" w:hAnsi="Calibri" w:cs="Calibri"/>
          <w:sz w:val="16"/>
          <w:lang w:eastAsia="en-US"/>
        </w:rPr>
        <w:t xml:space="preserve"> from the 1950s and 1960s </w:t>
      </w:r>
      <w:r w:rsidRPr="006B1A06">
        <w:rPr>
          <w:rFonts w:ascii="Calibri" w:eastAsia="Calibri" w:hAnsi="Calibri" w:cs="Calibri"/>
          <w:highlight w:val="green"/>
          <w:u w:val="single"/>
          <w:lang w:eastAsia="en-US"/>
        </w:rPr>
        <w:t>at 7 [percent] a year</w:t>
      </w:r>
      <w:r w:rsidRPr="006B1A06">
        <w:rPr>
          <w:rFonts w:ascii="Calibri" w:eastAsia="Calibri" w:hAnsi="Calibri" w:cs="Calibri"/>
          <w:sz w:val="16"/>
          <w:lang w:eastAsia="en-US"/>
        </w:rPr>
        <w:t xml:space="preserve">, which causes a doubling of use every decade, 25 </w:t>
      </w:r>
      <w:r w:rsidRPr="006B1A06">
        <w:rPr>
          <w:rFonts w:ascii="Calibri" w:eastAsia="Calibri" w:hAnsi="Calibri" w:cs="Calibri"/>
          <w:u w:val="single"/>
          <w:lang w:eastAsia="en-US"/>
        </w:rPr>
        <w:t>which sounds alarming</w:t>
      </w:r>
      <w:r w:rsidRPr="006B1A06">
        <w:rPr>
          <w:rFonts w:ascii="Calibri" w:eastAsia="Calibri" w:hAnsi="Calibri" w:cs="Calibri"/>
          <w:sz w:val="16"/>
          <w:lang w:eastAsia="en-US"/>
        </w:rPr>
        <w:t xml:space="preserve">, given the arguments about the difficulty of making a speedy energy transition, </w:t>
      </w:r>
      <w:r w:rsidRPr="006B1A06">
        <w:rPr>
          <w:rFonts w:ascii="Calibri" w:eastAsia="Calibri" w:hAnsi="Calibri" w:cs="Calibri"/>
          <w:u w:val="single"/>
          <w:lang w:eastAsia="en-US"/>
        </w:rPr>
        <w:t xml:space="preserve">until you realize that </w:t>
      </w:r>
      <w:r w:rsidRPr="006B1A06">
        <w:rPr>
          <w:rFonts w:ascii="Calibri" w:eastAsia="Calibri" w:hAnsi="Calibri" w:cs="Calibri"/>
          <w:highlight w:val="green"/>
          <w:u w:val="single"/>
          <w:lang w:eastAsia="en-US"/>
        </w:rPr>
        <w:t>consumption</w:t>
      </w:r>
      <w:r w:rsidRPr="006B1A06">
        <w:rPr>
          <w:rFonts w:ascii="Calibri" w:eastAsia="Calibri" w:hAnsi="Calibri" w:cs="Calibri"/>
          <w:u w:val="single"/>
          <w:lang w:eastAsia="en-US"/>
        </w:rPr>
        <w:t xml:space="preserve"> growth </w:t>
      </w:r>
      <w:r w:rsidRPr="006B1A06">
        <w:rPr>
          <w:rFonts w:ascii="Calibri" w:eastAsia="Calibri" w:hAnsi="Calibri" w:cs="Calibri"/>
          <w:highlight w:val="green"/>
          <w:u w:val="single"/>
          <w:lang w:eastAsia="en-US"/>
        </w:rPr>
        <w:t>dropped to</w:t>
      </w:r>
      <w:r w:rsidRPr="006B1A06">
        <w:rPr>
          <w:rFonts w:ascii="Calibri" w:eastAsia="Calibri" w:hAnsi="Calibri" w:cs="Calibri"/>
          <w:u w:val="single"/>
          <w:lang w:eastAsia="en-US"/>
        </w:rPr>
        <w:t xml:space="preserve"> 3% per year in the</w:t>
      </w:r>
      <w:r w:rsidRPr="006B1A06">
        <w:rPr>
          <w:rFonts w:ascii="Calibri" w:eastAsia="Calibri" w:hAnsi="Calibri" w:cs="Calibri"/>
          <w:sz w:val="16"/>
          <w:lang w:eastAsia="en-US"/>
        </w:rPr>
        <w:t xml:space="preserve"> 19</w:t>
      </w:r>
      <w:r w:rsidRPr="006B1A06">
        <w:rPr>
          <w:rFonts w:ascii="Calibri" w:eastAsia="Calibri" w:hAnsi="Calibri" w:cs="Calibri"/>
          <w:u w:val="single"/>
          <w:lang w:eastAsia="en-US"/>
        </w:rPr>
        <w:t xml:space="preserve">70s </w:t>
      </w:r>
      <w:r w:rsidRPr="006B1A06">
        <w:rPr>
          <w:rFonts w:ascii="Calibri" w:eastAsia="Calibri" w:hAnsi="Calibri" w:cs="Calibri"/>
          <w:sz w:val="16"/>
          <w:lang w:eastAsia="en-US"/>
        </w:rPr>
        <w:t xml:space="preserve">(a doubling time of 24 years), </w:t>
      </w:r>
      <w:r w:rsidRPr="006B1A06">
        <w:rPr>
          <w:rFonts w:ascii="Calibri" w:eastAsia="Calibri" w:hAnsi="Calibri" w:cs="Calibri"/>
          <w:u w:val="single"/>
          <w:lang w:eastAsia="en-US"/>
        </w:rPr>
        <w:t>and</w:t>
      </w:r>
      <w:r w:rsidRPr="006B1A06">
        <w:rPr>
          <w:rFonts w:ascii="Calibri" w:eastAsia="Calibri" w:hAnsi="Calibri" w:cs="Calibri"/>
          <w:sz w:val="16"/>
          <w:lang w:eastAsia="en-US"/>
        </w:rPr>
        <w:t xml:space="preserve"> under </w:t>
      </w:r>
      <w:r w:rsidRPr="006B1A06">
        <w:rPr>
          <w:rFonts w:ascii="Calibri" w:eastAsia="Calibri" w:hAnsi="Calibri" w:cs="Calibri"/>
          <w:b/>
          <w:iCs/>
          <w:highlight w:val="green"/>
          <w:u w:val="single"/>
          <w:lang w:eastAsia="en-US"/>
        </w:rPr>
        <w:t>1 [percent] per year</w:t>
      </w:r>
      <w:r w:rsidRPr="006B1A06">
        <w:rPr>
          <w:rFonts w:ascii="Calibri" w:eastAsia="Calibri" w:hAnsi="Calibri" w:cs="Calibri"/>
          <w:u w:val="single"/>
          <w:lang w:eastAsia="en-US"/>
        </w:rPr>
        <w:t xml:space="preserve"> in the</w:t>
      </w:r>
      <w:r w:rsidRPr="006B1A06">
        <w:rPr>
          <w:rFonts w:ascii="Calibri" w:eastAsia="Calibri" w:hAnsi="Calibri" w:cs="Calibri"/>
          <w:sz w:val="16"/>
          <w:lang w:eastAsia="en-US"/>
        </w:rPr>
        <w:t xml:space="preserve"> 19</w:t>
      </w:r>
      <w:r w:rsidRPr="006B1A06">
        <w:rPr>
          <w:rFonts w:ascii="Calibri" w:eastAsia="Calibri" w:hAnsi="Calibri" w:cs="Calibri"/>
          <w:u w:val="single"/>
          <w:lang w:eastAsia="en-US"/>
        </w:rPr>
        <w:t>80s</w:t>
      </w:r>
      <w:r w:rsidRPr="006B1A06">
        <w:rPr>
          <w:rFonts w:ascii="Calibri" w:eastAsia="Calibri" w:hAnsi="Calibri" w:cs="Calibri"/>
          <w:sz w:val="16"/>
          <w:lang w:eastAsia="en-US"/>
        </w:rPr>
        <w:t xml:space="preserve"> (a doubling period of 75 years), before recovering to 1.5% in the seven years before his talk (48 years).</w:t>
      </w:r>
    </w:p>
    <w:p w14:paraId="53F90E08"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u w:val="single"/>
          <w:lang w:eastAsia="en-US"/>
        </w:rPr>
        <w:t>This emphasizes the lack of feedback mechanism used in these simplistic models and how important they are in the real world</w:t>
      </w:r>
      <w:r w:rsidRPr="006B1A06">
        <w:rPr>
          <w:rFonts w:ascii="Calibri" w:eastAsia="Calibri" w:hAnsi="Calibri" w:cs="Calibri"/>
          <w:lang w:eastAsia="en-US"/>
        </w:rPr>
        <w:t>.</w:t>
      </w:r>
    </w:p>
    <w:p w14:paraId="149C3063"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sz w:val="16"/>
          <w:lang w:eastAsia="en-US"/>
        </w:rPr>
        <w:t>REAL SCARCITY</w:t>
      </w:r>
    </w:p>
    <w:p w14:paraId="46F8F385"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sz w:val="16"/>
          <w:lang w:eastAsia="en-US"/>
        </w:rPr>
        <w:t xml:space="preserve">Indeed, </w:t>
      </w:r>
      <w:r w:rsidRPr="006B1A06">
        <w:rPr>
          <w:rFonts w:ascii="Calibri" w:eastAsia="Calibri" w:hAnsi="Calibri" w:cs="Calibri"/>
          <w:u w:val="single"/>
          <w:lang w:eastAsia="en-US"/>
        </w:rPr>
        <w:t>the subtext of the fear of resource scarcity is that renewable resources have repeatedly been the source of problems</w:t>
      </w:r>
      <w:r w:rsidRPr="006B1A06">
        <w:rPr>
          <w:rFonts w:ascii="Calibri" w:eastAsia="Calibri" w:hAnsi="Calibri" w:cs="Calibri"/>
          <w:sz w:val="16"/>
          <w:lang w:eastAsia="en-US"/>
        </w:rPr>
        <w:t xml:space="preserve">. In </w:t>
      </w:r>
      <w:r w:rsidRPr="006B1A06">
        <w:rPr>
          <w:rFonts w:ascii="Calibri" w:eastAsia="Calibri" w:hAnsi="Calibri" w:cs="Calibri"/>
          <w:b/>
          <w:iCs/>
          <w:highlight w:val="green"/>
          <w:u w:val="single"/>
          <w:lang w:eastAsia="en-US"/>
        </w:rPr>
        <w:t>Tainter</w:t>
      </w:r>
      <w:r w:rsidRPr="006B1A06">
        <w:rPr>
          <w:rFonts w:ascii="Calibri" w:eastAsia="Calibri" w:hAnsi="Calibri" w:cs="Calibri"/>
          <w:sz w:val="16"/>
          <w:lang w:eastAsia="en-US"/>
        </w:rPr>
        <w:t xml:space="preserve">'s The Collapse of Complex Societies, he </w:t>
      </w:r>
      <w:r w:rsidRPr="006B1A06">
        <w:rPr>
          <w:rFonts w:ascii="Calibri" w:eastAsia="Calibri" w:hAnsi="Calibri" w:cs="Calibri"/>
          <w:highlight w:val="green"/>
          <w:u w:val="single"/>
          <w:lang w:eastAsia="en-US"/>
        </w:rPr>
        <w:t>talks about resources as causing the fall of</w:t>
      </w:r>
      <w:r w:rsidRPr="006B1A06">
        <w:rPr>
          <w:rFonts w:ascii="Calibri" w:eastAsia="Calibri" w:hAnsi="Calibri" w:cs="Calibri"/>
          <w:u w:val="single"/>
          <w:lang w:eastAsia="en-US"/>
        </w:rPr>
        <w:t xml:space="preserve"> a number of</w:t>
      </w:r>
      <w:r w:rsidRPr="006B1A06">
        <w:rPr>
          <w:rFonts w:ascii="Calibri" w:eastAsia="Calibri" w:hAnsi="Calibri" w:cs="Calibri"/>
          <w:sz w:val="16"/>
          <w:lang w:eastAsia="en-US"/>
        </w:rPr>
        <w:t xml:space="preserve"> (mostly) </w:t>
      </w:r>
      <w:r w:rsidRPr="006B1A06">
        <w:rPr>
          <w:rFonts w:ascii="Calibri" w:eastAsia="Calibri" w:hAnsi="Calibri" w:cs="Calibri"/>
          <w:highlight w:val="green"/>
          <w:u w:val="single"/>
          <w:lang w:eastAsia="en-US"/>
        </w:rPr>
        <w:t xml:space="preserve">ancient civilizations; </w:t>
      </w:r>
      <w:r w:rsidRPr="006B1A06">
        <w:rPr>
          <w:rFonts w:ascii="Calibri" w:eastAsia="Calibri" w:hAnsi="Calibri" w:cs="Calibri"/>
          <w:b/>
          <w:iCs/>
          <w:highlight w:val="green"/>
          <w:u w:val="single"/>
          <w:lang w:eastAsia="en-US"/>
        </w:rPr>
        <w:t>nearly all</w:t>
      </w:r>
      <w:r w:rsidRPr="006B1A06">
        <w:rPr>
          <w:rFonts w:ascii="Calibri" w:eastAsia="Calibri" w:hAnsi="Calibri" w:cs="Calibri"/>
          <w:highlight w:val="green"/>
          <w:u w:val="single"/>
          <w:lang w:eastAsia="en-US"/>
        </w:rPr>
        <w:t xml:space="preserve"> suffered from</w:t>
      </w:r>
      <w:r w:rsidRPr="006B1A06">
        <w:rPr>
          <w:rFonts w:ascii="Calibri" w:eastAsia="Calibri" w:hAnsi="Calibri" w:cs="Calibri"/>
          <w:u w:val="single"/>
          <w:lang w:eastAsia="en-US"/>
        </w:rPr>
        <w:t xml:space="preserve"> problems like </w:t>
      </w:r>
      <w:r w:rsidRPr="006B1A06">
        <w:rPr>
          <w:rFonts w:ascii="Calibri" w:eastAsia="Calibri" w:hAnsi="Calibri" w:cs="Calibri"/>
          <w:b/>
          <w:iCs/>
          <w:highlight w:val="green"/>
          <w:u w:val="single"/>
          <w:lang w:eastAsia="en-US"/>
        </w:rPr>
        <w:t>lengthy droughts</w:t>
      </w:r>
      <w:r w:rsidRPr="006B1A06">
        <w:rPr>
          <w:rFonts w:ascii="Calibri" w:eastAsia="Calibri" w:hAnsi="Calibri" w:cs="Calibri"/>
          <w:highlight w:val="green"/>
          <w:u w:val="single"/>
          <w:lang w:eastAsia="en-US"/>
        </w:rPr>
        <w:t xml:space="preserve"> and </w:t>
      </w:r>
      <w:r w:rsidRPr="006B1A06">
        <w:rPr>
          <w:rFonts w:ascii="Calibri" w:eastAsia="Calibri" w:hAnsi="Calibri" w:cs="Calibri"/>
          <w:b/>
          <w:iCs/>
          <w:highlight w:val="green"/>
          <w:u w:val="single"/>
          <w:lang w:eastAsia="en-US"/>
        </w:rPr>
        <w:t>salt buildup</w:t>
      </w:r>
      <w:r w:rsidRPr="006B1A06">
        <w:rPr>
          <w:rFonts w:ascii="Calibri" w:eastAsia="Calibri" w:hAnsi="Calibri" w:cs="Calibri"/>
          <w:highlight w:val="green"/>
          <w:u w:val="single"/>
          <w:lang w:eastAsia="en-US"/>
        </w:rPr>
        <w:t xml:space="preserve"> in</w:t>
      </w:r>
      <w:r w:rsidRPr="006B1A06">
        <w:rPr>
          <w:rFonts w:ascii="Calibri" w:eastAsia="Calibri" w:hAnsi="Calibri" w:cs="Calibri"/>
          <w:u w:val="single"/>
          <w:lang w:eastAsia="en-US"/>
        </w:rPr>
        <w:t xml:space="preserve"> irrigated </w:t>
      </w:r>
      <w:r w:rsidRPr="006B1A06">
        <w:rPr>
          <w:rFonts w:ascii="Calibri" w:eastAsia="Calibri" w:hAnsi="Calibri" w:cs="Calibri"/>
          <w:highlight w:val="green"/>
          <w:u w:val="single"/>
          <w:lang w:eastAsia="en-US"/>
        </w:rPr>
        <w:t>farmland</w:t>
      </w:r>
      <w:r w:rsidRPr="006B1A06">
        <w:rPr>
          <w:rFonts w:ascii="Calibri" w:eastAsia="Calibri" w:hAnsi="Calibri" w:cs="Calibri"/>
          <w:sz w:val="16"/>
          <w:lang w:eastAsia="en-US"/>
        </w:rPr>
        <w:t>. 26</w:t>
      </w:r>
    </w:p>
    <w:p w14:paraId="57A31FF0" w14:textId="77777777" w:rsidR="006B1A06" w:rsidRPr="006B1A06" w:rsidRDefault="006B1A06" w:rsidP="006B1A06">
      <w:pPr>
        <w:rPr>
          <w:rFonts w:ascii="Calibri" w:eastAsia="Calibri" w:hAnsi="Calibri" w:cs="Calibri"/>
          <w:sz w:val="16"/>
          <w:lang w:eastAsia="en-US"/>
        </w:rPr>
      </w:pPr>
      <w:r w:rsidRPr="006B1A06">
        <w:rPr>
          <w:rFonts w:ascii="Calibri" w:eastAsia="Calibri" w:hAnsi="Calibri" w:cs="Calibri"/>
          <w:sz w:val="16"/>
          <w:lang w:eastAsia="en-US"/>
        </w:rPr>
        <w:t xml:space="preserve">And similar problems continue today, especially if you consider endangered species, from rhinos to tuna. In all cases, these are renewable resources, the very ones that are NOT finite, that are sustainable, that we can rely on for all eternity-in theory. </w:t>
      </w:r>
      <w:r w:rsidRPr="006B1A06">
        <w:rPr>
          <w:rFonts w:ascii="Calibri" w:eastAsia="Calibri" w:hAnsi="Calibri" w:cs="Calibri"/>
          <w:b/>
          <w:iCs/>
          <w:highlight w:val="green"/>
          <w:u w:val="single"/>
          <w:lang w:eastAsia="en-US"/>
        </w:rPr>
        <w:t>No lasting shortage</w:t>
      </w:r>
      <w:r w:rsidRPr="006B1A06">
        <w:rPr>
          <w:rFonts w:ascii="Calibri" w:eastAsia="Calibri" w:hAnsi="Calibri" w:cs="Calibri"/>
          <w:highlight w:val="green"/>
          <w:u w:val="single"/>
          <w:lang w:eastAsia="en-US"/>
        </w:rPr>
        <w:t xml:space="preserve"> of nonrenewable resources</w:t>
      </w:r>
      <w:r w:rsidRPr="006B1A06">
        <w:rPr>
          <w:rFonts w:ascii="Calibri" w:eastAsia="Calibri" w:hAnsi="Calibri" w:cs="Calibri"/>
          <w:u w:val="single"/>
          <w:lang w:eastAsia="en-US"/>
        </w:rPr>
        <w:t xml:space="preserve"> minerals and energy-</w:t>
      </w:r>
      <w:r w:rsidRPr="006B1A06">
        <w:rPr>
          <w:rFonts w:ascii="Calibri" w:eastAsia="Calibri" w:hAnsi="Calibri" w:cs="Calibri"/>
          <w:highlight w:val="green"/>
          <w:u w:val="single"/>
          <w:lang w:eastAsia="en-US"/>
        </w:rPr>
        <w:t xml:space="preserve">has occurred </w:t>
      </w:r>
      <w:r w:rsidRPr="006B1A06">
        <w:rPr>
          <w:rFonts w:ascii="Calibri" w:eastAsia="Calibri" w:hAnsi="Calibri" w:cs="Calibri"/>
          <w:b/>
          <w:iCs/>
          <w:highlight w:val="green"/>
          <w:u w:val="single"/>
          <w:lang w:eastAsia="en-US"/>
        </w:rPr>
        <w:t>since the advent of the global economy</w:t>
      </w:r>
      <w:r w:rsidRPr="006B1A06">
        <w:rPr>
          <w:rFonts w:ascii="Calibri" w:eastAsia="Calibri" w:hAnsi="Calibri" w:cs="Calibri"/>
          <w:sz w:val="16"/>
          <w:lang w:eastAsia="en-US"/>
        </w:rPr>
        <w:t>.</w:t>
      </w:r>
    </w:p>
    <w:p w14:paraId="280D263C" w14:textId="77777777" w:rsidR="006B1A06" w:rsidRPr="006B1A06" w:rsidRDefault="006B1A06" w:rsidP="006B1A06">
      <w:pPr>
        <w:keepNext/>
        <w:keepLines/>
        <w:spacing w:before="40" w:after="0"/>
        <w:outlineLvl w:val="3"/>
        <w:rPr>
          <w:rFonts w:ascii="Calibri" w:eastAsia="SimSun" w:hAnsi="Calibri" w:cs="Calibri"/>
          <w:b/>
          <w:iCs/>
          <w:sz w:val="28"/>
          <w:lang w:eastAsia="en-US"/>
        </w:rPr>
      </w:pPr>
      <w:r w:rsidRPr="006B1A06">
        <w:rPr>
          <w:rFonts w:ascii="Calibri" w:eastAsia="SimSun" w:hAnsi="Calibri" w:cs="Calibri"/>
          <w:b/>
          <w:iCs/>
          <w:sz w:val="28"/>
          <w:lang w:eastAsia="en-US"/>
        </w:rPr>
        <w:t>It's try or die for CCS - only way to stay below 2 degrees but it requires growth and innovation</w:t>
      </w:r>
    </w:p>
    <w:p w14:paraId="1B80A2CB"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b/>
          <w:bCs/>
          <w:sz w:val="28"/>
          <w:lang w:eastAsia="en-US"/>
        </w:rPr>
        <w:t>Sognnaes and Peters 20</w:t>
      </w:r>
      <w:r w:rsidRPr="006B1A06">
        <w:rPr>
          <w:rFonts w:ascii="Calibri" w:eastAsia="Calibri" w:hAnsi="Calibri" w:cs="Calibri"/>
          <w:lang w:eastAsia="en-US"/>
        </w:rPr>
        <w:t xml:space="preserve"> [Ida Sognnaes is a senior researcher. Glen Peters is a research director] “Carbon Capture and Storage is necessary to keep global warming below 2C,” Cicero Oslo, January 14, 2020, </w:t>
      </w:r>
      <w:hyperlink r:id="rId10" w:history="1">
        <w:r w:rsidRPr="006B1A06">
          <w:rPr>
            <w:rFonts w:ascii="Calibri" w:eastAsia="Calibri" w:hAnsi="Calibri" w:cs="Calibri"/>
            <w:lang w:eastAsia="en-US"/>
          </w:rPr>
          <w:t>https://cicero.oslo.no/no/posts/nyheter/carbon-capture-and-storage-is-necessary-to-keep-global-warming-below-2c</w:t>
        </w:r>
      </w:hyperlink>
      <w:r w:rsidRPr="006B1A06">
        <w:rPr>
          <w:rFonts w:ascii="Calibri" w:eastAsia="Calibri" w:hAnsi="Calibri" w:cs="Calibri"/>
          <w:lang w:eastAsia="en-US"/>
        </w:rPr>
        <w:t xml:space="preserve"> TG</w:t>
      </w:r>
    </w:p>
    <w:p w14:paraId="30F1F4CD"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 xml:space="preserve">Scenarios indicate that </w:t>
      </w:r>
      <w:r w:rsidRPr="006B1A06">
        <w:rPr>
          <w:rFonts w:ascii="Calibri" w:eastAsia="Calibri" w:hAnsi="Calibri" w:cs="Calibri"/>
          <w:u w:val="single"/>
          <w:lang w:eastAsia="en-US"/>
        </w:rPr>
        <w:t>Carbon Capture and Storage (</w:t>
      </w:r>
      <w:r w:rsidRPr="006B1A06">
        <w:rPr>
          <w:rFonts w:ascii="Calibri" w:eastAsia="Calibri" w:hAnsi="Calibri" w:cs="Calibri"/>
          <w:highlight w:val="green"/>
          <w:u w:val="single"/>
          <w:lang w:eastAsia="en-US"/>
        </w:rPr>
        <w:t>CCS) is critical to meet</w:t>
      </w:r>
      <w:r w:rsidRPr="006B1A06">
        <w:rPr>
          <w:rFonts w:ascii="Calibri" w:eastAsia="Calibri" w:hAnsi="Calibri" w:cs="Calibri"/>
          <w:u w:val="single"/>
          <w:lang w:eastAsia="en-US"/>
        </w:rPr>
        <w:t xml:space="preserve"> the Paris Agreement’s goal of limiting global warming to ‘well below </w:t>
      </w:r>
      <w:r w:rsidRPr="006B1A06">
        <w:rPr>
          <w:rFonts w:ascii="Calibri" w:eastAsia="Calibri" w:hAnsi="Calibri" w:cs="Calibri"/>
          <w:highlight w:val="green"/>
          <w:u w:val="single"/>
          <w:lang w:eastAsia="en-US"/>
        </w:rPr>
        <w:t>2°</w:t>
      </w:r>
      <w:r w:rsidRPr="006B1A06">
        <w:rPr>
          <w:rFonts w:ascii="Calibri" w:eastAsia="Calibri" w:hAnsi="Calibri" w:cs="Calibri"/>
          <w:u w:val="single"/>
          <w:lang w:eastAsia="en-US"/>
        </w:rPr>
        <w:t>C’</w:t>
      </w:r>
      <w:r w:rsidRPr="006B1A06">
        <w:rPr>
          <w:rFonts w:ascii="Calibri" w:eastAsia="Calibri" w:hAnsi="Calibri" w:cs="Calibri"/>
          <w:lang w:eastAsia="en-US"/>
        </w:rPr>
        <w:t>. But, at what scale?</w:t>
      </w:r>
    </w:p>
    <w:p w14:paraId="4D493902" w14:textId="77777777" w:rsidR="006B1A06" w:rsidRPr="006B1A06" w:rsidRDefault="006B1A06" w:rsidP="006B1A06">
      <w:pPr>
        <w:rPr>
          <w:rFonts w:ascii="Calibri" w:eastAsia="Calibri" w:hAnsi="Calibri" w:cs="Calibri"/>
          <w:u w:val="single"/>
          <w:lang w:eastAsia="en-US"/>
        </w:rPr>
      </w:pPr>
      <w:r w:rsidRPr="006B1A06">
        <w:rPr>
          <w:rFonts w:ascii="Calibri" w:eastAsia="Calibri" w:hAnsi="Calibri" w:cs="Calibri"/>
          <w:u w:val="single"/>
          <w:lang w:eastAsia="en-US"/>
        </w:rPr>
        <w:t>Achieving the Paris Agreement’s goal of limiting global warming to ‘well below 2°C above preindustrial levels</w:t>
      </w:r>
      <w:r w:rsidRPr="006B1A06">
        <w:rPr>
          <w:rFonts w:ascii="Calibri" w:eastAsia="Calibri" w:hAnsi="Calibri" w:cs="Calibri"/>
          <w:lang w:eastAsia="en-US"/>
        </w:rPr>
        <w:t xml:space="preserve"> and pursuing efforts to limit the temperature increase to 1.5°C above pre-industrial levels’ </w:t>
      </w:r>
      <w:r w:rsidRPr="006B1A06">
        <w:rPr>
          <w:rFonts w:ascii="Calibri" w:eastAsia="Calibri" w:hAnsi="Calibri" w:cs="Calibri"/>
          <w:u w:val="single"/>
          <w:lang w:eastAsia="en-US"/>
        </w:rPr>
        <w:t>necessitates rapid reductions in greenhouse gas emissions.</w:t>
      </w:r>
    </w:p>
    <w:p w14:paraId="0D1CE815" w14:textId="77777777" w:rsidR="006B1A06" w:rsidRPr="006B1A06" w:rsidRDefault="006B1A06" w:rsidP="006B1A06">
      <w:pPr>
        <w:rPr>
          <w:rFonts w:ascii="Calibri" w:eastAsia="Calibri" w:hAnsi="Calibri" w:cs="Calibri"/>
          <w:u w:val="single"/>
          <w:lang w:eastAsia="en-US"/>
        </w:rPr>
      </w:pPr>
      <w:r w:rsidRPr="006B1A06">
        <w:rPr>
          <w:rFonts w:ascii="Calibri" w:eastAsia="Calibri" w:hAnsi="Calibri" w:cs="Calibri"/>
          <w:u w:val="single"/>
          <w:lang w:eastAsia="en-US"/>
        </w:rPr>
        <w:t>There are now </w:t>
      </w:r>
      <w:r w:rsidRPr="006B1A06">
        <w:rPr>
          <w:rFonts w:ascii="Calibri" w:eastAsia="Calibri" w:hAnsi="Calibri" w:cs="Calibri"/>
          <w:highlight w:val="green"/>
          <w:u w:val="single"/>
          <w:lang w:eastAsia="en-US"/>
        </w:rPr>
        <w:t>hundreds of</w:t>
      </w:r>
      <w:r w:rsidRPr="006B1A06">
        <w:rPr>
          <w:rFonts w:ascii="Calibri" w:eastAsia="Calibri" w:hAnsi="Calibri" w:cs="Calibri"/>
          <w:u w:val="single"/>
          <w:lang w:eastAsia="en-US"/>
        </w:rPr>
        <w:t xml:space="preserve"> emission </w:t>
      </w:r>
      <w:r w:rsidRPr="006B1A06">
        <w:rPr>
          <w:rFonts w:ascii="Calibri" w:eastAsia="Calibri" w:hAnsi="Calibri" w:cs="Calibri"/>
          <w:highlight w:val="green"/>
          <w:u w:val="single"/>
          <w:lang w:eastAsia="en-US"/>
        </w:rPr>
        <w:t>scenarios showing</w:t>
      </w:r>
      <w:r w:rsidRPr="006B1A06">
        <w:rPr>
          <w:rFonts w:ascii="Calibri" w:eastAsia="Calibri" w:hAnsi="Calibri" w:cs="Calibri"/>
          <w:u w:val="single"/>
          <w:lang w:eastAsia="en-US"/>
        </w:rPr>
        <w:t xml:space="preserve"> different evolutions of the energy system consistent with the goals of the Paris Agreement. </w:t>
      </w:r>
      <w:r w:rsidRPr="006B1A06">
        <w:rPr>
          <w:rFonts w:ascii="Calibri" w:eastAsia="Calibri" w:hAnsi="Calibri" w:cs="Calibri"/>
          <w:highlight w:val="green"/>
          <w:u w:val="single"/>
          <w:lang w:eastAsia="en-US"/>
        </w:rPr>
        <w:t>CCS plays a crucial role</w:t>
      </w:r>
      <w:r w:rsidRPr="006B1A06">
        <w:rPr>
          <w:rFonts w:ascii="Calibri" w:eastAsia="Calibri" w:hAnsi="Calibri" w:cs="Calibri"/>
          <w:u w:val="single"/>
          <w:lang w:eastAsia="en-US"/>
        </w:rPr>
        <w:t xml:space="preserve"> in nearly all these emission scenarios.</w:t>
      </w:r>
    </w:p>
    <w:p w14:paraId="290025C0" w14:textId="77777777" w:rsidR="006B1A06" w:rsidRPr="006B1A06" w:rsidRDefault="006B1A06" w:rsidP="006B1A06">
      <w:pPr>
        <w:rPr>
          <w:rFonts w:ascii="Calibri" w:eastAsia="Calibri" w:hAnsi="Calibri" w:cs="Calibri"/>
          <w:u w:val="single"/>
          <w:lang w:eastAsia="en-US"/>
        </w:rPr>
      </w:pPr>
      <w:r w:rsidRPr="006B1A06">
        <w:rPr>
          <w:rFonts w:ascii="Calibri" w:eastAsia="Calibri" w:hAnsi="Calibri" w:cs="Calibri"/>
          <w:u w:val="single"/>
          <w:lang w:eastAsia="en-US"/>
        </w:rPr>
        <w:t>There is a physical reason why CCS is crucial. CO2 emissions have a cumulative effect on the climate, and therefore CO2 </w:t>
      </w:r>
      <w:r w:rsidRPr="006B1A06">
        <w:rPr>
          <w:rFonts w:ascii="Calibri" w:eastAsia="Calibri" w:hAnsi="Calibri" w:cs="Calibri"/>
          <w:highlight w:val="green"/>
          <w:u w:val="single"/>
          <w:lang w:eastAsia="en-US"/>
        </w:rPr>
        <w:t>emissions </w:t>
      </w:r>
      <w:hyperlink r:id="rId11" w:tgtFrame="_blank" w:history="1">
        <w:r w:rsidRPr="006B1A06">
          <w:rPr>
            <w:rFonts w:ascii="Calibri" w:eastAsia="Calibri" w:hAnsi="Calibri" w:cs="Calibri"/>
            <w:highlight w:val="green"/>
            <w:u w:val="single"/>
            <w:lang w:eastAsia="en-US"/>
          </w:rPr>
          <w:t>must be net-zero </w:t>
        </w:r>
      </w:hyperlink>
      <w:r w:rsidRPr="006B1A06">
        <w:rPr>
          <w:rFonts w:ascii="Calibri" w:eastAsia="Calibri" w:hAnsi="Calibri" w:cs="Calibri"/>
          <w:u w:val="single"/>
          <w:lang w:eastAsia="en-US"/>
        </w:rPr>
        <w:t xml:space="preserve">to stop temperatures from increasing further. </w:t>
      </w:r>
      <w:r w:rsidRPr="006B1A06">
        <w:rPr>
          <w:rFonts w:ascii="Calibri" w:eastAsia="Calibri" w:hAnsi="Calibri" w:cs="Calibri"/>
          <w:highlight w:val="green"/>
          <w:u w:val="single"/>
          <w:lang w:eastAsia="en-US"/>
        </w:rPr>
        <w:t>CCS helps achieve</w:t>
      </w:r>
      <w:r w:rsidRPr="006B1A06">
        <w:rPr>
          <w:rFonts w:ascii="Calibri" w:eastAsia="Calibri" w:hAnsi="Calibri" w:cs="Calibri"/>
          <w:u w:val="single"/>
          <w:lang w:eastAsia="en-US"/>
        </w:rPr>
        <w:t xml:space="preserve"> net-zero emissions in two ways:</w:t>
      </w:r>
    </w:p>
    <w:p w14:paraId="05B51277" w14:textId="77777777" w:rsidR="006B1A06" w:rsidRPr="006B1A06" w:rsidRDefault="006B1A06" w:rsidP="006B1A06">
      <w:pPr>
        <w:numPr>
          <w:ilvl w:val="0"/>
          <w:numId w:val="11"/>
        </w:numPr>
        <w:contextualSpacing/>
        <w:rPr>
          <w:rFonts w:ascii="Calibri" w:eastAsia="Calibri" w:hAnsi="Calibri" w:cs="Calibri"/>
          <w:u w:val="single"/>
          <w:lang w:eastAsia="en-US"/>
        </w:rPr>
      </w:pPr>
      <w:r w:rsidRPr="006B1A06">
        <w:rPr>
          <w:rFonts w:ascii="Calibri" w:eastAsia="Calibri" w:hAnsi="Calibri" w:cs="Calibri"/>
          <w:u w:val="single"/>
          <w:lang w:eastAsia="en-US"/>
        </w:rPr>
        <w:t xml:space="preserve">To help </w:t>
      </w:r>
      <w:r w:rsidRPr="006B1A06">
        <w:rPr>
          <w:rFonts w:ascii="Calibri" w:eastAsia="Calibri" w:hAnsi="Calibri" w:cs="Calibri"/>
          <w:highlight w:val="green"/>
          <w:u w:val="single"/>
          <w:lang w:eastAsia="en-US"/>
        </w:rPr>
        <w:t>reduce direct emissions</w:t>
      </w:r>
      <w:r w:rsidRPr="006B1A06">
        <w:rPr>
          <w:rFonts w:ascii="Calibri" w:eastAsia="Calibri" w:hAnsi="Calibri" w:cs="Calibri"/>
          <w:u w:val="single"/>
          <w:lang w:eastAsia="en-US"/>
        </w:rPr>
        <w:t xml:space="preserve"> from the burning of fossil fuels or from industrial processes, </w:t>
      </w:r>
      <w:r w:rsidRPr="006B1A06">
        <w:rPr>
          <w:rFonts w:ascii="Calibri" w:eastAsia="Calibri" w:hAnsi="Calibri" w:cs="Calibri"/>
          <w:highlight w:val="green"/>
          <w:u w:val="single"/>
          <w:lang w:eastAsia="en-US"/>
        </w:rPr>
        <w:t>and</w:t>
      </w:r>
      <w:r w:rsidRPr="006B1A06">
        <w:rPr>
          <w:rFonts w:ascii="Calibri" w:eastAsia="Calibri" w:hAnsi="Calibri" w:cs="Calibri"/>
          <w:u w:val="single"/>
          <w:lang w:eastAsia="en-US"/>
        </w:rPr>
        <w:t> </w:t>
      </w:r>
    </w:p>
    <w:p w14:paraId="0E921F4C" w14:textId="77777777" w:rsidR="006B1A06" w:rsidRPr="006B1A06" w:rsidRDefault="006B1A06" w:rsidP="006B1A06">
      <w:pPr>
        <w:numPr>
          <w:ilvl w:val="0"/>
          <w:numId w:val="11"/>
        </w:numPr>
        <w:contextualSpacing/>
        <w:rPr>
          <w:rFonts w:ascii="Calibri" w:eastAsia="Calibri" w:hAnsi="Calibri" w:cs="Calibri"/>
          <w:u w:val="single"/>
          <w:lang w:eastAsia="en-US"/>
        </w:rPr>
      </w:pPr>
      <w:r w:rsidRPr="006B1A06">
        <w:rPr>
          <w:rFonts w:ascii="Calibri" w:eastAsia="Calibri" w:hAnsi="Calibri" w:cs="Calibri"/>
          <w:u w:val="single"/>
          <w:lang w:eastAsia="en-US"/>
        </w:rPr>
        <w:t xml:space="preserve">To help </w:t>
      </w:r>
      <w:r w:rsidRPr="006B1A06">
        <w:rPr>
          <w:rFonts w:ascii="Calibri" w:eastAsia="Calibri" w:hAnsi="Calibri" w:cs="Calibri"/>
          <w:highlight w:val="green"/>
          <w:u w:val="single"/>
          <w:lang w:eastAsia="en-US"/>
        </w:rPr>
        <w:t>create negative emissions</w:t>
      </w:r>
      <w:r w:rsidRPr="006B1A06">
        <w:rPr>
          <w:rFonts w:ascii="Calibri" w:eastAsia="Calibri" w:hAnsi="Calibri" w:cs="Calibri"/>
          <w:u w:val="single"/>
          <w:lang w:eastAsia="en-US"/>
        </w:rPr>
        <w:t>,</w:t>
      </w:r>
    </w:p>
    <w:p w14:paraId="16C765B4" w14:textId="77777777" w:rsidR="006B1A06" w:rsidRPr="006B1A06" w:rsidRDefault="006B1A06" w:rsidP="006B1A06">
      <w:pPr>
        <w:numPr>
          <w:ilvl w:val="0"/>
          <w:numId w:val="11"/>
        </w:numPr>
        <w:contextualSpacing/>
        <w:rPr>
          <w:rFonts w:ascii="Calibri" w:eastAsia="Calibri" w:hAnsi="Calibri" w:cs="Calibri"/>
          <w:u w:val="single"/>
          <w:lang w:eastAsia="en-US"/>
        </w:rPr>
      </w:pPr>
    </w:p>
    <w:p w14:paraId="7A955B9E" w14:textId="77777777" w:rsidR="006B1A06" w:rsidRPr="006B1A06" w:rsidRDefault="006B1A06" w:rsidP="006B1A06">
      <w:pPr>
        <w:contextualSpacing/>
        <w:rPr>
          <w:rFonts w:ascii="Calibri" w:eastAsia="Calibri" w:hAnsi="Calibri" w:cs="Calibri"/>
          <w:u w:val="single"/>
          <w:lang w:eastAsia="en-US"/>
        </w:rPr>
      </w:pPr>
    </w:p>
    <w:p w14:paraId="4EE8A333" w14:textId="77777777" w:rsidR="006B1A06" w:rsidRPr="006B1A06" w:rsidRDefault="006B1A06" w:rsidP="006B1A06">
      <w:pPr>
        <w:contextualSpacing/>
        <w:rPr>
          <w:rFonts w:ascii="Calibri" w:eastAsia="Calibri" w:hAnsi="Calibri" w:cs="Calibri"/>
          <w:u w:val="single"/>
          <w:lang w:eastAsia="en-US"/>
        </w:rPr>
      </w:pPr>
    </w:p>
    <w:p w14:paraId="4DC9BD75" w14:textId="77777777" w:rsidR="006B1A06" w:rsidRPr="006B1A06" w:rsidRDefault="006B1A06" w:rsidP="006B1A06">
      <w:pPr>
        <w:contextualSpacing/>
        <w:rPr>
          <w:rFonts w:ascii="Calibri" w:eastAsia="Calibri" w:hAnsi="Calibri" w:cs="Calibri"/>
          <w:u w:val="single"/>
          <w:lang w:eastAsia="en-US"/>
        </w:rPr>
      </w:pPr>
    </w:p>
    <w:p w14:paraId="4F761ADA" w14:textId="77777777" w:rsidR="006B1A06" w:rsidRPr="006B1A06" w:rsidRDefault="006B1A06" w:rsidP="006B1A06">
      <w:pPr>
        <w:contextualSpacing/>
        <w:rPr>
          <w:rFonts w:ascii="Calibri" w:eastAsia="Calibri" w:hAnsi="Calibri" w:cs="Calibri"/>
          <w:u w:val="single"/>
          <w:lang w:eastAsia="en-US"/>
        </w:rPr>
      </w:pPr>
    </w:p>
    <w:p w14:paraId="00F105E0" w14:textId="77777777" w:rsidR="006B1A06" w:rsidRPr="006B1A06" w:rsidRDefault="006B1A06" w:rsidP="006B1A06">
      <w:pPr>
        <w:contextualSpacing/>
        <w:rPr>
          <w:rFonts w:ascii="Calibri" w:eastAsia="Calibri" w:hAnsi="Calibri" w:cs="Calibri"/>
          <w:u w:val="single"/>
          <w:lang w:eastAsia="en-US"/>
        </w:rPr>
      </w:pPr>
    </w:p>
    <w:p w14:paraId="397B0C56" w14:textId="77777777" w:rsidR="006B1A06" w:rsidRPr="006B1A06" w:rsidRDefault="006B1A06" w:rsidP="006B1A06">
      <w:pPr>
        <w:contextualSpacing/>
        <w:rPr>
          <w:rFonts w:ascii="Calibri" w:eastAsia="Calibri" w:hAnsi="Calibri" w:cs="Calibri"/>
          <w:u w:val="single"/>
          <w:lang w:eastAsia="en-US"/>
        </w:rPr>
      </w:pPr>
    </w:p>
    <w:p w14:paraId="40950E4B" w14:textId="77777777" w:rsidR="006B1A06" w:rsidRPr="006B1A06" w:rsidRDefault="006B1A06" w:rsidP="006B1A06">
      <w:pPr>
        <w:contextualSpacing/>
        <w:rPr>
          <w:rFonts w:ascii="Calibri" w:eastAsia="Calibri" w:hAnsi="Calibri" w:cs="Calibri"/>
          <w:u w:val="single"/>
          <w:lang w:eastAsia="en-US"/>
        </w:rPr>
      </w:pPr>
      <w:r w:rsidRPr="006B1A06">
        <w:rPr>
          <w:rFonts w:ascii="Calibri" w:eastAsia="Calibri" w:hAnsi="Calibri" w:cs="Calibri"/>
          <w:u w:val="single"/>
          <w:lang w:eastAsia="en-US"/>
        </w:rPr>
        <w:t xml:space="preserve"> such as in combination with bioenergy (BECCS), direct air capture, or other technologies to remove CO2 from the atmosphere.</w:t>
      </w:r>
    </w:p>
    <w:p w14:paraId="31522A64"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u w:val="single"/>
          <w:lang w:eastAsia="en-US"/>
        </w:rPr>
        <w:t>Nearly all emissions scenarios use CCS in both these ways</w:t>
      </w:r>
      <w:r w:rsidRPr="006B1A06">
        <w:rPr>
          <w:rFonts w:ascii="Calibri" w:eastAsia="Calibri" w:hAnsi="Calibri" w:cs="Calibri"/>
          <w:lang w:eastAsia="en-US"/>
        </w:rPr>
        <w:t>, and sometimes at a </w:t>
      </w:r>
      <w:hyperlink r:id="rId12" w:tgtFrame="_blank" w:history="1">
        <w:r w:rsidRPr="006B1A06">
          <w:rPr>
            <w:rFonts w:ascii="Calibri" w:eastAsia="Calibri" w:hAnsi="Calibri" w:cs="Calibri"/>
            <w:lang w:eastAsia="en-US"/>
          </w:rPr>
          <w:t>troubling scale</w:t>
        </w:r>
      </w:hyperlink>
      <w:r w:rsidRPr="006B1A06">
        <w:rPr>
          <w:rFonts w:ascii="Calibri" w:eastAsia="Calibri" w:hAnsi="Calibri" w:cs="Calibri"/>
          <w:lang w:eastAsia="en-US"/>
        </w:rPr>
        <w:t>.</w:t>
      </w:r>
    </w:p>
    <w:p w14:paraId="3830FB52"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lang w:eastAsia="en-US"/>
        </w:rPr>
        <w:t>The following figure highlights this.</w:t>
      </w:r>
    </w:p>
    <w:p w14:paraId="4A264D15"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u w:val="single"/>
          <w:lang w:eastAsia="en-US"/>
        </w:rPr>
        <w:t xml:space="preserve">CCS is used to help reduce emissions from fossil fuel use, which happens </w:t>
      </w:r>
      <w:r w:rsidRPr="006B1A06">
        <w:rPr>
          <w:rFonts w:ascii="Calibri" w:eastAsia="Calibri" w:hAnsi="Calibri" w:cs="Calibri"/>
          <w:highlight w:val="green"/>
          <w:u w:val="single"/>
          <w:lang w:eastAsia="en-US"/>
        </w:rPr>
        <w:t>in addition to conventional mitigation</w:t>
      </w:r>
      <w:r w:rsidRPr="006B1A06">
        <w:rPr>
          <w:rFonts w:ascii="Calibri" w:eastAsia="Calibri" w:hAnsi="Calibri" w:cs="Calibri"/>
          <w:lang w:eastAsia="en-US"/>
        </w:rPr>
        <w:t xml:space="preserve">, such as consuming less energy, deploying solar, or using electric vehicles, But, </w:t>
      </w:r>
      <w:r w:rsidRPr="006B1A06">
        <w:rPr>
          <w:rFonts w:ascii="Calibri" w:eastAsia="Calibri" w:hAnsi="Calibri" w:cs="Calibri"/>
          <w:highlight w:val="green"/>
          <w:u w:val="single"/>
          <w:lang w:eastAsia="en-US"/>
        </w:rPr>
        <w:t>most scenarios are not able to get</w:t>
      </w:r>
      <w:r w:rsidRPr="006B1A06">
        <w:rPr>
          <w:rFonts w:ascii="Calibri" w:eastAsia="Calibri" w:hAnsi="Calibri" w:cs="Calibri"/>
          <w:u w:val="single"/>
          <w:lang w:eastAsia="en-US"/>
        </w:rPr>
        <w:t xml:space="preserve"> fossil emissions completely </w:t>
      </w:r>
      <w:r w:rsidRPr="006B1A06">
        <w:rPr>
          <w:rFonts w:ascii="Calibri" w:eastAsia="Calibri" w:hAnsi="Calibri" w:cs="Calibri"/>
          <w:highlight w:val="green"/>
          <w:u w:val="single"/>
          <w:lang w:eastAsia="en-US"/>
        </w:rPr>
        <w:t>to zero</w:t>
      </w:r>
      <w:r w:rsidRPr="006B1A06">
        <w:rPr>
          <w:rFonts w:ascii="Calibri" w:eastAsia="Calibri" w:hAnsi="Calibri" w:cs="Calibri"/>
          <w:u w:val="single"/>
          <w:lang w:eastAsia="en-US"/>
        </w:rPr>
        <w:t>, or find it too expensive, and end with ‘residual emissions’</w:t>
      </w:r>
      <w:r w:rsidRPr="006B1A06">
        <w:rPr>
          <w:rFonts w:ascii="Calibri" w:eastAsia="Calibri" w:hAnsi="Calibri" w:cs="Calibri"/>
          <w:lang w:eastAsia="en-US"/>
        </w:rPr>
        <w:t xml:space="preserve"> (brown in the figure above).</w:t>
      </w:r>
    </w:p>
    <w:p w14:paraId="3A6805BB"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highlight w:val="green"/>
          <w:u w:val="single"/>
          <w:lang w:eastAsia="en-US"/>
        </w:rPr>
        <w:t>To get</w:t>
      </w:r>
      <w:r w:rsidRPr="006B1A06">
        <w:rPr>
          <w:rFonts w:ascii="Calibri" w:eastAsia="Calibri" w:hAnsi="Calibri" w:cs="Calibri"/>
          <w:u w:val="single"/>
          <w:lang w:eastAsia="en-US"/>
        </w:rPr>
        <w:t xml:space="preserve"> to </w:t>
      </w:r>
      <w:r w:rsidRPr="006B1A06">
        <w:rPr>
          <w:rFonts w:ascii="Calibri" w:eastAsia="Calibri" w:hAnsi="Calibri" w:cs="Calibri"/>
          <w:highlight w:val="green"/>
          <w:u w:val="single"/>
          <w:lang w:eastAsia="en-US"/>
        </w:rPr>
        <w:t>net-zero</w:t>
      </w:r>
      <w:r w:rsidRPr="006B1A06">
        <w:rPr>
          <w:rFonts w:ascii="Calibri" w:eastAsia="Calibri" w:hAnsi="Calibri" w:cs="Calibri"/>
          <w:u w:val="single"/>
          <w:lang w:eastAsia="en-US"/>
        </w:rPr>
        <w:t xml:space="preserve"> emissions, the </w:t>
      </w:r>
      <w:hyperlink r:id="rId13" w:tgtFrame="_blank" w:history="1">
        <w:r w:rsidRPr="006B1A06">
          <w:rPr>
            <w:rFonts w:ascii="Calibri" w:eastAsia="Calibri" w:hAnsi="Calibri" w:cs="Calibri"/>
            <w:highlight w:val="green"/>
            <w:u w:val="single"/>
            <w:lang w:eastAsia="en-US"/>
          </w:rPr>
          <w:t>residual emissions</w:t>
        </w:r>
      </w:hyperlink>
      <w:r w:rsidRPr="006B1A06">
        <w:rPr>
          <w:rFonts w:ascii="Calibri" w:eastAsia="Calibri" w:hAnsi="Calibri" w:cs="Calibri"/>
          <w:highlight w:val="green"/>
          <w:u w:val="single"/>
          <w:lang w:eastAsia="en-US"/>
        </w:rPr>
        <w:t> must be </w:t>
      </w:r>
      <w:hyperlink r:id="rId14" w:tgtFrame="_blank" w:history="1">
        <w:r w:rsidRPr="006B1A06">
          <w:rPr>
            <w:rFonts w:ascii="Calibri" w:eastAsia="Calibri" w:hAnsi="Calibri" w:cs="Calibri"/>
            <w:highlight w:val="green"/>
            <w:u w:val="single"/>
            <w:lang w:eastAsia="en-US"/>
          </w:rPr>
          <w:t>counteracted</w:t>
        </w:r>
      </w:hyperlink>
      <w:r w:rsidRPr="006B1A06">
        <w:rPr>
          <w:rFonts w:ascii="Calibri" w:eastAsia="Calibri" w:hAnsi="Calibri" w:cs="Calibri"/>
          <w:highlight w:val="green"/>
          <w:u w:val="single"/>
          <w:lang w:eastAsia="en-US"/>
        </w:rPr>
        <w:t> by </w:t>
      </w:r>
      <w:hyperlink r:id="rId15" w:tgtFrame="_blank" w:history="1">
        <w:r w:rsidRPr="006B1A06">
          <w:rPr>
            <w:rFonts w:ascii="Calibri" w:eastAsia="Calibri" w:hAnsi="Calibri" w:cs="Calibri"/>
            <w:highlight w:val="green"/>
            <w:u w:val="single"/>
            <w:lang w:eastAsia="en-US"/>
          </w:rPr>
          <w:t>CO2 removal</w:t>
        </w:r>
      </w:hyperlink>
      <w:r w:rsidRPr="006B1A06">
        <w:rPr>
          <w:rFonts w:ascii="Calibri" w:eastAsia="Calibri" w:hAnsi="Calibri" w:cs="Calibri"/>
          <w:u w:val="single"/>
          <w:lang w:eastAsia="en-US"/>
        </w:rPr>
        <w:t> to achieve net zero emissions</w:t>
      </w:r>
      <w:r w:rsidRPr="006B1A06">
        <w:rPr>
          <w:rFonts w:ascii="Calibri" w:eastAsia="Calibri" w:hAnsi="Calibri" w:cs="Calibri"/>
          <w:lang w:eastAsia="en-US"/>
        </w:rPr>
        <w:t xml:space="preserve"> (dark green). Most models do this with afforestation or bioenergy with CCS (BECCS). Non-CO2 greenhouse gas emissions (such as methane) add to the residual emissions (not shown).</w:t>
      </w:r>
    </w:p>
    <w:p w14:paraId="43B0AE60" w14:textId="77777777" w:rsidR="006B1A06" w:rsidRPr="006B1A06" w:rsidRDefault="006B1A06" w:rsidP="006B1A06">
      <w:pPr>
        <w:rPr>
          <w:rFonts w:ascii="Calibri" w:eastAsia="Calibri" w:hAnsi="Calibri" w:cs="Calibri"/>
          <w:lang w:eastAsia="en-US"/>
        </w:rPr>
      </w:pPr>
      <w:r w:rsidRPr="006B1A06">
        <w:rPr>
          <w:rFonts w:ascii="Calibri" w:eastAsia="Calibri" w:hAnsi="Calibri" w:cs="Calibri"/>
          <w:u w:val="single"/>
          <w:lang w:eastAsia="en-US"/>
        </w:rPr>
        <w:t>Further CO2 removal (light green), are used to bring temperatures down after peaking</w:t>
      </w:r>
      <w:r w:rsidRPr="006B1A06">
        <w:rPr>
          <w:rFonts w:ascii="Calibri" w:eastAsia="Calibri" w:hAnsi="Calibri" w:cs="Calibri"/>
          <w:lang w:eastAsia="en-US"/>
        </w:rPr>
        <w:t>. The temperature is a maximum when the net emissions reach zero (black line), but then the temperature declines with net negative emissions to bring the temperature down from its peak to safer levels by 2100.</w:t>
      </w:r>
    </w:p>
    <w:p w14:paraId="6C1E71BD" w14:textId="77777777" w:rsidR="006B1A06" w:rsidRPr="006B1A06" w:rsidRDefault="006B1A06" w:rsidP="006B1A06">
      <w:pPr>
        <w:rPr>
          <w:rFonts w:ascii="Calibri" w:eastAsia="Calibri" w:hAnsi="Calibri" w:cs="Calibri"/>
          <w:lang w:eastAsia="en-US"/>
        </w:rPr>
      </w:pPr>
    </w:p>
    <w:bookmarkEnd w:id="1"/>
    <w:p w14:paraId="7101243A" w14:textId="77777777" w:rsidR="002A4672" w:rsidRDefault="002A4672"/>
    <w:sectPr w:rsidR="002A4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60191E"/>
    <w:multiLevelType w:val="hybridMultilevel"/>
    <w:tmpl w:val="C80AD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875196"/>
    <w:multiLevelType w:val="hybridMultilevel"/>
    <w:tmpl w:val="8362C9F2"/>
    <w:lvl w:ilvl="0" w:tplc="60D2ECA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7874146">
    <w:abstractNumId w:val="9"/>
  </w:num>
  <w:num w:numId="2" w16cid:durableId="844830674">
    <w:abstractNumId w:val="7"/>
  </w:num>
  <w:num w:numId="3" w16cid:durableId="390540198">
    <w:abstractNumId w:val="6"/>
  </w:num>
  <w:num w:numId="4" w16cid:durableId="1089496822">
    <w:abstractNumId w:val="5"/>
  </w:num>
  <w:num w:numId="5" w16cid:durableId="1008411757">
    <w:abstractNumId w:val="4"/>
  </w:num>
  <w:num w:numId="6" w16cid:durableId="353506246">
    <w:abstractNumId w:val="8"/>
  </w:num>
  <w:num w:numId="7" w16cid:durableId="1241594503">
    <w:abstractNumId w:val="3"/>
  </w:num>
  <w:num w:numId="8" w16cid:durableId="182912125">
    <w:abstractNumId w:val="2"/>
  </w:num>
  <w:num w:numId="9" w16cid:durableId="1748304178">
    <w:abstractNumId w:val="1"/>
  </w:num>
  <w:num w:numId="10" w16cid:durableId="5638303">
    <w:abstractNumId w:val="0"/>
  </w:num>
  <w:num w:numId="11" w16cid:durableId="2080205750">
    <w:abstractNumId w:val="12"/>
  </w:num>
  <w:num w:numId="12" w16cid:durableId="1276905">
    <w:abstractNumId w:val="10"/>
  </w:num>
  <w:num w:numId="13" w16cid:durableId="15093720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A06"/>
    <w:rsid w:val="002A4672"/>
    <w:rsid w:val="006B1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281EF"/>
  <w15:chartTrackingRefBased/>
  <w15:docId w15:val="{95FEAD8B-F404-415E-9ECD-F0C00B7F1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6B1A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6B1A06"/>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6B1A06"/>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6B1A06"/>
    <w:pPr>
      <w:keepNext/>
      <w:keepLines/>
      <w:spacing w:before="40" w:after="0"/>
      <w:outlineLvl w:val="3"/>
    </w:pPr>
    <w:rPr>
      <w:rFonts w:ascii="Calibri" w:eastAsiaTheme="majorEastAsia" w:hAnsi="Calibri" w:cstheme="majorBidi"/>
      <w:b/>
      <w:iCs/>
      <w:sz w:val="26"/>
      <w:lang w:eastAsia="en-US"/>
    </w:rPr>
  </w:style>
  <w:style w:type="paragraph" w:styleId="Heading5">
    <w:name w:val="heading 5"/>
    <w:basedOn w:val="Normal"/>
    <w:next w:val="Normal"/>
    <w:link w:val="Heading5Char"/>
    <w:uiPriority w:val="99"/>
    <w:semiHidden/>
    <w:unhideWhenUsed/>
    <w:qFormat/>
    <w:rsid w:val="006B1A06"/>
    <w:pPr>
      <w:keepNext/>
      <w:keepLines/>
      <w:spacing w:before="40" w:after="0"/>
      <w:outlineLvl w:val="4"/>
    </w:pPr>
    <w:rPr>
      <w:rFonts w:ascii="Calibri Light" w:eastAsia="SimSun" w:hAnsi="Calibri Light" w:cs="Times New Roman"/>
      <w:color w:val="2E74B5"/>
      <w:lang w:eastAsia="en-US"/>
    </w:rPr>
  </w:style>
  <w:style w:type="paragraph" w:styleId="Heading6">
    <w:name w:val="heading 6"/>
    <w:basedOn w:val="Normal"/>
    <w:next w:val="Normal"/>
    <w:link w:val="Heading6Char"/>
    <w:uiPriority w:val="99"/>
    <w:semiHidden/>
    <w:unhideWhenUsed/>
    <w:qFormat/>
    <w:rsid w:val="006B1A06"/>
    <w:pPr>
      <w:keepNext/>
      <w:keepLines/>
      <w:spacing w:before="40" w:after="0"/>
      <w:outlineLvl w:val="5"/>
    </w:pPr>
    <w:rPr>
      <w:rFonts w:ascii="Calibri Light" w:eastAsia="SimSun" w:hAnsi="Calibri Light" w:cs="Times New Roman"/>
      <w:color w:val="1F4D7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B1A0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B1A06"/>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6B1A06"/>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6B1A06"/>
    <w:rPr>
      <w:rFonts w:ascii="Calibri" w:eastAsiaTheme="majorEastAsia" w:hAnsi="Calibri" w:cstheme="majorBidi"/>
      <w:b/>
      <w:iCs/>
      <w:sz w:val="26"/>
      <w:lang w:eastAsia="en-US"/>
    </w:rPr>
  </w:style>
  <w:style w:type="character" w:customStyle="1" w:styleId="Heading5Char">
    <w:name w:val="Heading 5 Char"/>
    <w:basedOn w:val="DefaultParagraphFont"/>
    <w:link w:val="Heading5"/>
    <w:uiPriority w:val="99"/>
    <w:semiHidden/>
    <w:rsid w:val="006B1A06"/>
    <w:rPr>
      <w:rFonts w:ascii="Calibri Light" w:eastAsia="SimSun" w:hAnsi="Calibri Light" w:cs="Times New Roman"/>
      <w:color w:val="2E74B5"/>
      <w:lang w:eastAsia="en-US"/>
    </w:rPr>
  </w:style>
  <w:style w:type="character" w:customStyle="1" w:styleId="Heading6Char">
    <w:name w:val="Heading 6 Char"/>
    <w:basedOn w:val="DefaultParagraphFont"/>
    <w:link w:val="Heading6"/>
    <w:uiPriority w:val="99"/>
    <w:semiHidden/>
    <w:rsid w:val="006B1A06"/>
    <w:rPr>
      <w:rFonts w:ascii="Calibri Light" w:eastAsia="SimSun" w:hAnsi="Calibri Light" w:cs="Times New Roman"/>
      <w:color w:val="1F4D78"/>
      <w:lang w:eastAsia="en-US"/>
    </w:rPr>
  </w:style>
  <w:style w:type="numbering" w:customStyle="1" w:styleId="NoList1">
    <w:name w:val="No List1"/>
    <w:next w:val="NoList"/>
    <w:uiPriority w:val="99"/>
    <w:semiHidden/>
    <w:unhideWhenUsed/>
    <w:rsid w:val="006B1A06"/>
  </w:style>
  <w:style w:type="paragraph" w:customStyle="1" w:styleId="Pocket1">
    <w:name w:val="Pocket1"/>
    <w:basedOn w:val="Normal"/>
    <w:next w:val="Normal"/>
    <w:qFormat/>
    <w:rsid w:val="006B1A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SimSun" w:hAnsi="Calibri" w:cs="Times New Roman"/>
      <w:b/>
      <w:sz w:val="52"/>
      <w:szCs w:val="32"/>
      <w:lang w:eastAsia="en-US"/>
    </w:rPr>
  </w:style>
  <w:style w:type="paragraph" w:customStyle="1" w:styleId="Hat1">
    <w:name w:val="Hat1"/>
    <w:basedOn w:val="Normal"/>
    <w:next w:val="Normal"/>
    <w:uiPriority w:val="1"/>
    <w:unhideWhenUsed/>
    <w:qFormat/>
    <w:rsid w:val="006B1A06"/>
    <w:pPr>
      <w:keepNext/>
      <w:keepLines/>
      <w:pageBreakBefore/>
      <w:spacing w:before="40" w:after="0"/>
      <w:jc w:val="center"/>
      <w:outlineLvl w:val="1"/>
    </w:pPr>
    <w:rPr>
      <w:rFonts w:ascii="Calibri" w:eastAsia="SimSun" w:hAnsi="Calibri" w:cs="Times New Roman"/>
      <w:b/>
      <w:sz w:val="44"/>
      <w:szCs w:val="26"/>
      <w:u w:val="double"/>
      <w:lang w:eastAsia="en-US"/>
    </w:rPr>
  </w:style>
  <w:style w:type="paragraph" w:customStyle="1" w:styleId="no1">
    <w:name w:val="no1"/>
    <w:basedOn w:val="Normal"/>
    <w:next w:val="Normal"/>
    <w:uiPriority w:val="2"/>
    <w:unhideWhenUsed/>
    <w:qFormat/>
    <w:rsid w:val="006B1A06"/>
    <w:pPr>
      <w:keepNext/>
      <w:keepLines/>
      <w:pageBreakBefore/>
      <w:spacing w:before="40" w:after="0"/>
      <w:jc w:val="center"/>
      <w:outlineLvl w:val="2"/>
    </w:pPr>
    <w:rPr>
      <w:rFonts w:ascii="Calibri" w:eastAsia="SimSun" w:hAnsi="Calibri" w:cs="Times New Roman"/>
      <w:b/>
      <w:sz w:val="32"/>
      <w:szCs w:val="24"/>
      <w:u w:val="single"/>
      <w:lang w:eastAsia="en-US"/>
    </w:rPr>
  </w:style>
  <w:style w:type="paragraph" w:customStyle="1" w:styleId="ta1">
    <w:name w:val="ta1"/>
    <w:basedOn w:val="Normal"/>
    <w:next w:val="Normal"/>
    <w:uiPriority w:val="3"/>
    <w:unhideWhenUsed/>
    <w:qFormat/>
    <w:rsid w:val="006B1A06"/>
    <w:pPr>
      <w:keepNext/>
      <w:keepLines/>
      <w:spacing w:before="40" w:after="0"/>
      <w:outlineLvl w:val="3"/>
    </w:pPr>
    <w:rPr>
      <w:rFonts w:ascii="Calibri" w:eastAsia="SimSun" w:hAnsi="Calibri" w:cs="Times New Roman"/>
      <w:b/>
      <w:iCs/>
      <w:sz w:val="26"/>
      <w:lang w:eastAsia="en-US"/>
    </w:rPr>
  </w:style>
  <w:style w:type="paragraph" w:customStyle="1" w:styleId="Heading51">
    <w:name w:val="Heading 51"/>
    <w:basedOn w:val="Normal"/>
    <w:next w:val="Normal"/>
    <w:uiPriority w:val="99"/>
    <w:semiHidden/>
    <w:unhideWhenUsed/>
    <w:qFormat/>
    <w:rsid w:val="006B1A06"/>
    <w:pPr>
      <w:keepNext/>
      <w:keepLines/>
      <w:spacing w:before="40" w:after="0"/>
      <w:outlineLvl w:val="4"/>
    </w:pPr>
    <w:rPr>
      <w:rFonts w:ascii="Calibri Light" w:eastAsia="SimSun" w:hAnsi="Calibri Light" w:cs="Times New Roman"/>
      <w:color w:val="2E74B5"/>
      <w:lang w:eastAsia="en-US"/>
    </w:rPr>
  </w:style>
  <w:style w:type="paragraph" w:customStyle="1" w:styleId="Heading61">
    <w:name w:val="Heading 61"/>
    <w:basedOn w:val="Normal"/>
    <w:next w:val="Normal"/>
    <w:uiPriority w:val="99"/>
    <w:semiHidden/>
    <w:unhideWhenUsed/>
    <w:qFormat/>
    <w:rsid w:val="006B1A06"/>
    <w:pPr>
      <w:keepNext/>
      <w:keepLines/>
      <w:spacing w:before="40" w:after="0"/>
      <w:outlineLvl w:val="5"/>
    </w:pPr>
    <w:rPr>
      <w:rFonts w:ascii="Calibri Light" w:eastAsia="SimSun" w:hAnsi="Calibri Light" w:cs="Times New Roman"/>
      <w:color w:val="1F4D78"/>
      <w:lang w:eastAsia="en-US"/>
    </w:rPr>
  </w:style>
  <w:style w:type="numbering" w:customStyle="1" w:styleId="NoList11">
    <w:name w:val="No List11"/>
    <w:next w:val="NoList"/>
    <w:uiPriority w:val="99"/>
    <w:semiHidden/>
    <w:unhideWhenUsed/>
    <w:rsid w:val="006B1A06"/>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6B1A06"/>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1A0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6B1A06"/>
    <w:rPr>
      <w:b w:val="0"/>
      <w:sz w:val="22"/>
      <w:u w:val="single"/>
    </w:rPr>
  </w:style>
  <w:style w:type="character" w:styleId="Hyperlink">
    <w:name w:val="Hyperlink"/>
    <w:aliases w:val="heading 1 (block title),Important,Read,Internet Link,Analytic Text,Card Text,Internet link,Underline Char Char Char Char1,Heading 3 Char Char Char Char Char Char Char Char Char Char1,Hat Char1,BlockText Char1,Tags v 2 Char1,Heading 1 Char2"/>
    <w:basedOn w:val="DefaultParagraphFont"/>
    <w:uiPriority w:val="99"/>
    <w:unhideWhenUsed/>
    <w:rsid w:val="006B1A06"/>
    <w:rPr>
      <w:color w:val="auto"/>
      <w:u w:val="none"/>
    </w:rPr>
  </w:style>
  <w:style w:type="character" w:styleId="FollowedHyperlink">
    <w:name w:val="FollowedHyperlink"/>
    <w:basedOn w:val="DefaultParagraphFont"/>
    <w:uiPriority w:val="99"/>
    <w:semiHidden/>
    <w:unhideWhenUsed/>
    <w:rsid w:val="006B1A06"/>
    <w:rPr>
      <w:color w:val="auto"/>
      <w:u w:val="none"/>
    </w:rPr>
  </w:style>
  <w:style w:type="paragraph" w:customStyle="1" w:styleId="textbold">
    <w:name w:val="text bold"/>
    <w:basedOn w:val="Normal"/>
    <w:link w:val="Emphasis"/>
    <w:uiPriority w:val="7"/>
    <w:qFormat/>
    <w:rsid w:val="006B1A06"/>
    <w:pPr>
      <w:ind w:left="720"/>
      <w:jc w:val="both"/>
    </w:pPr>
    <w:rPr>
      <w:rFonts w:ascii="Calibri" w:hAnsi="Calibri" w:cs="Calibri"/>
      <w:b/>
      <w:iCs/>
      <w:u w:val="single"/>
    </w:rPr>
  </w:style>
  <w:style w:type="paragraph" w:customStyle="1" w:styleId="6font1">
    <w:name w:val="6 font1"/>
    <w:basedOn w:val="Normal"/>
    <w:next w:val="ListParagraph"/>
    <w:uiPriority w:val="99"/>
    <w:unhideWhenUsed/>
    <w:qFormat/>
    <w:rsid w:val="006B1A06"/>
    <w:pPr>
      <w:ind w:left="720"/>
      <w:contextualSpacing/>
    </w:pPr>
    <w:rPr>
      <w:rFonts w:ascii="Calibri" w:eastAsia="Calibri" w:hAnsi="Calibri" w:cs="Calibri"/>
      <w:lang w:eastAsia="en-US"/>
    </w:rPr>
  </w:style>
  <w:style w:type="paragraph" w:styleId="Title">
    <w:name w:val="Title"/>
    <w:aliases w:val="Bold Underlined,UNDERLINE,Cites and Cards,title"/>
    <w:basedOn w:val="Normal"/>
    <w:next w:val="NoSpacing"/>
    <w:link w:val="TitleChar"/>
    <w:uiPriority w:val="5"/>
    <w:qFormat/>
    <w:rsid w:val="006B1A06"/>
    <w:pPr>
      <w:widowControl w:val="0"/>
      <w:suppressAutoHyphens/>
      <w:ind w:left="720"/>
    </w:pPr>
    <w:rPr>
      <w:rFonts w:ascii="Calibri" w:eastAsia="SimSun" w:hAnsi="Calibri"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6B1A06"/>
    <w:rPr>
      <w:rFonts w:ascii="Calibri" w:eastAsia="SimSun" w:hAnsi="Calibri" w:cs="Mangal"/>
      <w:kern w:val="1"/>
      <w:lang w:eastAsia="ja-JP" w:bidi="hi-IN"/>
    </w:rPr>
  </w:style>
  <w:style w:type="paragraph" w:customStyle="1" w:styleId="NoSpacing1">
    <w:name w:val="No Spacing1"/>
    <w:next w:val="NoSpacing"/>
    <w:uiPriority w:val="99"/>
    <w:unhideWhenUsed/>
    <w:qFormat/>
    <w:rsid w:val="006B1A06"/>
    <w:pPr>
      <w:spacing w:after="0" w:line="240" w:lineRule="auto"/>
    </w:pPr>
    <w:rPr>
      <w:rFonts w:ascii="Calibri" w:eastAsia="Calibri" w:hAnsi="Calibri" w:cs="Calibri"/>
      <w:lang w:eastAsia="en-US"/>
    </w:rPr>
  </w:style>
  <w:style w:type="character" w:customStyle="1" w:styleId="Heading1Char1">
    <w:name w:val="Heading 1 Char1"/>
    <w:basedOn w:val="DefaultParagraphFont"/>
    <w:uiPriority w:val="9"/>
    <w:rsid w:val="006B1A06"/>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6B1A06"/>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6B1A06"/>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6B1A06"/>
    <w:rPr>
      <w:rFonts w:asciiTheme="majorHAnsi" w:eastAsiaTheme="majorEastAsia" w:hAnsiTheme="majorHAnsi" w:cstheme="majorBidi"/>
      <w:i/>
      <w:iCs/>
      <w:color w:val="2F5496" w:themeColor="accent1" w:themeShade="BF"/>
    </w:rPr>
  </w:style>
  <w:style w:type="character" w:customStyle="1" w:styleId="Heading5Char1">
    <w:name w:val="Heading 5 Char1"/>
    <w:basedOn w:val="DefaultParagraphFont"/>
    <w:uiPriority w:val="9"/>
    <w:semiHidden/>
    <w:rsid w:val="006B1A06"/>
    <w:rPr>
      <w:rFonts w:asciiTheme="majorHAnsi" w:eastAsiaTheme="majorEastAsia" w:hAnsiTheme="majorHAnsi" w:cstheme="majorBidi"/>
      <w:color w:val="2F5496" w:themeColor="accent1" w:themeShade="BF"/>
    </w:rPr>
  </w:style>
  <w:style w:type="character" w:customStyle="1" w:styleId="Heading6Char1">
    <w:name w:val="Heading 6 Char1"/>
    <w:basedOn w:val="DefaultParagraphFont"/>
    <w:uiPriority w:val="9"/>
    <w:semiHidden/>
    <w:rsid w:val="006B1A06"/>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6B1A06"/>
    <w:pPr>
      <w:ind w:left="720"/>
      <w:contextualSpacing/>
    </w:pPr>
    <w:rPr>
      <w:rFonts w:ascii="Calibri" w:eastAsiaTheme="minorHAnsi" w:hAnsi="Calibri" w:cs="Calibri"/>
      <w:lang w:eastAsia="en-US"/>
    </w:rPr>
  </w:style>
  <w:style w:type="paragraph" w:styleId="NoSpacing">
    <w:name w:val="No Spacing"/>
    <w:uiPriority w:val="1"/>
    <w:qFormat/>
    <w:rsid w:val="006B1A06"/>
    <w:pPr>
      <w:spacing w:after="0" w:line="240" w:lineRule="auto"/>
    </w:pPr>
  </w:style>
  <w:style w:type="character" w:styleId="UnresolvedMention">
    <w:name w:val="Unresolved Mention"/>
    <w:basedOn w:val="DefaultParagraphFont"/>
    <w:uiPriority w:val="99"/>
    <w:semiHidden/>
    <w:unhideWhenUsed/>
    <w:rsid w:val="006B1A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full/10.1177/0735275120979822" TargetMode="External"/><Relationship Id="rId13" Type="http://schemas.openxmlformats.org/officeDocument/2006/relationships/hyperlink" Target="https://www.nature.com/articles/s41558-018-0198-6" TargetMode="External"/><Relationship Id="rId3" Type="http://schemas.openxmlformats.org/officeDocument/2006/relationships/settings" Target="settings.xml"/><Relationship Id="rId7" Type="http://schemas.openxmlformats.org/officeDocument/2006/relationships/hyperlink" Target="https://journals.sagepub.com/doi/full/10.1177/0735275120979822" TargetMode="External"/><Relationship Id="rId12" Type="http://schemas.openxmlformats.org/officeDocument/2006/relationships/hyperlink" Target="https://science.sciencemag.org/content/354/6309/18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cultureandcommunication.org/galloway/the-world-computer" TargetMode="External"/><Relationship Id="rId11" Type="http://schemas.openxmlformats.org/officeDocument/2006/relationships/hyperlink" Target="https://cicero.oslo.no/no/posts/klima/beyond-carbon-budgets" TargetMode="External"/><Relationship Id="rId5"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5" Type="http://schemas.openxmlformats.org/officeDocument/2006/relationships/hyperlink" Target="https://www.mcc-berlin.net/en/research/policy-briefs/negativeemissions.html" TargetMode="External"/><Relationship Id="rId10" Type="http://schemas.openxmlformats.org/officeDocument/2006/relationships/hyperlink" Target="https://cicero.oslo.no/no/posts/nyheter/carbon-capture-and-storage-is-necessary-to-keep-global-warming-below-2c" TargetMode="External"/><Relationship Id="rId4" Type="http://schemas.openxmlformats.org/officeDocument/2006/relationships/webSettings" Target="webSettings.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cicero.oslo.no/no/posts/nyheter/carbon-capture-and-storage-is-necessary-to-keep-global-warming-below-2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11095</Words>
  <Characters>63244</Characters>
  <Application>Microsoft Office Word</Application>
  <DocSecurity>0</DocSecurity>
  <Lines>527</Lines>
  <Paragraphs>148</Paragraphs>
  <ScaleCrop>false</ScaleCrop>
  <Company/>
  <LinksUpToDate>false</LinksUpToDate>
  <CharactersWithSpaces>74191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2022-04-24T16:21:00Z</dcterms:created>
  <dcterms:modified xsi:type="dcterms:W3CDTF">2022-04-24T16:22:00Z</dcterms:modified>
</cp:coreProperties>
</file>