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A9FBD" w14:textId="77777777" w:rsidR="00B0507B" w:rsidRPr="00B0507B" w:rsidRDefault="00B0507B" w:rsidP="00B0507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ascii="Calibri" w:eastAsiaTheme="majorEastAsia" w:hAnsi="Calibri" w:cstheme="majorBidi"/>
          <w:b/>
          <w:sz w:val="52"/>
          <w:szCs w:val="32"/>
          <w:lang w:eastAsia="en-US"/>
        </w:rPr>
      </w:pPr>
      <w:r w:rsidRPr="00B0507B">
        <w:rPr>
          <w:rFonts w:ascii="Calibri" w:eastAsiaTheme="majorEastAsia" w:hAnsi="Calibri" w:cstheme="majorBidi"/>
          <w:b/>
          <w:sz w:val="52"/>
          <w:szCs w:val="32"/>
          <w:lang w:eastAsia="en-US"/>
        </w:rPr>
        <w:t>1NC</w:t>
      </w:r>
    </w:p>
    <w:p w14:paraId="3D9ECCBC" w14:textId="77777777" w:rsidR="00B0507B" w:rsidRPr="00B0507B" w:rsidRDefault="00B0507B" w:rsidP="00B0507B">
      <w:pPr>
        <w:keepNext/>
        <w:keepLines/>
        <w:pageBreakBefore/>
        <w:spacing w:before="40" w:after="0"/>
        <w:jc w:val="center"/>
        <w:outlineLvl w:val="1"/>
        <w:rPr>
          <w:rFonts w:ascii="Calibri" w:eastAsiaTheme="majorEastAsia" w:hAnsi="Calibri" w:cstheme="majorBidi"/>
          <w:b/>
          <w:sz w:val="44"/>
          <w:szCs w:val="26"/>
          <w:u w:val="double"/>
          <w:lang w:eastAsia="en-US"/>
        </w:rPr>
      </w:pPr>
      <w:r w:rsidRPr="00B0507B">
        <w:rPr>
          <w:rFonts w:ascii="Calibri" w:eastAsiaTheme="majorEastAsia" w:hAnsi="Calibri" w:cstheme="majorBidi"/>
          <w:b/>
          <w:sz w:val="44"/>
          <w:szCs w:val="26"/>
          <w:u w:val="double"/>
          <w:lang w:eastAsia="en-US"/>
        </w:rPr>
        <w:t>1</w:t>
      </w:r>
    </w:p>
    <w:p w14:paraId="10210F2F" w14:textId="77777777" w:rsidR="00B0507B" w:rsidRPr="00B0507B" w:rsidRDefault="00B0507B" w:rsidP="00B0507B">
      <w:pPr>
        <w:rPr>
          <w:rFonts w:ascii="Calibri" w:eastAsiaTheme="minorHAnsi" w:hAnsi="Calibri" w:cs="Calibri"/>
          <w:lang w:eastAsia="en-US"/>
        </w:rPr>
      </w:pPr>
    </w:p>
    <w:p w14:paraId="5F502B1B" w14:textId="77777777" w:rsidR="00B0507B" w:rsidRPr="00B0507B" w:rsidRDefault="00B0507B" w:rsidP="00B0507B">
      <w:pPr>
        <w:keepNext/>
        <w:keepLines/>
        <w:spacing w:before="40" w:after="0"/>
        <w:outlineLvl w:val="3"/>
        <w:rPr>
          <w:rFonts w:ascii="Calibri" w:eastAsia="DengXian Light" w:hAnsi="Calibri" w:cs="Calibri"/>
          <w:b/>
          <w:iCs/>
          <w:sz w:val="26"/>
          <w:lang w:eastAsia="en-US"/>
        </w:rPr>
      </w:pPr>
      <w:r w:rsidRPr="00B0507B">
        <w:rPr>
          <w:rFonts w:ascii="Calibri" w:eastAsia="DengXian Light" w:hAnsi="Calibri" w:cs="Calibri"/>
          <w:b/>
          <w:iCs/>
          <w:sz w:val="26"/>
          <w:lang w:eastAsia="en-US"/>
        </w:rPr>
        <w:t>Interpretation – the affirmative must only garner offense from a defense of the resolutional statement.</w:t>
      </w:r>
    </w:p>
    <w:p w14:paraId="21928B05" w14:textId="77777777" w:rsidR="00B0507B" w:rsidRPr="00B0507B" w:rsidRDefault="00B0507B" w:rsidP="00B0507B">
      <w:pPr>
        <w:rPr>
          <w:rFonts w:ascii="Calibri" w:eastAsiaTheme="minorHAnsi" w:hAnsi="Calibri" w:cs="Calibri"/>
          <w:lang w:eastAsia="en-US"/>
        </w:rPr>
      </w:pPr>
    </w:p>
    <w:p w14:paraId="0DEBFAFD" w14:textId="77777777" w:rsidR="00B0507B" w:rsidRPr="00B0507B" w:rsidRDefault="00B0507B" w:rsidP="00B0507B">
      <w:pPr>
        <w:keepNext/>
        <w:keepLines/>
        <w:spacing w:before="40" w:after="0"/>
        <w:outlineLvl w:val="3"/>
        <w:rPr>
          <w:rFonts w:asciiTheme="majorHAnsi" w:eastAsiaTheme="majorEastAsia" w:hAnsiTheme="majorHAnsi" w:cstheme="majorBidi"/>
          <w:b/>
          <w:iCs/>
          <w:sz w:val="26"/>
          <w:lang w:eastAsia="en-US"/>
        </w:rPr>
      </w:pPr>
      <w:r w:rsidRPr="00B0507B">
        <w:rPr>
          <w:rFonts w:asciiTheme="majorHAnsi" w:eastAsiaTheme="majorEastAsia" w:hAnsiTheme="majorHAnsi" w:cstheme="majorBidi"/>
          <w:b/>
          <w:iCs/>
          <w:sz w:val="26"/>
          <w:lang w:eastAsia="en-US"/>
        </w:rPr>
        <w:t>“Resolved” before a colon reflects a legislative forum</w:t>
      </w:r>
    </w:p>
    <w:p w14:paraId="310869EB" w14:textId="77777777" w:rsidR="00B0507B" w:rsidRPr="00B0507B" w:rsidRDefault="00B0507B" w:rsidP="00B0507B">
      <w:pPr>
        <w:rPr>
          <w:rFonts w:asciiTheme="majorHAnsi" w:eastAsiaTheme="minorHAnsi" w:hAnsiTheme="majorHAnsi" w:cs="Arial"/>
          <w:sz w:val="16"/>
          <w:lang w:eastAsia="en-US"/>
        </w:rPr>
      </w:pPr>
      <w:r w:rsidRPr="00B0507B">
        <w:rPr>
          <w:rFonts w:asciiTheme="majorHAnsi" w:eastAsiaTheme="minorHAnsi" w:hAnsiTheme="majorHAnsi" w:cs="Arial"/>
          <w:b/>
          <w:lang w:eastAsia="en-US"/>
        </w:rPr>
        <w:t>Army Officer School 4</w:t>
      </w:r>
      <w:r w:rsidRPr="00B0507B">
        <w:rPr>
          <w:rFonts w:asciiTheme="majorHAnsi" w:eastAsiaTheme="minorHAnsi" w:hAnsiTheme="majorHAnsi" w:cs="Arial"/>
          <w:lang w:eastAsia="en-US"/>
        </w:rPr>
        <w:t xml:space="preserve"> </w:t>
      </w:r>
      <w:r w:rsidRPr="00B0507B">
        <w:rPr>
          <w:rFonts w:asciiTheme="majorHAnsi" w:eastAsiaTheme="minorHAnsi" w:hAnsiTheme="majorHAnsi" w:cs="Arial"/>
          <w:sz w:val="16"/>
          <w:lang w:eastAsia="en-US"/>
        </w:rPr>
        <w:t>(5-12, “# 12, Punctuation—The Colon and Semicolon”, http://usawocc.army.mil/IMI/wg12.htm)</w:t>
      </w:r>
    </w:p>
    <w:p w14:paraId="2AD42414" w14:textId="77777777" w:rsidR="00B0507B" w:rsidRPr="00B0507B" w:rsidRDefault="00B0507B" w:rsidP="00B0507B">
      <w:pPr>
        <w:rPr>
          <w:rFonts w:asciiTheme="majorHAnsi" w:eastAsiaTheme="minorHAnsi" w:hAnsiTheme="majorHAnsi" w:cs="Arial"/>
          <w:sz w:val="16"/>
          <w:lang w:eastAsia="en-US"/>
        </w:rPr>
      </w:pPr>
      <w:r w:rsidRPr="00B0507B">
        <w:rPr>
          <w:rFonts w:asciiTheme="majorHAnsi" w:eastAsiaTheme="minorHAnsi" w:hAnsiTheme="majorHAnsi" w:cs="Arial"/>
          <w:highlight w:val="green"/>
          <w:u w:val="single"/>
          <w:lang w:eastAsia="en-US"/>
        </w:rPr>
        <w:t>The colon introduces</w:t>
      </w:r>
      <w:r w:rsidRPr="00B0507B">
        <w:rPr>
          <w:rFonts w:asciiTheme="majorHAnsi" w:eastAsiaTheme="minorHAnsi" w:hAnsiTheme="majorHAnsi" w:cs="Arial"/>
          <w:sz w:val="16"/>
          <w:lang w:eastAsia="en-US"/>
        </w:rPr>
        <w:t xml:space="preserve"> the following: a.  A list, but only after "as follows," "the following," or a noun for which the list is an appositive: Each scout will carry the following: (colon) meals for three days, a survival knife, and his sleeping bag. The company had four new officers: (colon) Bill Smith, Frank Tucker, Peter Fillmore, and Oliver Lewis. b.  A long quotation (one or more paragraphs): In The Killer Angels Michael Shaara wrote: (colon) You may find it a different story from the one you learned in school. There have been many versions of that battle [Gettysburg] and that war [the Civil War]. (The quote continues for two more paragraphs.) c.  A formal quotation or question: The President declared: (colon) "The only thing we have to fear is fear itself."  The question is: (colon) what can we do about it? d.  A second independent clause which explains the first: Potter's motive is clear: (colon) he wants the assignment. e.  After the introduction of a business letter: Dear Sirs: (colon) Dear Madam: (colon) f.  The details following an announcement For sale: (colon) large lakeside cabin with dock g.  </w:t>
      </w:r>
      <w:r w:rsidRPr="00B0507B">
        <w:rPr>
          <w:rFonts w:asciiTheme="majorHAnsi" w:eastAsiaTheme="minorHAnsi" w:hAnsiTheme="majorHAnsi" w:cs="Arial"/>
          <w:highlight w:val="green"/>
          <w:u w:val="single"/>
          <w:lang w:eastAsia="en-US"/>
        </w:rPr>
        <w:t xml:space="preserve">A </w:t>
      </w:r>
      <w:r w:rsidRPr="00B0507B">
        <w:rPr>
          <w:rFonts w:asciiTheme="majorHAnsi" w:eastAsiaTheme="minorHAnsi" w:hAnsiTheme="majorHAnsi" w:cs="Arial"/>
          <w:iCs/>
          <w:highlight w:val="green"/>
          <w:u w:val="single"/>
          <w:lang w:eastAsia="en-US"/>
        </w:rPr>
        <w:t>formal</w:t>
      </w:r>
      <w:r w:rsidRPr="00B0507B">
        <w:rPr>
          <w:rFonts w:asciiTheme="majorHAnsi" w:eastAsiaTheme="minorHAnsi" w:hAnsiTheme="majorHAnsi" w:cs="Arial"/>
          <w:highlight w:val="green"/>
          <w:u w:val="single"/>
          <w:lang w:eastAsia="en-US"/>
        </w:rPr>
        <w:t xml:space="preserve"> resolution, after the word "resolved:" Resolved: </w:t>
      </w:r>
      <w:r w:rsidRPr="00B0507B">
        <w:rPr>
          <w:rFonts w:asciiTheme="majorHAnsi" w:eastAsiaTheme="minorHAnsi" w:hAnsiTheme="majorHAnsi" w:cs="Arial"/>
          <w:u w:val="single"/>
          <w:lang w:eastAsia="en-US"/>
        </w:rPr>
        <w:t xml:space="preserve">(colon) </w:t>
      </w:r>
      <w:r w:rsidRPr="00B0507B">
        <w:rPr>
          <w:rFonts w:asciiTheme="majorHAnsi" w:eastAsiaTheme="minorHAnsi" w:hAnsiTheme="majorHAnsi" w:cs="Arial"/>
          <w:highlight w:val="green"/>
          <w:u w:val="single"/>
          <w:lang w:eastAsia="en-US"/>
        </w:rPr>
        <w:t>That this council petition the mayor</w:t>
      </w:r>
      <w:r w:rsidRPr="00B0507B">
        <w:rPr>
          <w:rFonts w:asciiTheme="majorHAnsi" w:eastAsiaTheme="minorHAnsi" w:hAnsiTheme="majorHAnsi" w:cs="Arial"/>
          <w:sz w:val="16"/>
          <w:highlight w:val="green"/>
          <w:lang w:eastAsia="en-US"/>
        </w:rPr>
        <w:t>.</w:t>
      </w:r>
    </w:p>
    <w:p w14:paraId="2778E696" w14:textId="77777777" w:rsidR="00B0507B" w:rsidRPr="00B0507B" w:rsidRDefault="00B0507B" w:rsidP="00B0507B">
      <w:pPr>
        <w:rPr>
          <w:rFonts w:ascii="Calibri" w:eastAsiaTheme="minorHAnsi" w:hAnsi="Calibri" w:cs="Calibri"/>
          <w:lang w:eastAsia="en-US"/>
        </w:rPr>
      </w:pPr>
    </w:p>
    <w:p w14:paraId="6432E1BB" w14:textId="77777777" w:rsidR="00B0507B" w:rsidRPr="00B0507B" w:rsidRDefault="00B0507B" w:rsidP="00B0507B">
      <w:pPr>
        <w:keepNext/>
        <w:keepLines/>
        <w:spacing w:before="40" w:after="0"/>
        <w:outlineLvl w:val="3"/>
        <w:rPr>
          <w:rFonts w:ascii="Calibri" w:eastAsia="DengXian Light" w:hAnsi="Calibri" w:cs="Calibri"/>
          <w:b/>
          <w:iCs/>
          <w:sz w:val="26"/>
          <w:lang w:eastAsia="en-US"/>
        </w:rPr>
      </w:pPr>
      <w:r w:rsidRPr="00B0507B">
        <w:rPr>
          <w:rFonts w:ascii="Calibri" w:eastAsia="DengXian Light" w:hAnsi="Calibri" w:cs="Calibri"/>
          <w:b/>
          <w:iCs/>
          <w:sz w:val="26"/>
          <w:lang w:eastAsia="en-US"/>
        </w:rPr>
        <w:t>The appropriation of outer space means permanently taking property</w:t>
      </w:r>
    </w:p>
    <w:p w14:paraId="0F0AA997" w14:textId="77777777" w:rsidR="00B0507B" w:rsidRPr="00B0507B" w:rsidRDefault="00B0507B" w:rsidP="00B0507B">
      <w:pPr>
        <w:rPr>
          <w:rFonts w:ascii="Calibri" w:eastAsia="Calibri" w:hAnsi="Calibri" w:cs="Calibri"/>
          <w:lang w:eastAsia="en-US"/>
        </w:rPr>
      </w:pPr>
      <w:r w:rsidRPr="00B0507B">
        <w:rPr>
          <w:rFonts w:ascii="Calibri" w:eastAsia="Calibri" w:hAnsi="Calibri" w:cs="Calibri"/>
          <w:b/>
          <w:bCs/>
          <w:sz w:val="26"/>
          <w:lang w:eastAsia="en-US"/>
        </w:rPr>
        <w:t>Gorove, LLM, 69</w:t>
      </w:r>
      <w:r w:rsidRPr="00B0507B">
        <w:rPr>
          <w:rFonts w:ascii="Calibri" w:eastAsia="Calibri" w:hAnsi="Calibri" w:cs="Calibri"/>
          <w:lang w:eastAsia="en-US"/>
        </w:rPr>
        <w:t xml:space="preserve"> [Stephen Gorove, LLM &amp; PhD Philsophy@Yale. "Interpreting Article II of the Outer Space Treaty." Fordham L. Rev. Vol. 37, Issue 3, pp. 349, published 1969, https://ir.lawnet.fordham.edu/cgi/viewcontent.cgi?article=1966&amp;amp;context=flr] HWIC</w:t>
      </w:r>
    </w:p>
    <w:p w14:paraId="2718B37D" w14:textId="77777777" w:rsidR="00B0507B" w:rsidRPr="00B0507B" w:rsidRDefault="00B0507B" w:rsidP="00B0507B">
      <w:pPr>
        <w:rPr>
          <w:rFonts w:ascii="Calibri" w:eastAsia="Calibri" w:hAnsi="Calibri" w:cs="Calibri"/>
          <w:lang w:eastAsia="en-US"/>
        </w:rPr>
      </w:pPr>
      <w:r w:rsidRPr="00B0507B">
        <w:rPr>
          <w:rFonts w:ascii="Calibri" w:eastAsia="Calibri" w:hAnsi="Calibri" w:cs="Calibri"/>
          <w:lang w:eastAsia="en-US"/>
        </w:rPr>
        <w:t xml:space="preserve">With respect to the concept of appropriation </w:t>
      </w:r>
      <w:r w:rsidRPr="00B0507B">
        <w:rPr>
          <w:rFonts w:ascii="Calibri" w:eastAsia="Calibri" w:hAnsi="Calibri" w:cs="Calibri"/>
          <w:u w:val="single"/>
          <w:lang w:eastAsia="en-US"/>
        </w:rPr>
        <w:t>the basic question is what constitutes "appropriation," as used in the Treaty</w:t>
      </w:r>
      <w:r w:rsidRPr="00B0507B">
        <w:rPr>
          <w:rFonts w:ascii="Calibri" w:eastAsia="Calibri" w:hAnsi="Calibri" w:cs="Calibri"/>
          <w:lang w:eastAsia="en-US"/>
        </w:rPr>
        <w:t xml:space="preserve">, especially </w:t>
      </w:r>
      <w:r w:rsidRPr="00B0507B">
        <w:rPr>
          <w:rFonts w:ascii="Calibri" w:eastAsia="Calibri" w:hAnsi="Calibri" w:cs="Calibri"/>
          <w:u w:val="single"/>
          <w:lang w:eastAsia="en-US"/>
        </w:rPr>
        <w:t>in contradistinction to casual or temporary use</w:t>
      </w:r>
      <w:r w:rsidRPr="00B0507B">
        <w:rPr>
          <w:rFonts w:ascii="Calibri" w:eastAsia="Calibri" w:hAnsi="Calibri" w:cs="Calibri"/>
          <w:lang w:eastAsia="en-US"/>
        </w:rPr>
        <w:t xml:space="preserve">. The term </w:t>
      </w:r>
      <w:r w:rsidRPr="00B0507B">
        <w:rPr>
          <w:rFonts w:ascii="Calibri" w:eastAsia="Calibri" w:hAnsi="Calibri" w:cs="Calibri"/>
          <w:u w:val="single"/>
          <w:lang w:eastAsia="en-US"/>
        </w:rPr>
        <w:t>"</w:t>
      </w:r>
      <w:r w:rsidRPr="00B0507B">
        <w:rPr>
          <w:rFonts w:ascii="Calibri" w:eastAsia="Calibri" w:hAnsi="Calibri" w:cs="Calibri"/>
          <w:highlight w:val="green"/>
          <w:u w:val="single"/>
          <w:lang w:eastAsia="en-US"/>
        </w:rPr>
        <w:t>appropriation" is used</w:t>
      </w:r>
      <w:r w:rsidRPr="00B0507B">
        <w:rPr>
          <w:rFonts w:ascii="Calibri" w:eastAsia="Calibri" w:hAnsi="Calibri" w:cs="Calibri"/>
          <w:u w:val="single"/>
          <w:lang w:eastAsia="en-US"/>
        </w:rPr>
        <w:t xml:space="preserve"> most frequently </w:t>
      </w:r>
      <w:r w:rsidRPr="00B0507B">
        <w:rPr>
          <w:rFonts w:ascii="Calibri" w:eastAsia="Calibri" w:hAnsi="Calibri" w:cs="Calibri"/>
          <w:highlight w:val="green"/>
          <w:u w:val="single"/>
          <w:lang w:eastAsia="en-US"/>
        </w:rPr>
        <w:t>to denote</w:t>
      </w:r>
      <w:r w:rsidRPr="00B0507B">
        <w:rPr>
          <w:rFonts w:ascii="Calibri" w:eastAsia="Calibri" w:hAnsi="Calibri" w:cs="Calibri"/>
          <w:u w:val="single"/>
          <w:lang w:eastAsia="en-US"/>
        </w:rPr>
        <w:t xml:space="preserve"> the </w:t>
      </w:r>
      <w:r w:rsidRPr="00B0507B">
        <w:rPr>
          <w:rFonts w:ascii="Calibri" w:eastAsia="Calibri" w:hAnsi="Calibri" w:cs="Calibri"/>
          <w:highlight w:val="green"/>
          <w:u w:val="single"/>
          <w:lang w:eastAsia="en-US"/>
        </w:rPr>
        <w:t>taking of property for</w:t>
      </w:r>
      <w:r w:rsidRPr="00B0507B">
        <w:rPr>
          <w:rFonts w:ascii="Calibri" w:eastAsia="Calibri" w:hAnsi="Calibri" w:cs="Calibri"/>
          <w:u w:val="single"/>
          <w:lang w:eastAsia="en-US"/>
        </w:rPr>
        <w:t xml:space="preserve"> one's own or </w:t>
      </w:r>
      <w:r w:rsidRPr="00B0507B">
        <w:rPr>
          <w:rFonts w:ascii="Calibri" w:eastAsia="Calibri" w:hAnsi="Calibri" w:cs="Calibri"/>
          <w:b/>
          <w:iCs/>
          <w:highlight w:val="green"/>
          <w:u w:val="single"/>
          <w:lang w:eastAsia="en-US"/>
        </w:rPr>
        <w:t>exclusive use with a sense of permanence</w:t>
      </w:r>
      <w:r w:rsidRPr="00B0507B">
        <w:rPr>
          <w:rFonts w:ascii="Calibri" w:eastAsia="Calibri" w:hAnsi="Calibri" w:cs="Calibri"/>
          <w:lang w:eastAsia="en-US"/>
        </w:rPr>
        <w:t xml:space="preserve">. Under such interpretation the </w:t>
      </w:r>
      <w:r w:rsidRPr="00B0507B">
        <w:rPr>
          <w:rFonts w:ascii="Calibri" w:eastAsia="Calibri" w:hAnsi="Calibri" w:cs="Calibri"/>
          <w:u w:val="single"/>
          <w:lang w:eastAsia="en-US"/>
        </w:rPr>
        <w:t xml:space="preserve">establishment of a permanent </w:t>
      </w:r>
      <w:r w:rsidRPr="00B0507B">
        <w:rPr>
          <w:rFonts w:ascii="Calibri" w:eastAsia="Calibri" w:hAnsi="Calibri" w:cs="Calibri"/>
          <w:highlight w:val="green"/>
          <w:u w:val="single"/>
          <w:lang w:eastAsia="en-US"/>
        </w:rPr>
        <w:t>settlement or</w:t>
      </w:r>
      <w:r w:rsidRPr="00B0507B">
        <w:rPr>
          <w:rFonts w:ascii="Calibri" w:eastAsia="Calibri" w:hAnsi="Calibri" w:cs="Calibri"/>
          <w:u w:val="single"/>
          <w:lang w:eastAsia="en-US"/>
        </w:rPr>
        <w:t xml:space="preserve"> the carrying out of </w:t>
      </w:r>
      <w:r w:rsidRPr="00B0507B">
        <w:rPr>
          <w:rFonts w:ascii="Calibri" w:eastAsia="Calibri" w:hAnsi="Calibri" w:cs="Calibri"/>
          <w:highlight w:val="green"/>
          <w:u w:val="single"/>
          <w:lang w:eastAsia="en-US"/>
        </w:rPr>
        <w:t>commercial activities</w:t>
      </w:r>
      <w:r w:rsidRPr="00B0507B">
        <w:rPr>
          <w:rFonts w:ascii="Calibri" w:eastAsia="Calibri" w:hAnsi="Calibri" w:cs="Calibri"/>
          <w:u w:val="single"/>
          <w:lang w:eastAsia="en-US"/>
        </w:rPr>
        <w:t xml:space="preserve"> by nationals of a country </w:t>
      </w:r>
      <w:r w:rsidRPr="00B0507B">
        <w:rPr>
          <w:rFonts w:ascii="Calibri" w:eastAsia="Calibri" w:hAnsi="Calibri" w:cs="Calibri"/>
          <w:highlight w:val="green"/>
          <w:u w:val="single"/>
          <w:lang w:eastAsia="en-US"/>
        </w:rPr>
        <w:t xml:space="preserve">on a celestial body may constitute </w:t>
      </w:r>
      <w:r w:rsidRPr="00B0507B">
        <w:rPr>
          <w:rFonts w:ascii="Calibri" w:eastAsia="Calibri" w:hAnsi="Calibri" w:cs="Calibri"/>
          <w:u w:val="single"/>
          <w:lang w:eastAsia="en-US"/>
        </w:rPr>
        <w:t xml:space="preserve">national </w:t>
      </w:r>
      <w:r w:rsidRPr="00B0507B">
        <w:rPr>
          <w:rFonts w:ascii="Calibri" w:eastAsia="Calibri" w:hAnsi="Calibri" w:cs="Calibri"/>
          <w:highlight w:val="green"/>
          <w:u w:val="single"/>
          <w:lang w:eastAsia="en-US"/>
        </w:rPr>
        <w:t>appropriation</w:t>
      </w:r>
      <w:r w:rsidRPr="00B0507B">
        <w:rPr>
          <w:rFonts w:ascii="Calibri" w:eastAsia="Calibri" w:hAnsi="Calibri" w:cs="Calibri"/>
          <w:lang w:eastAsia="en-US"/>
        </w:rPr>
        <w:t xml:space="preserve"> 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appropriations as cover-ups for their state's activities.5 In this connection, it should be emphasized that </w:t>
      </w:r>
      <w:r w:rsidRPr="00B0507B">
        <w:rPr>
          <w:rFonts w:ascii="Calibri" w:eastAsia="Calibri" w:hAnsi="Calibri" w:cs="Calibri"/>
          <w:u w:val="single"/>
          <w:lang w:eastAsia="en-US"/>
        </w:rPr>
        <w:t>the word "appropriation" indicates a taking which involves something more than just a casual use. Thus a temporary occupation of a landing site or other area, just like the temporary or nonexclusive use of property, would not constitute appropriation</w:t>
      </w:r>
      <w:r w:rsidRPr="00B0507B">
        <w:rPr>
          <w:rFonts w:ascii="Calibri" w:eastAsia="Calibri" w:hAnsi="Calibri" w:cs="Calibri"/>
          <w:lang w:eastAsia="en-US"/>
        </w:rPr>
        <w:t>. By the same token, any use involving consumption or taking with intention of keeping for one's own exclusive use would amount to appropriation.</w:t>
      </w:r>
    </w:p>
    <w:p w14:paraId="79AA8DA3" w14:textId="77777777" w:rsidR="00B0507B" w:rsidRPr="00B0507B" w:rsidRDefault="00B0507B" w:rsidP="00B0507B">
      <w:pPr>
        <w:rPr>
          <w:rFonts w:ascii="Calibri" w:eastAsia="Calibri" w:hAnsi="Calibri" w:cs="Calibri"/>
          <w:lang w:eastAsia="en-US"/>
        </w:rPr>
      </w:pPr>
    </w:p>
    <w:p w14:paraId="1F088E25" w14:textId="77777777" w:rsidR="00B0507B" w:rsidRPr="00B0507B" w:rsidRDefault="00B0507B" w:rsidP="00B0507B">
      <w:pPr>
        <w:keepNext/>
        <w:keepLines/>
        <w:spacing w:before="40" w:after="0"/>
        <w:outlineLvl w:val="3"/>
        <w:rPr>
          <w:rFonts w:ascii="Calibri" w:eastAsia="DengXian Light" w:hAnsi="Calibri" w:cs="Calibri"/>
          <w:b/>
          <w:iCs/>
          <w:sz w:val="26"/>
          <w:lang w:eastAsia="en-US"/>
        </w:rPr>
      </w:pPr>
      <w:r w:rsidRPr="00B0507B">
        <w:rPr>
          <w:rFonts w:ascii="Calibri" w:eastAsia="DengXian Light" w:hAnsi="Calibri" w:cs="Calibri"/>
          <w:b/>
          <w:iCs/>
          <w:sz w:val="26"/>
          <w:lang w:eastAsia="en-US"/>
        </w:rPr>
        <w:t>A private entity is</w:t>
      </w:r>
    </w:p>
    <w:p w14:paraId="2641D285" w14:textId="77777777" w:rsidR="00B0507B" w:rsidRPr="00B0507B" w:rsidRDefault="00B0507B" w:rsidP="00B0507B">
      <w:pPr>
        <w:rPr>
          <w:rFonts w:ascii="Calibri" w:eastAsia="Calibri" w:hAnsi="Calibri" w:cs="Calibri"/>
          <w:lang w:eastAsia="en-US"/>
        </w:rPr>
      </w:pPr>
      <w:hyperlink r:id="rId5" w:history="1">
        <w:r w:rsidRPr="00B0507B">
          <w:rPr>
            <w:rFonts w:ascii="Calibri" w:eastAsia="Calibri" w:hAnsi="Calibri" w:cs="Calibri"/>
            <w:lang w:eastAsia="en-US"/>
          </w:rPr>
          <w:t>https://www.law.cornell.edu/definitions/uscode.php?width=840&amp;height=800&amp;iframe=true&amp;def_id=6-USC-625312480-168358316&amp;term_occur=999&amp;term_src=title:6:chapter:6:subchapter:I:section:1501</w:t>
        </w:r>
      </w:hyperlink>
    </w:p>
    <w:p w14:paraId="4636112E" w14:textId="77777777" w:rsidR="00B0507B" w:rsidRPr="00B0507B" w:rsidRDefault="00B0507B" w:rsidP="00B0507B">
      <w:pPr>
        <w:rPr>
          <w:rFonts w:ascii="Calibri" w:eastAsia="Calibri" w:hAnsi="Calibri" w:cs="Calibri"/>
          <w:lang w:eastAsia="en-US"/>
        </w:rPr>
      </w:pPr>
      <w:r w:rsidRPr="00B0507B">
        <w:rPr>
          <w:rFonts w:ascii="Calibri" w:eastAsia="Calibri" w:hAnsi="Calibri" w:cs="Calibri"/>
          <w:lang w:eastAsia="en-US"/>
        </w:rPr>
        <w:t xml:space="preserve">(A) In general Except as otherwise provided in this paragraph, the term “private entity” means </w:t>
      </w:r>
      <w:r w:rsidRPr="00B0507B">
        <w:rPr>
          <w:rFonts w:ascii="Calibri" w:eastAsia="Cambria" w:hAnsi="Calibri" w:cs="Calibri"/>
          <w:highlight w:val="green"/>
          <w:u w:val="single"/>
          <w:lang w:eastAsia="en-US"/>
        </w:rPr>
        <w:t>any</w:t>
      </w:r>
      <w:r w:rsidRPr="00B0507B">
        <w:rPr>
          <w:rFonts w:ascii="Calibri" w:eastAsia="Calibri" w:hAnsi="Calibri" w:cs="Calibri"/>
          <w:highlight w:val="green"/>
          <w:u w:val="single"/>
          <w:lang w:eastAsia="en-US"/>
        </w:rPr>
        <w:t xml:space="preserve"> person or private group, organization,</w:t>
      </w:r>
      <w:r w:rsidRPr="00B0507B">
        <w:rPr>
          <w:rFonts w:ascii="Calibri" w:eastAsia="Calibri" w:hAnsi="Calibri" w:cs="Calibri"/>
          <w:u w:val="single"/>
          <w:lang w:eastAsia="en-US"/>
        </w:rPr>
        <w:t xml:space="preserve"> </w:t>
      </w:r>
      <w:r w:rsidRPr="00B0507B">
        <w:rPr>
          <w:rFonts w:ascii="Calibri" w:eastAsia="Calibri" w:hAnsi="Calibri" w:cs="Calibri"/>
          <w:lang w:eastAsia="en-US"/>
        </w:rPr>
        <w:t>proprietorship, partnership, trust, cooperative, corporation</w:t>
      </w:r>
      <w:r w:rsidRPr="00B0507B">
        <w:rPr>
          <w:rFonts w:ascii="Calibri" w:eastAsia="Calibri" w:hAnsi="Calibri" w:cs="Calibri"/>
          <w:highlight w:val="green"/>
          <w:u w:val="single"/>
          <w:lang w:eastAsia="en-US"/>
        </w:rPr>
        <w:t>, or other commercial or nonprofit entity</w:t>
      </w:r>
      <w:r w:rsidRPr="00B0507B">
        <w:rPr>
          <w:rFonts w:ascii="Calibri" w:eastAsia="Calibri" w:hAnsi="Calibri" w:cs="Calibri"/>
          <w:lang w:eastAsia="en-US"/>
        </w:rPr>
        <w:t>, including an officer, employee, or agent thereof.</w:t>
      </w:r>
    </w:p>
    <w:p w14:paraId="233DFBE3" w14:textId="77777777" w:rsidR="00B0507B" w:rsidRPr="00B0507B" w:rsidRDefault="00B0507B" w:rsidP="00B0507B">
      <w:pPr>
        <w:rPr>
          <w:rFonts w:ascii="Calibri" w:eastAsia="Calibri" w:hAnsi="Calibri" w:cs="Calibri"/>
          <w:lang w:eastAsia="en-US"/>
        </w:rPr>
      </w:pPr>
    </w:p>
    <w:p w14:paraId="1BF4F5B4" w14:textId="77777777" w:rsidR="00B0507B" w:rsidRPr="00B0507B" w:rsidRDefault="00B0507B" w:rsidP="00B0507B">
      <w:pPr>
        <w:keepNext/>
        <w:keepLines/>
        <w:spacing w:before="40" w:after="0"/>
        <w:outlineLvl w:val="3"/>
        <w:rPr>
          <w:rFonts w:ascii="Calibri" w:eastAsia="DengXian Light" w:hAnsi="Calibri" w:cs="Calibri"/>
          <w:b/>
          <w:iCs/>
          <w:sz w:val="26"/>
          <w:lang w:eastAsia="en-US"/>
        </w:rPr>
      </w:pPr>
      <w:r w:rsidRPr="00B0507B">
        <w:rPr>
          <w:rFonts w:ascii="Calibri" w:eastAsia="DengXian Light" w:hAnsi="Calibri" w:cs="Calibri"/>
          <w:b/>
          <w:iCs/>
          <w:sz w:val="26"/>
          <w:lang w:eastAsia="en-US"/>
        </w:rPr>
        <w:t xml:space="preserve">"To be" is a </w:t>
      </w:r>
      <w:r w:rsidRPr="00B0507B">
        <w:rPr>
          <w:rFonts w:ascii="Calibri" w:eastAsia="DengXian Light" w:hAnsi="Calibri" w:cs="Calibri"/>
          <w:b/>
          <w:iCs/>
          <w:sz w:val="26"/>
          <w:u w:val="single"/>
          <w:lang w:eastAsia="en-US"/>
        </w:rPr>
        <w:t>linking verb</w:t>
      </w:r>
      <w:r w:rsidRPr="00B0507B">
        <w:rPr>
          <w:rFonts w:ascii="Calibri" w:eastAsia="DengXian Light" w:hAnsi="Calibri" w:cs="Calibri"/>
          <w:b/>
          <w:iCs/>
          <w:sz w:val="26"/>
          <w:lang w:eastAsia="en-US"/>
        </w:rPr>
        <w:t xml:space="preserve"> of </w:t>
      </w:r>
      <w:r w:rsidRPr="00B0507B">
        <w:rPr>
          <w:rFonts w:ascii="Calibri" w:eastAsia="DengXian Light" w:hAnsi="Calibri" w:cs="Calibri"/>
          <w:b/>
          <w:iCs/>
          <w:sz w:val="26"/>
          <w:u w:val="single"/>
          <w:lang w:eastAsia="en-US"/>
        </w:rPr>
        <w:t>description</w:t>
      </w:r>
    </w:p>
    <w:p w14:paraId="1F82C3BF" w14:textId="77777777" w:rsidR="00B0507B" w:rsidRPr="00B0507B" w:rsidRDefault="00B0507B" w:rsidP="00B0507B">
      <w:pPr>
        <w:rPr>
          <w:rFonts w:ascii="Calibri" w:eastAsia="Calibri" w:hAnsi="Calibri" w:cs="Calibri"/>
          <w:lang w:eastAsia="en-US"/>
        </w:rPr>
      </w:pPr>
      <w:r w:rsidRPr="00B0507B">
        <w:rPr>
          <w:rFonts w:ascii="Calibri" w:eastAsia="Calibri" w:hAnsi="Calibri" w:cs="Calibri"/>
          <w:b/>
          <w:bCs/>
          <w:sz w:val="26"/>
          <w:lang w:eastAsia="en-US"/>
        </w:rPr>
        <w:t>GU no date</w:t>
      </w:r>
      <w:r w:rsidRPr="00B0507B">
        <w:rPr>
          <w:rFonts w:ascii="Calibri" w:eastAsia="Calibri" w:hAnsi="Calibri" w:cs="Calibri"/>
          <w:lang w:eastAsia="en-US"/>
        </w:rPr>
        <w:t xml:space="preserve"> [Gallaudet University. "ACTION VERBS AND LINKING VERBS," https://www.gallaudet.edu/tutorial-and-instructional-programs/english-center/grammar-and-vocabulary/verbs/action-verbs-and-linking-verbs/] HWIC</w:t>
      </w:r>
    </w:p>
    <w:p w14:paraId="769C498E" w14:textId="77777777" w:rsidR="00B0507B" w:rsidRPr="00B0507B" w:rsidRDefault="00B0507B" w:rsidP="00B0507B">
      <w:pPr>
        <w:rPr>
          <w:rFonts w:ascii="Calibri" w:eastAsia="Calibri" w:hAnsi="Calibri" w:cs="Calibri"/>
          <w:lang w:eastAsia="en-US"/>
        </w:rPr>
      </w:pPr>
      <w:r w:rsidRPr="00B0507B">
        <w:rPr>
          <w:rFonts w:ascii="Calibri" w:eastAsia="Calibri" w:hAnsi="Calibri" w:cs="Calibri"/>
          <w:u w:val="single"/>
          <w:lang w:eastAsia="en-US"/>
        </w:rPr>
        <w:t>A linking verb</w:t>
      </w:r>
      <w:r w:rsidRPr="00B0507B">
        <w:rPr>
          <w:rFonts w:ascii="Calibri" w:eastAsia="Calibri" w:hAnsi="Calibri" w:cs="Calibri"/>
          <w:lang w:eastAsia="en-US"/>
        </w:rPr>
        <w:t xml:space="preserve"> is a verb that </w:t>
      </w:r>
      <w:r w:rsidRPr="00B0507B">
        <w:rPr>
          <w:rFonts w:ascii="Calibri" w:eastAsia="Calibri" w:hAnsi="Calibri" w:cs="Calibri"/>
          <w:u w:val="single"/>
          <w:lang w:eastAsia="en-US"/>
        </w:rPr>
        <w:t xml:space="preserve">links (connects) the subject of the sentence to </w:t>
      </w:r>
      <w:r w:rsidRPr="00B0507B">
        <w:rPr>
          <w:rFonts w:ascii="Calibri" w:eastAsia="Calibri" w:hAnsi="Calibri" w:cs="Calibri"/>
          <w:b/>
          <w:iCs/>
          <w:u w:val="single"/>
          <w:lang w:eastAsia="en-US"/>
        </w:rPr>
        <w:t>information about that subject</w:t>
      </w:r>
      <w:r w:rsidRPr="00B0507B">
        <w:rPr>
          <w:rFonts w:ascii="Calibri" w:eastAsia="Calibri" w:hAnsi="Calibri" w:cs="Calibri"/>
          <w:u w:val="single"/>
          <w:lang w:eastAsia="en-US"/>
        </w:rPr>
        <w:t xml:space="preserve">.   </w:t>
      </w:r>
      <w:r w:rsidRPr="00B0507B">
        <w:rPr>
          <w:rFonts w:ascii="Calibri" w:eastAsia="Calibri" w:hAnsi="Calibri" w:cs="Calibri"/>
          <w:highlight w:val="green"/>
          <w:u w:val="single"/>
          <w:lang w:eastAsia="en-US"/>
        </w:rPr>
        <w:t xml:space="preserve">Linking verbs </w:t>
      </w:r>
      <w:r w:rsidRPr="00B0507B">
        <w:rPr>
          <w:rFonts w:ascii="Calibri" w:eastAsia="Calibri" w:hAnsi="Calibri" w:cs="Calibri"/>
          <w:b/>
          <w:iCs/>
          <w:highlight w:val="green"/>
          <w:u w:val="single"/>
          <w:lang w:eastAsia="en-US"/>
        </w:rPr>
        <w:t>do not describe action</w:t>
      </w:r>
      <w:r w:rsidRPr="00B0507B">
        <w:rPr>
          <w:rFonts w:ascii="Calibri" w:eastAsia="Calibri" w:hAnsi="Calibri" w:cs="Calibri"/>
          <w:lang w:eastAsia="en-US"/>
        </w:rPr>
        <w:t>. When using linking verbs, the sentence structure will be : SUBJECT---&gt;LINKING VERB---&gt;  INFORMATION ABOUT THE SUBJECT (noun)(verb)(adjective, noun, or complement)</w:t>
      </w:r>
    </w:p>
    <w:p w14:paraId="64BEBE40" w14:textId="77777777" w:rsidR="00B0507B" w:rsidRPr="00B0507B" w:rsidRDefault="00B0507B" w:rsidP="00B0507B">
      <w:pPr>
        <w:rPr>
          <w:rFonts w:ascii="Calibri" w:eastAsia="Calibri" w:hAnsi="Calibri" w:cs="Calibri"/>
          <w:lang w:eastAsia="en-US"/>
        </w:rPr>
      </w:pPr>
      <w:r w:rsidRPr="00B0507B">
        <w:rPr>
          <w:rFonts w:ascii="Calibri" w:eastAsia="Calibri" w:hAnsi="Calibri" w:cs="Calibri"/>
          <w:lang w:eastAsia="en-US"/>
        </w:rPr>
        <w:t xml:space="preserve">Some verbs are ALWAYS linking verbs because they never describe an action.  Other verbs can be linking verbs in some sentences and action verbs in other sentences.  </w:t>
      </w:r>
    </w:p>
    <w:p w14:paraId="04958C39" w14:textId="77777777" w:rsidR="00B0507B" w:rsidRPr="00B0507B" w:rsidRDefault="00B0507B" w:rsidP="00B0507B">
      <w:pPr>
        <w:rPr>
          <w:rFonts w:ascii="Calibri" w:eastAsia="Calibri" w:hAnsi="Calibri" w:cs="Calibri"/>
          <w:u w:val="single"/>
          <w:lang w:eastAsia="en-US"/>
        </w:rPr>
      </w:pPr>
      <w:r w:rsidRPr="00B0507B">
        <w:rPr>
          <w:rFonts w:ascii="Calibri" w:eastAsia="Calibri" w:hAnsi="Calibri" w:cs="Calibri"/>
          <w:highlight w:val="green"/>
          <w:u w:val="single"/>
          <w:lang w:eastAsia="en-US"/>
        </w:rPr>
        <w:t>The following</w:t>
      </w:r>
      <w:r w:rsidRPr="00B0507B">
        <w:rPr>
          <w:rFonts w:ascii="Calibri" w:eastAsia="Calibri" w:hAnsi="Calibri" w:cs="Calibri"/>
          <w:u w:val="single"/>
          <w:lang w:eastAsia="en-US"/>
        </w:rPr>
        <w:t xml:space="preserve"> three verbs </w:t>
      </w:r>
      <w:r w:rsidRPr="00B0507B">
        <w:rPr>
          <w:rFonts w:ascii="Calibri" w:eastAsia="Calibri" w:hAnsi="Calibri" w:cs="Calibri"/>
          <w:highlight w:val="green"/>
          <w:u w:val="single"/>
          <w:lang w:eastAsia="en-US"/>
        </w:rPr>
        <w:t>are ALWAYS linking verbs</w:t>
      </w:r>
      <w:r w:rsidRPr="00B0507B">
        <w:rPr>
          <w:rFonts w:ascii="Calibri" w:eastAsia="Calibri" w:hAnsi="Calibri" w:cs="Calibri"/>
          <w:u w:val="single"/>
          <w:lang w:eastAsia="en-US"/>
        </w:rPr>
        <w:t xml:space="preserve">:  </w:t>
      </w:r>
    </w:p>
    <w:p w14:paraId="78311A8E" w14:textId="77777777" w:rsidR="00B0507B" w:rsidRPr="00B0507B" w:rsidRDefault="00B0507B" w:rsidP="00B0507B">
      <w:pPr>
        <w:rPr>
          <w:rFonts w:ascii="Calibri" w:eastAsia="Calibri" w:hAnsi="Calibri" w:cs="Calibri"/>
          <w:lang w:eastAsia="en-US"/>
        </w:rPr>
      </w:pPr>
      <w:r w:rsidRPr="00B0507B">
        <w:rPr>
          <w:rFonts w:ascii="Calibri" w:eastAsia="Calibri" w:hAnsi="Calibri" w:cs="Calibri"/>
          <w:highlight w:val="green"/>
          <w:u w:val="single"/>
          <w:lang w:eastAsia="en-US"/>
        </w:rPr>
        <w:t>to be</w:t>
      </w:r>
      <w:r w:rsidRPr="00B0507B">
        <w:rPr>
          <w:rFonts w:ascii="Calibri" w:eastAsia="Calibri" w:hAnsi="Calibri" w:cs="Calibri"/>
          <w:u w:val="single"/>
          <w:lang w:eastAsia="en-US"/>
        </w:rPr>
        <w:t xml:space="preserve"> (is</w:t>
      </w:r>
      <w:r w:rsidRPr="00B0507B">
        <w:rPr>
          <w:rFonts w:ascii="Calibri" w:eastAsia="Calibri" w:hAnsi="Calibri" w:cs="Calibri"/>
          <w:lang w:eastAsia="en-US"/>
        </w:rPr>
        <w:t xml:space="preserve">, am, are, was, were, has been, have been, had been,  is being, are being, was being, will have been, etc.)  </w:t>
      </w:r>
      <w:r w:rsidRPr="00B0507B">
        <w:rPr>
          <w:rFonts w:ascii="Calibri" w:eastAsia="Calibri" w:hAnsi="Calibri" w:cs="Calibri"/>
          <w:u w:val="single"/>
          <w:lang w:eastAsia="en-US"/>
        </w:rPr>
        <w:t>to become</w:t>
      </w:r>
      <w:r w:rsidRPr="00B0507B">
        <w:rPr>
          <w:rFonts w:ascii="Calibri" w:eastAsia="Calibri" w:hAnsi="Calibri" w:cs="Calibri"/>
          <w:lang w:eastAsia="en-US"/>
        </w:rPr>
        <w:t xml:space="preserve"> (become, becomes, became, has become, have become, had become, will become, will have become, etc.)  </w:t>
      </w:r>
      <w:r w:rsidRPr="00B0507B">
        <w:rPr>
          <w:rFonts w:ascii="Calibri" w:eastAsia="Calibri" w:hAnsi="Calibri" w:cs="Calibri"/>
          <w:u w:val="single"/>
          <w:lang w:eastAsia="en-US"/>
        </w:rPr>
        <w:t>to seem</w:t>
      </w:r>
      <w:r w:rsidRPr="00B0507B">
        <w:rPr>
          <w:rFonts w:ascii="Calibri" w:eastAsia="Calibri" w:hAnsi="Calibri" w:cs="Calibri"/>
          <w:lang w:eastAsia="en-US"/>
        </w:rPr>
        <w:t xml:space="preserve"> (seemed, seeming, seems, has seemed, have seemed, had seemed, is seeming, are seeming, was seeming, were seeming, will seem) Here are some examples of linking verbs that are ALWAYS linking verbs in sentences:  </w:t>
      </w:r>
      <w:r w:rsidRPr="00B0507B">
        <w:rPr>
          <w:rFonts w:ascii="Calibri" w:eastAsia="Calibri" w:hAnsi="Calibri" w:cs="Calibri"/>
          <w:highlight w:val="green"/>
          <w:u w:val="single"/>
          <w:lang w:eastAsia="en-US"/>
        </w:rPr>
        <w:t>“The ball is red.” 'Is' is a linking verb that connects the subject, ball, to information about that subject (that it is red)</w:t>
      </w:r>
      <w:r w:rsidRPr="00B0507B">
        <w:rPr>
          <w:rFonts w:ascii="Calibri" w:eastAsia="Calibri" w:hAnsi="Calibri" w:cs="Calibri"/>
          <w:u w:val="single"/>
          <w:lang w:eastAsia="en-US"/>
        </w:rPr>
        <w:t>.</w:t>
      </w:r>
      <w:r w:rsidRPr="00B0507B">
        <w:rPr>
          <w:rFonts w:ascii="Calibri" w:eastAsia="Calibri" w:hAnsi="Calibri" w:cs="Calibri"/>
          <w:lang w:eastAsia="en-US"/>
        </w:rPr>
        <w:t xml:space="preserve"> “The children are smart.” 'Are' is a linking verb that connects the subject, children, to information about that subject (that they are smart). “The child will be tall five years from now.” 'Will be' is the linking verb connecting 'child' to the fact that he will be 'tall five years from now.'“The cat seems fine.”'Seems' links the subject, cat, with information about the cat (that it is fine). “The dog became thin after his surgery.” 'Became' links the subject, the dog, with information about him (that he became thin).</w:t>
      </w:r>
    </w:p>
    <w:p w14:paraId="0ED4AE1A" w14:textId="77777777" w:rsidR="00B0507B" w:rsidRPr="00B0507B" w:rsidRDefault="00B0507B" w:rsidP="00B0507B">
      <w:pPr>
        <w:rPr>
          <w:rFonts w:ascii="Calibri" w:eastAsia="Calibri" w:hAnsi="Calibri" w:cs="Calibri"/>
          <w:lang w:eastAsia="en-US"/>
        </w:rPr>
      </w:pPr>
    </w:p>
    <w:p w14:paraId="1027E04F" w14:textId="77777777" w:rsidR="00B0507B" w:rsidRPr="00B0507B" w:rsidRDefault="00B0507B" w:rsidP="00B0507B">
      <w:pPr>
        <w:keepNext/>
        <w:keepLines/>
        <w:spacing w:before="40" w:after="0"/>
        <w:outlineLvl w:val="3"/>
        <w:rPr>
          <w:rFonts w:ascii="Calibri" w:eastAsia="DengXian Light" w:hAnsi="Calibri" w:cs="Calibri"/>
          <w:b/>
          <w:iCs/>
          <w:sz w:val="26"/>
          <w:u w:val="single"/>
          <w:lang w:eastAsia="en-US"/>
        </w:rPr>
      </w:pPr>
      <w:r w:rsidRPr="00B0507B">
        <w:rPr>
          <w:rFonts w:ascii="Calibri" w:eastAsia="DengXian Light" w:hAnsi="Calibri" w:cs="Calibri"/>
          <w:b/>
          <w:iCs/>
          <w:sz w:val="26"/>
          <w:lang w:eastAsia="en-US"/>
        </w:rPr>
        <w:t>Unjust means unfair or immoral</w:t>
      </w:r>
    </w:p>
    <w:p w14:paraId="64D4E767" w14:textId="77777777" w:rsidR="00B0507B" w:rsidRPr="00B0507B" w:rsidRDefault="00B0507B" w:rsidP="00B0507B">
      <w:pPr>
        <w:rPr>
          <w:rFonts w:ascii="Calibri" w:eastAsia="Calibri" w:hAnsi="Calibri" w:cs="Calibri"/>
          <w:lang w:eastAsia="en-US"/>
        </w:rPr>
      </w:pPr>
      <w:r w:rsidRPr="00B0507B">
        <w:rPr>
          <w:rFonts w:ascii="Calibri" w:eastAsia="Calibri" w:hAnsi="Calibri" w:cs="Calibri"/>
          <w:b/>
          <w:bCs/>
          <w:sz w:val="26"/>
          <w:lang w:eastAsia="en-US"/>
        </w:rPr>
        <w:t>OED no date</w:t>
      </w:r>
      <w:r w:rsidRPr="00B0507B">
        <w:rPr>
          <w:rFonts w:ascii="Calibri" w:eastAsia="Calibri" w:hAnsi="Calibri" w:cs="Calibri"/>
          <w:lang w:eastAsia="en-US"/>
        </w:rPr>
        <w:t xml:space="preserve"> ["unjust, adj. and n." Oxford English Dictionary, https://www-oed-com.proxy.hw.com/viewdictionaryentry/Entry/214856] HWIC</w:t>
      </w:r>
    </w:p>
    <w:p w14:paraId="56BE36CE" w14:textId="77777777" w:rsidR="00B0507B" w:rsidRPr="00B0507B" w:rsidRDefault="00B0507B" w:rsidP="00B0507B">
      <w:pPr>
        <w:rPr>
          <w:rFonts w:ascii="Calibri" w:eastAsia="Calibri" w:hAnsi="Calibri" w:cs="Calibri"/>
          <w:lang w:eastAsia="en-US"/>
        </w:rPr>
      </w:pPr>
      <w:r w:rsidRPr="00B0507B">
        <w:rPr>
          <w:rFonts w:ascii="Calibri" w:eastAsia="Calibri" w:hAnsi="Calibri" w:cs="Calibri"/>
          <w:lang w:eastAsia="en-US"/>
        </w:rPr>
        <w:t>A. adj.</w:t>
      </w:r>
    </w:p>
    <w:p w14:paraId="5A495540" w14:textId="77777777" w:rsidR="00B0507B" w:rsidRPr="00B0507B" w:rsidRDefault="00B0507B" w:rsidP="00B0507B">
      <w:pPr>
        <w:rPr>
          <w:rFonts w:ascii="Calibri" w:eastAsia="Calibri" w:hAnsi="Calibri" w:cs="Calibri"/>
          <w:u w:val="single"/>
          <w:lang w:eastAsia="en-US"/>
        </w:rPr>
      </w:pPr>
      <w:r w:rsidRPr="00B0507B">
        <w:rPr>
          <w:rFonts w:ascii="Calibri" w:eastAsia="Calibri" w:hAnsi="Calibri" w:cs="Calibri"/>
          <w:u w:val="single"/>
          <w:lang w:eastAsia="en-US"/>
        </w:rPr>
        <w:t xml:space="preserve"> 1. </w:t>
      </w:r>
      <w:r w:rsidRPr="00B0507B">
        <w:rPr>
          <w:rFonts w:ascii="Calibri" w:eastAsia="Calibri" w:hAnsi="Calibri" w:cs="Calibri"/>
          <w:highlight w:val="green"/>
          <w:u w:val="single"/>
          <w:lang w:eastAsia="en-US"/>
        </w:rPr>
        <w:t>Not fair or equitable</w:t>
      </w:r>
      <w:r w:rsidRPr="00B0507B">
        <w:rPr>
          <w:rFonts w:ascii="Calibri" w:eastAsia="Calibri" w:hAnsi="Calibri" w:cs="Calibri"/>
          <w:u w:val="single"/>
          <w:lang w:eastAsia="en-US"/>
        </w:rPr>
        <w:t>.</w:t>
      </w:r>
    </w:p>
    <w:p w14:paraId="4A585EFA" w14:textId="77777777" w:rsidR="00B0507B" w:rsidRPr="00B0507B" w:rsidRDefault="00B0507B" w:rsidP="00B0507B">
      <w:pPr>
        <w:rPr>
          <w:rFonts w:ascii="Calibri" w:eastAsia="Calibri" w:hAnsi="Calibri" w:cs="Calibri"/>
          <w:lang w:eastAsia="en-US"/>
        </w:rPr>
      </w:pPr>
      <w:r w:rsidRPr="00B0507B">
        <w:rPr>
          <w:rFonts w:ascii="Calibri" w:eastAsia="Calibri" w:hAnsi="Calibri" w:cs="Calibri"/>
          <w:lang w:eastAsia="en-US"/>
        </w:rPr>
        <w:t>Thesaurus »</w:t>
      </w:r>
    </w:p>
    <w:p w14:paraId="3B4077C9" w14:textId="77777777" w:rsidR="00B0507B" w:rsidRPr="00B0507B" w:rsidRDefault="00B0507B" w:rsidP="00B0507B">
      <w:pPr>
        <w:rPr>
          <w:rFonts w:ascii="Calibri" w:eastAsia="Calibri" w:hAnsi="Calibri" w:cs="Calibri"/>
          <w:lang w:eastAsia="en-US"/>
        </w:rPr>
      </w:pPr>
      <w:r w:rsidRPr="00B0507B">
        <w:rPr>
          <w:rFonts w:ascii="Calibri" w:eastAsia="Calibri" w:hAnsi="Calibri" w:cs="Calibri"/>
          <w:lang w:eastAsia="en-US"/>
        </w:rPr>
        <w:t xml:space="preserve"> a. </w:t>
      </w:r>
      <w:r w:rsidRPr="00B0507B">
        <w:rPr>
          <w:rFonts w:ascii="Calibri" w:eastAsia="Calibri" w:hAnsi="Calibri" w:cs="Calibri"/>
          <w:u w:val="single"/>
          <w:lang w:eastAsia="en-US"/>
        </w:rPr>
        <w:t>That does not observe the principles of justice or fair dealing</w:t>
      </w:r>
      <w:r w:rsidRPr="00B0507B">
        <w:rPr>
          <w:rFonts w:ascii="Calibri" w:eastAsia="Calibri" w:hAnsi="Calibri" w:cs="Calibri"/>
          <w:lang w:eastAsia="en-US"/>
        </w:rPr>
        <w:t>; not acting justly, fairly, or impartially, esp. in administering justice; not behaving in an equitable manner with regard to a person or thing.</w:t>
      </w:r>
    </w:p>
    <w:p w14:paraId="33402121" w14:textId="77777777" w:rsidR="00B0507B" w:rsidRPr="00B0507B" w:rsidRDefault="00B0507B" w:rsidP="00B0507B">
      <w:pPr>
        <w:rPr>
          <w:rFonts w:ascii="Calibri" w:eastAsia="Calibri" w:hAnsi="Calibri" w:cs="Calibri"/>
          <w:lang w:eastAsia="en-US"/>
        </w:rPr>
      </w:pPr>
      <w:r w:rsidRPr="00B0507B">
        <w:rPr>
          <w:rFonts w:ascii="Calibri" w:eastAsia="Calibri" w:hAnsi="Calibri" w:cs="Calibri"/>
          <w:lang w:eastAsia="en-US"/>
        </w:rPr>
        <w:t>c1384—2011(Show quotations)</w:t>
      </w:r>
    </w:p>
    <w:p w14:paraId="3E43B0ED" w14:textId="77777777" w:rsidR="00B0507B" w:rsidRPr="00B0507B" w:rsidRDefault="00B0507B" w:rsidP="00B0507B">
      <w:pPr>
        <w:rPr>
          <w:rFonts w:ascii="Calibri" w:eastAsia="Calibri" w:hAnsi="Calibri" w:cs="Calibri"/>
          <w:lang w:eastAsia="en-US"/>
        </w:rPr>
      </w:pPr>
      <w:r w:rsidRPr="00B0507B">
        <w:rPr>
          <w:rFonts w:ascii="Calibri" w:eastAsia="Calibri" w:hAnsi="Calibri" w:cs="Calibri"/>
          <w:lang w:eastAsia="en-US"/>
        </w:rPr>
        <w:t>Thesaurus »</w:t>
      </w:r>
    </w:p>
    <w:p w14:paraId="45E747F1" w14:textId="77777777" w:rsidR="00B0507B" w:rsidRPr="00B0507B" w:rsidRDefault="00B0507B" w:rsidP="00B0507B">
      <w:pPr>
        <w:rPr>
          <w:rFonts w:ascii="Calibri" w:eastAsia="Calibri" w:hAnsi="Calibri" w:cs="Calibri"/>
          <w:lang w:eastAsia="en-US"/>
        </w:rPr>
      </w:pPr>
      <w:r w:rsidRPr="00B0507B">
        <w:rPr>
          <w:rFonts w:ascii="Calibri" w:eastAsia="Calibri" w:hAnsi="Calibri" w:cs="Calibri"/>
          <w:lang w:eastAsia="en-US"/>
        </w:rPr>
        <w:t xml:space="preserve">  b. </w:t>
      </w:r>
      <w:r w:rsidRPr="00B0507B">
        <w:rPr>
          <w:rFonts w:ascii="Calibri" w:eastAsia="Calibri" w:hAnsi="Calibri" w:cs="Calibri"/>
          <w:u w:val="single"/>
          <w:lang w:eastAsia="en-US"/>
        </w:rPr>
        <w:t>That is not in accordance with justice or fairness; inequitable, unfair</w:t>
      </w:r>
      <w:r w:rsidRPr="00B0507B">
        <w:rPr>
          <w:rFonts w:ascii="Calibri" w:eastAsia="Calibri" w:hAnsi="Calibri" w:cs="Calibri"/>
          <w:lang w:eastAsia="en-US"/>
        </w:rPr>
        <w:t>; characterized by unfairness; esp. (of a punishment, reward, etc.) not merited; undeserved.</w:t>
      </w:r>
    </w:p>
    <w:p w14:paraId="54BFCC34" w14:textId="77777777" w:rsidR="00B0507B" w:rsidRPr="00B0507B" w:rsidRDefault="00B0507B" w:rsidP="00B0507B">
      <w:pPr>
        <w:rPr>
          <w:rFonts w:ascii="Calibri" w:eastAsia="Calibri" w:hAnsi="Calibri" w:cs="Calibri"/>
          <w:lang w:eastAsia="en-US"/>
        </w:rPr>
      </w:pPr>
      <w:r w:rsidRPr="00B0507B">
        <w:rPr>
          <w:rFonts w:ascii="Calibri" w:eastAsia="Calibri" w:hAnsi="Calibri" w:cs="Calibri"/>
          <w:lang w:eastAsia="en-US"/>
        </w:rPr>
        <w:t>c1384—2010(Show quotations)</w:t>
      </w:r>
    </w:p>
    <w:p w14:paraId="5D09D70F" w14:textId="77777777" w:rsidR="00B0507B" w:rsidRPr="00B0507B" w:rsidRDefault="00B0507B" w:rsidP="00B0507B">
      <w:pPr>
        <w:rPr>
          <w:rFonts w:ascii="Calibri" w:eastAsia="Calibri" w:hAnsi="Calibri" w:cs="Calibri"/>
          <w:lang w:eastAsia="en-US"/>
        </w:rPr>
      </w:pPr>
      <w:r w:rsidRPr="00B0507B">
        <w:rPr>
          <w:rFonts w:ascii="Calibri" w:eastAsia="Calibri" w:hAnsi="Calibri" w:cs="Calibri"/>
          <w:lang w:eastAsia="en-US"/>
        </w:rPr>
        <w:t>Thesaurus »</w:t>
      </w:r>
    </w:p>
    <w:p w14:paraId="5D8C3111" w14:textId="77777777" w:rsidR="00B0507B" w:rsidRPr="00B0507B" w:rsidRDefault="00B0507B" w:rsidP="00B0507B">
      <w:pPr>
        <w:rPr>
          <w:rFonts w:ascii="Calibri" w:eastAsia="Calibri" w:hAnsi="Calibri" w:cs="Calibri"/>
          <w:lang w:eastAsia="en-US"/>
        </w:rPr>
      </w:pPr>
      <w:r w:rsidRPr="00B0507B">
        <w:rPr>
          <w:rFonts w:ascii="Calibri" w:eastAsia="Calibri" w:hAnsi="Calibri" w:cs="Calibri"/>
          <w:lang w:eastAsia="en-US"/>
        </w:rPr>
        <w:t>Categories »</w:t>
      </w:r>
    </w:p>
    <w:p w14:paraId="6643321D" w14:textId="77777777" w:rsidR="00B0507B" w:rsidRPr="00B0507B" w:rsidRDefault="00B0507B" w:rsidP="00B0507B">
      <w:pPr>
        <w:rPr>
          <w:rFonts w:ascii="Calibri" w:eastAsia="Calibri" w:hAnsi="Calibri" w:cs="Calibri"/>
          <w:lang w:eastAsia="en-US"/>
        </w:rPr>
      </w:pPr>
      <w:r w:rsidRPr="00B0507B">
        <w:rPr>
          <w:rFonts w:ascii="Calibri" w:eastAsia="Calibri" w:hAnsi="Calibri" w:cs="Calibri"/>
          <w:lang w:eastAsia="en-US"/>
        </w:rPr>
        <w:t xml:space="preserve">  2. </w:t>
      </w:r>
      <w:r w:rsidRPr="00B0507B">
        <w:rPr>
          <w:rFonts w:ascii="Calibri" w:eastAsia="Calibri" w:hAnsi="Calibri" w:cs="Calibri"/>
          <w:highlight w:val="green"/>
          <w:u w:val="single"/>
          <w:lang w:eastAsia="en-US"/>
        </w:rPr>
        <w:t>Lacking integrity or moral rectitude</w:t>
      </w:r>
      <w:r w:rsidRPr="00B0507B">
        <w:rPr>
          <w:rFonts w:ascii="Calibri" w:eastAsia="Calibri" w:hAnsi="Calibri" w:cs="Calibri"/>
          <w:u w:val="single"/>
          <w:lang w:eastAsia="en-US"/>
        </w:rPr>
        <w:t>; characterized by this; not acting in accordance with what is morally right or just</w:t>
      </w:r>
      <w:r w:rsidRPr="00B0507B">
        <w:rPr>
          <w:rFonts w:ascii="Calibri" w:eastAsia="Calibri" w:hAnsi="Calibri" w:cs="Calibri"/>
          <w:lang w:eastAsia="en-US"/>
        </w:rPr>
        <w:t>; wicked, sinful; dishonourable. Also: unfaithful or untrue to (†of) a promise, obligation, etc. (cf. just adj. 11b). Now rare.</w:t>
      </w:r>
    </w:p>
    <w:p w14:paraId="3AE673AD" w14:textId="77777777" w:rsidR="00B0507B" w:rsidRPr="00B0507B" w:rsidRDefault="00B0507B" w:rsidP="00B0507B">
      <w:pPr>
        <w:rPr>
          <w:rFonts w:ascii="Calibri" w:eastAsia="Calibri" w:hAnsi="Calibri" w:cs="Calibri"/>
          <w:lang w:eastAsia="en-US"/>
        </w:rPr>
      </w:pPr>
      <w:r w:rsidRPr="00B0507B">
        <w:rPr>
          <w:rFonts w:ascii="Calibri" w:eastAsia="Calibri" w:hAnsi="Calibri" w:cs="Calibri"/>
          <w:lang w:eastAsia="en-US"/>
        </w:rPr>
        <w:t>c1400—1976(Show quotations)</w:t>
      </w:r>
    </w:p>
    <w:p w14:paraId="35F09854" w14:textId="77777777" w:rsidR="00B0507B" w:rsidRPr="00B0507B" w:rsidRDefault="00B0507B" w:rsidP="00B0507B">
      <w:pPr>
        <w:rPr>
          <w:rFonts w:ascii="Calibri" w:eastAsia="Calibri" w:hAnsi="Calibri" w:cs="Calibri"/>
          <w:lang w:eastAsia="en-US"/>
        </w:rPr>
      </w:pPr>
      <w:r w:rsidRPr="00B0507B">
        <w:rPr>
          <w:rFonts w:ascii="Calibri" w:eastAsia="Calibri" w:hAnsi="Calibri" w:cs="Calibri"/>
          <w:lang w:eastAsia="en-US"/>
        </w:rPr>
        <w:t>Thesaurus »</w:t>
      </w:r>
    </w:p>
    <w:p w14:paraId="6A10983E" w14:textId="77777777" w:rsidR="00B0507B" w:rsidRPr="00B0507B" w:rsidRDefault="00B0507B" w:rsidP="00B0507B">
      <w:pPr>
        <w:rPr>
          <w:rFonts w:ascii="Calibri" w:eastAsia="Calibri" w:hAnsi="Calibri" w:cs="Calibri"/>
          <w:lang w:eastAsia="en-US"/>
        </w:rPr>
      </w:pPr>
      <w:r w:rsidRPr="00B0507B">
        <w:rPr>
          <w:rFonts w:ascii="Calibri" w:eastAsia="Calibri" w:hAnsi="Calibri" w:cs="Calibri"/>
          <w:lang w:eastAsia="en-US"/>
        </w:rPr>
        <w:t xml:space="preserve">  3. </w:t>
      </w:r>
      <w:r w:rsidRPr="00B0507B">
        <w:rPr>
          <w:rFonts w:ascii="Calibri" w:eastAsia="Calibri" w:hAnsi="Calibri" w:cs="Calibri"/>
          <w:u w:val="single"/>
          <w:lang w:eastAsia="en-US"/>
        </w:rPr>
        <w:t>Not proper or appropriate; not justified or warranted</w:t>
      </w:r>
      <w:r w:rsidRPr="00B0507B">
        <w:rPr>
          <w:rFonts w:ascii="Calibri" w:eastAsia="Calibri" w:hAnsi="Calibri" w:cs="Calibri"/>
          <w:lang w:eastAsia="en-US"/>
        </w:rPr>
        <w:t>.</w:t>
      </w:r>
    </w:p>
    <w:p w14:paraId="19AD788A" w14:textId="77777777" w:rsidR="00B0507B" w:rsidRPr="00B0507B" w:rsidRDefault="00B0507B" w:rsidP="00B0507B">
      <w:pPr>
        <w:rPr>
          <w:rFonts w:ascii="Calibri" w:eastAsia="Calibri" w:hAnsi="Calibri" w:cs="Calibri"/>
          <w:lang w:eastAsia="en-US"/>
        </w:rPr>
      </w:pPr>
      <w:r w:rsidRPr="00B0507B">
        <w:rPr>
          <w:rFonts w:ascii="Calibri" w:eastAsia="Calibri" w:hAnsi="Calibri" w:cs="Calibri"/>
          <w:lang w:eastAsia="en-US"/>
        </w:rPr>
        <w:t>c1443—1996(Show quotations)</w:t>
      </w:r>
    </w:p>
    <w:p w14:paraId="2EF5FCD5" w14:textId="77777777" w:rsidR="00B0507B" w:rsidRPr="00B0507B" w:rsidRDefault="00B0507B" w:rsidP="00B0507B">
      <w:pPr>
        <w:rPr>
          <w:rFonts w:ascii="Calibri" w:eastAsia="Calibri" w:hAnsi="Calibri" w:cs="Calibri"/>
          <w:lang w:eastAsia="en-US"/>
        </w:rPr>
      </w:pPr>
      <w:r w:rsidRPr="00B0507B">
        <w:rPr>
          <w:rFonts w:ascii="Calibri" w:eastAsia="Calibri" w:hAnsi="Calibri" w:cs="Calibri"/>
          <w:lang w:eastAsia="en-US"/>
        </w:rPr>
        <w:t>Thesaurus »</w:t>
      </w:r>
    </w:p>
    <w:p w14:paraId="2DF141C9" w14:textId="77777777" w:rsidR="00B0507B" w:rsidRPr="00B0507B" w:rsidRDefault="00B0507B" w:rsidP="00B0507B">
      <w:pPr>
        <w:rPr>
          <w:rFonts w:ascii="Calibri" w:eastAsia="Calibri" w:hAnsi="Calibri" w:cs="Calibri"/>
          <w:lang w:eastAsia="en-US"/>
        </w:rPr>
      </w:pPr>
      <w:r w:rsidRPr="00B0507B">
        <w:rPr>
          <w:rFonts w:ascii="Calibri" w:eastAsia="Calibri" w:hAnsi="Calibri" w:cs="Calibri"/>
          <w:lang w:eastAsia="en-US"/>
        </w:rPr>
        <w:t>Categories »</w:t>
      </w:r>
    </w:p>
    <w:p w14:paraId="1B757DA9" w14:textId="77777777" w:rsidR="00B0507B" w:rsidRPr="00B0507B" w:rsidRDefault="00B0507B" w:rsidP="00B0507B">
      <w:pPr>
        <w:rPr>
          <w:rFonts w:ascii="Calibri" w:eastAsia="Calibri" w:hAnsi="Calibri" w:cs="Calibri"/>
          <w:lang w:eastAsia="en-US"/>
        </w:rPr>
      </w:pPr>
      <w:r w:rsidRPr="00B0507B">
        <w:rPr>
          <w:rFonts w:ascii="Calibri" w:eastAsia="Calibri" w:hAnsi="Calibri" w:cs="Calibri"/>
          <w:lang w:eastAsia="en-US"/>
        </w:rPr>
        <w:t xml:space="preserve">  4. Not accurate; incorrect; inexact, imprecise; (formerly also) †irregular (obsolete). Now rare.</w:t>
      </w:r>
    </w:p>
    <w:p w14:paraId="0562745F" w14:textId="77777777" w:rsidR="00B0507B" w:rsidRPr="00B0507B" w:rsidRDefault="00B0507B" w:rsidP="00B0507B">
      <w:pPr>
        <w:rPr>
          <w:rFonts w:ascii="Calibri" w:eastAsia="Calibri" w:hAnsi="Calibri" w:cs="Calibri"/>
          <w:lang w:eastAsia="en-US"/>
        </w:rPr>
      </w:pPr>
      <w:r w:rsidRPr="00B0507B">
        <w:rPr>
          <w:rFonts w:ascii="Calibri" w:eastAsia="Calibri" w:hAnsi="Calibri" w:cs="Calibri"/>
          <w:lang w:eastAsia="en-US"/>
        </w:rPr>
        <w:t>In later use frequently with implication of unfairness or injustice.</w:t>
      </w:r>
    </w:p>
    <w:p w14:paraId="2D1707ED" w14:textId="77777777" w:rsidR="00B0507B" w:rsidRPr="00B0507B" w:rsidRDefault="00B0507B" w:rsidP="00B0507B">
      <w:pPr>
        <w:rPr>
          <w:rFonts w:ascii="Calibri" w:eastAsia="Calibri" w:hAnsi="Calibri" w:cs="Calibri"/>
          <w:lang w:eastAsia="en-US"/>
        </w:rPr>
      </w:pPr>
      <w:r w:rsidRPr="00B0507B">
        <w:rPr>
          <w:rFonts w:ascii="Calibri" w:eastAsia="Calibri" w:hAnsi="Calibri" w:cs="Calibri"/>
          <w:lang w:eastAsia="en-US"/>
        </w:rPr>
        <w:t>1554—1986(Show quotations)</w:t>
      </w:r>
    </w:p>
    <w:p w14:paraId="6797D767" w14:textId="77777777" w:rsidR="00B0507B" w:rsidRPr="00B0507B" w:rsidRDefault="00B0507B" w:rsidP="00B0507B">
      <w:pPr>
        <w:rPr>
          <w:rFonts w:ascii="Calibri" w:eastAsiaTheme="minorHAnsi" w:hAnsi="Calibri" w:cs="Calibri"/>
          <w:sz w:val="16"/>
          <w:lang w:eastAsia="en-US"/>
        </w:rPr>
      </w:pPr>
    </w:p>
    <w:p w14:paraId="472F6F1F" w14:textId="77777777" w:rsidR="00B0507B" w:rsidRPr="00B0507B" w:rsidRDefault="00B0507B" w:rsidP="00B0507B">
      <w:pPr>
        <w:rPr>
          <w:rFonts w:ascii="Calibri" w:eastAsiaTheme="minorHAnsi" w:hAnsi="Calibri" w:cs="Calibri"/>
          <w:lang w:eastAsia="en-US"/>
        </w:rPr>
      </w:pPr>
    </w:p>
    <w:p w14:paraId="01C6D6E6" w14:textId="77777777" w:rsidR="00B0507B" w:rsidRPr="00B0507B" w:rsidRDefault="00B0507B" w:rsidP="00B0507B">
      <w:pPr>
        <w:keepNext/>
        <w:keepLines/>
        <w:spacing w:before="40" w:after="0"/>
        <w:outlineLvl w:val="3"/>
        <w:rPr>
          <w:rFonts w:ascii="Calibri" w:eastAsiaTheme="majorEastAsia" w:hAnsi="Calibri" w:cstheme="majorBidi"/>
          <w:b/>
          <w:iCs/>
          <w:sz w:val="26"/>
          <w:lang w:eastAsia="en-US"/>
        </w:rPr>
      </w:pPr>
      <w:r w:rsidRPr="00B0507B">
        <w:rPr>
          <w:rFonts w:ascii="Calibri" w:eastAsiaTheme="majorEastAsia" w:hAnsi="Calibri" w:cstheme="majorBidi"/>
          <w:b/>
          <w:iCs/>
          <w:sz w:val="26"/>
          <w:lang w:eastAsia="en-US"/>
        </w:rPr>
        <w:t>Violation: they don't</w:t>
      </w:r>
    </w:p>
    <w:p w14:paraId="442EF8D7" w14:textId="77777777" w:rsidR="00B0507B" w:rsidRPr="00B0507B" w:rsidRDefault="00B0507B" w:rsidP="00B0507B">
      <w:pPr>
        <w:rPr>
          <w:rFonts w:ascii="Calibri" w:eastAsiaTheme="minorHAnsi" w:hAnsi="Calibri" w:cs="Calibri"/>
          <w:lang w:eastAsia="en-US"/>
        </w:rPr>
      </w:pPr>
    </w:p>
    <w:p w14:paraId="590D2E4B" w14:textId="77777777" w:rsidR="00B0507B" w:rsidRPr="00B0507B" w:rsidRDefault="00B0507B" w:rsidP="00B0507B">
      <w:pPr>
        <w:keepNext/>
        <w:keepLines/>
        <w:spacing w:before="40" w:after="0"/>
        <w:outlineLvl w:val="3"/>
        <w:rPr>
          <w:rFonts w:ascii="Calibri" w:eastAsiaTheme="majorEastAsia" w:hAnsi="Calibri" w:cstheme="majorBidi"/>
          <w:b/>
          <w:iCs/>
          <w:sz w:val="26"/>
          <w:lang w:eastAsia="en-US"/>
        </w:rPr>
      </w:pPr>
      <w:r w:rsidRPr="00B0507B">
        <w:rPr>
          <w:rFonts w:ascii="Calibri" w:eastAsiaTheme="majorEastAsia" w:hAnsi="Calibri" w:cstheme="majorBidi"/>
          <w:b/>
          <w:iCs/>
          <w:sz w:val="26"/>
          <w:lang w:eastAsia="en-US"/>
        </w:rPr>
        <w:t>TVA: Our interp is compatible with them reading a cybernetics aff about how space accelerates technological development</w:t>
      </w:r>
    </w:p>
    <w:p w14:paraId="69B5CA16" w14:textId="77777777" w:rsidR="00B0507B" w:rsidRPr="00B0507B" w:rsidRDefault="00B0507B" w:rsidP="00B0507B">
      <w:pPr>
        <w:keepNext/>
        <w:keepLines/>
        <w:spacing w:before="40" w:after="0"/>
        <w:outlineLvl w:val="3"/>
        <w:rPr>
          <w:rFonts w:ascii="Calibri" w:eastAsiaTheme="majorEastAsia" w:hAnsi="Calibri" w:cstheme="majorBidi"/>
          <w:b/>
          <w:iCs/>
          <w:sz w:val="26"/>
          <w:lang w:eastAsia="en-US"/>
        </w:rPr>
      </w:pPr>
      <w:r w:rsidRPr="00B0507B">
        <w:rPr>
          <w:rFonts w:ascii="Calibri" w:eastAsiaTheme="majorEastAsia" w:hAnsi="Calibri" w:cstheme="majorBidi"/>
          <w:b/>
          <w:iCs/>
          <w:sz w:val="26"/>
          <w:lang w:eastAsia="en-US"/>
        </w:rPr>
        <w:t xml:space="preserve">Standards – </w:t>
      </w:r>
    </w:p>
    <w:p w14:paraId="7E169BD5" w14:textId="77777777" w:rsidR="00B0507B" w:rsidRPr="00B0507B" w:rsidRDefault="00B0507B" w:rsidP="00B0507B">
      <w:pPr>
        <w:keepNext/>
        <w:keepLines/>
        <w:spacing w:before="40" w:after="0"/>
        <w:outlineLvl w:val="3"/>
        <w:rPr>
          <w:rFonts w:ascii="Calibri" w:eastAsiaTheme="majorEastAsia" w:hAnsi="Calibri" w:cstheme="majorBidi"/>
          <w:b/>
          <w:iCs/>
          <w:sz w:val="26"/>
          <w:lang w:eastAsia="en-US"/>
        </w:rPr>
      </w:pPr>
      <w:r w:rsidRPr="00B0507B">
        <w:rPr>
          <w:rFonts w:ascii="Calibri" w:eastAsiaTheme="majorEastAsia" w:hAnsi="Calibri" w:cstheme="majorBidi"/>
          <w:b/>
          <w:iCs/>
          <w:sz w:val="26"/>
          <w:lang w:eastAsia="en-US"/>
        </w:rPr>
        <w:t xml:space="preserve">They destroy engagement – predictable stasis ensures </w:t>
      </w:r>
      <w:r w:rsidRPr="00B0507B">
        <w:rPr>
          <w:rFonts w:ascii="Calibri" w:eastAsiaTheme="majorEastAsia" w:hAnsi="Calibri" w:cstheme="majorBidi"/>
          <w:b/>
          <w:iCs/>
          <w:sz w:val="26"/>
          <w:u w:val="single"/>
          <w:lang w:eastAsia="en-US"/>
        </w:rPr>
        <w:t>research accessibility</w:t>
      </w:r>
      <w:r w:rsidRPr="00B0507B">
        <w:rPr>
          <w:rFonts w:ascii="Calibri" w:eastAsiaTheme="majorEastAsia" w:hAnsi="Calibri" w:cstheme="majorBidi"/>
          <w:b/>
          <w:iCs/>
          <w:sz w:val="26"/>
          <w:lang w:eastAsia="en-US"/>
        </w:rPr>
        <w:t xml:space="preserve"> and </w:t>
      </w:r>
      <w:r w:rsidRPr="00B0507B">
        <w:rPr>
          <w:rFonts w:ascii="Calibri" w:eastAsiaTheme="majorEastAsia" w:hAnsi="Calibri" w:cstheme="majorBidi"/>
          <w:b/>
          <w:iCs/>
          <w:sz w:val="26"/>
          <w:u w:val="single"/>
          <w:lang w:eastAsia="en-US"/>
        </w:rPr>
        <w:t>negative ground</w:t>
      </w:r>
      <w:r w:rsidRPr="00B0507B">
        <w:rPr>
          <w:rFonts w:ascii="Calibri" w:eastAsiaTheme="majorEastAsia" w:hAnsi="Calibri" w:cstheme="majorBidi"/>
          <w:b/>
          <w:iCs/>
          <w:sz w:val="26"/>
          <w:lang w:eastAsia="en-US"/>
        </w:rPr>
        <w:t xml:space="preserve">. Even if public policy isn’t the best focus for activism, it’s crucial for dialogue because it’s grounded in consistent reporting and academic work. </w:t>
      </w:r>
    </w:p>
    <w:p w14:paraId="44654585" w14:textId="77777777" w:rsidR="00B0507B" w:rsidRPr="00B0507B" w:rsidRDefault="00B0507B" w:rsidP="00B0507B">
      <w:pPr>
        <w:keepNext/>
        <w:keepLines/>
        <w:spacing w:before="40" w:after="0"/>
        <w:outlineLvl w:val="3"/>
        <w:rPr>
          <w:rFonts w:ascii="Calibri" w:eastAsiaTheme="majorEastAsia" w:hAnsi="Calibri" w:cstheme="majorBidi"/>
          <w:b/>
          <w:iCs/>
          <w:sz w:val="26"/>
          <w:lang w:eastAsia="en-US"/>
        </w:rPr>
      </w:pPr>
      <w:r w:rsidRPr="00B0507B">
        <w:rPr>
          <w:rFonts w:ascii="Calibri" w:eastAsiaTheme="majorEastAsia" w:hAnsi="Calibri" w:cstheme="majorBidi"/>
          <w:b/>
          <w:iCs/>
          <w:sz w:val="26"/>
          <w:lang w:eastAsia="en-US"/>
        </w:rPr>
        <w:t xml:space="preserve">Two impacts - </w:t>
      </w:r>
    </w:p>
    <w:p w14:paraId="7C28E4FE" w14:textId="77777777" w:rsidR="00B0507B" w:rsidRPr="00B0507B" w:rsidRDefault="00B0507B" w:rsidP="00B0507B">
      <w:pPr>
        <w:keepNext/>
        <w:keepLines/>
        <w:spacing w:before="40" w:after="0"/>
        <w:outlineLvl w:val="3"/>
        <w:rPr>
          <w:rFonts w:ascii="Calibri" w:eastAsiaTheme="majorEastAsia" w:hAnsi="Calibri" w:cstheme="majorBidi"/>
          <w:b/>
          <w:iCs/>
          <w:sz w:val="26"/>
          <w:lang w:eastAsia="en-US"/>
        </w:rPr>
      </w:pPr>
      <w:r w:rsidRPr="00B0507B">
        <w:rPr>
          <w:rFonts w:ascii="Calibri" w:eastAsiaTheme="majorEastAsia" w:hAnsi="Calibri" w:cstheme="majorBidi"/>
          <w:b/>
          <w:iCs/>
          <w:sz w:val="26"/>
          <w:lang w:eastAsia="en-US"/>
        </w:rPr>
        <w:t xml:space="preserve">1] Changing the topic post facto </w:t>
      </w:r>
      <w:r w:rsidRPr="00B0507B">
        <w:rPr>
          <w:rFonts w:ascii="Calibri" w:eastAsiaTheme="majorEastAsia" w:hAnsi="Calibri" w:cstheme="majorBidi"/>
          <w:b/>
          <w:iCs/>
          <w:sz w:val="26"/>
          <w:u w:val="single"/>
          <w:lang w:eastAsia="en-US"/>
        </w:rPr>
        <w:t>structurally favors the aff</w:t>
      </w:r>
      <w:r w:rsidRPr="00B0507B">
        <w:rPr>
          <w:rFonts w:ascii="Calibri" w:eastAsiaTheme="majorEastAsia" w:hAnsi="Calibri" w:cstheme="majorBidi"/>
          <w:b/>
          <w:iCs/>
          <w:sz w:val="26"/>
          <w:lang w:eastAsia="en-US"/>
        </w:rPr>
        <w:t xml:space="preserve"> by manipulating balance of prep – vote neg because debate is a competitive game that’s meaningless without substantive constraints.</w:t>
      </w:r>
    </w:p>
    <w:p w14:paraId="47E5D0C5" w14:textId="77777777" w:rsidR="00B0507B" w:rsidRPr="00B0507B" w:rsidRDefault="00B0507B" w:rsidP="00B0507B">
      <w:pPr>
        <w:keepNext/>
        <w:keepLines/>
        <w:spacing w:before="40" w:after="0"/>
        <w:outlineLvl w:val="3"/>
        <w:rPr>
          <w:rFonts w:ascii="Calibri" w:eastAsiaTheme="majorEastAsia" w:hAnsi="Calibri" w:cstheme="majorBidi"/>
          <w:b/>
          <w:iCs/>
          <w:sz w:val="26"/>
          <w:lang w:eastAsia="en-US"/>
        </w:rPr>
      </w:pPr>
      <w:r w:rsidRPr="00B0507B">
        <w:rPr>
          <w:rFonts w:ascii="Calibri" w:eastAsiaTheme="majorEastAsia" w:hAnsi="Calibri" w:cstheme="majorBidi"/>
          <w:b/>
          <w:iCs/>
          <w:sz w:val="26"/>
          <w:lang w:eastAsia="en-US"/>
        </w:rPr>
        <w:t xml:space="preserve">2] Also key to have well-prepared opponents. Exclusionary rule: They transform debate into a monologue which means their arguments are presumptively false because they haven’t been subjected to well researched scrutiny. </w:t>
      </w:r>
    </w:p>
    <w:p w14:paraId="5686F001" w14:textId="77777777" w:rsidR="00B0507B" w:rsidRPr="00B0507B" w:rsidRDefault="00B0507B" w:rsidP="00B0507B">
      <w:pPr>
        <w:keepNext/>
        <w:keepLines/>
        <w:spacing w:before="40" w:after="0"/>
        <w:outlineLvl w:val="3"/>
        <w:rPr>
          <w:rFonts w:ascii="Calibri" w:eastAsiaTheme="majorEastAsia" w:hAnsi="Calibri" w:cstheme="majorBidi"/>
          <w:b/>
          <w:iCs/>
          <w:sz w:val="26"/>
          <w:lang w:eastAsia="en-US"/>
        </w:rPr>
      </w:pPr>
      <w:r w:rsidRPr="00B0507B">
        <w:rPr>
          <w:rFonts w:ascii="Calibri" w:eastAsiaTheme="majorEastAsia" w:hAnsi="Calibri" w:cstheme="majorBidi"/>
          <w:b/>
          <w:iCs/>
          <w:sz w:val="26"/>
          <w:lang w:eastAsia="en-US"/>
        </w:rPr>
        <w:t xml:space="preserve">Their model creates a structural disincentive to substantial research. Failure to defend the actor and mechanism of the resolution allows them to shift their advocacy to the terms most favorable to them – causes dogmatism and forces the neg into generics at the margins of the literature – destroys good scholarship. </w:t>
      </w:r>
    </w:p>
    <w:p w14:paraId="11B2396C" w14:textId="77777777" w:rsidR="00B0507B" w:rsidRPr="00B0507B" w:rsidRDefault="00B0507B" w:rsidP="00B0507B">
      <w:pPr>
        <w:rPr>
          <w:rFonts w:ascii="Calibri" w:eastAsiaTheme="minorHAnsi" w:hAnsi="Calibri" w:cs="Calibri"/>
          <w:lang w:eastAsia="en-US"/>
        </w:rPr>
      </w:pPr>
    </w:p>
    <w:p w14:paraId="7D519CA7" w14:textId="77777777" w:rsidR="00B0507B" w:rsidRPr="00B0507B" w:rsidRDefault="00B0507B" w:rsidP="00B0507B">
      <w:pPr>
        <w:keepNext/>
        <w:keepLines/>
        <w:spacing w:before="40" w:after="0"/>
        <w:outlineLvl w:val="3"/>
        <w:rPr>
          <w:rFonts w:ascii="Calibri" w:eastAsiaTheme="majorEastAsia" w:hAnsi="Calibri" w:cstheme="majorBidi"/>
          <w:b/>
          <w:iCs/>
          <w:sz w:val="26"/>
          <w:lang w:eastAsia="en-US"/>
        </w:rPr>
      </w:pPr>
      <w:r w:rsidRPr="00B0507B">
        <w:rPr>
          <w:rFonts w:ascii="Calibri" w:eastAsiaTheme="majorEastAsia" w:hAnsi="Calibri" w:cstheme="majorBidi"/>
          <w:b/>
          <w:iCs/>
          <w:sz w:val="26"/>
          <w:lang w:eastAsia="en-US"/>
        </w:rPr>
        <w:t>C] Drop the debater on T, we’ve proven in-round abuse – the round is already skewed from the beginning because their advocacy excluded my ability to generate NC offense– letting them sever doesn’t solve any of the abuse</w:t>
      </w:r>
    </w:p>
    <w:p w14:paraId="3EF3AA41" w14:textId="77777777" w:rsidR="00B0507B" w:rsidRPr="00B0507B" w:rsidRDefault="00B0507B" w:rsidP="00B0507B">
      <w:pPr>
        <w:rPr>
          <w:rFonts w:ascii="Calibri" w:eastAsiaTheme="minorHAnsi" w:hAnsi="Calibri" w:cs="Calibri"/>
          <w:lang w:eastAsia="en-US"/>
        </w:rPr>
      </w:pPr>
    </w:p>
    <w:p w14:paraId="24D7558F" w14:textId="77777777" w:rsidR="00B0507B" w:rsidRPr="00B0507B" w:rsidRDefault="00B0507B" w:rsidP="00B0507B">
      <w:pPr>
        <w:keepNext/>
        <w:keepLines/>
        <w:spacing w:before="40" w:after="0"/>
        <w:outlineLvl w:val="3"/>
        <w:rPr>
          <w:rFonts w:ascii="Calibri" w:eastAsiaTheme="majorEastAsia" w:hAnsi="Calibri" w:cstheme="majorBidi"/>
          <w:b/>
          <w:iCs/>
          <w:sz w:val="26"/>
          <w:lang w:eastAsia="en-US"/>
        </w:rPr>
      </w:pPr>
      <w:r w:rsidRPr="00B0507B">
        <w:rPr>
          <w:rFonts w:ascii="Calibri" w:eastAsiaTheme="majorEastAsia" w:hAnsi="Calibri" w:cs="Arial"/>
          <w:b/>
          <w:iCs/>
          <w:sz w:val="26"/>
          <w:lang w:eastAsia="en-US"/>
        </w:rPr>
        <w:t xml:space="preserve">Theory is an issue of competing interpretations because reasonability </w:t>
      </w:r>
      <w:r w:rsidRPr="00B0507B">
        <w:rPr>
          <w:rFonts w:ascii="Calibri" w:eastAsiaTheme="majorEastAsia" w:hAnsi="Calibri" w:cstheme="majorBidi"/>
          <w:b/>
          <w:iCs/>
          <w:sz w:val="26"/>
          <w:lang w:eastAsia="en-US"/>
        </w:rPr>
        <w:t>invites arbitrary judge intervention based on preference rather than argumentation and encourages a race to the bottom in which debaters will exploit a judge’s tolerance for questionable argumentation.</w:t>
      </w:r>
    </w:p>
    <w:p w14:paraId="73FA0F89" w14:textId="77777777" w:rsidR="00B0507B" w:rsidRPr="00B0507B" w:rsidRDefault="00B0507B" w:rsidP="00B0507B">
      <w:pPr>
        <w:rPr>
          <w:rFonts w:asciiTheme="majorHAnsi" w:eastAsiaTheme="minorHAnsi" w:hAnsiTheme="majorHAnsi" w:cs="Calibri"/>
          <w:lang w:eastAsia="en-US"/>
        </w:rPr>
      </w:pPr>
    </w:p>
    <w:p w14:paraId="5B32EAA3" w14:textId="77777777" w:rsidR="00B0507B" w:rsidRPr="00B0507B" w:rsidRDefault="00B0507B" w:rsidP="00B0507B">
      <w:pPr>
        <w:keepNext/>
        <w:keepLines/>
        <w:spacing w:before="40" w:after="0"/>
        <w:outlineLvl w:val="3"/>
        <w:rPr>
          <w:rFonts w:ascii="Calibri" w:eastAsiaTheme="majorEastAsia" w:hAnsi="Calibri" w:cstheme="majorBidi"/>
          <w:b/>
          <w:iCs/>
          <w:sz w:val="26"/>
          <w:lang w:eastAsia="en-US"/>
        </w:rPr>
      </w:pPr>
      <w:r w:rsidRPr="00B0507B">
        <w:rPr>
          <w:rFonts w:ascii="Calibri" w:eastAsiaTheme="majorEastAsia" w:hAnsi="Calibri" w:cstheme="majorBidi"/>
          <w:b/>
          <w:iCs/>
          <w:sz w:val="26"/>
          <w:lang w:eastAsia="en-US"/>
        </w:rPr>
        <w:t>Independently, extra-topicality is a voting issue – lets them infinitely spike out of disads/cps and kills predictability</w:t>
      </w:r>
    </w:p>
    <w:p w14:paraId="4B605065" w14:textId="77777777" w:rsidR="00B0507B" w:rsidRPr="00B0507B" w:rsidRDefault="00B0507B" w:rsidP="00B0507B">
      <w:pPr>
        <w:rPr>
          <w:rFonts w:ascii="Calibri" w:eastAsiaTheme="minorHAnsi" w:hAnsi="Calibri" w:cs="Calibri"/>
          <w:lang w:eastAsia="en-US"/>
        </w:rPr>
      </w:pPr>
    </w:p>
    <w:p w14:paraId="48F92315" w14:textId="77777777" w:rsidR="00B0507B" w:rsidRPr="00B0507B" w:rsidRDefault="00B0507B" w:rsidP="00B0507B">
      <w:pPr>
        <w:keepNext/>
        <w:keepLines/>
        <w:spacing w:before="40" w:after="0"/>
        <w:outlineLvl w:val="3"/>
        <w:rPr>
          <w:rFonts w:asciiTheme="majorHAnsi" w:eastAsiaTheme="majorEastAsia" w:hAnsiTheme="majorHAnsi" w:cstheme="majorBidi"/>
          <w:b/>
          <w:iCs/>
          <w:sz w:val="26"/>
          <w:lang w:eastAsia="en-US"/>
        </w:rPr>
      </w:pPr>
      <w:r w:rsidRPr="00B0507B">
        <w:rPr>
          <w:rFonts w:asciiTheme="majorHAnsi" w:eastAsiaTheme="majorEastAsia" w:hAnsiTheme="majorHAnsi" w:cstheme="majorBidi"/>
          <w:b/>
          <w:iCs/>
          <w:sz w:val="26"/>
          <w:lang w:eastAsia="en-US"/>
        </w:rPr>
        <w:t xml:space="preserve">Filter their impacts through </w:t>
      </w:r>
      <w:r w:rsidRPr="00B0507B">
        <w:rPr>
          <w:rFonts w:asciiTheme="majorHAnsi" w:eastAsiaTheme="majorEastAsia" w:hAnsiTheme="majorHAnsi" w:cstheme="majorBidi"/>
          <w:b/>
          <w:iCs/>
          <w:sz w:val="26"/>
          <w:u w:val="single"/>
          <w:lang w:eastAsia="en-US"/>
        </w:rPr>
        <w:t>predictable testability</w:t>
      </w:r>
      <w:r w:rsidRPr="00B0507B">
        <w:rPr>
          <w:rFonts w:asciiTheme="majorHAnsi" w:eastAsiaTheme="majorEastAsia" w:hAnsiTheme="majorHAnsi" w:cstheme="majorBidi"/>
          <w:b/>
          <w:iCs/>
          <w:sz w:val="26"/>
          <w:lang w:eastAsia="en-US"/>
        </w:rPr>
        <w:t xml:space="preserve"> and </w:t>
      </w:r>
      <w:r w:rsidRPr="00B0507B">
        <w:rPr>
          <w:rFonts w:asciiTheme="majorHAnsi" w:eastAsiaTheme="majorEastAsia" w:hAnsiTheme="majorHAnsi" w:cstheme="majorBidi"/>
          <w:b/>
          <w:iCs/>
          <w:sz w:val="26"/>
          <w:u w:val="single"/>
          <w:lang w:eastAsia="en-US"/>
        </w:rPr>
        <w:t>model comparison</w:t>
      </w:r>
      <w:r w:rsidRPr="00B0507B">
        <w:rPr>
          <w:rFonts w:asciiTheme="majorHAnsi" w:eastAsiaTheme="majorEastAsia" w:hAnsiTheme="majorHAnsi" w:cstheme="majorBidi"/>
          <w:b/>
          <w:iCs/>
          <w:sz w:val="26"/>
          <w:lang w:eastAsia="en-US"/>
        </w:rPr>
        <w:t xml:space="preserve">---debate inherently judges </w:t>
      </w:r>
      <w:r w:rsidRPr="00B0507B">
        <w:rPr>
          <w:rFonts w:asciiTheme="majorHAnsi" w:eastAsiaTheme="majorEastAsia" w:hAnsiTheme="majorHAnsi" w:cstheme="majorBidi"/>
          <w:b/>
          <w:iCs/>
          <w:sz w:val="26"/>
          <w:u w:val="single"/>
          <w:lang w:eastAsia="en-US"/>
        </w:rPr>
        <w:t>relative truth value</w:t>
      </w:r>
      <w:r w:rsidRPr="00B0507B">
        <w:rPr>
          <w:rFonts w:asciiTheme="majorHAnsi" w:eastAsiaTheme="majorEastAsia" w:hAnsiTheme="majorHAnsi" w:cstheme="majorBidi"/>
          <w:b/>
          <w:iCs/>
          <w:sz w:val="26"/>
          <w:lang w:eastAsia="en-US"/>
        </w:rPr>
        <w:t xml:space="preserve"> by whether or not it </w:t>
      </w:r>
      <w:r w:rsidRPr="00B0507B">
        <w:rPr>
          <w:rFonts w:asciiTheme="majorHAnsi" w:eastAsiaTheme="majorEastAsia" w:hAnsiTheme="majorHAnsi" w:cstheme="majorBidi"/>
          <w:b/>
          <w:iCs/>
          <w:sz w:val="26"/>
          <w:u w:val="single"/>
          <w:lang w:eastAsia="en-US"/>
        </w:rPr>
        <w:t>gets answered</w:t>
      </w:r>
      <w:r w:rsidRPr="00B0507B">
        <w:rPr>
          <w:rFonts w:asciiTheme="majorHAnsi" w:eastAsiaTheme="majorEastAsia" w:hAnsiTheme="majorHAnsi" w:cstheme="majorBidi"/>
          <w:b/>
          <w:iCs/>
          <w:sz w:val="26"/>
          <w:lang w:eastAsia="en-US"/>
        </w:rPr>
        <w:t xml:space="preserve">---a combination of a </w:t>
      </w:r>
      <w:r w:rsidRPr="00B0507B">
        <w:rPr>
          <w:rFonts w:asciiTheme="majorHAnsi" w:eastAsiaTheme="majorEastAsia" w:hAnsiTheme="majorHAnsi" w:cstheme="majorBidi"/>
          <w:b/>
          <w:iCs/>
          <w:sz w:val="26"/>
          <w:u w:val="single"/>
          <w:lang w:eastAsia="en-US"/>
        </w:rPr>
        <w:t>less predictable case neg</w:t>
      </w:r>
      <w:r w:rsidRPr="00B0507B">
        <w:rPr>
          <w:rFonts w:asciiTheme="majorHAnsi" w:eastAsiaTheme="majorEastAsia" w:hAnsiTheme="majorHAnsi" w:cstheme="majorBidi"/>
          <w:b/>
          <w:iCs/>
          <w:sz w:val="26"/>
          <w:lang w:eastAsia="en-US"/>
        </w:rPr>
        <w:t xml:space="preserve">, the </w:t>
      </w:r>
      <w:r w:rsidRPr="00B0507B">
        <w:rPr>
          <w:rFonts w:asciiTheme="majorHAnsi" w:eastAsiaTheme="majorEastAsia" w:hAnsiTheme="majorHAnsi" w:cstheme="majorBidi"/>
          <w:b/>
          <w:iCs/>
          <w:sz w:val="26"/>
          <w:u w:val="single"/>
          <w:lang w:eastAsia="en-US"/>
        </w:rPr>
        <w:t>burden of rejoinder</w:t>
      </w:r>
      <w:r w:rsidRPr="00B0507B">
        <w:rPr>
          <w:rFonts w:asciiTheme="majorHAnsi" w:eastAsiaTheme="majorEastAsia" w:hAnsiTheme="majorHAnsi" w:cstheme="majorBidi"/>
          <w:b/>
          <w:iCs/>
          <w:sz w:val="26"/>
          <w:lang w:eastAsia="en-US"/>
        </w:rPr>
        <w:t xml:space="preserve">, and them starting </w:t>
      </w:r>
      <w:r w:rsidRPr="00B0507B">
        <w:rPr>
          <w:rFonts w:asciiTheme="majorHAnsi" w:eastAsiaTheme="majorEastAsia" w:hAnsiTheme="majorHAnsi" w:cstheme="majorBidi"/>
          <w:b/>
          <w:iCs/>
          <w:sz w:val="26"/>
          <w:u w:val="single"/>
          <w:lang w:eastAsia="en-US"/>
        </w:rPr>
        <w:t>a speech ahead</w:t>
      </w:r>
      <w:r w:rsidRPr="00B0507B">
        <w:rPr>
          <w:rFonts w:asciiTheme="majorHAnsi" w:eastAsiaTheme="majorEastAsia" w:hAnsiTheme="majorHAnsi" w:cstheme="majorBidi"/>
          <w:b/>
          <w:iCs/>
          <w:sz w:val="26"/>
          <w:lang w:eastAsia="en-US"/>
        </w:rPr>
        <w:t xml:space="preserve"> will always </w:t>
      </w:r>
      <w:r w:rsidRPr="00B0507B">
        <w:rPr>
          <w:rFonts w:asciiTheme="majorHAnsi" w:eastAsiaTheme="majorEastAsia" w:hAnsiTheme="majorHAnsi" w:cstheme="majorBidi"/>
          <w:b/>
          <w:iCs/>
          <w:sz w:val="26"/>
          <w:u w:val="single"/>
          <w:lang w:eastAsia="en-US"/>
        </w:rPr>
        <w:t>inflate</w:t>
      </w:r>
      <w:r w:rsidRPr="00B0507B">
        <w:rPr>
          <w:rFonts w:asciiTheme="majorHAnsi" w:eastAsiaTheme="majorEastAsia" w:hAnsiTheme="majorHAnsi" w:cstheme="majorBidi"/>
          <w:b/>
          <w:iCs/>
          <w:sz w:val="26"/>
          <w:lang w:eastAsia="en-US"/>
        </w:rPr>
        <w:t xml:space="preserve"> the value of their impacts, which makes </w:t>
      </w:r>
      <w:r w:rsidRPr="00B0507B">
        <w:rPr>
          <w:rFonts w:asciiTheme="majorHAnsi" w:eastAsiaTheme="majorEastAsia" w:hAnsiTheme="majorHAnsi" w:cstheme="majorBidi"/>
          <w:b/>
          <w:iCs/>
          <w:sz w:val="26"/>
          <w:u w:val="single"/>
          <w:lang w:eastAsia="en-US"/>
        </w:rPr>
        <w:t>non-arbitrarily</w:t>
      </w:r>
      <w:r w:rsidRPr="00B0507B">
        <w:rPr>
          <w:rFonts w:asciiTheme="majorHAnsi" w:eastAsiaTheme="majorEastAsia" w:hAnsiTheme="majorHAnsi" w:cstheme="majorBidi"/>
          <w:b/>
          <w:iCs/>
          <w:sz w:val="26"/>
          <w:lang w:eastAsia="en-US"/>
        </w:rPr>
        <w:t xml:space="preserve"> weighing whether they </w:t>
      </w:r>
      <w:r w:rsidRPr="00B0507B">
        <w:rPr>
          <w:rFonts w:asciiTheme="majorHAnsi" w:eastAsiaTheme="majorEastAsia" w:hAnsiTheme="majorHAnsi" w:cstheme="majorBidi"/>
          <w:b/>
          <w:iCs/>
          <w:sz w:val="26"/>
          <w:u w:val="single"/>
          <w:lang w:eastAsia="en-US"/>
        </w:rPr>
        <w:t>should have read the 1ac</w:t>
      </w:r>
      <w:r w:rsidRPr="00B0507B">
        <w:rPr>
          <w:rFonts w:asciiTheme="majorHAnsi" w:eastAsiaTheme="majorEastAsia" w:hAnsiTheme="majorHAnsi" w:cstheme="majorBidi"/>
          <w:b/>
          <w:iCs/>
          <w:sz w:val="26"/>
          <w:lang w:eastAsia="en-US"/>
        </w:rPr>
        <w:t xml:space="preserve"> in the first place impossible </w:t>
      </w:r>
      <w:r w:rsidRPr="00B0507B">
        <w:rPr>
          <w:rFonts w:asciiTheme="majorHAnsi" w:eastAsiaTheme="majorEastAsia" w:hAnsiTheme="majorHAnsi" w:cstheme="majorBidi"/>
          <w:b/>
          <w:iCs/>
          <w:sz w:val="26"/>
          <w:u w:val="single"/>
          <w:lang w:eastAsia="en-US"/>
        </w:rPr>
        <w:t>within the structure of a debate round</w:t>
      </w:r>
      <w:r w:rsidRPr="00B0507B">
        <w:rPr>
          <w:rFonts w:asciiTheme="majorHAnsi" w:eastAsiaTheme="majorEastAsia" w:hAnsiTheme="majorHAnsi" w:cstheme="majorBidi"/>
          <w:b/>
          <w:iCs/>
          <w:sz w:val="26"/>
          <w:lang w:eastAsia="en-US"/>
        </w:rPr>
        <w:t xml:space="preserve"> so even if we lose framework, </w:t>
      </w:r>
      <w:r w:rsidRPr="00B0507B">
        <w:rPr>
          <w:rFonts w:asciiTheme="majorHAnsi" w:eastAsiaTheme="majorEastAsia" w:hAnsiTheme="majorHAnsi" w:cstheme="majorBidi"/>
          <w:b/>
          <w:iCs/>
          <w:sz w:val="26"/>
          <w:u w:val="single"/>
          <w:lang w:eastAsia="en-US"/>
        </w:rPr>
        <w:t>vote neg on presumption</w:t>
      </w:r>
      <w:r w:rsidRPr="00B0507B">
        <w:rPr>
          <w:rFonts w:asciiTheme="majorHAnsi" w:eastAsiaTheme="majorEastAsia" w:hAnsiTheme="majorHAnsi" w:cstheme="majorBidi"/>
          <w:b/>
          <w:iCs/>
          <w:sz w:val="26"/>
          <w:lang w:eastAsia="en-US"/>
        </w:rPr>
        <w:t xml:space="preserve">. They also create a </w:t>
      </w:r>
      <w:r w:rsidRPr="00B0507B">
        <w:rPr>
          <w:rFonts w:asciiTheme="majorHAnsi" w:eastAsiaTheme="majorEastAsia" w:hAnsiTheme="majorHAnsi" w:cstheme="majorBidi"/>
          <w:b/>
          <w:iCs/>
          <w:sz w:val="26"/>
          <w:u w:val="single"/>
          <w:lang w:eastAsia="en-US"/>
        </w:rPr>
        <w:t>moral hazard</w:t>
      </w:r>
      <w:r w:rsidRPr="00B0507B">
        <w:rPr>
          <w:rFonts w:asciiTheme="majorHAnsi" w:eastAsiaTheme="majorEastAsia" w:hAnsiTheme="majorHAnsi" w:cstheme="majorBidi"/>
          <w:b/>
          <w:iCs/>
          <w:sz w:val="26"/>
          <w:lang w:eastAsia="en-US"/>
        </w:rPr>
        <w:t xml:space="preserve"> that leads to affs </w:t>
      </w:r>
      <w:r w:rsidRPr="00B0507B">
        <w:rPr>
          <w:rFonts w:asciiTheme="majorHAnsi" w:eastAsiaTheme="majorEastAsia" w:hAnsiTheme="majorHAnsi" w:cstheme="majorBidi"/>
          <w:b/>
          <w:iCs/>
          <w:sz w:val="26"/>
          <w:u w:val="single"/>
          <w:lang w:eastAsia="en-US"/>
        </w:rPr>
        <w:t>only about individual self-care</w:t>
      </w:r>
      <w:r w:rsidRPr="00B0507B">
        <w:rPr>
          <w:rFonts w:asciiTheme="majorHAnsi" w:eastAsiaTheme="majorEastAsia" w:hAnsiTheme="majorHAnsi" w:cstheme="majorBidi"/>
          <w:b/>
          <w:iCs/>
          <w:sz w:val="26"/>
          <w:lang w:eastAsia="en-US"/>
        </w:rPr>
        <w:t xml:space="preserve"> so even if you think </w:t>
      </w:r>
      <w:r w:rsidRPr="00B0507B">
        <w:rPr>
          <w:rFonts w:asciiTheme="majorHAnsi" w:eastAsiaTheme="majorEastAsia" w:hAnsiTheme="majorHAnsi" w:cstheme="majorBidi"/>
          <w:b/>
          <w:iCs/>
          <w:sz w:val="26"/>
          <w:u w:val="single"/>
          <w:lang w:eastAsia="en-US"/>
        </w:rPr>
        <w:t>this aff</w:t>
      </w:r>
      <w:r w:rsidRPr="00B0507B">
        <w:rPr>
          <w:rFonts w:asciiTheme="majorHAnsi" w:eastAsiaTheme="majorEastAsia" w:hAnsiTheme="majorHAnsi" w:cstheme="majorBidi"/>
          <w:b/>
          <w:iCs/>
          <w:sz w:val="26"/>
          <w:lang w:eastAsia="en-US"/>
        </w:rPr>
        <w:t xml:space="preserve"> is answerable, the ones they </w:t>
      </w:r>
      <w:r w:rsidRPr="00B0507B">
        <w:rPr>
          <w:rFonts w:asciiTheme="majorHAnsi" w:eastAsiaTheme="majorEastAsia" w:hAnsiTheme="majorHAnsi" w:cstheme="majorBidi"/>
          <w:b/>
          <w:iCs/>
          <w:sz w:val="26"/>
          <w:u w:val="single"/>
          <w:lang w:eastAsia="en-US"/>
        </w:rPr>
        <w:t>incentivize</w:t>
      </w:r>
      <w:r w:rsidRPr="00B0507B">
        <w:rPr>
          <w:rFonts w:asciiTheme="majorHAnsi" w:eastAsiaTheme="majorEastAsia" w:hAnsiTheme="majorHAnsi" w:cstheme="majorBidi"/>
          <w:b/>
          <w:iCs/>
          <w:sz w:val="26"/>
          <w:lang w:eastAsia="en-US"/>
        </w:rPr>
        <w:t xml:space="preserve"> are not, so </w:t>
      </w:r>
      <w:r w:rsidRPr="00B0507B">
        <w:rPr>
          <w:rFonts w:asciiTheme="majorHAnsi" w:eastAsiaTheme="majorEastAsia" w:hAnsiTheme="majorHAnsi" w:cstheme="majorBidi"/>
          <w:b/>
          <w:iCs/>
          <w:sz w:val="26"/>
          <w:u w:val="single"/>
          <w:lang w:eastAsia="en-US"/>
        </w:rPr>
        <w:t>assume</w:t>
      </w:r>
      <w:r w:rsidRPr="00B0507B">
        <w:rPr>
          <w:rFonts w:asciiTheme="majorHAnsi" w:eastAsiaTheme="majorEastAsia" w:hAnsiTheme="majorHAnsi" w:cstheme="majorBidi"/>
          <w:b/>
          <w:iCs/>
          <w:sz w:val="26"/>
          <w:lang w:eastAsia="en-US"/>
        </w:rPr>
        <w:t xml:space="preserve"> the </w:t>
      </w:r>
      <w:r w:rsidRPr="00B0507B">
        <w:rPr>
          <w:rFonts w:asciiTheme="majorHAnsi" w:eastAsiaTheme="majorEastAsia" w:hAnsiTheme="majorHAnsi" w:cstheme="majorBidi"/>
          <w:b/>
          <w:iCs/>
          <w:sz w:val="26"/>
          <w:u w:val="single"/>
          <w:lang w:eastAsia="en-US"/>
        </w:rPr>
        <w:t>worst possible affirmative</w:t>
      </w:r>
      <w:r w:rsidRPr="00B0507B">
        <w:rPr>
          <w:rFonts w:asciiTheme="majorHAnsi" w:eastAsiaTheme="majorEastAsia" w:hAnsiTheme="majorHAnsi" w:cstheme="majorBidi"/>
          <w:b/>
          <w:iCs/>
          <w:sz w:val="26"/>
          <w:lang w:eastAsia="en-US"/>
        </w:rPr>
        <w:t xml:space="preserve"> when weighing our impacts.</w:t>
      </w:r>
    </w:p>
    <w:p w14:paraId="18C3C827" w14:textId="77777777" w:rsidR="00B0507B" w:rsidRPr="00B0507B" w:rsidRDefault="00B0507B" w:rsidP="00B0507B">
      <w:pPr>
        <w:rPr>
          <w:rFonts w:asciiTheme="majorHAnsi" w:eastAsiaTheme="minorHAnsi" w:hAnsiTheme="majorHAnsi" w:cs="Calibri"/>
          <w:lang w:eastAsia="en-US"/>
        </w:rPr>
      </w:pPr>
    </w:p>
    <w:p w14:paraId="29E24CBF" w14:textId="77777777" w:rsidR="00B0507B" w:rsidRPr="00B0507B" w:rsidRDefault="00B0507B" w:rsidP="00B0507B">
      <w:pPr>
        <w:rPr>
          <w:rFonts w:asciiTheme="majorHAnsi" w:eastAsiaTheme="minorHAnsi" w:hAnsiTheme="majorHAnsi" w:cs="Calibri"/>
          <w:lang w:eastAsia="en-US"/>
        </w:rPr>
      </w:pPr>
    </w:p>
    <w:p w14:paraId="69A70749" w14:textId="77777777" w:rsidR="00B0507B" w:rsidRPr="00B0507B" w:rsidRDefault="00B0507B" w:rsidP="00B0507B">
      <w:pPr>
        <w:rPr>
          <w:rFonts w:asciiTheme="majorHAnsi" w:eastAsiaTheme="minorHAnsi" w:hAnsiTheme="majorHAnsi" w:cs="Calibri"/>
          <w:lang w:eastAsia="en-US"/>
        </w:rPr>
      </w:pPr>
    </w:p>
    <w:p w14:paraId="47CF7BCC" w14:textId="77777777" w:rsidR="00B0507B" w:rsidRPr="00B0507B" w:rsidRDefault="00B0507B" w:rsidP="00B0507B">
      <w:pPr>
        <w:rPr>
          <w:rFonts w:asciiTheme="majorHAnsi" w:eastAsiaTheme="minorHAnsi" w:hAnsiTheme="majorHAnsi" w:cs="Calibri"/>
          <w:lang w:eastAsia="en-US"/>
        </w:rPr>
      </w:pPr>
    </w:p>
    <w:p w14:paraId="7DCD19BF" w14:textId="77777777" w:rsidR="00B0507B" w:rsidRPr="00B0507B" w:rsidRDefault="00B0507B" w:rsidP="00B0507B">
      <w:pPr>
        <w:keepNext/>
        <w:keepLines/>
        <w:pageBreakBefore/>
        <w:spacing w:before="40" w:after="0"/>
        <w:jc w:val="center"/>
        <w:outlineLvl w:val="1"/>
        <w:rPr>
          <w:rFonts w:ascii="Calibri" w:eastAsiaTheme="majorEastAsia" w:hAnsi="Calibri" w:cstheme="majorBidi"/>
          <w:b/>
          <w:sz w:val="44"/>
          <w:szCs w:val="26"/>
          <w:u w:val="double"/>
          <w:lang w:eastAsia="en-US"/>
        </w:rPr>
      </w:pPr>
      <w:r w:rsidRPr="00B0507B">
        <w:rPr>
          <w:rFonts w:ascii="Calibri" w:eastAsiaTheme="majorEastAsia" w:hAnsi="Calibri" w:cstheme="majorBidi"/>
          <w:b/>
          <w:sz w:val="44"/>
          <w:szCs w:val="26"/>
          <w:u w:val="double"/>
          <w:lang w:eastAsia="en-US"/>
        </w:rPr>
        <w:t>2</w:t>
      </w:r>
    </w:p>
    <w:p w14:paraId="4061B005" w14:textId="77777777" w:rsidR="00B0507B" w:rsidRPr="00B0507B" w:rsidRDefault="00B0507B" w:rsidP="00B0507B">
      <w:pPr>
        <w:keepNext/>
        <w:keepLines/>
        <w:spacing w:before="40" w:after="0"/>
        <w:outlineLvl w:val="3"/>
        <w:rPr>
          <w:rFonts w:ascii="Calibri" w:eastAsia="MS Gothic" w:hAnsi="Calibri" w:cs="Times New Roman"/>
          <w:b/>
          <w:iCs/>
          <w:sz w:val="26"/>
          <w:lang w:eastAsia="en-US"/>
        </w:rPr>
      </w:pPr>
      <w:r w:rsidRPr="00B0507B">
        <w:rPr>
          <w:rFonts w:ascii="Calibri" w:eastAsia="MS Gothic" w:hAnsi="Calibri" w:cs="Times New Roman"/>
          <w:b/>
          <w:iCs/>
          <w:sz w:val="26"/>
          <w:lang w:eastAsia="en-US"/>
        </w:rPr>
        <w:t>Interp: The affirmative must disclose the plan text and advantage area 30 minutes before the round</w:t>
      </w:r>
    </w:p>
    <w:p w14:paraId="7EAA7E90" w14:textId="77777777" w:rsidR="00B0507B" w:rsidRPr="00B0507B" w:rsidRDefault="00B0507B" w:rsidP="00B0507B">
      <w:pPr>
        <w:keepNext/>
        <w:keepLines/>
        <w:spacing w:before="40" w:after="0"/>
        <w:outlineLvl w:val="3"/>
        <w:rPr>
          <w:rFonts w:ascii="Calibri" w:eastAsiaTheme="majorEastAsia" w:hAnsi="Calibri" w:cstheme="majorBidi"/>
          <w:b/>
          <w:iCs/>
          <w:sz w:val="26"/>
          <w:lang w:eastAsia="en-US"/>
        </w:rPr>
      </w:pPr>
      <w:r w:rsidRPr="00B0507B">
        <w:rPr>
          <w:rFonts w:ascii="Calibri" w:eastAsiaTheme="majorEastAsia" w:hAnsi="Calibri" w:cstheme="majorBidi"/>
          <w:b/>
          <w:iCs/>
          <w:sz w:val="26"/>
          <w:lang w:eastAsia="en-US"/>
        </w:rPr>
        <w:t xml:space="preserve">violation – </w:t>
      </w:r>
    </w:p>
    <w:p w14:paraId="6DC656D7" w14:textId="77777777" w:rsidR="00B0507B" w:rsidRPr="00B0507B" w:rsidRDefault="00B0507B" w:rsidP="00B0507B">
      <w:pPr>
        <w:rPr>
          <w:rFonts w:ascii="Calibri" w:eastAsiaTheme="minorHAnsi" w:hAnsi="Calibri" w:cs="Calibri"/>
          <w:lang w:eastAsia="en-US"/>
        </w:rPr>
      </w:pPr>
      <w:r w:rsidRPr="00B0507B">
        <w:rPr>
          <w:rFonts w:ascii="Calibri" w:eastAsiaTheme="minorHAnsi" w:hAnsi="Calibri" w:cs="Calibri"/>
          <w:noProof/>
          <w:lang w:eastAsia="en-US"/>
        </w:rPr>
        <w:drawing>
          <wp:inline distT="0" distB="0" distL="0" distR="0" wp14:anchorId="334A15D0" wp14:editId="3C339804">
            <wp:extent cx="2888605" cy="3151909"/>
            <wp:effectExtent l="0" t="0" r="7620" b="0"/>
            <wp:docPr id="1" name="Picture 1" descr="A screenshot of a pho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phone&#10;&#10;Description automatically generated with medium confidence"/>
                    <pic:cNvPicPr/>
                  </pic:nvPicPr>
                  <pic:blipFill>
                    <a:blip r:embed="rId6"/>
                    <a:stretch>
                      <a:fillRect/>
                    </a:stretch>
                  </pic:blipFill>
                  <pic:spPr>
                    <a:xfrm>
                      <a:off x="0" y="0"/>
                      <a:ext cx="2891864" cy="3155465"/>
                    </a:xfrm>
                    <a:prstGeom prst="rect">
                      <a:avLst/>
                    </a:prstGeom>
                  </pic:spPr>
                </pic:pic>
              </a:graphicData>
            </a:graphic>
          </wp:inline>
        </w:drawing>
      </w:r>
    </w:p>
    <w:p w14:paraId="6CFE721C" w14:textId="77777777" w:rsidR="00B0507B" w:rsidRPr="00B0507B" w:rsidRDefault="00B0507B" w:rsidP="00B0507B">
      <w:pPr>
        <w:keepNext/>
        <w:keepLines/>
        <w:spacing w:before="40" w:after="0"/>
        <w:outlineLvl w:val="3"/>
        <w:rPr>
          <w:rFonts w:ascii="Calibri" w:eastAsia="MS Gothic" w:hAnsi="Calibri" w:cs="Times New Roman"/>
          <w:b/>
          <w:iCs/>
          <w:sz w:val="26"/>
          <w:lang w:eastAsia="en-US"/>
        </w:rPr>
      </w:pPr>
      <w:r w:rsidRPr="00B0507B">
        <w:rPr>
          <w:rFonts w:ascii="Calibri" w:eastAsia="MS Gothic" w:hAnsi="Calibri" w:cs="Times New Roman"/>
          <w:b/>
          <w:iCs/>
          <w:sz w:val="26"/>
          <w:lang w:eastAsia="en-US"/>
        </w:rPr>
        <w:t>1] Clash – having no idea what the debate will be about makes being neg impossible – the aff gets plan text choice and infinite prep to craft the most strategic case. No disclosure makes this impossible to overcome b/c it means the neg only gets 5 mins of prep to answer a strategy that the AFF had 5 months to prep. they’ll say generics, but their model of debate means the neg has no time to cut an update to their generics specific to the AFF and we’ll lose every debate.</w:t>
      </w:r>
    </w:p>
    <w:p w14:paraId="786C8DAF" w14:textId="77777777" w:rsidR="00B0507B" w:rsidRPr="00B0507B" w:rsidRDefault="00B0507B" w:rsidP="00B0507B">
      <w:pPr>
        <w:rPr>
          <w:rFonts w:ascii="Calibri" w:eastAsia="Cambria" w:hAnsi="Calibri" w:cs="Calibri"/>
          <w:lang w:eastAsia="en-US"/>
        </w:rPr>
      </w:pPr>
    </w:p>
    <w:p w14:paraId="778479F7" w14:textId="77777777" w:rsidR="00B0507B" w:rsidRPr="00B0507B" w:rsidRDefault="00B0507B" w:rsidP="00B0507B">
      <w:pPr>
        <w:keepNext/>
        <w:keepLines/>
        <w:spacing w:before="40" w:after="0"/>
        <w:outlineLvl w:val="3"/>
        <w:rPr>
          <w:rFonts w:ascii="Calibri" w:eastAsia="MS Gothic" w:hAnsi="Calibri" w:cs="Times New Roman"/>
          <w:b/>
          <w:iCs/>
          <w:sz w:val="26"/>
          <w:lang w:eastAsia="en-US"/>
        </w:rPr>
      </w:pPr>
      <w:r w:rsidRPr="00B0507B">
        <w:rPr>
          <w:rFonts w:ascii="Calibri" w:eastAsia="MS Gothic" w:hAnsi="Calibri" w:cs="Times New Roman"/>
          <w:b/>
          <w:iCs/>
          <w:sz w:val="26"/>
          <w:lang w:eastAsia="en-US"/>
        </w:rPr>
        <w:t xml:space="preserve">2] Education – plan text disclosure discourages cheap shot aff’s. If the aff isn’t inherent or easily defeated by 20 minutes of research, it should lose. The neg is entitled to some research time to make sure the AFF is inherent, topical, and controversial. Otherwise bad AFF’s can win on purely surprise factor, which is a bad model b/c it encourages finding the most fringe surprising case possible instead of a well researched and defensible aff. </w:t>
      </w:r>
    </w:p>
    <w:p w14:paraId="304801A0" w14:textId="77777777" w:rsidR="00B0507B" w:rsidRPr="00B0507B" w:rsidRDefault="00B0507B" w:rsidP="00B0507B">
      <w:pPr>
        <w:rPr>
          <w:rFonts w:ascii="Calibri" w:eastAsia="Cambria" w:hAnsi="Calibri" w:cs="Calibri"/>
          <w:lang w:eastAsia="en-US"/>
        </w:rPr>
      </w:pPr>
    </w:p>
    <w:p w14:paraId="55732B91" w14:textId="77777777" w:rsidR="00B0507B" w:rsidRPr="00B0507B" w:rsidRDefault="00B0507B" w:rsidP="00B0507B">
      <w:pPr>
        <w:keepNext/>
        <w:keepLines/>
        <w:spacing w:before="40" w:after="0"/>
        <w:outlineLvl w:val="3"/>
        <w:rPr>
          <w:rFonts w:ascii="Calibri" w:eastAsia="MS Gothic" w:hAnsi="Calibri" w:cs="Times New Roman"/>
          <w:b/>
          <w:iCs/>
          <w:sz w:val="26"/>
          <w:lang w:eastAsia="en-US"/>
        </w:rPr>
      </w:pPr>
      <w:r w:rsidRPr="00B0507B">
        <w:rPr>
          <w:rFonts w:ascii="Calibri" w:eastAsia="MS Gothic" w:hAnsi="Calibri" w:cs="Times New Roman"/>
          <w:b/>
          <w:iCs/>
          <w:sz w:val="26"/>
          <w:lang w:eastAsia="en-US"/>
        </w:rPr>
        <w:t xml:space="preserve">dtd: Their lack of disclosure makes substance irreparable b/c our entire argument is that we couldnt engage </w:t>
      </w:r>
    </w:p>
    <w:p w14:paraId="3E5B4EB7" w14:textId="77777777" w:rsidR="00B0507B" w:rsidRPr="00B0507B" w:rsidRDefault="00B0507B" w:rsidP="00B0507B">
      <w:pPr>
        <w:rPr>
          <w:rFonts w:ascii="Calibri" w:eastAsia="Cambria" w:hAnsi="Calibri" w:cs="Calibri"/>
          <w:lang w:eastAsia="en-US"/>
        </w:rPr>
      </w:pPr>
    </w:p>
    <w:p w14:paraId="4FE791AE" w14:textId="77777777" w:rsidR="00B0507B" w:rsidRPr="00B0507B" w:rsidRDefault="00B0507B" w:rsidP="00B0507B">
      <w:pPr>
        <w:keepNext/>
        <w:keepLines/>
        <w:spacing w:before="40" w:after="0"/>
        <w:outlineLvl w:val="3"/>
        <w:rPr>
          <w:rFonts w:ascii="Calibri" w:eastAsia="MS Gothic" w:hAnsi="Calibri" w:cs="Times New Roman"/>
          <w:b/>
          <w:iCs/>
          <w:sz w:val="26"/>
          <w:lang w:eastAsia="en-US"/>
        </w:rPr>
      </w:pPr>
      <w:r w:rsidRPr="00B0507B">
        <w:rPr>
          <w:rFonts w:ascii="Calibri" w:eastAsia="MS Gothic" w:hAnsi="Calibri" w:cs="Times New Roman"/>
          <w:b/>
          <w:iCs/>
          <w:sz w:val="26"/>
          <w:lang w:eastAsia="en-US"/>
        </w:rPr>
        <w:t>use ci – they should have to defend their norm – reasonability is arbitrary and invites intervention and race to the bottom</w:t>
      </w:r>
    </w:p>
    <w:p w14:paraId="01CC99D4" w14:textId="77777777" w:rsidR="00B0507B" w:rsidRPr="00B0507B" w:rsidRDefault="00B0507B" w:rsidP="00B0507B">
      <w:pPr>
        <w:keepNext/>
        <w:keepLines/>
        <w:spacing w:before="40" w:after="0"/>
        <w:outlineLvl w:val="3"/>
        <w:rPr>
          <w:rFonts w:ascii="Calibri" w:eastAsia="MS Gothic" w:hAnsi="Calibri" w:cs="Times New Roman"/>
          <w:b/>
          <w:iCs/>
          <w:sz w:val="26"/>
          <w:lang w:eastAsia="en-US"/>
        </w:rPr>
      </w:pPr>
      <w:r w:rsidRPr="00B0507B">
        <w:rPr>
          <w:rFonts w:ascii="Calibri" w:eastAsia="MS Gothic" w:hAnsi="Calibri" w:cs="Times New Roman"/>
          <w:b/>
          <w:iCs/>
          <w:sz w:val="26"/>
          <w:lang w:eastAsia="en-US"/>
        </w:rPr>
        <w:t xml:space="preserve">No RVIs – incentivizes theory baiting, illogical, chilling effect </w:t>
      </w:r>
    </w:p>
    <w:p w14:paraId="213616C9" w14:textId="77777777" w:rsidR="00B0507B" w:rsidRPr="00B0507B" w:rsidRDefault="00B0507B" w:rsidP="00B0507B">
      <w:pPr>
        <w:rPr>
          <w:rFonts w:ascii="Calibri" w:eastAsiaTheme="minorHAnsi" w:hAnsi="Calibri" w:cs="Calibri"/>
          <w:lang w:eastAsia="en-US"/>
        </w:rPr>
      </w:pPr>
    </w:p>
    <w:p w14:paraId="3314DC6A" w14:textId="77777777" w:rsidR="00B0507B" w:rsidRPr="00B0507B" w:rsidRDefault="00B0507B" w:rsidP="00B0507B">
      <w:pPr>
        <w:rPr>
          <w:rFonts w:ascii="Calibri" w:eastAsiaTheme="minorHAnsi" w:hAnsi="Calibri" w:cs="Calibri"/>
          <w:lang w:eastAsia="en-US"/>
        </w:rPr>
      </w:pPr>
    </w:p>
    <w:p w14:paraId="42588C40" w14:textId="77777777" w:rsidR="00B0507B" w:rsidRPr="00B0507B" w:rsidRDefault="00B0507B" w:rsidP="00B0507B">
      <w:pPr>
        <w:rPr>
          <w:rFonts w:ascii="Calibri" w:eastAsiaTheme="minorHAnsi" w:hAnsi="Calibri" w:cs="Calibri"/>
          <w:lang w:eastAsia="en-US"/>
        </w:rPr>
      </w:pPr>
    </w:p>
    <w:p w14:paraId="5A094080" w14:textId="77777777" w:rsidR="00B0507B" w:rsidRPr="00B0507B" w:rsidRDefault="00B0507B" w:rsidP="00B0507B">
      <w:pPr>
        <w:keepNext/>
        <w:keepLines/>
        <w:pageBreakBefore/>
        <w:spacing w:before="40" w:after="0"/>
        <w:jc w:val="center"/>
        <w:outlineLvl w:val="1"/>
        <w:rPr>
          <w:rFonts w:ascii="Calibri" w:eastAsiaTheme="majorEastAsia" w:hAnsi="Calibri" w:cstheme="majorBidi"/>
          <w:b/>
          <w:sz w:val="44"/>
          <w:szCs w:val="26"/>
          <w:u w:val="double"/>
          <w:lang w:eastAsia="en-US"/>
        </w:rPr>
      </w:pPr>
      <w:r w:rsidRPr="00B0507B">
        <w:rPr>
          <w:rFonts w:ascii="Calibri" w:eastAsiaTheme="majorEastAsia" w:hAnsi="Calibri" w:cstheme="majorBidi"/>
          <w:b/>
          <w:sz w:val="44"/>
          <w:szCs w:val="26"/>
          <w:u w:val="double"/>
          <w:lang w:eastAsia="en-US"/>
        </w:rPr>
        <w:t>Case</w:t>
      </w:r>
    </w:p>
    <w:p w14:paraId="2FFC52C1" w14:textId="77777777" w:rsidR="00B0507B" w:rsidRPr="00B0507B" w:rsidRDefault="00B0507B" w:rsidP="00B0507B">
      <w:pPr>
        <w:keepNext/>
        <w:keepLines/>
        <w:spacing w:before="40" w:after="0"/>
        <w:outlineLvl w:val="3"/>
        <w:rPr>
          <w:rFonts w:asciiTheme="majorHAnsi" w:eastAsiaTheme="majorEastAsia" w:hAnsiTheme="majorHAnsi" w:cstheme="majorBidi"/>
          <w:b/>
          <w:iCs/>
          <w:sz w:val="26"/>
          <w:lang w:eastAsia="en-US"/>
        </w:rPr>
      </w:pPr>
      <w:r w:rsidRPr="00B0507B">
        <w:rPr>
          <w:rFonts w:asciiTheme="majorHAnsi" w:eastAsiaTheme="majorEastAsia" w:hAnsiTheme="majorHAnsi" w:cstheme="majorBidi"/>
          <w:b/>
          <w:iCs/>
          <w:sz w:val="26"/>
          <w:lang w:eastAsia="en-US"/>
        </w:rPr>
        <w:t xml:space="preserve">Cede the political- outright rejection of hegemonic practices means the aff fails, coalitions break down, and hawks seize the political – only engagement solves </w:t>
      </w:r>
    </w:p>
    <w:p w14:paraId="7DFF914C" w14:textId="77777777" w:rsidR="00B0507B" w:rsidRPr="00B0507B" w:rsidRDefault="00B0507B" w:rsidP="00B0507B">
      <w:pPr>
        <w:rPr>
          <w:rFonts w:asciiTheme="majorHAnsi" w:eastAsiaTheme="minorHAnsi" w:hAnsiTheme="majorHAnsi" w:cs="Calibri"/>
          <w:sz w:val="16"/>
          <w:szCs w:val="16"/>
          <w:lang w:eastAsia="en-US"/>
        </w:rPr>
      </w:pPr>
      <w:r w:rsidRPr="00B0507B">
        <w:rPr>
          <w:rFonts w:asciiTheme="majorHAnsi" w:eastAsiaTheme="minorHAnsi" w:hAnsiTheme="majorHAnsi" w:cs="Calibri"/>
          <w:b/>
          <w:lang w:eastAsia="en-US"/>
        </w:rPr>
        <w:t>Mouffe 2009</w:t>
      </w:r>
      <w:r w:rsidRPr="00B0507B">
        <w:rPr>
          <w:rFonts w:asciiTheme="majorHAnsi" w:eastAsiaTheme="minorHAnsi" w:hAnsiTheme="majorHAnsi" w:cs="Calibri"/>
          <w:u w:val="single"/>
          <w:lang w:eastAsia="en-US"/>
        </w:rPr>
        <w:t xml:space="preserve"> </w:t>
      </w:r>
      <w:r w:rsidRPr="00B0507B">
        <w:rPr>
          <w:rFonts w:asciiTheme="majorHAnsi" w:eastAsiaTheme="minorHAnsi" w:hAnsiTheme="majorHAnsi" w:cs="Calibri"/>
          <w:sz w:val="16"/>
          <w:szCs w:val="16"/>
          <w:lang w:eastAsia="en-US"/>
        </w:rPr>
        <w:t xml:space="preserve">(Chantal Mouffe is Professor of Political Theory at the Centre for the Study of Democracy, University of Westminster, “The Importance of Engaging the State”, </w:t>
      </w:r>
      <w:r w:rsidRPr="00B0507B">
        <w:rPr>
          <w:rFonts w:asciiTheme="majorHAnsi" w:eastAsiaTheme="minorHAnsi" w:hAnsiTheme="majorHAnsi" w:cs="Calibri"/>
          <w:i/>
          <w:sz w:val="16"/>
          <w:szCs w:val="16"/>
          <w:lang w:eastAsia="en-US"/>
        </w:rPr>
        <w:t>What is Radical Politics Today?</w:t>
      </w:r>
      <w:r w:rsidRPr="00B0507B">
        <w:rPr>
          <w:rFonts w:asciiTheme="majorHAnsi" w:eastAsiaTheme="minorHAnsi" w:hAnsiTheme="majorHAnsi" w:cs="Calibri"/>
          <w:sz w:val="16"/>
          <w:szCs w:val="16"/>
          <w:lang w:eastAsia="en-US"/>
        </w:rPr>
        <w:t>, Edited by Jonathan Pugh, pp. 233-7)</w:t>
      </w:r>
    </w:p>
    <w:p w14:paraId="507612FC" w14:textId="77777777" w:rsidR="00B0507B" w:rsidRPr="00B0507B" w:rsidRDefault="00B0507B" w:rsidP="00B0507B">
      <w:pPr>
        <w:rPr>
          <w:rFonts w:asciiTheme="majorHAnsi" w:eastAsiaTheme="minorHAnsi" w:hAnsiTheme="majorHAnsi" w:cs="Calibri"/>
          <w:sz w:val="12"/>
          <w:lang w:eastAsia="en-US"/>
        </w:rPr>
      </w:pPr>
      <w:r w:rsidRPr="00B0507B">
        <w:rPr>
          <w:rFonts w:asciiTheme="majorHAnsi" w:eastAsiaTheme="minorHAnsi" w:hAnsiTheme="majorHAnsi" w:cs="Calibri"/>
          <w:sz w:val="12"/>
          <w:lang w:eastAsia="en-US"/>
        </w:rPr>
        <w:t xml:space="preserve">The way we envisage social criticism has very important consequences for radical politics. </w:t>
      </w:r>
      <w:r w:rsidRPr="00B0507B">
        <w:rPr>
          <w:rFonts w:asciiTheme="majorHAnsi" w:eastAsiaTheme="minorHAnsi" w:hAnsiTheme="majorHAnsi" w:cs="Calibri"/>
          <w:u w:val="single"/>
          <w:lang w:eastAsia="en-US"/>
        </w:rPr>
        <w:t>Radical politics</w:t>
      </w:r>
      <w:r w:rsidRPr="00B0507B">
        <w:rPr>
          <w:rFonts w:asciiTheme="majorHAnsi" w:eastAsiaTheme="minorHAnsi" w:hAnsiTheme="majorHAnsi" w:cs="Calibri"/>
          <w:sz w:val="12"/>
          <w:lang w:eastAsia="en-US"/>
        </w:rPr>
        <w:t xml:space="preserve"> today </w:t>
      </w:r>
      <w:r w:rsidRPr="00B0507B">
        <w:rPr>
          <w:rFonts w:asciiTheme="majorHAnsi" w:eastAsiaTheme="minorHAnsi" w:hAnsiTheme="majorHAnsi" w:cs="Calibri"/>
          <w:u w:val="single"/>
          <w:lang w:eastAsia="en-US"/>
        </w:rPr>
        <w:t>is</w:t>
      </w:r>
      <w:r w:rsidRPr="00B0507B">
        <w:rPr>
          <w:rFonts w:asciiTheme="majorHAnsi" w:eastAsiaTheme="minorHAnsi" w:hAnsiTheme="majorHAnsi" w:cs="Calibri"/>
          <w:sz w:val="12"/>
          <w:lang w:eastAsia="en-US"/>
        </w:rPr>
        <w:t xml:space="preserve"> often </w:t>
      </w:r>
      <w:r w:rsidRPr="00B0507B">
        <w:rPr>
          <w:rFonts w:asciiTheme="majorHAnsi" w:eastAsiaTheme="minorHAnsi" w:hAnsiTheme="majorHAnsi" w:cs="Calibri"/>
          <w:u w:val="single"/>
          <w:lang w:eastAsia="en-US"/>
        </w:rPr>
        <w:t xml:space="preserve">characterised in terms of </w:t>
      </w:r>
      <w:r w:rsidRPr="00B0507B">
        <w:rPr>
          <w:rFonts w:asciiTheme="majorHAnsi" w:eastAsiaTheme="minorHAnsi" w:hAnsiTheme="majorHAnsi" w:cs="Calibri"/>
          <w:sz w:val="12"/>
          <w:lang w:eastAsia="en-US"/>
        </w:rPr>
        <w:t xml:space="preserve">desertion, exodus and </w:t>
      </w:r>
      <w:r w:rsidRPr="00B0507B">
        <w:rPr>
          <w:rFonts w:asciiTheme="majorHAnsi" w:eastAsiaTheme="minorHAnsi" w:hAnsiTheme="majorHAnsi" w:cs="Calibri"/>
          <w:u w:val="single"/>
          <w:lang w:eastAsia="en-US"/>
        </w:rPr>
        <w:t>refusal to engage with existing institutions</w:t>
      </w:r>
      <w:r w:rsidRPr="00B0507B">
        <w:rPr>
          <w:rFonts w:asciiTheme="majorHAnsi" w:eastAsiaTheme="minorHAnsi" w:hAnsiTheme="majorHAnsi" w:cs="Calibri"/>
          <w:sz w:val="12"/>
          <w:lang w:eastAsia="en-US"/>
        </w:rPr>
        <w:t xml:space="preserve">. Whereas I believe that </w:t>
      </w:r>
      <w:r w:rsidRPr="00B0507B">
        <w:rPr>
          <w:rFonts w:asciiTheme="majorHAnsi" w:eastAsiaTheme="minorHAnsi" w:hAnsiTheme="majorHAnsi" w:cs="Calibri"/>
          <w:highlight w:val="green"/>
          <w:u w:val="single"/>
          <w:lang w:eastAsia="en-US"/>
        </w:rPr>
        <w:t>radical politics should</w:t>
      </w:r>
      <w:r w:rsidRPr="00B0507B">
        <w:rPr>
          <w:rFonts w:asciiTheme="majorHAnsi" w:eastAsiaTheme="minorHAnsi" w:hAnsiTheme="majorHAnsi" w:cs="Calibri"/>
          <w:sz w:val="12"/>
          <w:highlight w:val="green"/>
          <w:lang w:eastAsia="en-US"/>
        </w:rPr>
        <w:t xml:space="preserve"> </w:t>
      </w:r>
      <w:r w:rsidRPr="00B0507B">
        <w:rPr>
          <w:rFonts w:asciiTheme="majorHAnsi" w:eastAsiaTheme="minorHAnsi" w:hAnsiTheme="majorHAnsi" w:cs="Calibri"/>
          <w:sz w:val="12"/>
          <w:lang w:eastAsia="en-US"/>
        </w:rPr>
        <w:t xml:space="preserve">instead </w:t>
      </w:r>
      <w:r w:rsidRPr="00B0507B">
        <w:rPr>
          <w:rFonts w:asciiTheme="majorHAnsi" w:eastAsiaTheme="minorHAnsi" w:hAnsiTheme="majorHAnsi" w:cs="Calibri"/>
          <w:u w:val="single"/>
          <w:lang w:eastAsia="en-US"/>
        </w:rPr>
        <w:t xml:space="preserve">be concerned with </w:t>
      </w:r>
      <w:r w:rsidRPr="00B0507B">
        <w:rPr>
          <w:rFonts w:asciiTheme="majorHAnsi" w:eastAsiaTheme="minorHAnsi" w:hAnsiTheme="majorHAnsi" w:cs="Calibri"/>
          <w:highlight w:val="green"/>
          <w:u w:val="single"/>
          <w:lang w:eastAsia="en-US"/>
        </w:rPr>
        <w:t>build</w:t>
      </w:r>
      <w:r w:rsidRPr="00B0507B">
        <w:rPr>
          <w:rFonts w:asciiTheme="majorHAnsi" w:eastAsiaTheme="minorHAnsi" w:hAnsiTheme="majorHAnsi" w:cs="Calibri"/>
          <w:u w:val="single"/>
          <w:lang w:eastAsia="en-US"/>
        </w:rPr>
        <w:t xml:space="preserve">ing </w:t>
      </w:r>
      <w:r w:rsidRPr="00B0507B">
        <w:rPr>
          <w:rFonts w:asciiTheme="majorHAnsi" w:eastAsiaTheme="minorHAnsi" w:hAnsiTheme="majorHAnsi" w:cs="Calibri"/>
          <w:highlight w:val="green"/>
          <w:u w:val="single"/>
          <w:lang w:eastAsia="en-US"/>
        </w:rPr>
        <w:t>political engagement</w:t>
      </w:r>
      <w:r w:rsidRPr="00B0507B">
        <w:rPr>
          <w:rFonts w:asciiTheme="majorHAnsi" w:eastAsiaTheme="minorHAnsi" w:hAnsiTheme="majorHAnsi" w:cs="Calibri"/>
          <w:u w:val="single"/>
          <w:lang w:eastAsia="en-US"/>
        </w:rPr>
        <w:t xml:space="preserve">, </w:t>
      </w:r>
      <w:r w:rsidRPr="00B0507B">
        <w:rPr>
          <w:rFonts w:asciiTheme="majorHAnsi" w:eastAsiaTheme="minorHAnsi" w:hAnsiTheme="majorHAnsi" w:cs="Calibri"/>
          <w:highlight w:val="green"/>
          <w:u w:val="single"/>
          <w:lang w:eastAsia="en-US"/>
        </w:rPr>
        <w:t xml:space="preserve">through </w:t>
      </w:r>
      <w:r w:rsidRPr="00B0507B">
        <w:rPr>
          <w:rFonts w:asciiTheme="majorHAnsi" w:eastAsiaTheme="minorHAnsi" w:hAnsiTheme="majorHAnsi" w:cs="Calibri"/>
          <w:u w:val="single"/>
          <w:lang w:eastAsia="en-US"/>
        </w:rPr>
        <w:t xml:space="preserve">developing </w:t>
      </w:r>
      <w:r w:rsidRPr="00B0507B">
        <w:rPr>
          <w:rFonts w:asciiTheme="majorHAnsi" w:eastAsiaTheme="minorHAnsi" w:hAnsiTheme="majorHAnsi" w:cs="Calibri"/>
          <w:highlight w:val="green"/>
          <w:u w:val="single"/>
          <w:lang w:eastAsia="en-US"/>
        </w:rPr>
        <w:t>competing</w:t>
      </w:r>
      <w:r w:rsidRPr="00B0507B">
        <w:rPr>
          <w:rFonts w:asciiTheme="majorHAnsi" w:eastAsiaTheme="minorHAnsi" w:hAnsiTheme="majorHAnsi" w:cs="Calibri"/>
          <w:u w:val="single"/>
          <w:lang w:eastAsia="en-US"/>
        </w:rPr>
        <w:t xml:space="preserve">, antagonistic </w:t>
      </w:r>
      <w:r w:rsidRPr="00B0507B">
        <w:rPr>
          <w:rFonts w:asciiTheme="majorHAnsi" w:eastAsiaTheme="minorHAnsi" w:hAnsiTheme="majorHAnsi" w:cs="Calibri"/>
          <w:highlight w:val="green"/>
          <w:u w:val="single"/>
          <w:lang w:eastAsia="en-US"/>
        </w:rPr>
        <w:t>political claims</w:t>
      </w:r>
      <w:r w:rsidRPr="00B0507B">
        <w:rPr>
          <w:rFonts w:asciiTheme="majorHAnsi" w:eastAsiaTheme="minorHAnsi" w:hAnsiTheme="majorHAnsi" w:cs="Calibri"/>
          <w:sz w:val="12"/>
          <w:lang w:eastAsia="en-US"/>
        </w:rPr>
        <w:t xml:space="preserve">. My aim here is to highlight the main differences between these two characterisations. The first could roughly be described as ‘critique as withdrawal’; the second as ‘critique as engagement’. I will argue that, ultimately, </w:t>
      </w:r>
      <w:r w:rsidRPr="00B0507B">
        <w:rPr>
          <w:rFonts w:asciiTheme="majorHAnsi" w:eastAsiaTheme="minorHAnsi" w:hAnsiTheme="majorHAnsi" w:cs="Calibri"/>
          <w:u w:val="single"/>
          <w:lang w:eastAsia="en-US"/>
        </w:rPr>
        <w:t>the problem with</w:t>
      </w:r>
      <w:r w:rsidRPr="00B0507B">
        <w:rPr>
          <w:rFonts w:asciiTheme="majorHAnsi" w:eastAsiaTheme="minorHAnsi" w:hAnsiTheme="majorHAnsi" w:cs="Calibri"/>
          <w:sz w:val="12"/>
          <w:lang w:eastAsia="en-US"/>
        </w:rPr>
        <w:t xml:space="preserve"> the form of radical politics advocated by ‘</w:t>
      </w:r>
      <w:r w:rsidRPr="00B0507B">
        <w:rPr>
          <w:rFonts w:asciiTheme="majorHAnsi" w:eastAsiaTheme="minorHAnsi" w:hAnsiTheme="majorHAnsi" w:cs="Calibri"/>
          <w:highlight w:val="green"/>
          <w:u w:val="single"/>
          <w:lang w:eastAsia="en-US"/>
        </w:rPr>
        <w:t xml:space="preserve">critique as withdrawal’ </w:t>
      </w:r>
      <w:r w:rsidRPr="00B0507B">
        <w:rPr>
          <w:rFonts w:asciiTheme="majorHAnsi" w:eastAsiaTheme="minorHAnsi" w:hAnsiTheme="majorHAnsi" w:cs="Calibri"/>
          <w:u w:val="single"/>
          <w:lang w:eastAsia="en-US"/>
        </w:rPr>
        <w:t xml:space="preserve">is that it </w:t>
      </w:r>
      <w:r w:rsidRPr="00B0507B">
        <w:rPr>
          <w:rFonts w:asciiTheme="majorHAnsi" w:eastAsiaTheme="minorHAnsi" w:hAnsiTheme="majorHAnsi" w:cs="Calibri"/>
          <w:highlight w:val="green"/>
          <w:u w:val="single"/>
          <w:lang w:eastAsia="en-US"/>
        </w:rPr>
        <w:t xml:space="preserve">has </w:t>
      </w:r>
      <w:r w:rsidRPr="00B0507B">
        <w:rPr>
          <w:rFonts w:asciiTheme="majorHAnsi" w:eastAsiaTheme="minorHAnsi" w:hAnsiTheme="majorHAnsi" w:cs="Calibri"/>
          <w:u w:val="single"/>
          <w:lang w:eastAsia="en-US"/>
        </w:rPr>
        <w:t xml:space="preserve">a </w:t>
      </w:r>
      <w:r w:rsidRPr="00B0507B">
        <w:rPr>
          <w:rFonts w:asciiTheme="majorHAnsi" w:eastAsiaTheme="minorHAnsi" w:hAnsiTheme="majorHAnsi" w:cs="Calibri"/>
          <w:highlight w:val="green"/>
          <w:u w:val="single"/>
          <w:lang w:eastAsia="en-US"/>
        </w:rPr>
        <w:t xml:space="preserve">flawed understanding of </w:t>
      </w:r>
      <w:r w:rsidRPr="00B0507B">
        <w:rPr>
          <w:rFonts w:asciiTheme="majorHAnsi" w:eastAsiaTheme="minorHAnsi" w:hAnsiTheme="majorHAnsi" w:cs="Calibri"/>
          <w:u w:val="single"/>
          <w:lang w:eastAsia="en-US"/>
        </w:rPr>
        <w:t>the</w:t>
      </w:r>
      <w:r w:rsidRPr="00B0507B">
        <w:rPr>
          <w:rFonts w:asciiTheme="majorHAnsi" w:eastAsiaTheme="minorHAnsi" w:hAnsiTheme="majorHAnsi" w:cs="Calibri"/>
          <w:sz w:val="12"/>
          <w:lang w:eastAsia="en-US"/>
        </w:rPr>
        <w:t xml:space="preserve"> very </w:t>
      </w:r>
      <w:r w:rsidRPr="00B0507B">
        <w:rPr>
          <w:rFonts w:asciiTheme="majorHAnsi" w:eastAsiaTheme="minorHAnsi" w:hAnsiTheme="majorHAnsi" w:cs="Calibri"/>
          <w:u w:val="single"/>
          <w:lang w:eastAsia="en-US"/>
        </w:rPr>
        <w:t xml:space="preserve">nature of </w:t>
      </w:r>
      <w:r w:rsidRPr="00B0507B">
        <w:rPr>
          <w:rFonts w:asciiTheme="majorHAnsi" w:eastAsiaTheme="minorHAnsi" w:hAnsiTheme="majorHAnsi" w:cs="Calibri"/>
          <w:highlight w:val="green"/>
          <w:u w:val="single"/>
          <w:lang w:eastAsia="en-US"/>
        </w:rPr>
        <w:t>‘the political</w:t>
      </w:r>
      <w:r w:rsidRPr="00B0507B">
        <w:rPr>
          <w:rFonts w:asciiTheme="majorHAnsi" w:eastAsiaTheme="minorHAnsi" w:hAnsiTheme="majorHAnsi" w:cs="Calibri"/>
          <w:sz w:val="12"/>
          <w:highlight w:val="green"/>
          <w:lang w:eastAsia="en-US"/>
        </w:rPr>
        <w:t xml:space="preserve">’ </w:t>
      </w:r>
      <w:r w:rsidRPr="00B0507B">
        <w:rPr>
          <w:rFonts w:asciiTheme="majorHAnsi" w:eastAsiaTheme="minorHAnsi" w:hAnsiTheme="majorHAnsi" w:cs="Calibri"/>
          <w:sz w:val="12"/>
          <w:lang w:eastAsia="en-US"/>
        </w:rPr>
        <w:t xml:space="preserve">itself. Critique as withdrawal The model of social criticism and radical politics put forward by Michel Hardt and Antonio Negri in their books Empire (2000) and Multitude (2004) is a good illustration of ‘critique as withdrawal’. Empire is often referred to as the Communist manifesto for the twenty-first century in academic and activist conferences. In this book, the authors call for a total break with modernity and the elaboration of a postmodern approach. In their view such a break is required because of the crucial transformations of globalisation and the subsequent workers’ struggle experienced by our society during the last decades of the twentieth century. According to Hardt and Negri, these transformations can be broadly summarised in the following way: 1. Sovereignty has taken a new form: there is a new global sovereignty, which Hardt and Negri call ‘Empire’. They argue that this Empire is a new imperialism that replaces the attempt by nation states to extend their own sovereignty beyond their borders. In contrast to old-style imperialism, the current Empire has no territorial centre of power and no fixed boundaries; it is decentred and deterritorialised, progressively incorporating the entire global realm with open, expanding frontiers. 2. This transformation corresponds, they say, to the transformation of the capitalist mode of production. The role of industrial factory labour has been reduced. Priority is instead given to communicative, cooperative and affective labour. In the postmodernisation of the global economy, the creation of wealth tends towards regulating and mediating life itself. It permeates every aspect of our life. The scope of the rule of Empire is social life in its entirety. All aspects of our life are controlled – from the way we work and exchange ideas across international borders, through to how we think about our body image. 3. We are witnessing the passage from a ‘disciplinary society’ to a ‘society of control’ characterised by a new paradigm of power. In the disciplinary society, which corresponds to the first phase of capitalist accumulation, command is constructed through diffuse networks of apparatus. These produce and regulate customs, habits and productive practices with the help of disciplinary institutions like prisons, factories, asylums, hospitals, schools and others. The society of control, in contrast, is a society in which mechanisms of command are less obvious. The society of control is dominated by the many mechanisms of the globalised, postmodern capitalist society, which seek to directly organise the brain and body (from the internet, through to complex global systems of trade). What is directly at stake is the regulation of life itself. This is what they call ‘biopower’. 4. Hardt and Negri produce new terms to help explain this situation. These are ‘mass intellectuality’, ‘immaterial labor’ and ‘general intellect’. The central role previously occupied by the labour-power of mass factory workers in the production of surplus-value is today said to be increasingly filled by intellectual, immaterial and communicative labour-power. For Hardt and Negri, the figure of immaterial labour involved in communication, cooperation and the reproduction of affects occupies an increasingly central position in the schema of capitalist production. 5. A new term is needed to refer to this collective worker that Hardt and Negri call the ‘Multitude’. They believe that the transition to Empire – where territorial state sovereignty is less important – has opened up new possibilities for the liberation of this Multitude. The Multitude have shaped a new form of globalisation, which means that previous systems and structures of exploitation and control, such as the state, are no longer needed. This is why their book Empire is so often referred to as the Communist manifesto of the twenty-first century. </w:t>
      </w:r>
      <w:r w:rsidRPr="00B0507B">
        <w:rPr>
          <w:rFonts w:asciiTheme="majorHAnsi" w:eastAsiaTheme="minorHAnsi" w:hAnsiTheme="majorHAnsi" w:cs="Calibri"/>
          <w:u w:val="single"/>
          <w:lang w:eastAsia="en-US"/>
        </w:rPr>
        <w:t>According to this manifesto, the</w:t>
      </w:r>
      <w:r w:rsidRPr="00B0507B">
        <w:rPr>
          <w:rFonts w:asciiTheme="majorHAnsi" w:eastAsiaTheme="minorHAnsi" w:hAnsiTheme="majorHAnsi" w:cs="Calibri"/>
          <w:sz w:val="12"/>
          <w:lang w:eastAsia="en-US"/>
        </w:rPr>
        <w:t xml:space="preserve"> creative </w:t>
      </w:r>
      <w:r w:rsidRPr="00B0507B">
        <w:rPr>
          <w:rFonts w:asciiTheme="majorHAnsi" w:eastAsiaTheme="minorHAnsi" w:hAnsiTheme="majorHAnsi" w:cs="Calibri"/>
          <w:u w:val="single"/>
          <w:lang w:eastAsia="en-US"/>
        </w:rPr>
        <w:t xml:space="preserve">forces of the </w:t>
      </w:r>
      <w:r w:rsidRPr="00B0507B">
        <w:rPr>
          <w:rFonts w:asciiTheme="majorHAnsi" w:eastAsiaTheme="minorHAnsi" w:hAnsiTheme="majorHAnsi" w:cs="Calibri"/>
          <w:highlight w:val="green"/>
          <w:u w:val="single"/>
          <w:lang w:eastAsia="en-US"/>
        </w:rPr>
        <w:t xml:space="preserve">Multitude </w:t>
      </w:r>
      <w:r w:rsidRPr="00B0507B">
        <w:rPr>
          <w:rFonts w:asciiTheme="majorHAnsi" w:eastAsiaTheme="minorHAnsi" w:hAnsiTheme="majorHAnsi" w:cs="Calibri"/>
          <w:u w:val="single"/>
          <w:lang w:eastAsia="en-US"/>
        </w:rPr>
        <w:t xml:space="preserve">are capable of constructing a counter-empire, of </w:t>
      </w:r>
      <w:r w:rsidRPr="00B0507B">
        <w:rPr>
          <w:rFonts w:asciiTheme="majorHAnsi" w:eastAsiaTheme="minorHAnsi" w:hAnsiTheme="majorHAnsi" w:cs="Calibri"/>
          <w:highlight w:val="green"/>
          <w:u w:val="single"/>
          <w:lang w:eastAsia="en-US"/>
        </w:rPr>
        <w:t>overthrow</w:t>
      </w:r>
      <w:r w:rsidRPr="00B0507B">
        <w:rPr>
          <w:rFonts w:asciiTheme="majorHAnsi" w:eastAsiaTheme="minorHAnsi" w:hAnsiTheme="majorHAnsi" w:cs="Calibri"/>
          <w:u w:val="single"/>
          <w:lang w:eastAsia="en-US"/>
        </w:rPr>
        <w:t xml:space="preserve">ing </w:t>
      </w:r>
      <w:r w:rsidRPr="00B0507B">
        <w:rPr>
          <w:rFonts w:asciiTheme="majorHAnsi" w:eastAsiaTheme="minorHAnsi" w:hAnsiTheme="majorHAnsi" w:cs="Calibri"/>
          <w:highlight w:val="green"/>
          <w:u w:val="single"/>
          <w:lang w:eastAsia="en-US"/>
        </w:rPr>
        <w:t xml:space="preserve">the state </w:t>
      </w:r>
      <w:r w:rsidRPr="00B0507B">
        <w:rPr>
          <w:rFonts w:asciiTheme="majorHAnsi" w:eastAsiaTheme="minorHAnsi" w:hAnsiTheme="majorHAnsi" w:cs="Calibri"/>
          <w:u w:val="single"/>
          <w:lang w:eastAsia="en-US"/>
        </w:rPr>
        <w:t>apparatus</w:t>
      </w:r>
      <w:r w:rsidRPr="00B0507B">
        <w:rPr>
          <w:rFonts w:asciiTheme="majorHAnsi" w:eastAsiaTheme="minorHAnsi" w:hAnsiTheme="majorHAnsi" w:cs="Calibri"/>
          <w:sz w:val="12"/>
          <w:lang w:eastAsia="en-US"/>
        </w:rPr>
        <w:t xml:space="preserve"> of control. The present systems of control are no longer necessary. An alternative political organisation of the global flows of exchange now dominates in this era of globalisation. We can, therefore, get rid of territorial sovereignty because it only serves to oppress our creativity. Hardt and Negri therefore clearly illustrate what I previously called, in my introduction to this chapter, ‘critique as withdrawal’: a refusal to engage with existing institutions. At this point it is worth introducing the work of Paolo Virno to complement the picture. Virno’s analyses in his book Grammar of the Multitude (2004) dovetail in many respects with those of Hardt and Negri. But there are also some significant differences. For instance, he is much less sanguine about the future. While Hardt and Negri have a messianic vision of the role of the Multitude, which will necessarily bring down Empire and establish an ‘Absolute Democracy’, Virno does not. For Virno, the present conditions are not right for a communist future. It is unlikely that the sort of ‘Absolute Democracy’ that Hardt and Negri envisage will actually take place. Instead of seeing the generalisation of immaterial labour as a type of ‘spontaneous communism’ like Hardt and Negri, Virno tends to see post-Fordism as a manifestation of the ‘communism of capital’. Under post-Fordism, consumers pursue different goals, with services responding accordingly. This means that today, for Virno, capitalistic initiatives orchestrate material and cultural conditions for their own benefit. And the role of political action should be to create a sphere of common affairs – which he calls the ‘Republic of the Multitude’ – to challenge this situation. Virno proposes two key terms to describe the type of political action which he thinks is necessary. These are ‘exodus’ and ‘civil disobedience’. And for me, they again illustrate what I call ‘critique as withdrawal’: something which is an important and influential trend in radical politics today because exodus advocates </w:t>
      </w:r>
      <w:r w:rsidRPr="00B0507B">
        <w:rPr>
          <w:rFonts w:asciiTheme="majorHAnsi" w:eastAsiaTheme="minorHAnsi" w:hAnsiTheme="majorHAnsi" w:cs="Calibri"/>
          <w:highlight w:val="green"/>
          <w:u w:val="single"/>
          <w:lang w:eastAsia="en-US"/>
        </w:rPr>
        <w:t xml:space="preserve">mass defection from </w:t>
      </w:r>
      <w:r w:rsidRPr="00B0507B">
        <w:rPr>
          <w:rFonts w:asciiTheme="majorHAnsi" w:eastAsiaTheme="minorHAnsi" w:hAnsiTheme="majorHAnsi" w:cs="Calibri"/>
          <w:u w:val="single"/>
          <w:lang w:eastAsia="en-US"/>
        </w:rPr>
        <w:t xml:space="preserve">the </w:t>
      </w:r>
      <w:r w:rsidRPr="00B0507B">
        <w:rPr>
          <w:rFonts w:asciiTheme="majorHAnsi" w:eastAsiaTheme="minorHAnsi" w:hAnsiTheme="majorHAnsi" w:cs="Calibri"/>
          <w:highlight w:val="green"/>
          <w:u w:val="single"/>
          <w:lang w:eastAsia="en-US"/>
        </w:rPr>
        <w:t>state</w:t>
      </w:r>
      <w:r w:rsidRPr="00B0507B">
        <w:rPr>
          <w:rFonts w:asciiTheme="majorHAnsi" w:eastAsiaTheme="minorHAnsi" w:hAnsiTheme="majorHAnsi" w:cs="Calibri"/>
          <w:sz w:val="12"/>
          <w:lang w:eastAsia="en-US"/>
        </w:rPr>
        <w:t xml:space="preserve">. This </w:t>
      </w:r>
      <w:r w:rsidRPr="00B0507B">
        <w:rPr>
          <w:rFonts w:asciiTheme="majorHAnsi" w:eastAsiaTheme="minorHAnsi" w:hAnsiTheme="majorHAnsi" w:cs="Calibri"/>
          <w:highlight w:val="green"/>
          <w:u w:val="single"/>
          <w:lang w:eastAsia="en-US"/>
        </w:rPr>
        <w:t xml:space="preserve">requires </w:t>
      </w:r>
      <w:r w:rsidRPr="00B0507B">
        <w:rPr>
          <w:rFonts w:asciiTheme="majorHAnsi" w:eastAsiaTheme="minorHAnsi" w:hAnsiTheme="majorHAnsi" w:cs="Calibri"/>
          <w:u w:val="single"/>
          <w:lang w:eastAsia="en-US"/>
        </w:rPr>
        <w:t xml:space="preserve">the </w:t>
      </w:r>
      <w:r w:rsidRPr="00B0507B">
        <w:rPr>
          <w:rFonts w:asciiTheme="majorHAnsi" w:eastAsiaTheme="minorHAnsi" w:hAnsiTheme="majorHAnsi" w:cs="Calibri"/>
          <w:highlight w:val="green"/>
          <w:u w:val="single"/>
          <w:lang w:eastAsia="en-US"/>
        </w:rPr>
        <w:t xml:space="preserve">development of </w:t>
      </w:r>
      <w:r w:rsidRPr="00B0507B">
        <w:rPr>
          <w:rFonts w:asciiTheme="majorHAnsi" w:eastAsiaTheme="minorHAnsi" w:hAnsiTheme="majorHAnsi" w:cs="Calibri"/>
          <w:u w:val="single"/>
          <w:lang w:eastAsia="en-US"/>
        </w:rPr>
        <w:t>a non-state public sphere and a</w:t>
      </w:r>
      <w:r w:rsidRPr="00B0507B">
        <w:rPr>
          <w:rFonts w:asciiTheme="majorHAnsi" w:eastAsiaTheme="minorHAnsi" w:hAnsiTheme="majorHAnsi" w:cs="Calibri"/>
          <w:sz w:val="12"/>
          <w:lang w:eastAsia="en-US"/>
        </w:rPr>
        <w:t xml:space="preserve"> </w:t>
      </w:r>
      <w:r w:rsidRPr="00B0507B">
        <w:rPr>
          <w:rFonts w:asciiTheme="majorHAnsi" w:eastAsiaTheme="minorHAnsi" w:hAnsiTheme="majorHAnsi" w:cs="Calibri"/>
          <w:highlight w:val="green"/>
          <w:u w:val="single"/>
          <w:lang w:eastAsia="en-US"/>
        </w:rPr>
        <w:t xml:space="preserve">radically new </w:t>
      </w:r>
      <w:r w:rsidRPr="00B0507B">
        <w:rPr>
          <w:rFonts w:asciiTheme="majorHAnsi" w:eastAsiaTheme="minorHAnsi" w:hAnsiTheme="majorHAnsi" w:cs="Calibri"/>
          <w:u w:val="single"/>
          <w:lang w:eastAsia="en-US"/>
        </w:rPr>
        <w:t xml:space="preserve">type of </w:t>
      </w:r>
      <w:r w:rsidRPr="00B0507B">
        <w:rPr>
          <w:rFonts w:asciiTheme="majorHAnsi" w:eastAsiaTheme="minorHAnsi" w:hAnsiTheme="majorHAnsi" w:cs="Calibri"/>
          <w:highlight w:val="green"/>
          <w:u w:val="single"/>
          <w:lang w:eastAsia="en-US"/>
        </w:rPr>
        <w:t>democracy</w:t>
      </w:r>
      <w:r w:rsidRPr="00B0507B">
        <w:rPr>
          <w:rFonts w:asciiTheme="majorHAnsi" w:eastAsiaTheme="minorHAnsi" w:hAnsiTheme="majorHAnsi" w:cs="Calibri"/>
          <w:sz w:val="12"/>
          <w:lang w:eastAsia="en-US"/>
        </w:rPr>
        <w:t xml:space="preserve">. It involves experimenting in new forms of nonrepresentative and extra-parliamentary democracy, organised around leagues, councils and soviets. The Multitude never aspire to transform themselves into a majority. They develop a power that refuses to become government. This is why, according to Virno, civil disobedience needs to be emancipated from the liberal tradition. He does not just want to ignore specific laws if they do not conform to the principles of a given territorial constitution or state. For Virno, like Hardt and Negri, radical disobedience goes much further – it puts the existence of the state itself in question. In both Hardt and Negri, and Virno, there is therefore emphasis upon ‘critique as withdrawal’. They all call for the development of a non-state public sphere. They call for self-organisation, experimentation, non-representative and extra-parliamentary politics. </w:t>
      </w:r>
      <w:r w:rsidRPr="00B0507B">
        <w:rPr>
          <w:rFonts w:asciiTheme="majorHAnsi" w:eastAsiaTheme="minorHAnsi" w:hAnsiTheme="majorHAnsi" w:cs="Calibri"/>
          <w:u w:val="single"/>
          <w:lang w:eastAsia="en-US"/>
        </w:rPr>
        <w:t xml:space="preserve">They see forms of traditional representative politics as inherently oppressive. So </w:t>
      </w:r>
      <w:r w:rsidRPr="00B0507B">
        <w:rPr>
          <w:rFonts w:asciiTheme="majorHAnsi" w:eastAsiaTheme="minorHAnsi" w:hAnsiTheme="majorHAnsi" w:cs="Calibri"/>
          <w:b/>
          <w:iCs/>
          <w:u w:val="single"/>
          <w:lang w:eastAsia="en-US"/>
        </w:rPr>
        <w:t>they do not seek to engage</w:t>
      </w:r>
      <w:r w:rsidRPr="00B0507B">
        <w:rPr>
          <w:rFonts w:asciiTheme="majorHAnsi" w:eastAsiaTheme="minorHAnsi" w:hAnsiTheme="majorHAnsi" w:cs="Calibri"/>
          <w:u w:val="single"/>
          <w:lang w:eastAsia="en-US"/>
        </w:rPr>
        <w:t xml:space="preserve"> with them, in order to challenge them</w:t>
      </w:r>
      <w:r w:rsidRPr="00B0507B">
        <w:rPr>
          <w:rFonts w:asciiTheme="majorHAnsi" w:eastAsiaTheme="minorHAnsi" w:hAnsiTheme="majorHAnsi" w:cs="Calibri"/>
          <w:sz w:val="12"/>
          <w:lang w:eastAsia="en-US"/>
        </w:rPr>
        <w:t>. They seek to get rid of them altogether. This disengagement is, for such influential personalities in radical politics today, the key to every political position in the world</w:t>
      </w:r>
      <w:r w:rsidRPr="00B0507B">
        <w:rPr>
          <w:rFonts w:asciiTheme="majorHAnsi" w:eastAsiaTheme="minorHAnsi" w:hAnsiTheme="majorHAnsi" w:cs="Calibri"/>
          <w:u w:val="single"/>
          <w:lang w:eastAsia="en-US"/>
        </w:rPr>
        <w:t>.</w:t>
      </w:r>
      <w:r w:rsidRPr="00B0507B">
        <w:rPr>
          <w:rFonts w:asciiTheme="majorHAnsi" w:eastAsiaTheme="minorHAnsi" w:hAnsiTheme="majorHAnsi" w:cs="Calibri"/>
          <w:sz w:val="12"/>
          <w:lang w:eastAsia="en-US"/>
        </w:rPr>
        <w:t xml:space="preserve"> The Multitude must recognise imperial sovereignty itself as the enemy and discover adequate means of subverting its power. Whereas in the disciplinary era I spoke about earlier, sabotage was the fundamental form of political resistance, these authors claim that, today, it should be desertion. It is indeed through desertion, through the evacuation of the places of power, that they think that battles against Empire might be won. Desertion and exodus are, for these important thinkers, a powerful form of class struggle against imperial postmodernity. According to Hardt and Negri, and Virno, radical politics in the past was dominated by the notion of ‘the people’. This was, according to them, a unity, acting with one will. And this unity is linked to the existence of the state. The Multitude, on the contrary, shuns political unity. It is not representable because it is an active self-organising agent that can never achieve the status of a juridical personage. It can never converge in a general will, because the present globalisation of capital and workers’ struggles will not permit this. It is anti-state and anti-popular. Hardt and Negri claim that the Multitude cannot be conceived any more in terms of a sovereign authority that is representative of the people. They therefore argue that new forms of politics, which are non-representative, are needed. They advocate a withdrawal from existing institutions. This is something which characterises much of radical politics today. </w:t>
      </w:r>
      <w:r w:rsidRPr="00B0507B">
        <w:rPr>
          <w:rFonts w:asciiTheme="majorHAnsi" w:eastAsiaTheme="minorHAnsi" w:hAnsiTheme="majorHAnsi" w:cs="Calibri"/>
          <w:u w:val="single"/>
          <w:lang w:eastAsia="en-US"/>
        </w:rPr>
        <w:t>The emphasis is not upon challenging the state. Radical politics</w:t>
      </w:r>
      <w:r w:rsidRPr="00B0507B">
        <w:rPr>
          <w:rFonts w:asciiTheme="majorHAnsi" w:eastAsiaTheme="minorHAnsi" w:hAnsiTheme="majorHAnsi" w:cs="Calibri"/>
          <w:sz w:val="12"/>
          <w:lang w:eastAsia="en-US"/>
        </w:rPr>
        <w:t xml:space="preserve"> today </w:t>
      </w:r>
      <w:r w:rsidRPr="00B0507B">
        <w:rPr>
          <w:rFonts w:asciiTheme="majorHAnsi" w:eastAsiaTheme="minorHAnsi" w:hAnsiTheme="majorHAnsi" w:cs="Calibri"/>
          <w:u w:val="single"/>
          <w:lang w:eastAsia="en-US"/>
        </w:rPr>
        <w:t>is</w:t>
      </w:r>
      <w:r w:rsidRPr="00B0507B">
        <w:rPr>
          <w:rFonts w:asciiTheme="majorHAnsi" w:eastAsiaTheme="minorHAnsi" w:hAnsiTheme="majorHAnsi" w:cs="Calibri"/>
          <w:sz w:val="12"/>
          <w:lang w:eastAsia="en-US"/>
        </w:rPr>
        <w:t xml:space="preserve"> often </w:t>
      </w:r>
      <w:r w:rsidRPr="00B0507B">
        <w:rPr>
          <w:rFonts w:asciiTheme="majorHAnsi" w:eastAsiaTheme="minorHAnsi" w:hAnsiTheme="majorHAnsi" w:cs="Calibri"/>
          <w:u w:val="single"/>
          <w:lang w:eastAsia="en-US"/>
        </w:rPr>
        <w:t xml:space="preserve">characterised by a </w:t>
      </w:r>
      <w:r w:rsidRPr="00B0507B">
        <w:rPr>
          <w:rFonts w:asciiTheme="majorHAnsi" w:eastAsiaTheme="minorHAnsi" w:hAnsiTheme="majorHAnsi" w:cs="Calibri"/>
          <w:sz w:val="12"/>
          <w:lang w:eastAsia="en-US"/>
        </w:rPr>
        <w:t xml:space="preserve">mood, a sense and a </w:t>
      </w:r>
      <w:r w:rsidRPr="00B0507B">
        <w:rPr>
          <w:rFonts w:asciiTheme="majorHAnsi" w:eastAsiaTheme="minorHAnsi" w:hAnsiTheme="majorHAnsi" w:cs="Calibri"/>
          <w:u w:val="single"/>
          <w:lang w:eastAsia="en-US"/>
        </w:rPr>
        <w:t xml:space="preserve">feeling, that the state itself is inherently the problem. </w:t>
      </w:r>
      <w:r w:rsidRPr="00B0507B">
        <w:rPr>
          <w:rFonts w:asciiTheme="majorHAnsi" w:eastAsiaTheme="minorHAnsi" w:hAnsiTheme="majorHAnsi" w:cs="Calibri"/>
          <w:sz w:val="12"/>
          <w:lang w:eastAsia="en-US"/>
        </w:rPr>
        <w:t xml:space="preserve">Critique as engagement I will now turn to presenting the way I envisage the form of social criticism best suited to radical politics today. I agree with Hardt and Negri that it is important to understand the transition from Fordism to post-Fordism. But I consider that the dynamics of this transition is better apprehended within the framework of the approach outlined in the book Hegemony and Socialist Strategy: Towards a Radical Democratic Politics (Laclau and Mouffe, 2001). What I want to stress is that many factors have contributed to this transition from Fordism to post-Fordism, and that it is necessary to recognise its complex nature. My problem with Hardt and Negri’s view is that, by putting so much emphasis on the workers’ struggles, they tend to see this transition as if it was driven by one single logic: the workers’ resistance to the forces of capitalism in the post-Fordist era. They put too much emphasis upon immaterial labour. In their view, capitalism can only be reactive and they refuse to accept the creative role played both by capital and by labour. To put it another way, they deny the positive role of political struggle. In Hegemony and Socialist Strategy: Towards a Radical Democratic Politics we use the word ‘hegemony’ to describe the way in which meaning is given to institutions or practices: for example, the way in which a given institution or practice is defined as ‘oppressive to women’, ‘racist’ or ‘environmentally destructive’. We also point out that </w:t>
      </w:r>
      <w:r w:rsidRPr="00B0507B">
        <w:rPr>
          <w:rFonts w:asciiTheme="majorHAnsi" w:eastAsiaTheme="minorHAnsi" w:hAnsiTheme="majorHAnsi" w:cs="Calibri"/>
          <w:u w:val="single"/>
          <w:lang w:eastAsia="en-US"/>
        </w:rPr>
        <w:t>every hegemonic order is</w:t>
      </w:r>
      <w:r w:rsidRPr="00B0507B">
        <w:rPr>
          <w:rFonts w:asciiTheme="majorHAnsi" w:eastAsiaTheme="minorHAnsi" w:hAnsiTheme="majorHAnsi" w:cs="Calibri"/>
          <w:sz w:val="12"/>
          <w:lang w:eastAsia="en-US"/>
        </w:rPr>
        <w:t xml:space="preserve"> therefore </w:t>
      </w:r>
      <w:r w:rsidRPr="00B0507B">
        <w:rPr>
          <w:rFonts w:asciiTheme="majorHAnsi" w:eastAsiaTheme="minorHAnsi" w:hAnsiTheme="majorHAnsi" w:cs="Calibri"/>
          <w:b/>
          <w:iCs/>
          <w:u w:val="single"/>
          <w:lang w:eastAsia="en-US"/>
        </w:rPr>
        <w:t>susceptible to being challenged</w:t>
      </w:r>
      <w:r w:rsidRPr="00B0507B">
        <w:rPr>
          <w:rFonts w:asciiTheme="majorHAnsi" w:eastAsiaTheme="minorHAnsi" w:hAnsiTheme="majorHAnsi" w:cs="Calibri"/>
          <w:u w:val="single"/>
          <w:lang w:eastAsia="en-US"/>
        </w:rPr>
        <w:t xml:space="preserve"> by counter-hegemonic practices</w:t>
      </w:r>
      <w:r w:rsidRPr="00B0507B">
        <w:rPr>
          <w:rFonts w:asciiTheme="majorHAnsi" w:eastAsiaTheme="minorHAnsi" w:hAnsiTheme="majorHAnsi" w:cs="Calibri"/>
          <w:sz w:val="12"/>
          <w:lang w:eastAsia="en-US"/>
        </w:rPr>
        <w:t xml:space="preserve"> – feminist, anti-racist, environmentalist, for example. </w:t>
      </w:r>
      <w:r w:rsidRPr="00B0507B">
        <w:rPr>
          <w:rFonts w:asciiTheme="majorHAnsi" w:eastAsiaTheme="minorHAnsi" w:hAnsiTheme="majorHAnsi" w:cs="Calibri"/>
          <w:u w:val="single"/>
          <w:lang w:eastAsia="en-US"/>
        </w:rPr>
        <w:t>This is illustrated by the plethora of new social movements which</w:t>
      </w:r>
      <w:r w:rsidRPr="00B0507B">
        <w:rPr>
          <w:rFonts w:asciiTheme="majorHAnsi" w:eastAsiaTheme="minorHAnsi" w:hAnsiTheme="majorHAnsi" w:cs="Calibri"/>
          <w:sz w:val="12"/>
          <w:lang w:eastAsia="en-US"/>
        </w:rPr>
        <w:t xml:space="preserve"> presently </w:t>
      </w:r>
      <w:r w:rsidRPr="00B0507B">
        <w:rPr>
          <w:rFonts w:asciiTheme="majorHAnsi" w:eastAsiaTheme="minorHAnsi" w:hAnsiTheme="majorHAnsi" w:cs="Calibri"/>
          <w:u w:val="single"/>
          <w:lang w:eastAsia="en-US"/>
        </w:rPr>
        <w:t>exist</w:t>
      </w:r>
      <w:r w:rsidRPr="00B0507B">
        <w:rPr>
          <w:rFonts w:asciiTheme="majorHAnsi" w:eastAsiaTheme="minorHAnsi" w:hAnsiTheme="majorHAnsi" w:cs="Calibri"/>
          <w:sz w:val="12"/>
          <w:lang w:eastAsia="en-US"/>
        </w:rPr>
        <w:t xml:space="preserve"> in radical politics today (Christian, anti-war, counter-globalisation, Muslim, and so on). Clearly not all of these are workers’ struggles. In their various ways they have nevertheless attempted to influence and have influenced a new hegemonic order. This means that </w:t>
      </w:r>
      <w:r w:rsidRPr="00B0507B">
        <w:rPr>
          <w:rFonts w:asciiTheme="majorHAnsi" w:eastAsiaTheme="minorHAnsi" w:hAnsiTheme="majorHAnsi" w:cs="Calibri"/>
          <w:highlight w:val="green"/>
          <w:u w:val="single"/>
          <w:lang w:eastAsia="en-US"/>
        </w:rPr>
        <w:t>when we talk about ‘the political’</w:t>
      </w:r>
      <w:r w:rsidRPr="00B0507B">
        <w:rPr>
          <w:rFonts w:asciiTheme="majorHAnsi" w:eastAsiaTheme="minorHAnsi" w:hAnsiTheme="majorHAnsi" w:cs="Calibri"/>
          <w:u w:val="single"/>
          <w:lang w:eastAsia="en-US"/>
        </w:rPr>
        <w:t xml:space="preserve">, </w:t>
      </w:r>
      <w:r w:rsidRPr="00B0507B">
        <w:rPr>
          <w:rFonts w:asciiTheme="majorHAnsi" w:eastAsiaTheme="minorHAnsi" w:hAnsiTheme="majorHAnsi" w:cs="Calibri"/>
          <w:highlight w:val="green"/>
          <w:u w:val="single"/>
          <w:lang w:eastAsia="en-US"/>
        </w:rPr>
        <w:t xml:space="preserve">we do not lose sight of </w:t>
      </w:r>
      <w:r w:rsidRPr="00B0507B">
        <w:rPr>
          <w:rFonts w:asciiTheme="majorHAnsi" w:eastAsiaTheme="minorHAnsi" w:hAnsiTheme="majorHAnsi" w:cs="Calibri"/>
          <w:u w:val="single"/>
          <w:lang w:eastAsia="en-US"/>
        </w:rPr>
        <w:t xml:space="preserve">the ever present possibility of heterogeneity and </w:t>
      </w:r>
      <w:r w:rsidRPr="00B0507B">
        <w:rPr>
          <w:rFonts w:asciiTheme="majorHAnsi" w:eastAsiaTheme="minorHAnsi" w:hAnsiTheme="majorHAnsi" w:cs="Calibri"/>
          <w:highlight w:val="green"/>
          <w:u w:val="single"/>
          <w:lang w:eastAsia="en-US"/>
        </w:rPr>
        <w:t>antagonism</w:t>
      </w:r>
      <w:r w:rsidRPr="00B0507B">
        <w:rPr>
          <w:rFonts w:asciiTheme="majorHAnsi" w:eastAsiaTheme="minorHAnsi" w:hAnsiTheme="majorHAnsi" w:cs="Calibri"/>
          <w:sz w:val="12"/>
          <w:highlight w:val="green"/>
          <w:lang w:eastAsia="en-US"/>
        </w:rPr>
        <w:t xml:space="preserve"> </w:t>
      </w:r>
      <w:r w:rsidRPr="00B0507B">
        <w:rPr>
          <w:rFonts w:asciiTheme="majorHAnsi" w:eastAsiaTheme="minorHAnsi" w:hAnsiTheme="majorHAnsi" w:cs="Calibri"/>
          <w:sz w:val="12"/>
          <w:lang w:eastAsia="en-US"/>
        </w:rPr>
        <w:t xml:space="preserve">within society. There are many different ways of being antagonistic to a dominant order in a heterogeneous society – it need not only refer to the workers’ struggles. I submit that it is necessary to introduce this hegemonic dimension when one envisages the transition from Fordism to post-Fordism. This means abandoning the view that a single logic (workers’ struggles) is at work in the evolution of the work process; as well as acknowledging the pro-active role played by capital. In order to do this we can find interesting insights in the work of Luc Boltanski and Eve Chiapello who, in their book The New Spirit of Capitalism (2005), bring to light the way in which capitalists manage to use the demands for autonomy of the new movements that developed in the 1960s, harnessing them in the development of the post-Fordist networked economy and transforming them into new forms of control. They use the term ‘artistic critique’ to refer to how the strategies of the counter-culture (the search for authenticity, the ideal of selfmanagement and the anti-hierarchical exigency) were used to promote the conditions required by the new mode of capitalist regulation, replacing the disciplinary framework characteristic of the Fordist period. From my point of view, what is interesting in this approach is that it shows how an important dimension of the transition from Fordism to postFordism involves rearticulating existing discourses and practices in new ways. It allows us to visualise the transition from Fordism to postFordism in terms of a hegemonic intervention. To be sure, Boltanski and Chiapello never use this vocabulary, but their analysis is a clear example of what Gramsci called ‘hegemony through neutralisation’ or ‘passive revolution’. This refers to a situation </w:t>
      </w:r>
      <w:r w:rsidRPr="00B0507B">
        <w:rPr>
          <w:rFonts w:asciiTheme="majorHAnsi" w:eastAsiaTheme="minorHAnsi" w:hAnsiTheme="majorHAnsi" w:cs="Calibri"/>
          <w:u w:val="single"/>
          <w:lang w:eastAsia="en-US"/>
        </w:rPr>
        <w:t xml:space="preserve">where demands which challenge the hegemonic order are recuperated by the existing system, which is achieved by satisfying them in a way that </w:t>
      </w:r>
      <w:r w:rsidRPr="00B0507B">
        <w:rPr>
          <w:rFonts w:asciiTheme="majorHAnsi" w:eastAsiaTheme="minorHAnsi" w:hAnsiTheme="majorHAnsi" w:cs="Calibri"/>
          <w:b/>
          <w:iCs/>
          <w:u w:val="single"/>
          <w:lang w:eastAsia="en-US"/>
        </w:rPr>
        <w:t>neutralises their subversive potential</w:t>
      </w:r>
      <w:r w:rsidRPr="00B0507B">
        <w:rPr>
          <w:rFonts w:asciiTheme="majorHAnsi" w:eastAsiaTheme="minorHAnsi" w:hAnsiTheme="majorHAnsi" w:cs="Calibri"/>
          <w:u w:val="single"/>
          <w:lang w:eastAsia="en-US"/>
        </w:rPr>
        <w:t>.</w:t>
      </w:r>
      <w:r w:rsidRPr="00B0507B">
        <w:rPr>
          <w:rFonts w:asciiTheme="majorHAnsi" w:eastAsiaTheme="minorHAnsi" w:hAnsiTheme="majorHAnsi" w:cs="Calibri"/>
          <w:sz w:val="12"/>
          <w:lang w:eastAsia="en-US"/>
        </w:rPr>
        <w:t xml:space="preserve"> When we apprehend the transition from Fordism to postFordism within such a framework, we can understand it as a hegemonic move by capital to re-establish its leading role and restore its challenged legitimacy. We did not witness a revolution, in Marx’s sense of the term. Rather, there have been many different interventions, challenging dominant hegemonic practices. It is clear that, </w:t>
      </w:r>
      <w:r w:rsidRPr="00B0507B">
        <w:rPr>
          <w:rFonts w:asciiTheme="majorHAnsi" w:eastAsiaTheme="minorHAnsi" w:hAnsiTheme="majorHAnsi" w:cs="Calibri"/>
          <w:highlight w:val="green"/>
          <w:u w:val="single"/>
          <w:lang w:eastAsia="en-US"/>
        </w:rPr>
        <w:t xml:space="preserve">once we envisage </w:t>
      </w:r>
      <w:r w:rsidRPr="00B0507B">
        <w:rPr>
          <w:rFonts w:asciiTheme="majorHAnsi" w:eastAsiaTheme="minorHAnsi" w:hAnsiTheme="majorHAnsi" w:cs="Calibri"/>
          <w:u w:val="single"/>
          <w:lang w:eastAsia="en-US"/>
        </w:rPr>
        <w:t xml:space="preserve">social </w:t>
      </w:r>
      <w:r w:rsidRPr="00B0507B">
        <w:rPr>
          <w:rFonts w:asciiTheme="majorHAnsi" w:eastAsiaTheme="minorHAnsi" w:hAnsiTheme="majorHAnsi" w:cs="Calibri"/>
          <w:highlight w:val="green"/>
          <w:u w:val="single"/>
          <w:lang w:eastAsia="en-US"/>
        </w:rPr>
        <w:t>reality in terms of ‘hegemonic’ and ‘counter-hegemonic’ practices</w:t>
      </w:r>
      <w:r w:rsidRPr="00B0507B">
        <w:rPr>
          <w:rFonts w:asciiTheme="majorHAnsi" w:eastAsiaTheme="minorHAnsi" w:hAnsiTheme="majorHAnsi" w:cs="Calibri"/>
          <w:u w:val="single"/>
          <w:lang w:eastAsia="en-US"/>
        </w:rPr>
        <w:t xml:space="preserve">, </w:t>
      </w:r>
      <w:r w:rsidRPr="00B0507B">
        <w:rPr>
          <w:rFonts w:asciiTheme="majorHAnsi" w:eastAsiaTheme="minorHAnsi" w:hAnsiTheme="majorHAnsi" w:cs="Calibri"/>
          <w:highlight w:val="green"/>
          <w:u w:val="single"/>
          <w:lang w:eastAsia="en-US"/>
        </w:rPr>
        <w:t xml:space="preserve">radical politics is not </w:t>
      </w:r>
      <w:r w:rsidRPr="00B0507B">
        <w:rPr>
          <w:rFonts w:asciiTheme="majorHAnsi" w:eastAsiaTheme="minorHAnsi" w:hAnsiTheme="majorHAnsi" w:cs="Calibri"/>
          <w:u w:val="single"/>
          <w:lang w:eastAsia="en-US"/>
        </w:rPr>
        <w:t xml:space="preserve">about </w:t>
      </w:r>
      <w:r w:rsidRPr="00B0507B">
        <w:rPr>
          <w:rFonts w:asciiTheme="majorHAnsi" w:eastAsiaTheme="minorHAnsi" w:hAnsiTheme="majorHAnsi" w:cs="Calibri"/>
          <w:highlight w:val="green"/>
          <w:u w:val="single"/>
          <w:lang w:eastAsia="en-US"/>
        </w:rPr>
        <w:t>withdrawing completely</w:t>
      </w:r>
      <w:r w:rsidRPr="00B0507B">
        <w:rPr>
          <w:rFonts w:asciiTheme="majorHAnsi" w:eastAsiaTheme="minorHAnsi" w:hAnsiTheme="majorHAnsi" w:cs="Calibri"/>
          <w:sz w:val="12"/>
          <w:highlight w:val="green"/>
          <w:lang w:eastAsia="en-US"/>
        </w:rPr>
        <w:t xml:space="preserve"> </w:t>
      </w:r>
      <w:r w:rsidRPr="00B0507B">
        <w:rPr>
          <w:rFonts w:asciiTheme="majorHAnsi" w:eastAsiaTheme="minorHAnsi" w:hAnsiTheme="majorHAnsi" w:cs="Calibri"/>
          <w:sz w:val="12"/>
          <w:lang w:eastAsia="en-US"/>
        </w:rPr>
        <w:t xml:space="preserve">from existing institutions. Rather, </w:t>
      </w:r>
      <w:r w:rsidRPr="00B0507B">
        <w:rPr>
          <w:rFonts w:asciiTheme="majorHAnsi" w:eastAsiaTheme="minorHAnsi" w:hAnsiTheme="majorHAnsi" w:cs="Calibri"/>
          <w:highlight w:val="green"/>
          <w:u w:val="single"/>
          <w:lang w:eastAsia="en-US"/>
        </w:rPr>
        <w:t xml:space="preserve">we </w:t>
      </w:r>
      <w:r w:rsidRPr="00B0507B">
        <w:rPr>
          <w:rFonts w:asciiTheme="majorHAnsi" w:eastAsiaTheme="minorHAnsi" w:hAnsiTheme="majorHAnsi" w:cs="Calibri"/>
          <w:u w:val="single"/>
          <w:lang w:eastAsia="en-US"/>
        </w:rPr>
        <w:t xml:space="preserve">have no other choice but to </w:t>
      </w:r>
      <w:r w:rsidRPr="00B0507B">
        <w:rPr>
          <w:rFonts w:asciiTheme="majorHAnsi" w:eastAsiaTheme="minorHAnsi" w:hAnsiTheme="majorHAnsi" w:cs="Calibri"/>
          <w:highlight w:val="green"/>
          <w:u w:val="single"/>
          <w:lang w:eastAsia="en-US"/>
        </w:rPr>
        <w:t xml:space="preserve">engage </w:t>
      </w:r>
      <w:r w:rsidRPr="00B0507B">
        <w:rPr>
          <w:rFonts w:asciiTheme="majorHAnsi" w:eastAsiaTheme="minorHAnsi" w:hAnsiTheme="majorHAnsi" w:cs="Calibri"/>
          <w:u w:val="single"/>
          <w:lang w:eastAsia="en-US"/>
        </w:rPr>
        <w:t xml:space="preserve">with hegemonic practices, </w:t>
      </w:r>
      <w:r w:rsidRPr="00B0507B">
        <w:rPr>
          <w:rFonts w:asciiTheme="majorHAnsi" w:eastAsiaTheme="minorHAnsi" w:hAnsiTheme="majorHAnsi" w:cs="Calibri"/>
          <w:highlight w:val="green"/>
          <w:u w:val="single"/>
          <w:lang w:eastAsia="en-US"/>
        </w:rPr>
        <w:t>i</w:t>
      </w:r>
      <w:r w:rsidRPr="00B0507B">
        <w:rPr>
          <w:rFonts w:asciiTheme="majorHAnsi" w:eastAsiaTheme="minorHAnsi" w:hAnsiTheme="majorHAnsi" w:cs="Calibri"/>
          <w:u w:val="single"/>
          <w:lang w:eastAsia="en-US"/>
        </w:rPr>
        <w:t xml:space="preserve">n order </w:t>
      </w:r>
      <w:r w:rsidRPr="00B0507B">
        <w:rPr>
          <w:rFonts w:asciiTheme="majorHAnsi" w:eastAsiaTheme="minorHAnsi" w:hAnsiTheme="majorHAnsi" w:cs="Calibri"/>
          <w:highlight w:val="green"/>
          <w:u w:val="single"/>
          <w:lang w:eastAsia="en-US"/>
        </w:rPr>
        <w:t xml:space="preserve">to challenge </w:t>
      </w:r>
      <w:r w:rsidRPr="00B0507B">
        <w:rPr>
          <w:rFonts w:asciiTheme="majorHAnsi" w:eastAsiaTheme="minorHAnsi" w:hAnsiTheme="majorHAnsi" w:cs="Calibri"/>
          <w:u w:val="single"/>
          <w:lang w:eastAsia="en-US"/>
        </w:rPr>
        <w:t>them.</w:t>
      </w:r>
      <w:r w:rsidRPr="00B0507B">
        <w:rPr>
          <w:rFonts w:asciiTheme="majorHAnsi" w:eastAsiaTheme="minorHAnsi" w:hAnsiTheme="majorHAnsi" w:cs="Calibri"/>
          <w:sz w:val="12"/>
          <w:lang w:eastAsia="en-US"/>
        </w:rPr>
        <w:t xml:space="preserve"> This is crucial; </w:t>
      </w:r>
      <w:r w:rsidRPr="00B0507B">
        <w:rPr>
          <w:rFonts w:asciiTheme="majorHAnsi" w:eastAsiaTheme="minorHAnsi" w:hAnsiTheme="majorHAnsi" w:cs="Calibri"/>
          <w:highlight w:val="green"/>
          <w:u w:val="single"/>
          <w:lang w:eastAsia="en-US"/>
        </w:rPr>
        <w:t>otherwise</w:t>
      </w:r>
      <w:r w:rsidRPr="00B0507B">
        <w:rPr>
          <w:rFonts w:asciiTheme="majorHAnsi" w:eastAsiaTheme="minorHAnsi" w:hAnsiTheme="majorHAnsi" w:cs="Calibri"/>
          <w:u w:val="single"/>
          <w:lang w:eastAsia="en-US"/>
        </w:rPr>
        <w:t xml:space="preserve"> we will be faced with a chaotic situation.</w:t>
      </w:r>
      <w:r w:rsidRPr="00B0507B">
        <w:rPr>
          <w:rFonts w:asciiTheme="majorHAnsi" w:eastAsiaTheme="minorHAnsi" w:hAnsiTheme="majorHAnsi" w:cs="Calibri"/>
          <w:sz w:val="12"/>
          <w:lang w:eastAsia="en-US"/>
        </w:rPr>
        <w:t xml:space="preserve"> Moreover, </w:t>
      </w:r>
      <w:r w:rsidRPr="00B0507B">
        <w:rPr>
          <w:rFonts w:asciiTheme="majorHAnsi" w:eastAsiaTheme="minorHAnsi" w:hAnsiTheme="majorHAnsi" w:cs="Calibri"/>
          <w:u w:val="single"/>
          <w:lang w:eastAsia="en-US"/>
        </w:rPr>
        <w:t>if we do not engage</w:t>
      </w:r>
      <w:r w:rsidRPr="00B0507B">
        <w:rPr>
          <w:rFonts w:asciiTheme="majorHAnsi" w:eastAsiaTheme="minorHAnsi" w:hAnsiTheme="majorHAnsi" w:cs="Calibri"/>
          <w:sz w:val="12"/>
          <w:lang w:eastAsia="en-US"/>
        </w:rPr>
        <w:t xml:space="preserve"> with and challenge </w:t>
      </w:r>
      <w:r w:rsidRPr="00B0507B">
        <w:rPr>
          <w:rFonts w:asciiTheme="majorHAnsi" w:eastAsiaTheme="minorHAnsi" w:hAnsiTheme="majorHAnsi" w:cs="Calibri"/>
          <w:u w:val="single"/>
          <w:lang w:eastAsia="en-US"/>
        </w:rPr>
        <w:t>the existing order,</w:t>
      </w:r>
      <w:r w:rsidRPr="00B0507B">
        <w:rPr>
          <w:rFonts w:asciiTheme="majorHAnsi" w:eastAsiaTheme="minorHAnsi" w:hAnsiTheme="majorHAnsi" w:cs="Calibri"/>
          <w:sz w:val="12"/>
          <w:lang w:eastAsia="en-US"/>
        </w:rPr>
        <w:t xml:space="preserve"> </w:t>
      </w:r>
      <w:r w:rsidRPr="00B0507B">
        <w:rPr>
          <w:rFonts w:asciiTheme="majorHAnsi" w:eastAsiaTheme="minorHAnsi" w:hAnsiTheme="majorHAnsi" w:cs="Calibri"/>
          <w:u w:val="single"/>
          <w:lang w:eastAsia="en-US"/>
        </w:rPr>
        <w:t>if we</w:t>
      </w:r>
      <w:r w:rsidRPr="00B0507B">
        <w:rPr>
          <w:rFonts w:asciiTheme="majorHAnsi" w:eastAsiaTheme="minorHAnsi" w:hAnsiTheme="majorHAnsi" w:cs="Calibri"/>
          <w:sz w:val="12"/>
          <w:lang w:eastAsia="en-US"/>
        </w:rPr>
        <w:t xml:space="preserve"> instead </w:t>
      </w:r>
      <w:r w:rsidRPr="00B0507B">
        <w:rPr>
          <w:rFonts w:asciiTheme="majorHAnsi" w:eastAsiaTheme="minorHAnsi" w:hAnsiTheme="majorHAnsi" w:cs="Calibri"/>
          <w:u w:val="single"/>
          <w:lang w:eastAsia="en-US"/>
        </w:rPr>
        <w:t xml:space="preserve">choose to simply escape the state completely, </w:t>
      </w:r>
      <w:r w:rsidRPr="00B0507B">
        <w:rPr>
          <w:rFonts w:asciiTheme="majorHAnsi" w:eastAsiaTheme="minorHAnsi" w:hAnsiTheme="majorHAnsi" w:cs="Calibri"/>
          <w:highlight w:val="green"/>
          <w:u w:val="single"/>
          <w:lang w:eastAsia="en-US"/>
        </w:rPr>
        <w:t xml:space="preserve">we leave the door open </w:t>
      </w:r>
      <w:r w:rsidRPr="00B0507B">
        <w:rPr>
          <w:rFonts w:asciiTheme="majorHAnsi" w:eastAsiaTheme="minorHAnsi" w:hAnsiTheme="majorHAnsi" w:cs="Calibri"/>
          <w:b/>
          <w:iCs/>
          <w:highlight w:val="green"/>
          <w:u w:val="single"/>
          <w:lang w:eastAsia="en-US"/>
        </w:rPr>
        <w:t xml:space="preserve">for others to </w:t>
      </w:r>
      <w:r w:rsidRPr="00B0507B">
        <w:rPr>
          <w:rFonts w:asciiTheme="majorHAnsi" w:eastAsiaTheme="minorHAnsi" w:hAnsiTheme="majorHAnsi" w:cs="Calibri"/>
          <w:b/>
          <w:iCs/>
          <w:u w:val="single"/>
          <w:lang w:eastAsia="en-US"/>
        </w:rPr>
        <w:t>take</w:t>
      </w:r>
      <w:r w:rsidRPr="00B0507B">
        <w:rPr>
          <w:rFonts w:asciiTheme="majorHAnsi" w:eastAsiaTheme="minorHAnsi" w:hAnsiTheme="majorHAnsi" w:cs="Calibri"/>
          <w:u w:val="single"/>
          <w:lang w:eastAsia="en-US"/>
        </w:rPr>
        <w:t xml:space="preserve"> </w:t>
      </w:r>
      <w:r w:rsidRPr="00B0507B">
        <w:rPr>
          <w:rFonts w:asciiTheme="majorHAnsi" w:eastAsiaTheme="minorHAnsi" w:hAnsiTheme="majorHAnsi" w:cs="Calibri"/>
          <w:highlight w:val="green"/>
          <w:u w:val="single"/>
          <w:lang w:eastAsia="en-US"/>
        </w:rPr>
        <w:t xml:space="preserve">control </w:t>
      </w:r>
      <w:r w:rsidRPr="00B0507B">
        <w:rPr>
          <w:rFonts w:asciiTheme="majorHAnsi" w:eastAsiaTheme="minorHAnsi" w:hAnsiTheme="majorHAnsi" w:cs="Calibri"/>
          <w:u w:val="single"/>
          <w:lang w:eastAsia="en-US"/>
        </w:rPr>
        <w:t>of</w:t>
      </w:r>
      <w:r w:rsidRPr="00B0507B">
        <w:rPr>
          <w:rFonts w:asciiTheme="majorHAnsi" w:eastAsiaTheme="minorHAnsi" w:hAnsiTheme="majorHAnsi" w:cs="Calibri"/>
          <w:sz w:val="12"/>
          <w:lang w:eastAsia="en-US"/>
        </w:rPr>
        <w:t xml:space="preserve"> systems of </w:t>
      </w:r>
      <w:r w:rsidRPr="00B0507B">
        <w:rPr>
          <w:rFonts w:asciiTheme="majorHAnsi" w:eastAsiaTheme="minorHAnsi" w:hAnsiTheme="majorHAnsi" w:cs="Calibri"/>
          <w:b/>
          <w:iCs/>
          <w:highlight w:val="green"/>
          <w:u w:val="single"/>
          <w:lang w:eastAsia="en-US"/>
        </w:rPr>
        <w:t>authority</w:t>
      </w:r>
      <w:r w:rsidRPr="00B0507B">
        <w:rPr>
          <w:rFonts w:asciiTheme="majorHAnsi" w:eastAsiaTheme="minorHAnsi" w:hAnsiTheme="majorHAnsi" w:cs="Calibri"/>
          <w:sz w:val="12"/>
          <w:highlight w:val="green"/>
          <w:lang w:eastAsia="en-US"/>
        </w:rPr>
        <w:t xml:space="preserve"> </w:t>
      </w:r>
      <w:r w:rsidRPr="00B0507B">
        <w:rPr>
          <w:rFonts w:asciiTheme="majorHAnsi" w:eastAsiaTheme="minorHAnsi" w:hAnsiTheme="majorHAnsi" w:cs="Calibri"/>
          <w:sz w:val="12"/>
          <w:lang w:eastAsia="en-US"/>
        </w:rPr>
        <w:t xml:space="preserve">and regulation. Indeed there are many historical (and not so historical) examples of this. </w:t>
      </w:r>
      <w:r w:rsidRPr="00B0507B">
        <w:rPr>
          <w:rFonts w:asciiTheme="majorHAnsi" w:eastAsiaTheme="minorHAnsi" w:hAnsiTheme="majorHAnsi" w:cs="Calibri"/>
          <w:highlight w:val="green"/>
          <w:u w:val="single"/>
          <w:lang w:eastAsia="en-US"/>
        </w:rPr>
        <w:t>When the Left shows little interest</w:t>
      </w:r>
      <w:r w:rsidRPr="00B0507B">
        <w:rPr>
          <w:rFonts w:asciiTheme="majorHAnsi" w:eastAsiaTheme="minorHAnsi" w:hAnsiTheme="majorHAnsi" w:cs="Calibri"/>
          <w:u w:val="single"/>
          <w:lang w:eastAsia="en-US"/>
        </w:rPr>
        <w:t xml:space="preserve">, </w:t>
      </w:r>
      <w:r w:rsidRPr="00B0507B">
        <w:rPr>
          <w:rFonts w:asciiTheme="majorHAnsi" w:eastAsiaTheme="minorHAnsi" w:hAnsiTheme="majorHAnsi" w:cs="Calibri"/>
          <w:highlight w:val="green"/>
          <w:u w:val="single"/>
          <w:lang w:eastAsia="en-US"/>
        </w:rPr>
        <w:t>Right-wing</w:t>
      </w:r>
      <w:r w:rsidRPr="00B0507B">
        <w:rPr>
          <w:rFonts w:asciiTheme="majorHAnsi" w:eastAsiaTheme="minorHAnsi" w:hAnsiTheme="majorHAnsi" w:cs="Calibri"/>
          <w:sz w:val="12"/>
          <w:highlight w:val="green"/>
          <w:lang w:eastAsia="en-US"/>
        </w:rPr>
        <w:t xml:space="preserve"> </w:t>
      </w:r>
      <w:r w:rsidRPr="00B0507B">
        <w:rPr>
          <w:rFonts w:asciiTheme="majorHAnsi" w:eastAsiaTheme="minorHAnsi" w:hAnsiTheme="majorHAnsi" w:cs="Calibri"/>
          <w:sz w:val="12"/>
          <w:lang w:eastAsia="en-US"/>
        </w:rPr>
        <w:t xml:space="preserve">and authoritarian </w:t>
      </w:r>
      <w:r w:rsidRPr="00B0507B">
        <w:rPr>
          <w:rFonts w:asciiTheme="majorHAnsi" w:eastAsiaTheme="minorHAnsi" w:hAnsiTheme="majorHAnsi" w:cs="Calibri"/>
          <w:b/>
          <w:iCs/>
          <w:highlight w:val="green"/>
          <w:u w:val="single"/>
          <w:lang w:eastAsia="en-US"/>
        </w:rPr>
        <w:t xml:space="preserve">groups </w:t>
      </w:r>
      <w:r w:rsidRPr="00B0507B">
        <w:rPr>
          <w:rFonts w:asciiTheme="majorHAnsi" w:eastAsiaTheme="minorHAnsi" w:hAnsiTheme="majorHAnsi" w:cs="Calibri"/>
          <w:b/>
          <w:iCs/>
          <w:u w:val="single"/>
          <w:lang w:eastAsia="en-US"/>
        </w:rPr>
        <w:t xml:space="preserve">are only too happy to </w:t>
      </w:r>
      <w:r w:rsidRPr="00B0507B">
        <w:rPr>
          <w:rFonts w:asciiTheme="majorHAnsi" w:eastAsiaTheme="minorHAnsi" w:hAnsiTheme="majorHAnsi" w:cs="Calibri"/>
          <w:b/>
          <w:iCs/>
          <w:highlight w:val="green"/>
          <w:u w:val="single"/>
          <w:lang w:eastAsia="en-US"/>
        </w:rPr>
        <w:t xml:space="preserve">take over </w:t>
      </w:r>
      <w:r w:rsidRPr="00B0507B">
        <w:rPr>
          <w:rFonts w:asciiTheme="majorHAnsi" w:eastAsiaTheme="minorHAnsi" w:hAnsiTheme="majorHAnsi" w:cs="Calibri"/>
          <w:b/>
          <w:iCs/>
          <w:u w:val="single"/>
          <w:lang w:eastAsia="en-US"/>
        </w:rPr>
        <w:t>the state</w:t>
      </w:r>
      <w:r w:rsidRPr="00B0507B">
        <w:rPr>
          <w:rFonts w:asciiTheme="majorHAnsi" w:eastAsiaTheme="minorHAnsi" w:hAnsiTheme="majorHAnsi" w:cs="Calibri"/>
          <w:u w:val="single"/>
          <w:lang w:eastAsia="en-US"/>
        </w:rPr>
        <w:t xml:space="preserve">. </w:t>
      </w:r>
      <w:r w:rsidRPr="00B0507B">
        <w:rPr>
          <w:rFonts w:asciiTheme="majorHAnsi" w:eastAsiaTheme="minorHAnsi" w:hAnsiTheme="majorHAnsi" w:cs="Calibri"/>
          <w:sz w:val="12"/>
          <w:lang w:eastAsia="en-US"/>
        </w:rPr>
        <w:t xml:space="preserve">The strategy of exodus could be seen as the reformulation of the idea of communism, as it was found in Marx. There are many points in common between the two perspectives. To be sure, for Hardt and Negri it is no longer the proletariat, but the Multitude which is the privileged political subject. But </w:t>
      </w:r>
      <w:r w:rsidRPr="00B0507B">
        <w:rPr>
          <w:rFonts w:asciiTheme="majorHAnsi" w:eastAsiaTheme="minorHAnsi" w:hAnsiTheme="majorHAnsi" w:cs="Calibri"/>
          <w:u w:val="single"/>
          <w:lang w:eastAsia="en-US"/>
        </w:rPr>
        <w:t>in both cases the state is seen as a monolithic apparatus of domination that cannot be transformed. It has to ‘wither away’ in order to leave room for a reconciled society beyond law</w:t>
      </w:r>
      <w:r w:rsidRPr="00B0507B">
        <w:rPr>
          <w:rFonts w:asciiTheme="majorHAnsi" w:eastAsiaTheme="minorHAnsi" w:hAnsiTheme="majorHAnsi" w:cs="Calibri"/>
          <w:sz w:val="12"/>
          <w:lang w:eastAsia="en-US"/>
        </w:rPr>
        <w:t xml:space="preserve">, power and sovereignty. </w:t>
      </w:r>
      <w:r w:rsidRPr="00B0507B">
        <w:rPr>
          <w:rFonts w:asciiTheme="majorHAnsi" w:eastAsiaTheme="minorHAnsi" w:hAnsiTheme="majorHAnsi" w:cs="Calibri"/>
          <w:u w:val="single"/>
          <w:lang w:eastAsia="en-US"/>
        </w:rPr>
        <w:t>In reality,</w:t>
      </w:r>
      <w:r w:rsidRPr="00B0507B">
        <w:rPr>
          <w:rFonts w:asciiTheme="majorHAnsi" w:eastAsiaTheme="minorHAnsi" w:hAnsiTheme="majorHAnsi" w:cs="Calibri"/>
          <w:sz w:val="12"/>
          <w:lang w:eastAsia="en-US"/>
        </w:rPr>
        <w:t xml:space="preserve"> as I’ve already noted, </w:t>
      </w:r>
      <w:r w:rsidRPr="00B0507B">
        <w:rPr>
          <w:rFonts w:asciiTheme="majorHAnsi" w:eastAsiaTheme="minorHAnsi" w:hAnsiTheme="majorHAnsi" w:cs="Calibri"/>
          <w:u w:val="single"/>
          <w:lang w:eastAsia="en-US"/>
        </w:rPr>
        <w:t>others</w:t>
      </w:r>
      <w:r w:rsidRPr="00B0507B">
        <w:rPr>
          <w:rFonts w:asciiTheme="majorHAnsi" w:eastAsiaTheme="minorHAnsi" w:hAnsiTheme="majorHAnsi" w:cs="Calibri"/>
          <w:sz w:val="12"/>
          <w:lang w:eastAsia="en-US"/>
        </w:rPr>
        <w:t xml:space="preserve"> are often perfectly willing to </w:t>
      </w:r>
      <w:r w:rsidRPr="00B0507B">
        <w:rPr>
          <w:rFonts w:asciiTheme="majorHAnsi" w:eastAsiaTheme="minorHAnsi" w:hAnsiTheme="majorHAnsi" w:cs="Calibri"/>
          <w:u w:val="single"/>
          <w:lang w:eastAsia="en-US"/>
        </w:rPr>
        <w:t>take control</w:t>
      </w:r>
      <w:r w:rsidRPr="00B0507B">
        <w:rPr>
          <w:rFonts w:asciiTheme="majorHAnsi" w:eastAsiaTheme="minorHAnsi" w:hAnsiTheme="majorHAnsi" w:cs="Calibri"/>
          <w:sz w:val="12"/>
          <w:lang w:eastAsia="en-US"/>
        </w:rPr>
        <w:t xml:space="preserve">. If my approach – supporting new social movements and counterhegemonic practices – has been called ‘post-Marxist’ by many, it is precisely because I have challenged the very possibility of such a reconciled society. </w:t>
      </w:r>
      <w:r w:rsidRPr="00B0507B">
        <w:rPr>
          <w:rFonts w:asciiTheme="majorHAnsi" w:eastAsiaTheme="minorHAnsi" w:hAnsiTheme="majorHAnsi" w:cs="Calibri"/>
          <w:u w:val="single"/>
          <w:lang w:eastAsia="en-US"/>
        </w:rPr>
        <w:t>To acknowledge the ever present possibility of antagonism to the existing order implies recognising that heterogeneity cannot be eliminated.</w:t>
      </w:r>
      <w:r w:rsidRPr="00B0507B">
        <w:rPr>
          <w:rFonts w:asciiTheme="majorHAnsi" w:eastAsiaTheme="minorHAnsi" w:hAnsiTheme="majorHAnsi" w:cs="Calibri"/>
          <w:sz w:val="12"/>
          <w:lang w:eastAsia="en-US"/>
        </w:rPr>
        <w:t xml:space="preserve"> As far as politics is concerned, </w:t>
      </w:r>
      <w:r w:rsidRPr="00B0507B">
        <w:rPr>
          <w:rFonts w:asciiTheme="majorHAnsi" w:eastAsiaTheme="minorHAnsi" w:hAnsiTheme="majorHAnsi" w:cs="Calibri"/>
          <w:u w:val="single"/>
          <w:lang w:eastAsia="en-US"/>
        </w:rPr>
        <w:t xml:space="preserve">this means the need to envisage it in terms of a hegemonic struggle between conflicting hegemonic projects attempting to incarnate the universal and to define the symbolic parameters of </w:t>
      </w:r>
      <w:r w:rsidRPr="00B0507B">
        <w:rPr>
          <w:rFonts w:asciiTheme="majorHAnsi" w:eastAsiaTheme="minorHAnsi" w:hAnsiTheme="majorHAnsi" w:cs="Calibri"/>
          <w:highlight w:val="green"/>
          <w:u w:val="single"/>
          <w:lang w:eastAsia="en-US"/>
        </w:rPr>
        <w:t>social life</w:t>
      </w:r>
      <w:r w:rsidRPr="00B0507B">
        <w:rPr>
          <w:rFonts w:asciiTheme="majorHAnsi" w:eastAsiaTheme="minorHAnsi" w:hAnsiTheme="majorHAnsi" w:cs="Calibri"/>
          <w:sz w:val="12"/>
          <w:lang w:eastAsia="en-US"/>
        </w:rPr>
        <w:t xml:space="preserve">. </w:t>
      </w:r>
      <w:r w:rsidRPr="00B0507B">
        <w:rPr>
          <w:rFonts w:asciiTheme="majorHAnsi" w:eastAsiaTheme="minorHAnsi" w:hAnsiTheme="majorHAnsi" w:cs="Calibri"/>
          <w:u w:val="single"/>
          <w:lang w:eastAsia="en-US"/>
        </w:rPr>
        <w:t xml:space="preserve">A successful hegemony fixes the meaning of institutions and social practices </w:t>
      </w:r>
      <w:r w:rsidRPr="00B0507B">
        <w:rPr>
          <w:rFonts w:asciiTheme="majorHAnsi" w:eastAsiaTheme="minorHAnsi" w:hAnsiTheme="majorHAnsi" w:cs="Calibri"/>
          <w:sz w:val="12"/>
          <w:lang w:eastAsia="en-US"/>
        </w:rPr>
        <w:t xml:space="preserve">and defines the ‘common sense’ through which a given conception of reality is established. However, </w:t>
      </w:r>
      <w:r w:rsidRPr="00B0507B">
        <w:rPr>
          <w:rFonts w:asciiTheme="majorHAnsi" w:eastAsiaTheme="minorHAnsi" w:hAnsiTheme="majorHAnsi" w:cs="Calibri"/>
          <w:u w:val="single"/>
          <w:lang w:eastAsia="en-US"/>
        </w:rPr>
        <w:t xml:space="preserve">such a result </w:t>
      </w:r>
      <w:r w:rsidRPr="00B0507B">
        <w:rPr>
          <w:rFonts w:asciiTheme="majorHAnsi" w:eastAsiaTheme="minorHAnsi" w:hAnsiTheme="majorHAnsi" w:cs="Calibri"/>
          <w:highlight w:val="green"/>
          <w:u w:val="single"/>
          <w:lang w:eastAsia="en-US"/>
        </w:rPr>
        <w:t xml:space="preserve">is </w:t>
      </w:r>
      <w:r w:rsidRPr="00B0507B">
        <w:rPr>
          <w:rFonts w:asciiTheme="majorHAnsi" w:eastAsiaTheme="minorHAnsi" w:hAnsiTheme="majorHAnsi" w:cs="Calibri"/>
          <w:b/>
          <w:iCs/>
          <w:highlight w:val="green"/>
          <w:u w:val="single"/>
          <w:lang w:eastAsia="en-US"/>
        </w:rPr>
        <w:t>always contingent</w:t>
      </w:r>
      <w:r w:rsidRPr="00B0507B">
        <w:rPr>
          <w:rFonts w:asciiTheme="majorHAnsi" w:eastAsiaTheme="minorHAnsi" w:hAnsiTheme="majorHAnsi" w:cs="Calibri"/>
          <w:sz w:val="12"/>
          <w:lang w:eastAsia="en-US"/>
        </w:rPr>
        <w:t xml:space="preserve">, precarious </w:t>
      </w:r>
      <w:r w:rsidRPr="00B0507B">
        <w:rPr>
          <w:rFonts w:asciiTheme="majorHAnsi" w:eastAsiaTheme="minorHAnsi" w:hAnsiTheme="majorHAnsi" w:cs="Calibri"/>
          <w:highlight w:val="green"/>
          <w:u w:val="single"/>
          <w:lang w:eastAsia="en-US"/>
        </w:rPr>
        <w:t xml:space="preserve">and susceptible to </w:t>
      </w:r>
      <w:r w:rsidRPr="00B0507B">
        <w:rPr>
          <w:rFonts w:asciiTheme="majorHAnsi" w:eastAsiaTheme="minorHAnsi" w:hAnsiTheme="majorHAnsi" w:cs="Calibri"/>
          <w:u w:val="single"/>
          <w:lang w:eastAsia="en-US"/>
        </w:rPr>
        <w:t xml:space="preserve">being </w:t>
      </w:r>
      <w:r w:rsidRPr="00B0507B">
        <w:rPr>
          <w:rFonts w:asciiTheme="majorHAnsi" w:eastAsiaTheme="minorHAnsi" w:hAnsiTheme="majorHAnsi" w:cs="Calibri"/>
          <w:highlight w:val="green"/>
          <w:u w:val="single"/>
          <w:lang w:eastAsia="en-US"/>
        </w:rPr>
        <w:t>challenge</w:t>
      </w:r>
      <w:r w:rsidRPr="00B0507B">
        <w:rPr>
          <w:rFonts w:asciiTheme="majorHAnsi" w:eastAsiaTheme="minorHAnsi" w:hAnsiTheme="majorHAnsi" w:cs="Calibri"/>
          <w:u w:val="single"/>
          <w:lang w:eastAsia="en-US"/>
        </w:rPr>
        <w:t xml:space="preserve">d </w:t>
      </w:r>
      <w:r w:rsidRPr="00B0507B">
        <w:rPr>
          <w:rFonts w:asciiTheme="majorHAnsi" w:eastAsiaTheme="minorHAnsi" w:hAnsiTheme="majorHAnsi" w:cs="Calibri"/>
          <w:highlight w:val="green"/>
          <w:u w:val="single"/>
          <w:lang w:eastAsia="en-US"/>
        </w:rPr>
        <w:t>by counter-hegemonic interventions</w:t>
      </w:r>
      <w:r w:rsidRPr="00B0507B">
        <w:rPr>
          <w:rFonts w:asciiTheme="majorHAnsi" w:eastAsiaTheme="minorHAnsi" w:hAnsiTheme="majorHAnsi" w:cs="Calibri"/>
          <w:u w:val="single"/>
          <w:lang w:eastAsia="en-US"/>
        </w:rPr>
        <w:t xml:space="preserve">. Politics always takes place in a field </w:t>
      </w:r>
      <w:r w:rsidRPr="00B0507B">
        <w:rPr>
          <w:rFonts w:asciiTheme="majorHAnsi" w:eastAsiaTheme="minorHAnsi" w:hAnsiTheme="majorHAnsi" w:cs="Calibri"/>
          <w:b/>
          <w:iCs/>
          <w:u w:val="single"/>
          <w:lang w:eastAsia="en-US"/>
        </w:rPr>
        <w:t>criss-crossed by antagonisms</w:t>
      </w:r>
      <w:r w:rsidRPr="00B0507B">
        <w:rPr>
          <w:rFonts w:asciiTheme="majorHAnsi" w:eastAsiaTheme="minorHAnsi" w:hAnsiTheme="majorHAnsi" w:cs="Calibri"/>
          <w:u w:val="single"/>
          <w:lang w:eastAsia="en-US"/>
        </w:rPr>
        <w:t>.</w:t>
      </w:r>
      <w:r w:rsidRPr="00B0507B">
        <w:rPr>
          <w:rFonts w:asciiTheme="majorHAnsi" w:eastAsiaTheme="minorHAnsi" w:hAnsiTheme="majorHAnsi" w:cs="Calibri"/>
          <w:sz w:val="12"/>
          <w:lang w:eastAsia="en-US"/>
        </w:rPr>
        <w:t xml:space="preserve"> </w:t>
      </w:r>
      <w:r w:rsidRPr="00B0507B">
        <w:rPr>
          <w:rFonts w:asciiTheme="majorHAnsi" w:eastAsiaTheme="minorHAnsi" w:hAnsiTheme="majorHAnsi" w:cs="Calibri"/>
          <w:u w:val="single"/>
          <w:lang w:eastAsia="en-US"/>
        </w:rPr>
        <w:t>A properly political intervention is always one that engages with a certain aspect of the existing hegemony. It can never be merely oppositional</w:t>
      </w:r>
      <w:r w:rsidRPr="00B0507B">
        <w:rPr>
          <w:rFonts w:asciiTheme="majorHAnsi" w:eastAsiaTheme="minorHAnsi" w:hAnsiTheme="majorHAnsi" w:cs="Calibri"/>
          <w:sz w:val="12"/>
          <w:lang w:eastAsia="en-US"/>
        </w:rPr>
        <w:t xml:space="preserve"> or conceived as desertion, because it aims to challenge the existing order, </w:t>
      </w:r>
      <w:r w:rsidRPr="00B0507B">
        <w:rPr>
          <w:rFonts w:asciiTheme="majorHAnsi" w:eastAsiaTheme="minorHAnsi" w:hAnsiTheme="majorHAnsi" w:cs="Calibri"/>
          <w:u w:val="single"/>
          <w:lang w:eastAsia="en-US"/>
        </w:rPr>
        <w:t>so that it may reidentify</w:t>
      </w:r>
      <w:r w:rsidRPr="00B0507B">
        <w:rPr>
          <w:rFonts w:asciiTheme="majorHAnsi" w:eastAsiaTheme="minorHAnsi" w:hAnsiTheme="majorHAnsi" w:cs="Calibri"/>
          <w:sz w:val="12"/>
          <w:lang w:eastAsia="en-US"/>
        </w:rPr>
        <w:t xml:space="preserve"> and feel more comfortable </w:t>
      </w:r>
      <w:r w:rsidRPr="00B0507B">
        <w:rPr>
          <w:rFonts w:asciiTheme="majorHAnsi" w:eastAsiaTheme="minorHAnsi" w:hAnsiTheme="majorHAnsi" w:cs="Calibri"/>
          <w:u w:val="single"/>
          <w:lang w:eastAsia="en-US"/>
        </w:rPr>
        <w:t>with that order</w:t>
      </w:r>
      <w:r w:rsidRPr="00B0507B">
        <w:rPr>
          <w:rFonts w:asciiTheme="majorHAnsi" w:eastAsiaTheme="minorHAnsi" w:hAnsiTheme="majorHAnsi" w:cs="Calibri"/>
          <w:sz w:val="12"/>
          <w:lang w:eastAsia="en-US"/>
        </w:rPr>
        <w:t xml:space="preserve">. </w:t>
      </w:r>
      <w:r w:rsidRPr="00B0507B">
        <w:rPr>
          <w:rFonts w:asciiTheme="majorHAnsi" w:eastAsiaTheme="minorHAnsi" w:hAnsiTheme="majorHAnsi" w:cs="Calibri"/>
          <w:u w:val="single"/>
          <w:lang w:eastAsia="en-US"/>
        </w:rPr>
        <w:t xml:space="preserve">Another important aspect </w:t>
      </w:r>
      <w:r w:rsidRPr="00B0507B">
        <w:rPr>
          <w:rFonts w:asciiTheme="majorHAnsi" w:eastAsiaTheme="minorHAnsi" w:hAnsiTheme="majorHAnsi" w:cs="Calibri"/>
          <w:sz w:val="12"/>
          <w:lang w:eastAsia="en-US"/>
        </w:rPr>
        <w:t xml:space="preserve">of a hegemonic politics </w:t>
      </w:r>
      <w:r w:rsidRPr="00B0507B">
        <w:rPr>
          <w:rFonts w:asciiTheme="majorHAnsi" w:eastAsiaTheme="minorHAnsi" w:hAnsiTheme="majorHAnsi" w:cs="Calibri"/>
          <w:u w:val="single"/>
          <w:lang w:eastAsia="en-US"/>
        </w:rPr>
        <w:t>lies in establishing linkages between</w:t>
      </w:r>
      <w:r w:rsidRPr="00B0507B">
        <w:rPr>
          <w:rFonts w:asciiTheme="majorHAnsi" w:eastAsiaTheme="minorHAnsi" w:hAnsiTheme="majorHAnsi" w:cs="Calibri"/>
          <w:sz w:val="12"/>
          <w:lang w:eastAsia="en-US"/>
        </w:rPr>
        <w:t xml:space="preserve"> various </w:t>
      </w:r>
      <w:r w:rsidRPr="00B0507B">
        <w:rPr>
          <w:rFonts w:asciiTheme="majorHAnsi" w:eastAsiaTheme="minorHAnsi" w:hAnsiTheme="majorHAnsi" w:cs="Calibri"/>
          <w:u w:val="single"/>
          <w:lang w:eastAsia="en-US"/>
        </w:rPr>
        <w:t>demands</w:t>
      </w:r>
      <w:r w:rsidRPr="00B0507B">
        <w:rPr>
          <w:rFonts w:asciiTheme="majorHAnsi" w:eastAsiaTheme="minorHAnsi" w:hAnsiTheme="majorHAnsi" w:cs="Calibri"/>
          <w:sz w:val="12"/>
          <w:lang w:eastAsia="en-US"/>
        </w:rPr>
        <w:t xml:space="preserve"> (such as environmentalists, feminists, anti-racist groups), so as </w:t>
      </w:r>
      <w:r w:rsidRPr="00B0507B">
        <w:rPr>
          <w:rFonts w:asciiTheme="majorHAnsi" w:eastAsiaTheme="minorHAnsi" w:hAnsiTheme="majorHAnsi" w:cs="Calibri"/>
          <w:u w:val="single"/>
          <w:lang w:eastAsia="en-US"/>
        </w:rPr>
        <w:t>to transform them into claims that will challenge the existing structure of power relations.</w:t>
      </w:r>
      <w:r w:rsidRPr="00B0507B">
        <w:rPr>
          <w:rFonts w:asciiTheme="majorHAnsi" w:eastAsiaTheme="minorHAnsi" w:hAnsiTheme="majorHAnsi" w:cs="Calibri"/>
          <w:sz w:val="12"/>
          <w:lang w:eastAsia="en-US"/>
        </w:rPr>
        <w:t xml:space="preserve"> This is a further reason why critique involves engagement, rather than disengagement. It is clear that </w:t>
      </w:r>
      <w:r w:rsidRPr="00B0507B">
        <w:rPr>
          <w:rFonts w:asciiTheme="majorHAnsi" w:eastAsiaTheme="minorHAnsi" w:hAnsiTheme="majorHAnsi" w:cs="Calibri"/>
          <w:u w:val="single"/>
          <w:lang w:eastAsia="en-US"/>
        </w:rPr>
        <w:t xml:space="preserve">the </w:t>
      </w:r>
      <w:r w:rsidRPr="00B0507B">
        <w:rPr>
          <w:rFonts w:asciiTheme="majorHAnsi" w:eastAsiaTheme="minorHAnsi" w:hAnsiTheme="majorHAnsi" w:cs="Calibri"/>
          <w:highlight w:val="green"/>
          <w:u w:val="single"/>
          <w:lang w:eastAsia="en-US"/>
        </w:rPr>
        <w:t xml:space="preserve">different demands </w:t>
      </w:r>
      <w:r w:rsidRPr="00B0507B">
        <w:rPr>
          <w:rFonts w:asciiTheme="majorHAnsi" w:eastAsiaTheme="minorHAnsi" w:hAnsiTheme="majorHAnsi" w:cs="Calibri"/>
          <w:u w:val="single"/>
          <w:lang w:eastAsia="en-US"/>
        </w:rPr>
        <w:t>that exist in our societies are often in</w:t>
      </w:r>
      <w:r w:rsidRPr="00B0507B">
        <w:rPr>
          <w:rFonts w:asciiTheme="majorHAnsi" w:eastAsiaTheme="minorHAnsi" w:hAnsiTheme="majorHAnsi" w:cs="Calibri"/>
          <w:highlight w:val="green"/>
          <w:u w:val="single"/>
          <w:lang w:eastAsia="en-US"/>
        </w:rPr>
        <w:t xml:space="preserve"> conflict </w:t>
      </w:r>
      <w:r w:rsidRPr="00B0507B">
        <w:rPr>
          <w:rFonts w:asciiTheme="majorHAnsi" w:eastAsiaTheme="minorHAnsi" w:hAnsiTheme="majorHAnsi" w:cs="Calibri"/>
          <w:u w:val="single"/>
          <w:lang w:eastAsia="en-US"/>
        </w:rPr>
        <w:t>with each other</w:t>
      </w:r>
      <w:r w:rsidRPr="00B0507B">
        <w:rPr>
          <w:rFonts w:asciiTheme="majorHAnsi" w:eastAsiaTheme="minorHAnsi" w:hAnsiTheme="majorHAnsi" w:cs="Calibri"/>
          <w:sz w:val="12"/>
          <w:lang w:eastAsia="en-US"/>
        </w:rPr>
        <w:t xml:space="preserve">. This is why </w:t>
      </w:r>
      <w:r w:rsidRPr="00B0507B">
        <w:rPr>
          <w:rFonts w:asciiTheme="majorHAnsi" w:eastAsiaTheme="minorHAnsi" w:hAnsiTheme="majorHAnsi" w:cs="Calibri"/>
          <w:highlight w:val="green"/>
          <w:u w:val="single"/>
          <w:lang w:eastAsia="en-US"/>
        </w:rPr>
        <w:t xml:space="preserve">they need to be </w:t>
      </w:r>
      <w:r w:rsidRPr="00B0507B">
        <w:rPr>
          <w:rFonts w:asciiTheme="majorHAnsi" w:eastAsiaTheme="minorHAnsi" w:hAnsiTheme="majorHAnsi" w:cs="Calibri"/>
          <w:b/>
          <w:iCs/>
          <w:highlight w:val="green"/>
          <w:u w:val="single"/>
          <w:lang w:eastAsia="en-US"/>
        </w:rPr>
        <w:t>articulated politically</w:t>
      </w:r>
      <w:r w:rsidRPr="00B0507B">
        <w:rPr>
          <w:rFonts w:asciiTheme="majorHAnsi" w:eastAsiaTheme="minorHAnsi" w:hAnsiTheme="majorHAnsi" w:cs="Calibri"/>
          <w:u w:val="single"/>
          <w:lang w:eastAsia="en-US"/>
        </w:rPr>
        <w:t>, which</w:t>
      </w:r>
      <w:r w:rsidRPr="00B0507B">
        <w:rPr>
          <w:rFonts w:asciiTheme="majorHAnsi" w:eastAsiaTheme="minorHAnsi" w:hAnsiTheme="majorHAnsi" w:cs="Calibri"/>
          <w:sz w:val="12"/>
          <w:lang w:eastAsia="en-US"/>
        </w:rPr>
        <w:t xml:space="preserve"> obviously </w:t>
      </w:r>
      <w:r w:rsidRPr="00B0507B">
        <w:rPr>
          <w:rFonts w:asciiTheme="majorHAnsi" w:eastAsiaTheme="minorHAnsi" w:hAnsiTheme="majorHAnsi" w:cs="Calibri"/>
          <w:u w:val="single"/>
          <w:lang w:eastAsia="en-US"/>
        </w:rPr>
        <w:t xml:space="preserve">involves the creation of </w:t>
      </w:r>
      <w:r w:rsidRPr="00B0507B">
        <w:rPr>
          <w:rFonts w:asciiTheme="majorHAnsi" w:eastAsiaTheme="minorHAnsi" w:hAnsiTheme="majorHAnsi" w:cs="Calibri"/>
          <w:b/>
          <w:iCs/>
          <w:u w:val="single"/>
          <w:lang w:eastAsia="en-US"/>
        </w:rPr>
        <w:t>a collective will</w:t>
      </w:r>
      <w:r w:rsidRPr="00B0507B">
        <w:rPr>
          <w:rFonts w:asciiTheme="majorHAnsi" w:eastAsiaTheme="minorHAnsi" w:hAnsiTheme="majorHAnsi" w:cs="Calibri"/>
          <w:sz w:val="12"/>
          <w:lang w:eastAsia="en-US"/>
        </w:rPr>
        <w:t xml:space="preserve">, a ‘we’. </w:t>
      </w:r>
      <w:r w:rsidRPr="00B0507B">
        <w:rPr>
          <w:rFonts w:asciiTheme="majorHAnsi" w:eastAsiaTheme="minorHAnsi" w:hAnsiTheme="majorHAnsi" w:cs="Calibri"/>
          <w:u w:val="single"/>
          <w:lang w:eastAsia="en-US"/>
        </w:rPr>
        <w:t>This</w:t>
      </w:r>
      <w:r w:rsidRPr="00B0507B">
        <w:rPr>
          <w:rFonts w:asciiTheme="majorHAnsi" w:eastAsiaTheme="minorHAnsi" w:hAnsiTheme="majorHAnsi" w:cs="Calibri"/>
          <w:sz w:val="12"/>
          <w:lang w:eastAsia="en-US"/>
        </w:rPr>
        <w:t xml:space="preserve">, in turn, </w:t>
      </w:r>
      <w:r w:rsidRPr="00B0507B">
        <w:rPr>
          <w:rFonts w:asciiTheme="majorHAnsi" w:eastAsiaTheme="minorHAnsi" w:hAnsiTheme="majorHAnsi" w:cs="Calibri"/>
          <w:u w:val="single"/>
          <w:lang w:eastAsia="en-US"/>
        </w:rPr>
        <w:t>requires the determination of a ‘them’</w:t>
      </w:r>
      <w:r w:rsidRPr="00B0507B">
        <w:rPr>
          <w:rFonts w:asciiTheme="majorHAnsi" w:eastAsiaTheme="minorHAnsi" w:hAnsiTheme="majorHAnsi" w:cs="Calibri"/>
          <w:sz w:val="12"/>
          <w:lang w:eastAsia="en-US"/>
        </w:rPr>
        <w:t xml:space="preserve">. This obvious and simple point is missed by the various advocates of the Multitude. For they seem to believe that the Multitude possesses a natural unity which does not need political articulation. Hardt and Negri see ‘the People’ as homogeneous and expressed in a unitary general will, rather than divided by different political conflicts. Counter-hegemonic practices, by contrast, do not eliminate differences. Rather, they are what could be called an ‘ensemble of differences’, all coming together, only at a given moment, against a common adversary. Such as when different groups from many backgrounds come together to protest against a war perpetuated by a state, or when environmentalists, feminists, anti-racists and others come together to challenge dominant models of development and progress. In these cases, the adversary cannot be defined in broad general terms like ‘Empire’, or for that matter ‘Capitalism’. It is instead contingent upon the particular circumstances in question – the specific states, international institutions or governmental practices that are to be challenged. Put another way, </w:t>
      </w:r>
      <w:r w:rsidRPr="00B0507B">
        <w:rPr>
          <w:rFonts w:asciiTheme="majorHAnsi" w:eastAsiaTheme="minorHAnsi" w:hAnsiTheme="majorHAnsi" w:cs="Calibri"/>
          <w:u w:val="single"/>
          <w:lang w:eastAsia="en-US"/>
        </w:rPr>
        <w:t xml:space="preserve">the construction of political demands is dependent upon the specific relations of power that need to be targeted and transformed, in order to create the conditions for a new hegemony. </w:t>
      </w:r>
      <w:r w:rsidRPr="00B0507B">
        <w:rPr>
          <w:rFonts w:asciiTheme="majorHAnsi" w:eastAsiaTheme="minorHAnsi" w:hAnsiTheme="majorHAnsi" w:cs="Calibri"/>
          <w:sz w:val="12"/>
          <w:lang w:eastAsia="en-US"/>
        </w:rPr>
        <w:t xml:space="preserve">This is clearly not an exodus from politics. It is not ‘critique as withdrawal’, but ‘critique as engagement’. It is a ‘war of position’ that needs to be launched, often across a range of sites, involving the coming together of a range of interests. This can only be done by establishing links between social movements, political parties and trade unions, for example. </w:t>
      </w:r>
      <w:r w:rsidRPr="00B0507B">
        <w:rPr>
          <w:rFonts w:asciiTheme="majorHAnsi" w:eastAsiaTheme="minorHAnsi" w:hAnsiTheme="majorHAnsi" w:cs="Calibri"/>
          <w:highlight w:val="green"/>
          <w:u w:val="single"/>
          <w:lang w:eastAsia="en-US"/>
        </w:rPr>
        <w:t xml:space="preserve">The aim is to create a </w:t>
      </w:r>
      <w:r w:rsidRPr="00B0507B">
        <w:rPr>
          <w:rFonts w:asciiTheme="majorHAnsi" w:eastAsiaTheme="minorHAnsi" w:hAnsiTheme="majorHAnsi" w:cs="Calibri"/>
          <w:u w:val="single"/>
          <w:lang w:eastAsia="en-US"/>
        </w:rPr>
        <w:t xml:space="preserve">common bond and </w:t>
      </w:r>
      <w:r w:rsidRPr="00B0507B">
        <w:rPr>
          <w:rFonts w:asciiTheme="majorHAnsi" w:eastAsiaTheme="minorHAnsi" w:hAnsiTheme="majorHAnsi" w:cs="Calibri"/>
          <w:highlight w:val="green"/>
          <w:u w:val="single"/>
          <w:lang w:eastAsia="en-US"/>
        </w:rPr>
        <w:t>collective will</w:t>
      </w:r>
      <w:r w:rsidRPr="00B0507B">
        <w:rPr>
          <w:rFonts w:asciiTheme="majorHAnsi" w:eastAsiaTheme="minorHAnsi" w:hAnsiTheme="majorHAnsi" w:cs="Calibri"/>
          <w:u w:val="single"/>
          <w:lang w:eastAsia="en-US"/>
        </w:rPr>
        <w:t xml:space="preserve">, </w:t>
      </w:r>
      <w:r w:rsidRPr="00B0507B">
        <w:rPr>
          <w:rFonts w:asciiTheme="majorHAnsi" w:eastAsiaTheme="minorHAnsi" w:hAnsiTheme="majorHAnsi" w:cs="Calibri"/>
          <w:highlight w:val="green"/>
          <w:u w:val="single"/>
          <w:lang w:eastAsia="en-US"/>
        </w:rPr>
        <w:t xml:space="preserve">engaging </w:t>
      </w:r>
      <w:r w:rsidRPr="00B0507B">
        <w:rPr>
          <w:rFonts w:asciiTheme="majorHAnsi" w:eastAsiaTheme="minorHAnsi" w:hAnsiTheme="majorHAnsi" w:cs="Calibri"/>
          <w:u w:val="single"/>
          <w:lang w:eastAsia="en-US"/>
        </w:rPr>
        <w:t xml:space="preserve">with </w:t>
      </w:r>
      <w:r w:rsidRPr="00B0507B">
        <w:rPr>
          <w:rFonts w:asciiTheme="majorHAnsi" w:eastAsiaTheme="minorHAnsi" w:hAnsiTheme="majorHAnsi" w:cs="Calibri"/>
          <w:highlight w:val="green"/>
          <w:u w:val="single"/>
          <w:lang w:eastAsia="en-US"/>
        </w:rPr>
        <w:t xml:space="preserve">a </w:t>
      </w:r>
      <w:r w:rsidRPr="00B0507B">
        <w:rPr>
          <w:rFonts w:asciiTheme="majorHAnsi" w:eastAsiaTheme="minorHAnsi" w:hAnsiTheme="majorHAnsi" w:cs="Calibri"/>
          <w:u w:val="single"/>
          <w:lang w:eastAsia="en-US"/>
        </w:rPr>
        <w:t xml:space="preserve">wide </w:t>
      </w:r>
      <w:r w:rsidRPr="00B0507B">
        <w:rPr>
          <w:rFonts w:asciiTheme="majorHAnsi" w:eastAsiaTheme="minorHAnsi" w:hAnsiTheme="majorHAnsi" w:cs="Calibri"/>
          <w:highlight w:val="green"/>
          <w:u w:val="single"/>
          <w:lang w:eastAsia="en-US"/>
        </w:rPr>
        <w:t>range of</w:t>
      </w:r>
      <w:r w:rsidRPr="00B0507B">
        <w:rPr>
          <w:rFonts w:asciiTheme="majorHAnsi" w:eastAsiaTheme="minorHAnsi" w:hAnsiTheme="majorHAnsi" w:cs="Calibri"/>
          <w:u w:val="single"/>
          <w:lang w:eastAsia="en-US"/>
        </w:rPr>
        <w:t xml:space="preserve"> sites, and often </w:t>
      </w:r>
      <w:r w:rsidRPr="00B0507B">
        <w:rPr>
          <w:rFonts w:asciiTheme="majorHAnsi" w:eastAsiaTheme="minorHAnsi" w:hAnsiTheme="majorHAnsi" w:cs="Calibri"/>
          <w:highlight w:val="green"/>
          <w:u w:val="single"/>
          <w:lang w:eastAsia="en-US"/>
        </w:rPr>
        <w:t>institutions</w:t>
      </w:r>
      <w:r w:rsidRPr="00B0507B">
        <w:rPr>
          <w:rFonts w:asciiTheme="majorHAnsi" w:eastAsiaTheme="minorHAnsi" w:hAnsiTheme="majorHAnsi" w:cs="Calibri"/>
          <w:u w:val="single"/>
          <w:lang w:eastAsia="en-US"/>
        </w:rPr>
        <w:t xml:space="preserve">, </w:t>
      </w:r>
      <w:r w:rsidRPr="00B0507B">
        <w:rPr>
          <w:rFonts w:asciiTheme="majorHAnsi" w:eastAsiaTheme="minorHAnsi" w:hAnsiTheme="majorHAnsi" w:cs="Calibri"/>
          <w:highlight w:val="green"/>
          <w:u w:val="single"/>
          <w:lang w:eastAsia="en-US"/>
        </w:rPr>
        <w:t>with the aim of transform</w:t>
      </w:r>
      <w:r w:rsidRPr="00B0507B">
        <w:rPr>
          <w:rFonts w:asciiTheme="majorHAnsi" w:eastAsiaTheme="minorHAnsi" w:hAnsiTheme="majorHAnsi" w:cs="Calibri"/>
          <w:u w:val="single"/>
          <w:lang w:eastAsia="en-US"/>
        </w:rPr>
        <w:t>ing them.</w:t>
      </w:r>
      <w:r w:rsidRPr="00B0507B">
        <w:rPr>
          <w:rFonts w:asciiTheme="majorHAnsi" w:eastAsiaTheme="minorHAnsi" w:hAnsiTheme="majorHAnsi" w:cs="Calibri"/>
          <w:sz w:val="12"/>
          <w:lang w:eastAsia="en-US"/>
        </w:rPr>
        <w:t xml:space="preserve"> This, in my view, is how we should conceive the nature of radical politics.</w:t>
      </w:r>
    </w:p>
    <w:p w14:paraId="5CC3297C" w14:textId="77777777" w:rsidR="00B0507B" w:rsidRPr="00B0507B" w:rsidRDefault="00B0507B" w:rsidP="00B0507B">
      <w:pPr>
        <w:rPr>
          <w:rFonts w:asciiTheme="majorHAnsi" w:eastAsiaTheme="minorHAnsi" w:hAnsiTheme="majorHAnsi" w:cs="Calibri"/>
          <w:lang w:eastAsia="en-US"/>
        </w:rPr>
      </w:pPr>
    </w:p>
    <w:p w14:paraId="461B4F04" w14:textId="77777777" w:rsidR="00B0507B" w:rsidRPr="00B0507B" w:rsidRDefault="00B0507B" w:rsidP="00B0507B">
      <w:pPr>
        <w:keepNext/>
        <w:keepLines/>
        <w:spacing w:before="40" w:after="0"/>
        <w:outlineLvl w:val="3"/>
        <w:rPr>
          <w:rFonts w:ascii="Calibri" w:eastAsiaTheme="majorEastAsia" w:hAnsi="Calibri" w:cstheme="majorBidi"/>
          <w:b/>
          <w:iCs/>
          <w:sz w:val="26"/>
          <w:lang w:eastAsia="en-US"/>
        </w:rPr>
      </w:pPr>
      <w:r w:rsidRPr="00B0507B">
        <w:rPr>
          <w:rFonts w:ascii="Calibri" w:eastAsiaTheme="majorEastAsia" w:hAnsi="Calibri" w:cstheme="majorBidi"/>
          <w:b/>
          <w:iCs/>
          <w:sz w:val="26"/>
          <w:lang w:eastAsia="en-US"/>
        </w:rPr>
        <w:t>Debate turns communication or they link</w:t>
      </w:r>
    </w:p>
    <w:p w14:paraId="20B3258C" w14:textId="77777777" w:rsidR="00B0507B" w:rsidRPr="00B0507B" w:rsidRDefault="00B0507B" w:rsidP="00B0507B">
      <w:pPr>
        <w:keepNext/>
        <w:keepLines/>
        <w:spacing w:before="40" w:after="0"/>
        <w:outlineLvl w:val="3"/>
        <w:rPr>
          <w:rFonts w:ascii="Calibri" w:eastAsia="MS Gothic" w:hAnsi="Calibri" w:cs="Arial"/>
          <w:b/>
          <w:iCs/>
          <w:sz w:val="26"/>
          <w:lang w:eastAsia="en-US"/>
        </w:rPr>
      </w:pPr>
      <w:bookmarkStart w:id="0" w:name="_Hlk64106034"/>
      <w:r w:rsidRPr="00B0507B">
        <w:rPr>
          <w:rFonts w:ascii="Calibri" w:eastAsia="MS Gothic" w:hAnsi="Calibri" w:cs="Arial"/>
          <w:b/>
          <w:iCs/>
          <w:sz w:val="26"/>
          <w:lang w:eastAsia="en-US"/>
        </w:rPr>
        <w:t>Fiat and scenario analysis are good -- apocalyptic images challenge dominant power structures by contesting the implausibility that inequitable structures can produce catastrophe and generates the imagination to create futures of social justice outside of current narratives</w:t>
      </w:r>
    </w:p>
    <w:p w14:paraId="13B41E37" w14:textId="77777777" w:rsidR="00B0507B" w:rsidRPr="00B0507B" w:rsidRDefault="00B0507B" w:rsidP="00B0507B">
      <w:pPr>
        <w:rPr>
          <w:rFonts w:ascii="Calibri" w:eastAsia="Cambria" w:hAnsi="Calibri" w:cs="Calibri"/>
          <w:lang w:eastAsia="en-US"/>
        </w:rPr>
      </w:pPr>
      <w:r w:rsidRPr="00B0507B">
        <w:rPr>
          <w:rFonts w:ascii="Calibri" w:eastAsia="Cambria" w:hAnsi="Calibri" w:cs="Calibri"/>
          <w:lang w:eastAsia="en-US"/>
        </w:rPr>
        <w:t xml:space="preserve">Jessica </w:t>
      </w:r>
      <w:r w:rsidRPr="00B0507B">
        <w:rPr>
          <w:rFonts w:ascii="Calibri" w:eastAsia="Cambria" w:hAnsi="Calibri" w:cs="Calibri"/>
          <w:b/>
          <w:bCs/>
          <w:sz w:val="26"/>
          <w:lang w:eastAsia="en-US"/>
        </w:rPr>
        <w:t>Hurley 17</w:t>
      </w:r>
      <w:r w:rsidRPr="00B0507B">
        <w:rPr>
          <w:rFonts w:ascii="Calibri" w:eastAsia="Cambria" w:hAnsi="Calibri" w:cs="Calibri"/>
          <w:lang w:eastAsia="en-US"/>
        </w:rPr>
        <w:t>, Assistant Professor in the Humanities at the University of Chicago, “Impossible Futures: Fictions of Risk in the Longue Durée”, Duke University Press, https://read.dukeupress.edu/american-literature/article/89/4/761/132823/Impossible-Futures-Fictions-of-Risk-in-the-Longue</w:t>
      </w:r>
    </w:p>
    <w:p w14:paraId="7FF7D9DA" w14:textId="77777777" w:rsidR="00B0507B" w:rsidRPr="00B0507B" w:rsidRDefault="00B0507B" w:rsidP="00B0507B">
      <w:pPr>
        <w:rPr>
          <w:rFonts w:ascii="Calibri" w:eastAsia="Cambria" w:hAnsi="Calibri" w:cs="Calibri"/>
          <w:sz w:val="16"/>
          <w:lang w:eastAsia="en-US"/>
        </w:rPr>
      </w:pPr>
      <w:r w:rsidRPr="00B0507B">
        <w:rPr>
          <w:rFonts w:ascii="Calibri" w:eastAsia="Cambria" w:hAnsi="Calibri" w:cs="Calibri"/>
          <w:sz w:val="16"/>
          <w:lang w:eastAsia="en-US"/>
        </w:rPr>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B0507B">
        <w:rPr>
          <w:rFonts w:ascii="Calibri" w:eastAsia="Cambria" w:hAnsi="Calibri" w:cs="Calibri"/>
          <w:u w:val="single"/>
          <w:lang w:eastAsia="en-US"/>
        </w:rPr>
        <w:t xml:space="preserve">Buell offers his suggestion for the appropriate literary mode for life lived within a crisis that is both unceasing and inescapable: new voices, “if wise enough….will abandon apocalypse for a sadder realism that </w:t>
      </w:r>
      <w:r w:rsidRPr="00B0507B">
        <w:rPr>
          <w:rFonts w:ascii="Calibri" w:eastAsia="Cambria" w:hAnsi="Calibri" w:cs="Calibri"/>
          <w:sz w:val="16"/>
          <w:lang w:eastAsia="en-US"/>
        </w:rPr>
        <w:t xml:space="preserve">looks closely at social and environmental changes in process and </w:t>
      </w:r>
      <w:r w:rsidRPr="00B0507B">
        <w:rPr>
          <w:rFonts w:ascii="Calibri" w:eastAsia="Cambria" w:hAnsi="Calibri" w:cs="Calibri"/>
          <w:u w:val="single"/>
          <w:lang w:eastAsia="en-US"/>
        </w:rPr>
        <w:t>recognizes crisis as a place where people dwell</w:t>
      </w:r>
      <w:r w:rsidRPr="00B0507B">
        <w:rPr>
          <w:rFonts w:ascii="Calibri" w:eastAsia="Cambria" w:hAnsi="Calibri" w:cs="Calibri"/>
          <w:sz w:val="16"/>
          <w:lang w:eastAsia="en-US"/>
        </w:rPr>
        <w:t xml:space="preserve">” (202-3). In a world of threat, Buell demands a realism that might help us see risks more clearly and aid our survival.¶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B0507B">
        <w:rPr>
          <w:rFonts w:ascii="Calibri" w:eastAsia="Cambria" w:hAnsi="Calibri" w:cs="Calibri"/>
          <w:u w:val="single"/>
          <w:lang w:eastAsia="en-US"/>
        </w:rPr>
        <w:t xml:space="preserve">This essay argues for </w:t>
      </w:r>
      <w:r w:rsidRPr="00B0507B">
        <w:rPr>
          <w:rFonts w:ascii="Calibri" w:eastAsia="Cambria" w:hAnsi="Calibri" w:cs="Calibri"/>
          <w:highlight w:val="green"/>
          <w:u w:val="single"/>
          <w:lang w:eastAsia="en-US"/>
        </w:rPr>
        <w:t>the continuing importance of apocalyptic narrative forms</w:t>
      </w:r>
      <w:r w:rsidRPr="00B0507B">
        <w:rPr>
          <w:rFonts w:ascii="Calibri" w:eastAsia="Cambria" w:hAnsi="Calibri" w:cs="Calibri"/>
          <w:u w:val="single"/>
          <w:lang w:eastAsia="en-US"/>
        </w:rPr>
        <w:t xml:space="preserve"> in representations of</w:t>
      </w:r>
      <w:r w:rsidRPr="00B0507B">
        <w:rPr>
          <w:rFonts w:ascii="Calibri" w:eastAsia="Cambria" w:hAnsi="Calibri" w:cs="Calibri"/>
          <w:sz w:val="16"/>
          <w:lang w:eastAsia="en-US"/>
        </w:rPr>
        <w:t xml:space="preserve"> environmental </w:t>
      </w:r>
      <w:r w:rsidRPr="00B0507B">
        <w:rPr>
          <w:rFonts w:ascii="Calibri" w:eastAsia="Cambria" w:hAnsi="Calibri" w:cs="Calibri"/>
          <w:u w:val="single"/>
          <w:lang w:eastAsia="en-US"/>
        </w:rPr>
        <w:t xml:space="preserve">risk </w:t>
      </w:r>
      <w:r w:rsidRPr="00B0507B">
        <w:rPr>
          <w:rFonts w:ascii="Calibri" w:eastAsia="Cambria" w:hAnsi="Calibri" w:cs="Calibri"/>
          <w:highlight w:val="green"/>
          <w:u w:val="single"/>
          <w:lang w:eastAsia="en-US"/>
        </w:rPr>
        <w:t>to disrupt conservative realisms that maintain the status quo</w:t>
      </w:r>
      <w:r w:rsidRPr="00B0507B">
        <w:rPr>
          <w:rFonts w:ascii="Calibri" w:eastAsia="Cambria" w:hAnsi="Calibri" w:cs="Calibri"/>
          <w:sz w:val="16"/>
          <w:highlight w:val="green"/>
          <w:lang w:eastAsia="en-US"/>
        </w:rPr>
        <w:t>.</w:t>
      </w:r>
      <w:r w:rsidRPr="00B0507B">
        <w:rPr>
          <w:rFonts w:ascii="Calibri" w:eastAsia="Cambria" w:hAnsi="Calibri" w:cs="Calibri"/>
          <w:sz w:val="16"/>
          <w:lang w:eastAsia="en-US"/>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B0507B">
        <w:rPr>
          <w:rFonts w:ascii="Calibri" w:eastAsia="Cambria" w:hAnsi="Calibri" w:cs="Calibri"/>
          <w:highlight w:val="green"/>
          <w:u w:val="single"/>
          <w:lang w:eastAsia="en-US"/>
        </w:rPr>
        <w:t xml:space="preserve">state logics of </w:t>
      </w:r>
      <w:r w:rsidRPr="00B0507B">
        <w:rPr>
          <w:rFonts w:ascii="Calibri" w:eastAsia="Cambria" w:hAnsi="Calibri" w:cs="Calibri"/>
          <w:b/>
          <w:iCs/>
          <w:highlight w:val="green"/>
          <w:u w:val="single"/>
          <w:lang w:eastAsia="en-US"/>
        </w:rPr>
        <w:t>implausibility</w:t>
      </w:r>
      <w:r w:rsidRPr="00B0507B">
        <w:rPr>
          <w:rFonts w:ascii="Calibri" w:eastAsia="Cambria" w:hAnsi="Calibri" w:cs="Calibri"/>
          <w:b/>
          <w:iCs/>
          <w:u w:val="single"/>
          <w:lang w:eastAsia="en-US"/>
        </w:rPr>
        <w:t xml:space="preserve"> </w:t>
      </w:r>
      <w:r w:rsidRPr="00B0507B">
        <w:rPr>
          <w:rFonts w:ascii="Calibri" w:eastAsia="Cambria" w:hAnsi="Calibri" w:cs="Calibri"/>
          <w:sz w:val="16"/>
          <w:lang w:eastAsia="en-US"/>
        </w:rPr>
        <w:t xml:space="preserve">that </w:t>
      </w:r>
      <w:r w:rsidRPr="00B0507B">
        <w:rPr>
          <w:rFonts w:ascii="Calibri" w:eastAsia="Cambria" w:hAnsi="Calibri" w:cs="Calibri"/>
          <w:highlight w:val="green"/>
          <w:u w:val="single"/>
          <w:lang w:eastAsia="en-US"/>
        </w:rPr>
        <w:t xml:space="preserve">have long undergirded </w:t>
      </w:r>
      <w:r w:rsidRPr="00B0507B">
        <w:rPr>
          <w:rFonts w:ascii="Calibri" w:eastAsia="Cambria" w:hAnsi="Calibri" w:cs="Calibri"/>
          <w:u w:val="single"/>
          <w:lang w:eastAsia="en-US"/>
        </w:rPr>
        <w:t xml:space="preserve">settler colonialism in </w:t>
      </w:r>
      <w:r w:rsidRPr="00B0507B">
        <w:rPr>
          <w:rFonts w:ascii="Calibri" w:eastAsia="Cambria" w:hAnsi="Calibri" w:cs="Calibri"/>
          <w:highlight w:val="green"/>
          <w:u w:val="single"/>
          <w:lang w:eastAsia="en-US"/>
        </w:rPr>
        <w:t>the United States</w:t>
      </w:r>
      <w:r w:rsidRPr="00B0507B">
        <w:rPr>
          <w:rFonts w:ascii="Calibri" w:eastAsia="Cambria" w:hAnsi="Calibri" w:cs="Calibri"/>
          <w:sz w:val="16"/>
          <w:highlight w:val="green"/>
          <w:lang w:eastAsia="en-US"/>
        </w:rPr>
        <w:t>.</w:t>
      </w:r>
      <w:r w:rsidRPr="00B0507B">
        <w:rPr>
          <w:rFonts w:ascii="Calibri" w:eastAsia="Cambria" w:hAnsi="Calibri" w:cs="Calibri"/>
          <w:sz w:val="16"/>
          <w:lang w:eastAsia="en-US"/>
        </w:rPr>
        <w:t xml:space="preserve"> In contrast, Leslie Marmon Silko’s contemporaneous novel Almanac of the Dead (1991) uses its </w:t>
      </w:r>
      <w:r w:rsidRPr="00B0507B">
        <w:rPr>
          <w:rFonts w:ascii="Calibri" w:eastAsia="Cambria" w:hAnsi="Calibri" w:cs="Calibri"/>
          <w:highlight w:val="green"/>
          <w:u w:val="single"/>
          <w:lang w:eastAsia="en-US"/>
        </w:rPr>
        <w:t>apocalyptic form</w:t>
      </w:r>
      <w:r w:rsidRPr="00B0507B">
        <w:rPr>
          <w:rFonts w:ascii="Calibri" w:eastAsia="Cambria" w:hAnsi="Calibri" w:cs="Calibri"/>
          <w:sz w:val="16"/>
          <w:lang w:eastAsia="en-US"/>
        </w:rPr>
        <w:t xml:space="preserve"> to </w:t>
      </w:r>
      <w:r w:rsidRPr="00B0507B">
        <w:rPr>
          <w:rFonts w:ascii="Calibri" w:eastAsia="Cambria" w:hAnsi="Calibri" w:cs="Calibri"/>
          <w:u w:val="single"/>
          <w:lang w:eastAsia="en-US"/>
        </w:rPr>
        <w:t xml:space="preserve">deconstruct the claims to verisimilitude that undergird state realism, </w:t>
      </w:r>
      <w:r w:rsidRPr="00B0507B">
        <w:rPr>
          <w:rFonts w:ascii="Calibri" w:eastAsia="Cambria" w:hAnsi="Calibri" w:cs="Calibri"/>
          <w:highlight w:val="green"/>
          <w:u w:val="single"/>
          <w:lang w:eastAsia="en-US"/>
        </w:rPr>
        <w:t>transformi</w:t>
      </w:r>
      <w:r w:rsidRPr="00B0507B">
        <w:rPr>
          <w:rFonts w:ascii="Calibri" w:eastAsia="Cambria" w:hAnsi="Calibri" w:cs="Calibri"/>
          <w:u w:val="single"/>
          <w:lang w:eastAsia="en-US"/>
        </w:rPr>
        <w:t xml:space="preserve">ng </w:t>
      </w:r>
      <w:r w:rsidRPr="00B0507B">
        <w:rPr>
          <w:rFonts w:ascii="Calibri" w:eastAsia="Cambria" w:hAnsi="Calibri" w:cs="Calibri"/>
          <w:highlight w:val="green"/>
          <w:u w:val="single"/>
          <w:lang w:eastAsia="en-US"/>
        </w:rPr>
        <w:t>nuclear waste into a prophecy of the end of the United States rather than a means for imagining its continuation</w:t>
      </w:r>
      <w:r w:rsidRPr="00B0507B">
        <w:rPr>
          <w:rFonts w:ascii="Calibri" w:eastAsia="Cambria" w:hAnsi="Calibri" w:cs="Calibri"/>
          <w:u w:val="single"/>
          <w:lang w:eastAsia="en-US"/>
        </w:rPr>
        <w:t>.</w:t>
      </w:r>
      <w:r w:rsidRPr="00B0507B">
        <w:rPr>
          <w:rFonts w:ascii="Calibri" w:eastAsia="Cambria" w:hAnsi="Calibri" w:cs="Calibri"/>
          <w:sz w:val="16"/>
          <w:lang w:eastAsia="en-US"/>
        </w:rPr>
        <w:t xml:space="preserve"> In Almanac of the Dead, the presence of nuclear waste introjects </w:t>
      </w:r>
      <w:r w:rsidRPr="00B0507B">
        <w:rPr>
          <w:rFonts w:ascii="Calibri" w:eastAsia="Cambria" w:hAnsi="Calibri" w:cs="Calibri"/>
          <w:u w:val="single"/>
          <w:lang w:eastAsia="en-US"/>
        </w:rPr>
        <w:t xml:space="preserve">a deep-time </w:t>
      </w:r>
      <w:r w:rsidRPr="00B0507B">
        <w:rPr>
          <w:rFonts w:ascii="Calibri" w:eastAsia="Cambria" w:hAnsi="Calibri" w:cs="Calibri"/>
          <w:highlight w:val="green"/>
          <w:u w:val="single"/>
          <w:lang w:eastAsia="en-US"/>
        </w:rPr>
        <w:t>perspective</w:t>
      </w:r>
      <w:r w:rsidRPr="00B0507B">
        <w:rPr>
          <w:rFonts w:ascii="Calibri" w:eastAsia="Cambria" w:hAnsi="Calibri" w:cs="Calibri"/>
          <w:u w:val="single"/>
          <w:lang w:eastAsia="en-US"/>
        </w:rPr>
        <w:t xml:space="preserve"> into contemporary America</w:t>
      </w:r>
      <w:r w:rsidRPr="00B0507B">
        <w:rPr>
          <w:rFonts w:ascii="Calibri" w:eastAsia="Cambria" w:hAnsi="Calibri" w:cs="Calibri"/>
          <w:sz w:val="16"/>
          <w:lang w:eastAsia="en-US"/>
        </w:rPr>
        <w:t xml:space="preserve">, </w:t>
      </w:r>
      <w:r w:rsidRPr="00B0507B">
        <w:rPr>
          <w:rFonts w:ascii="Calibri" w:eastAsia="Cambria" w:hAnsi="Calibri" w:cs="Calibri"/>
          <w:highlight w:val="green"/>
          <w:u w:val="single"/>
          <w:lang w:eastAsia="en-US"/>
        </w:rPr>
        <w:t>transform</w:t>
      </w:r>
      <w:r w:rsidRPr="00B0507B">
        <w:rPr>
          <w:rFonts w:ascii="Calibri" w:eastAsia="Cambria" w:hAnsi="Calibri" w:cs="Calibri"/>
          <w:sz w:val="16"/>
          <w:lang w:eastAsia="en-US"/>
        </w:rPr>
        <w:t xml:space="preserve">ing </w:t>
      </w:r>
      <w:r w:rsidRPr="00B0507B">
        <w:rPr>
          <w:rFonts w:ascii="Calibri" w:eastAsia="Cambria" w:hAnsi="Calibri" w:cs="Calibri"/>
          <w:u w:val="single"/>
          <w:lang w:eastAsia="en-US"/>
        </w:rPr>
        <w:t>the</w:t>
      </w:r>
      <w:r w:rsidRPr="00B0507B">
        <w:rPr>
          <w:rFonts w:ascii="Calibri" w:eastAsia="Cambria" w:hAnsi="Calibri" w:cs="Calibri"/>
          <w:sz w:val="16"/>
          <w:lang w:eastAsia="en-US"/>
        </w:rPr>
        <w:t xml:space="preserve"> </w:t>
      </w:r>
      <w:r w:rsidRPr="00B0507B">
        <w:rPr>
          <w:rFonts w:ascii="Calibri" w:eastAsia="Cambria" w:hAnsi="Calibri" w:cs="Calibri"/>
          <w:highlight w:val="green"/>
          <w:u w:val="single"/>
          <w:lang w:eastAsia="en-US"/>
        </w:rPr>
        <w:t xml:space="preserve">present into a </w:t>
      </w:r>
      <w:r w:rsidRPr="00B0507B">
        <w:rPr>
          <w:rFonts w:ascii="Calibri" w:eastAsia="Cambria" w:hAnsi="Calibri" w:cs="Calibri"/>
          <w:b/>
          <w:iCs/>
          <w:highlight w:val="green"/>
          <w:u w:val="single"/>
          <w:lang w:eastAsia="en-US"/>
        </w:rPr>
        <w:t>speculative space</w:t>
      </w:r>
      <w:r w:rsidRPr="00B0507B">
        <w:rPr>
          <w:rFonts w:ascii="Calibri" w:eastAsia="Cambria" w:hAnsi="Calibri" w:cs="Calibri"/>
          <w:highlight w:val="green"/>
          <w:u w:val="single"/>
          <w:lang w:eastAsia="en-US"/>
        </w:rPr>
        <w:t xml:space="preserve"> where</w:t>
      </w:r>
      <w:r w:rsidRPr="00B0507B">
        <w:rPr>
          <w:rFonts w:ascii="Calibri" w:eastAsia="Cambria" w:hAnsi="Calibri" w:cs="Calibri"/>
          <w:sz w:val="16"/>
          <w:lang w:eastAsia="en-US"/>
        </w:rPr>
        <w:t xml:space="preserve"> environmental </w:t>
      </w:r>
      <w:r w:rsidRPr="00B0507B">
        <w:rPr>
          <w:rFonts w:ascii="Calibri" w:eastAsia="Cambria" w:hAnsi="Calibri" w:cs="Calibri"/>
          <w:highlight w:val="green"/>
          <w:u w:val="single"/>
          <w:lang w:eastAsia="en-US"/>
        </w:rPr>
        <w:t xml:space="preserve">catastrophe produces not only </w:t>
      </w:r>
      <w:r w:rsidRPr="00B0507B">
        <w:rPr>
          <w:rFonts w:ascii="Calibri" w:eastAsia="Cambria" w:hAnsi="Calibri" w:cs="Calibri"/>
          <w:b/>
          <w:iCs/>
          <w:highlight w:val="green"/>
          <w:u w:val="single"/>
          <w:lang w:eastAsia="en-US"/>
        </w:rPr>
        <w:t>unevenly distributed damage</w:t>
      </w:r>
      <w:r w:rsidRPr="00B0507B">
        <w:rPr>
          <w:rFonts w:ascii="Calibri" w:eastAsia="Cambria" w:hAnsi="Calibri" w:cs="Calibri"/>
          <w:sz w:val="16"/>
          <w:highlight w:val="green"/>
          <w:lang w:eastAsia="en-US"/>
        </w:rPr>
        <w:t xml:space="preserve"> </w:t>
      </w:r>
      <w:r w:rsidRPr="00B0507B">
        <w:rPr>
          <w:rFonts w:ascii="Calibri" w:eastAsia="Cambria" w:hAnsi="Calibri" w:cs="Calibri"/>
          <w:highlight w:val="green"/>
          <w:u w:val="single"/>
          <w:lang w:eastAsia="en-US"/>
        </w:rPr>
        <w:t>but also revolutionary forms of social justice</w:t>
      </w:r>
      <w:r w:rsidRPr="00B0507B">
        <w:rPr>
          <w:rFonts w:ascii="Calibri" w:eastAsia="Cambria" w:hAnsi="Calibri" w:cs="Calibri"/>
          <w:u w:val="single"/>
          <w:lang w:eastAsia="en-US"/>
        </w:rPr>
        <w:t xml:space="preserve"> that insist on a truth that probability modeling cannot contain: that </w:t>
      </w:r>
      <w:r w:rsidRPr="00B0507B">
        <w:rPr>
          <w:rFonts w:ascii="Calibri" w:eastAsia="Cambria" w:hAnsi="Calibri" w:cs="Calibri"/>
          <w:highlight w:val="green"/>
          <w:u w:val="single"/>
          <w:lang w:eastAsia="en-US"/>
        </w:rPr>
        <w:t>the future will be</w:t>
      </w:r>
      <w:r w:rsidRPr="00B0507B">
        <w:rPr>
          <w:rFonts w:ascii="Calibri" w:eastAsia="Cambria" w:hAnsi="Calibri" w:cs="Calibri"/>
          <w:sz w:val="16"/>
          <w:highlight w:val="green"/>
          <w:lang w:eastAsia="en-US"/>
        </w:rPr>
        <w:t xml:space="preserve"> </w:t>
      </w:r>
      <w:r w:rsidRPr="00B0507B">
        <w:rPr>
          <w:rFonts w:ascii="Calibri" w:eastAsia="Cambria" w:hAnsi="Calibri" w:cs="Calibri"/>
          <w:b/>
          <w:iCs/>
          <w:highlight w:val="green"/>
          <w:u w:val="single"/>
          <w:lang w:eastAsia="en-US"/>
        </w:rPr>
        <w:t>unimaginably different</w:t>
      </w:r>
      <w:r w:rsidRPr="00B0507B">
        <w:rPr>
          <w:rFonts w:ascii="Calibri" w:eastAsia="Cambria" w:hAnsi="Calibri" w:cs="Calibri"/>
          <w:highlight w:val="green"/>
          <w:u w:val="single"/>
          <w:lang w:eastAsia="en-US"/>
        </w:rPr>
        <w:t xml:space="preserve"> from the present</w:t>
      </w:r>
      <w:r w:rsidRPr="00B0507B">
        <w:rPr>
          <w:rFonts w:ascii="Calibri" w:eastAsia="Cambria" w:hAnsi="Calibri" w:cs="Calibri"/>
          <w:u w:val="single"/>
          <w:lang w:eastAsia="en-US"/>
        </w:rPr>
        <w:t>, while the present, too, might yet be utterly different from the real that we think we know</w:t>
      </w:r>
      <w:r w:rsidRPr="00B0507B">
        <w:rPr>
          <w:rFonts w:ascii="Calibri" w:eastAsia="Cambria" w:hAnsi="Calibri" w:cs="Calibri"/>
          <w:sz w:val="16"/>
          <w:lang w:eastAsia="en-US"/>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B0507B">
        <w:rPr>
          <w:rFonts w:ascii="Calibri" w:eastAsia="Cambria" w:hAnsi="Calibri" w:cs="Calibri"/>
          <w:u w:val="single"/>
          <w:lang w:eastAsia="en-US"/>
        </w:rPr>
        <w:t xml:space="preserve">the </w:t>
      </w:r>
      <w:r w:rsidRPr="00B0507B">
        <w:rPr>
          <w:rFonts w:ascii="Calibri" w:eastAsia="Cambria" w:hAnsi="Calibri" w:cs="Calibri"/>
          <w:highlight w:val="green"/>
          <w:u w:val="single"/>
          <w:lang w:eastAsia="en-US"/>
        </w:rPr>
        <w:t>apocalyptic mode</w:t>
      </w:r>
      <w:r w:rsidRPr="00B0507B">
        <w:rPr>
          <w:rFonts w:ascii="Calibri" w:eastAsia="Cambria" w:hAnsi="Calibri" w:cs="Calibri"/>
          <w:sz w:val="16"/>
          <w:lang w:eastAsia="en-US"/>
        </w:rPr>
        <w:t xml:space="preserve"> </w:t>
      </w:r>
      <w:r w:rsidRPr="00B0507B">
        <w:rPr>
          <w:rFonts w:ascii="Calibri" w:eastAsia="Cambria" w:hAnsi="Calibri" w:cs="Calibri"/>
          <w:u w:val="single"/>
          <w:lang w:eastAsia="en-US"/>
        </w:rPr>
        <w:t>in deep time</w:t>
      </w:r>
      <w:r w:rsidRPr="00B0507B">
        <w:rPr>
          <w:rFonts w:ascii="Calibri" w:eastAsia="Cambria" w:hAnsi="Calibri" w:cs="Calibri"/>
          <w:sz w:val="16"/>
          <w:lang w:eastAsia="en-US"/>
        </w:rPr>
        <w:t xml:space="preserve"> </w:t>
      </w:r>
      <w:r w:rsidRPr="00B0507B">
        <w:rPr>
          <w:rFonts w:ascii="Calibri" w:eastAsia="Cambria" w:hAnsi="Calibri" w:cs="Calibri"/>
          <w:highlight w:val="green"/>
          <w:u w:val="single"/>
          <w:lang w:eastAsia="en-US"/>
        </w:rPr>
        <w:t>allows narratives</w:t>
      </w:r>
      <w:r w:rsidRPr="00B0507B">
        <w:rPr>
          <w:rFonts w:ascii="Calibri" w:eastAsia="Cambria" w:hAnsi="Calibri" w:cs="Calibri"/>
          <w:u w:val="single"/>
          <w:lang w:eastAsia="en-US"/>
        </w:rPr>
        <w:t xml:space="preserve"> of</w:t>
      </w:r>
      <w:r w:rsidRPr="00B0507B">
        <w:rPr>
          <w:rFonts w:ascii="Calibri" w:eastAsia="Cambria" w:hAnsi="Calibri" w:cs="Calibri"/>
          <w:sz w:val="16"/>
          <w:lang w:eastAsia="en-US"/>
        </w:rPr>
        <w:t xml:space="preserve"> environmental </w:t>
      </w:r>
      <w:r w:rsidRPr="00B0507B">
        <w:rPr>
          <w:rFonts w:ascii="Calibri" w:eastAsia="Cambria" w:hAnsi="Calibri" w:cs="Calibri"/>
          <w:u w:val="single"/>
          <w:lang w:eastAsia="en-US"/>
        </w:rPr>
        <w:t xml:space="preserve">harm and danger </w:t>
      </w:r>
      <w:r w:rsidRPr="00B0507B">
        <w:rPr>
          <w:rFonts w:ascii="Calibri" w:eastAsia="Cambria" w:hAnsi="Calibri" w:cs="Calibri"/>
          <w:highlight w:val="green"/>
          <w:u w:val="single"/>
          <w:lang w:eastAsia="en-US"/>
        </w:rPr>
        <w:t>to move beyond the paranoid logic of risk</w:t>
      </w:r>
      <w:r w:rsidRPr="00B0507B">
        <w:rPr>
          <w:rFonts w:ascii="Calibri" w:eastAsia="Cambria" w:hAnsi="Calibri" w:cs="Calibri"/>
          <w:u w:val="single"/>
          <w:lang w:eastAsia="en-US"/>
        </w:rPr>
        <w:t>. In the world of deep time</w:t>
      </w:r>
      <w:r w:rsidRPr="00B0507B">
        <w:rPr>
          <w:rFonts w:ascii="Calibri" w:eastAsia="Cambria" w:hAnsi="Calibri" w:cs="Calibri"/>
          <w:sz w:val="16"/>
          <w:lang w:eastAsia="en-US"/>
        </w:rPr>
        <w:t xml:space="preserve">, all that might come to pass will come to pass, sooner or later. </w:t>
      </w:r>
      <w:r w:rsidRPr="00B0507B">
        <w:rPr>
          <w:rFonts w:ascii="Calibri" w:eastAsia="Cambria" w:hAnsi="Calibri" w:cs="Calibri"/>
          <w:u w:val="single"/>
          <w:lang w:eastAsia="en-US"/>
        </w:rPr>
        <w:t>The endless maybes of risk become certainties. Th</w:t>
      </w:r>
      <w:r w:rsidRPr="00B0507B">
        <w:rPr>
          <w:rFonts w:ascii="Calibri" w:eastAsia="Cambria" w:hAnsi="Calibri" w:cs="Calibri"/>
          <w:highlight w:val="green"/>
          <w:u w:val="single"/>
          <w:lang w:eastAsia="en-US"/>
        </w:rPr>
        <w:t>e impossibilities of our own deaths and the deaths of everything else will come.</w:t>
      </w:r>
      <w:r w:rsidRPr="00B0507B">
        <w:rPr>
          <w:rFonts w:ascii="Calibri" w:eastAsia="Cambria" w:hAnsi="Calibri" w:cs="Calibri"/>
          <w:sz w:val="16"/>
          <w:highlight w:val="green"/>
          <w:lang w:eastAsia="en-US"/>
        </w:rPr>
        <w:t xml:space="preserve"> </w:t>
      </w:r>
      <w:r w:rsidRPr="00B0507B">
        <w:rPr>
          <w:rFonts w:ascii="Calibri" w:eastAsia="Cambria" w:hAnsi="Calibri" w:cs="Calibri"/>
          <w:highlight w:val="green"/>
          <w:u w:val="single"/>
          <w:lang w:eastAsia="en-US"/>
        </w:rPr>
        <w:t>But so too will other impossibilities</w:t>
      </w:r>
      <w:r w:rsidRPr="00B0507B">
        <w:rPr>
          <w:rFonts w:ascii="Calibri" w:eastAsia="Cambria" w:hAnsi="Calibri" w:cs="Calibri"/>
          <w:sz w:val="16"/>
          <w:lang w:eastAsia="en-US"/>
        </w:rPr>
        <w:t xml:space="preserve">: talking macaws and alien visitors; </w:t>
      </w:r>
      <w:r w:rsidRPr="00B0507B">
        <w:rPr>
          <w:rFonts w:ascii="Calibri" w:eastAsia="Cambria" w:hAnsi="Calibri" w:cs="Calibri"/>
          <w:u w:val="single"/>
          <w:lang w:eastAsia="en-US"/>
        </w:rPr>
        <w:t xml:space="preserve">the end of the colonial occupation of North America, perhaps, or </w:t>
      </w:r>
      <w:r w:rsidRPr="00B0507B">
        <w:rPr>
          <w:rFonts w:ascii="Calibri" w:eastAsia="Cambria" w:hAnsi="Calibri" w:cs="Calibri"/>
          <w:highlight w:val="green"/>
          <w:u w:val="single"/>
          <w:lang w:eastAsia="en-US"/>
        </w:rPr>
        <w:t>a</w:t>
      </w:r>
      <w:r w:rsidRPr="00B0507B">
        <w:rPr>
          <w:rFonts w:ascii="Calibri" w:eastAsia="Cambria" w:hAnsi="Calibri" w:cs="Calibri"/>
          <w:u w:val="single"/>
          <w:lang w:eastAsia="en-US"/>
        </w:rPr>
        <w:t xml:space="preserve"> </w:t>
      </w:r>
      <w:r w:rsidRPr="00B0507B">
        <w:rPr>
          <w:rFonts w:ascii="Calibri" w:eastAsia="Cambria" w:hAnsi="Calibri" w:cs="Calibri"/>
          <w:b/>
          <w:iCs/>
          <w:u w:val="single"/>
          <w:lang w:eastAsia="en-US"/>
        </w:rPr>
        <w:t xml:space="preserve">sudden </w:t>
      </w:r>
      <w:r w:rsidRPr="00B0507B">
        <w:rPr>
          <w:rFonts w:ascii="Calibri" w:eastAsia="Cambria" w:hAnsi="Calibri" w:cs="Calibri"/>
          <w:b/>
          <w:iCs/>
          <w:highlight w:val="green"/>
          <w:u w:val="single"/>
          <w:lang w:eastAsia="en-US"/>
        </w:rPr>
        <w:t>human determination</w:t>
      </w:r>
      <w:r w:rsidRPr="00B0507B">
        <w:rPr>
          <w:rFonts w:ascii="Calibri" w:eastAsia="Cambria" w:hAnsi="Calibri" w:cs="Calibri"/>
          <w:highlight w:val="green"/>
          <w:u w:val="single"/>
          <w:lang w:eastAsia="en-US"/>
        </w:rPr>
        <w:t xml:space="preserve"> to let the world live</w:t>
      </w:r>
      <w:r w:rsidRPr="00B0507B">
        <w:rPr>
          <w:rFonts w:ascii="Calibri" w:eastAsia="Cambria" w:hAnsi="Calibri" w:cs="Calibri"/>
          <w:sz w:val="16"/>
          <w:lang w:eastAsia="en-US"/>
        </w:rPr>
        <w:t xml:space="preserve">. The end of capitalism may yet become more thinkable than the end of the world. Just wait long enough. Stranger things will happen.¶ </w:t>
      </w:r>
    </w:p>
    <w:bookmarkEnd w:id="0"/>
    <w:p w14:paraId="626D7109" w14:textId="77777777" w:rsidR="00B0507B" w:rsidRPr="00B0507B" w:rsidRDefault="00B0507B" w:rsidP="00B0507B">
      <w:pPr>
        <w:rPr>
          <w:rFonts w:ascii="Calibri" w:eastAsia="Calibri" w:hAnsi="Calibri" w:cs="Calibri"/>
          <w:lang w:eastAsia="en-US"/>
        </w:rPr>
      </w:pPr>
    </w:p>
    <w:p w14:paraId="1B965564" w14:textId="77777777" w:rsidR="00B0507B" w:rsidRPr="00B0507B" w:rsidRDefault="00B0507B" w:rsidP="00B0507B">
      <w:pPr>
        <w:rPr>
          <w:rFonts w:ascii="Calibri" w:eastAsia="Cambria" w:hAnsi="Calibri" w:cs="Calibri"/>
          <w:lang w:eastAsia="en-US"/>
        </w:rPr>
      </w:pPr>
    </w:p>
    <w:p w14:paraId="71569F1D" w14:textId="77777777" w:rsidR="00B0507B" w:rsidRPr="00B0507B" w:rsidRDefault="00B0507B" w:rsidP="00B0507B">
      <w:pPr>
        <w:rPr>
          <w:rFonts w:ascii="Calibri" w:eastAsiaTheme="minorHAnsi" w:hAnsi="Calibri" w:cs="Calibri"/>
          <w:lang w:eastAsia="en-US"/>
        </w:rPr>
      </w:pPr>
    </w:p>
    <w:p w14:paraId="232307CF" w14:textId="77777777" w:rsidR="00B0507B" w:rsidRPr="00B0507B" w:rsidRDefault="00B0507B" w:rsidP="00B0507B">
      <w:pPr>
        <w:rPr>
          <w:rFonts w:ascii="Calibri" w:eastAsiaTheme="minorHAnsi" w:hAnsi="Calibri" w:cs="Calibri"/>
          <w:lang w:eastAsia="en-US"/>
        </w:rPr>
      </w:pPr>
    </w:p>
    <w:p w14:paraId="11EF55D0" w14:textId="77777777" w:rsidR="00B0507B" w:rsidRPr="00B0507B" w:rsidRDefault="00B0507B" w:rsidP="00B0507B">
      <w:pPr>
        <w:rPr>
          <w:rFonts w:ascii="Calibri" w:eastAsia="Calibri" w:hAnsi="Calibri" w:cs="Calibri"/>
          <w:lang w:eastAsia="en-US"/>
        </w:rPr>
      </w:pPr>
    </w:p>
    <w:p w14:paraId="25BBB639" w14:textId="77777777" w:rsidR="00B0507B" w:rsidRPr="00B0507B" w:rsidRDefault="00B0507B" w:rsidP="00B0507B">
      <w:pPr>
        <w:keepNext/>
        <w:keepLines/>
        <w:spacing w:before="40" w:after="0"/>
        <w:outlineLvl w:val="3"/>
        <w:rPr>
          <w:rFonts w:ascii="Calibri" w:eastAsia="DengXian Light" w:hAnsi="Calibri" w:cs="Times New Roman"/>
          <w:b/>
          <w:iCs/>
          <w:sz w:val="26"/>
          <w:lang w:eastAsia="en-US"/>
        </w:rPr>
      </w:pPr>
      <w:r w:rsidRPr="00B0507B">
        <w:rPr>
          <w:rFonts w:ascii="Calibri" w:eastAsia="DengXian Light" w:hAnsi="Calibri" w:cs="Times New Roman"/>
          <w:b/>
          <w:iCs/>
          <w:sz w:val="26"/>
          <w:lang w:eastAsia="en-US"/>
        </w:rPr>
        <w:t xml:space="preserve">IR scenario analysis unlocks an </w:t>
      </w:r>
      <w:r w:rsidRPr="00B0507B">
        <w:rPr>
          <w:rFonts w:ascii="Calibri" w:eastAsia="DengXian Light" w:hAnsi="Calibri" w:cs="Times New Roman"/>
          <w:b/>
          <w:iCs/>
          <w:sz w:val="26"/>
          <w:u w:val="single"/>
          <w:lang w:eastAsia="en-US"/>
        </w:rPr>
        <w:t>intellectual openness</w:t>
      </w:r>
      <w:r w:rsidRPr="00B0507B">
        <w:rPr>
          <w:rFonts w:ascii="Calibri" w:eastAsia="DengXian Light" w:hAnsi="Calibri" w:cs="Times New Roman"/>
          <w:b/>
          <w:iCs/>
          <w:sz w:val="26"/>
          <w:lang w:eastAsia="en-US"/>
        </w:rPr>
        <w:t xml:space="preserve"> to overcome </w:t>
      </w:r>
      <w:r w:rsidRPr="00B0507B">
        <w:rPr>
          <w:rFonts w:ascii="Calibri" w:eastAsia="DengXian Light" w:hAnsi="Calibri" w:cs="Times New Roman"/>
          <w:b/>
          <w:iCs/>
          <w:sz w:val="26"/>
          <w:u w:val="single"/>
          <w:lang w:eastAsia="en-US"/>
        </w:rPr>
        <w:t>cognitive biases</w:t>
      </w:r>
      <w:r w:rsidRPr="00B0507B">
        <w:rPr>
          <w:rFonts w:ascii="Calibri" w:eastAsia="DengXian Light" w:hAnsi="Calibri" w:cs="Times New Roman"/>
          <w:b/>
          <w:iCs/>
          <w:sz w:val="26"/>
          <w:lang w:eastAsia="en-US"/>
        </w:rPr>
        <w:t xml:space="preserve"> and incorporate </w:t>
      </w:r>
      <w:r w:rsidRPr="00B0507B">
        <w:rPr>
          <w:rFonts w:ascii="Calibri" w:eastAsia="DengXian Light" w:hAnsi="Calibri" w:cs="Times New Roman"/>
          <w:b/>
          <w:iCs/>
          <w:sz w:val="26"/>
          <w:u w:val="single"/>
          <w:lang w:eastAsia="en-US"/>
        </w:rPr>
        <w:t>complementary theories</w:t>
      </w:r>
      <w:r w:rsidRPr="00B0507B">
        <w:rPr>
          <w:rFonts w:ascii="Calibri" w:eastAsia="DengXian Light" w:hAnsi="Calibri" w:cs="Times New Roman"/>
          <w:b/>
          <w:iCs/>
          <w:sz w:val="26"/>
          <w:lang w:eastAsia="en-US"/>
        </w:rPr>
        <w:t xml:space="preserve"> while making research policy-relevant </w:t>
      </w:r>
    </w:p>
    <w:p w14:paraId="2D4A823F" w14:textId="77777777" w:rsidR="00B0507B" w:rsidRPr="00B0507B" w:rsidRDefault="00B0507B" w:rsidP="00B0507B">
      <w:pPr>
        <w:rPr>
          <w:rFonts w:ascii="Calibri" w:eastAsia="Calibri" w:hAnsi="Calibri" w:cs="Calibri"/>
          <w:lang w:eastAsia="en-US"/>
        </w:rPr>
      </w:pPr>
      <w:r w:rsidRPr="00B0507B">
        <w:rPr>
          <w:rFonts w:ascii="Calibri" w:eastAsia="Calibri" w:hAnsi="Calibri" w:cs="Calibri"/>
          <w:b/>
          <w:bCs/>
          <w:sz w:val="26"/>
          <w:lang w:eastAsia="en-US"/>
        </w:rPr>
        <w:t>Sus 20</w:t>
      </w:r>
      <w:r w:rsidRPr="00B0507B">
        <w:rPr>
          <w:rFonts w:ascii="Calibri" w:eastAsia="Calibri" w:hAnsi="Calibri" w:cs="Calibri"/>
          <w:lang w:eastAsia="en-US"/>
        </w:rPr>
        <w:t>—Postdoctoral Fellow at the Hertie School of Governance and works in the Dahrendorf Forum, which is a joint initiative by the Hertie School, the London School of Economics and Political Science, and Stiftung Mercator [Monika Sus and Marcel Hadeed (Dahrendorf Research Associate at the Hertie School of Governance), February 2020, “Theory-infused and policy-relevant: On the usefulness of scenario analysis for international relations”, Contemporary Security Policy, Accessed through the Wake Forest Library] AMarb</w:t>
      </w:r>
    </w:p>
    <w:p w14:paraId="1E73870D" w14:textId="77777777" w:rsidR="00B0507B" w:rsidRPr="00B0507B" w:rsidRDefault="00B0507B" w:rsidP="00B0507B">
      <w:pPr>
        <w:rPr>
          <w:rFonts w:ascii="Calibri" w:eastAsia="Calibri" w:hAnsi="Calibri" w:cs="Calibri"/>
          <w:sz w:val="16"/>
          <w:lang w:eastAsia="en-US"/>
        </w:rPr>
      </w:pPr>
      <w:r w:rsidRPr="00B0507B">
        <w:rPr>
          <w:rFonts w:ascii="Calibri" w:eastAsia="Calibri" w:hAnsi="Calibri" w:cs="Calibri"/>
          <w:sz w:val="16"/>
          <w:lang w:eastAsia="en-US"/>
        </w:rPr>
        <w:t>Added-</w:t>
      </w:r>
      <w:r w:rsidRPr="00B0507B">
        <w:rPr>
          <w:rFonts w:ascii="Calibri" w:eastAsia="Calibri" w:hAnsi="Calibri" w:cs="Calibri"/>
          <w:b/>
          <w:iCs/>
          <w:u w:val="single"/>
          <w:lang w:eastAsia="en-US"/>
        </w:rPr>
        <w:t xml:space="preserve">value of </w:t>
      </w:r>
      <w:r w:rsidRPr="00B0507B">
        <w:rPr>
          <w:rFonts w:ascii="Calibri" w:eastAsia="Calibri" w:hAnsi="Calibri" w:cs="Calibri"/>
          <w:b/>
          <w:iCs/>
          <w:highlight w:val="green"/>
          <w:u w:val="single"/>
          <w:lang w:eastAsia="en-US"/>
        </w:rPr>
        <w:t>scenario analysis for IR scholarship</w:t>
      </w:r>
    </w:p>
    <w:p w14:paraId="5110C13B" w14:textId="77777777" w:rsidR="00B0507B" w:rsidRPr="00B0507B" w:rsidRDefault="00B0507B" w:rsidP="00B0507B">
      <w:pPr>
        <w:rPr>
          <w:rFonts w:ascii="Calibri" w:eastAsia="Calibri" w:hAnsi="Calibri" w:cs="Calibri"/>
          <w:sz w:val="16"/>
          <w:lang w:eastAsia="en-US"/>
        </w:rPr>
      </w:pPr>
      <w:r w:rsidRPr="00B0507B">
        <w:rPr>
          <w:rFonts w:ascii="Calibri" w:eastAsia="Calibri" w:hAnsi="Calibri" w:cs="Calibri"/>
          <w:sz w:val="16"/>
          <w:lang w:eastAsia="en-US"/>
        </w:rPr>
        <w:t xml:space="preserve">As Tomé and Açıkalın (2019) point out, in order </w:t>
      </w:r>
      <w:r w:rsidRPr="00B0507B">
        <w:rPr>
          <w:rFonts w:ascii="Calibri" w:eastAsia="Calibri" w:hAnsi="Calibri" w:cs="Calibri"/>
          <w:u w:val="single"/>
          <w:lang w:eastAsia="en-US"/>
        </w:rPr>
        <w:t xml:space="preserve">to </w:t>
      </w:r>
      <w:r w:rsidRPr="00B0507B">
        <w:rPr>
          <w:rFonts w:ascii="Calibri" w:eastAsia="Calibri" w:hAnsi="Calibri" w:cs="Calibri"/>
          <w:b/>
          <w:iCs/>
          <w:highlight w:val="green"/>
          <w:u w:val="single"/>
          <w:lang w:eastAsia="en-US"/>
        </w:rPr>
        <w:t>fill the gap</w:t>
      </w:r>
      <w:r w:rsidRPr="00B0507B">
        <w:rPr>
          <w:rFonts w:ascii="Calibri" w:eastAsia="Calibri" w:hAnsi="Calibri" w:cs="Calibri"/>
          <w:highlight w:val="green"/>
          <w:u w:val="single"/>
          <w:lang w:eastAsia="en-US"/>
        </w:rPr>
        <w:t xml:space="preserve"> between</w:t>
      </w:r>
      <w:r w:rsidRPr="00B0507B">
        <w:rPr>
          <w:rFonts w:ascii="Calibri" w:eastAsia="Calibri" w:hAnsi="Calibri" w:cs="Calibri"/>
          <w:u w:val="single"/>
          <w:lang w:eastAsia="en-US"/>
        </w:rPr>
        <w:t xml:space="preserve"> </w:t>
      </w:r>
      <w:r w:rsidRPr="00B0507B">
        <w:rPr>
          <w:rFonts w:ascii="Calibri" w:eastAsia="Calibri" w:hAnsi="Calibri" w:cs="Calibri"/>
          <w:b/>
          <w:iCs/>
          <w:u w:val="single"/>
          <w:lang w:eastAsia="en-US"/>
        </w:rPr>
        <w:t xml:space="preserve">IR </w:t>
      </w:r>
      <w:r w:rsidRPr="00B0507B">
        <w:rPr>
          <w:rFonts w:ascii="Calibri" w:eastAsia="Calibri" w:hAnsi="Calibri" w:cs="Calibri"/>
          <w:b/>
          <w:iCs/>
          <w:highlight w:val="green"/>
          <w:u w:val="single"/>
          <w:lang w:eastAsia="en-US"/>
        </w:rPr>
        <w:t>theory</w:t>
      </w:r>
      <w:r w:rsidRPr="00B0507B">
        <w:rPr>
          <w:rFonts w:ascii="Calibri" w:eastAsia="Calibri" w:hAnsi="Calibri" w:cs="Calibri"/>
          <w:highlight w:val="green"/>
          <w:u w:val="single"/>
          <w:lang w:eastAsia="en-US"/>
        </w:rPr>
        <w:t xml:space="preserve"> and </w:t>
      </w:r>
      <w:r w:rsidRPr="00B0507B">
        <w:rPr>
          <w:rFonts w:ascii="Calibri" w:eastAsia="Calibri" w:hAnsi="Calibri" w:cs="Calibri"/>
          <w:b/>
          <w:iCs/>
          <w:highlight w:val="green"/>
          <w:u w:val="single"/>
          <w:lang w:eastAsia="en-US"/>
        </w:rPr>
        <w:t>real</w:t>
      </w:r>
      <w:r w:rsidRPr="00B0507B">
        <w:rPr>
          <w:rFonts w:ascii="Calibri" w:eastAsia="Calibri" w:hAnsi="Calibri" w:cs="Calibri"/>
          <w:b/>
          <w:iCs/>
          <w:u w:val="single"/>
          <w:lang w:eastAsia="en-US"/>
        </w:rPr>
        <w:t xml:space="preserve">-world </w:t>
      </w:r>
      <w:r w:rsidRPr="00B0507B">
        <w:rPr>
          <w:rFonts w:ascii="Calibri" w:eastAsia="Calibri" w:hAnsi="Calibri" w:cs="Calibri"/>
          <w:b/>
          <w:iCs/>
          <w:highlight w:val="green"/>
          <w:u w:val="single"/>
          <w:lang w:eastAsia="en-US"/>
        </w:rPr>
        <w:t>problems</w:t>
      </w:r>
      <w:r w:rsidRPr="00B0507B">
        <w:rPr>
          <w:rFonts w:ascii="Calibri" w:eastAsia="Calibri" w:hAnsi="Calibri" w:cs="Calibri"/>
          <w:sz w:val="16"/>
          <w:lang w:eastAsia="en-US"/>
        </w:rPr>
        <w:t xml:space="preserve">, “an increasing number of </w:t>
      </w:r>
      <w:r w:rsidRPr="00B0507B">
        <w:rPr>
          <w:rFonts w:ascii="Calibri" w:eastAsia="Calibri" w:hAnsi="Calibri" w:cs="Calibri"/>
          <w:highlight w:val="green"/>
          <w:u w:val="single"/>
          <w:lang w:eastAsia="en-US"/>
        </w:rPr>
        <w:t>scholars</w:t>
      </w:r>
      <w:r w:rsidRPr="00B0507B">
        <w:rPr>
          <w:rFonts w:ascii="Calibri" w:eastAsia="Calibri" w:hAnsi="Calibri" w:cs="Calibri"/>
          <w:sz w:val="16"/>
          <w:lang w:eastAsia="en-US"/>
        </w:rPr>
        <w:t xml:space="preserve"> have come to </w:t>
      </w:r>
      <w:r w:rsidRPr="00B0507B">
        <w:rPr>
          <w:rFonts w:ascii="Calibri" w:eastAsia="Calibri" w:hAnsi="Calibri" w:cs="Calibri"/>
          <w:highlight w:val="green"/>
          <w:u w:val="single"/>
          <w:lang w:eastAsia="en-US"/>
        </w:rPr>
        <w:t>embrace</w:t>
      </w:r>
      <w:r w:rsidRPr="00B0507B">
        <w:rPr>
          <w:rFonts w:ascii="Calibri" w:eastAsia="Calibri" w:hAnsi="Calibri" w:cs="Calibri"/>
          <w:u w:val="single"/>
          <w:lang w:eastAsia="en-US"/>
        </w:rPr>
        <w:t xml:space="preserve"> a spirit of </w:t>
      </w:r>
      <w:r w:rsidRPr="00B0507B">
        <w:rPr>
          <w:rFonts w:ascii="Calibri" w:eastAsia="Calibri" w:hAnsi="Calibri" w:cs="Calibri"/>
          <w:b/>
          <w:iCs/>
          <w:highlight w:val="green"/>
          <w:u w:val="single"/>
          <w:lang w:eastAsia="en-US"/>
        </w:rPr>
        <w:t>intellectual openness</w:t>
      </w:r>
      <w:r w:rsidRPr="00B0507B">
        <w:rPr>
          <w:rFonts w:ascii="Calibri" w:eastAsia="Calibri" w:hAnsi="Calibri" w:cs="Calibri"/>
          <w:highlight w:val="green"/>
          <w:u w:val="single"/>
          <w:lang w:eastAsia="en-US"/>
        </w:rPr>
        <w:t>, recognizing</w:t>
      </w:r>
      <w:r w:rsidRPr="00B0507B">
        <w:rPr>
          <w:rFonts w:ascii="Calibri" w:eastAsia="Calibri" w:hAnsi="Calibri" w:cs="Calibri"/>
          <w:u w:val="single"/>
          <w:lang w:eastAsia="en-US"/>
        </w:rPr>
        <w:t xml:space="preserve"> both the need for </w:t>
      </w:r>
      <w:r w:rsidRPr="00B0507B">
        <w:rPr>
          <w:rFonts w:ascii="Calibri" w:eastAsia="Calibri" w:hAnsi="Calibri" w:cs="Calibri"/>
          <w:b/>
          <w:iCs/>
          <w:highlight w:val="green"/>
          <w:u w:val="single"/>
          <w:lang w:eastAsia="en-US"/>
        </w:rPr>
        <w:t>greater flexibility</w:t>
      </w:r>
      <w:r w:rsidRPr="00B0507B">
        <w:rPr>
          <w:rFonts w:ascii="Calibri" w:eastAsia="Calibri" w:hAnsi="Calibri" w:cs="Calibri"/>
          <w:highlight w:val="green"/>
          <w:u w:val="single"/>
          <w:lang w:eastAsia="en-US"/>
        </w:rPr>
        <w:t xml:space="preserve"> in</w:t>
      </w:r>
      <w:r w:rsidRPr="00B0507B">
        <w:rPr>
          <w:rFonts w:ascii="Calibri" w:eastAsia="Calibri" w:hAnsi="Calibri" w:cs="Calibri"/>
          <w:u w:val="single"/>
          <w:lang w:eastAsia="en-US"/>
        </w:rPr>
        <w:t xml:space="preserve"> the </w:t>
      </w:r>
      <w:r w:rsidRPr="00B0507B">
        <w:rPr>
          <w:rFonts w:ascii="Calibri" w:eastAsia="Calibri" w:hAnsi="Calibri" w:cs="Calibri"/>
          <w:b/>
          <w:iCs/>
          <w:highlight w:val="green"/>
          <w:u w:val="single"/>
          <w:lang w:eastAsia="en-US"/>
        </w:rPr>
        <w:t>theoretical formulations</w:t>
      </w:r>
      <w:r w:rsidRPr="00B0507B">
        <w:rPr>
          <w:rFonts w:ascii="Calibri" w:eastAsia="Calibri" w:hAnsi="Calibri" w:cs="Calibri"/>
          <w:highlight w:val="green"/>
          <w:u w:val="single"/>
          <w:lang w:eastAsia="en-US"/>
        </w:rPr>
        <w:t xml:space="preserve"> and</w:t>
      </w:r>
      <w:r w:rsidRPr="00B0507B">
        <w:rPr>
          <w:rFonts w:ascii="Calibri" w:eastAsia="Calibri" w:hAnsi="Calibri" w:cs="Calibri"/>
          <w:u w:val="single"/>
          <w:lang w:eastAsia="en-US"/>
        </w:rPr>
        <w:t xml:space="preserve"> the </w:t>
      </w:r>
      <w:r w:rsidRPr="00B0507B">
        <w:rPr>
          <w:rFonts w:ascii="Calibri" w:eastAsia="Calibri" w:hAnsi="Calibri" w:cs="Calibri"/>
          <w:b/>
          <w:iCs/>
          <w:highlight w:val="green"/>
          <w:u w:val="single"/>
          <w:lang w:eastAsia="en-US"/>
        </w:rPr>
        <w:t>possibility of complementarity</w:t>
      </w:r>
      <w:r w:rsidRPr="00B0507B">
        <w:rPr>
          <w:rFonts w:ascii="Calibri" w:eastAsia="Calibri" w:hAnsi="Calibri" w:cs="Calibri"/>
          <w:highlight w:val="green"/>
          <w:u w:val="single"/>
          <w:lang w:eastAsia="en-US"/>
        </w:rPr>
        <w:t xml:space="preserve"> by </w:t>
      </w:r>
      <w:r w:rsidRPr="00B0507B">
        <w:rPr>
          <w:rFonts w:ascii="Calibri" w:eastAsia="Calibri" w:hAnsi="Calibri" w:cs="Calibri"/>
          <w:b/>
          <w:iCs/>
          <w:highlight w:val="green"/>
          <w:u w:val="single"/>
          <w:lang w:eastAsia="en-US"/>
        </w:rPr>
        <w:t>other theories</w:t>
      </w:r>
      <w:r w:rsidRPr="00B0507B">
        <w:rPr>
          <w:rFonts w:ascii="Calibri" w:eastAsia="Calibri" w:hAnsi="Calibri" w:cs="Calibri"/>
          <w:u w:val="single"/>
          <w:lang w:eastAsia="en-US"/>
        </w:rPr>
        <w:t xml:space="preserve"> and approaches”</w:t>
      </w:r>
      <w:r w:rsidRPr="00B0507B">
        <w:rPr>
          <w:rFonts w:ascii="Calibri" w:eastAsia="Calibri" w:hAnsi="Calibri" w:cs="Calibri"/>
          <w:sz w:val="16"/>
          <w:lang w:eastAsia="en-US"/>
        </w:rPr>
        <w:t xml:space="preserve"> (p. 12). </w:t>
      </w:r>
      <w:r w:rsidRPr="00B0507B">
        <w:rPr>
          <w:rFonts w:ascii="Calibri" w:eastAsia="Calibri" w:hAnsi="Calibri" w:cs="Calibri"/>
          <w:u w:val="single"/>
          <w:lang w:eastAsia="en-US"/>
        </w:rPr>
        <w:t>This</w:t>
      </w:r>
      <w:r w:rsidRPr="00B0507B">
        <w:rPr>
          <w:rFonts w:ascii="Calibri" w:eastAsia="Calibri" w:hAnsi="Calibri" w:cs="Calibri"/>
          <w:sz w:val="16"/>
          <w:lang w:eastAsia="en-US"/>
        </w:rPr>
        <w:t xml:space="preserve"> section discusses the </w:t>
      </w:r>
      <w:r w:rsidRPr="00B0507B">
        <w:rPr>
          <w:rFonts w:ascii="Calibri" w:eastAsia="Calibri" w:hAnsi="Calibri" w:cs="Calibri"/>
          <w:u w:val="single"/>
          <w:lang w:eastAsia="en-US"/>
        </w:rPr>
        <w:t xml:space="preserve">added value of scenario analysis as a </w:t>
      </w:r>
      <w:r w:rsidRPr="00B0507B">
        <w:rPr>
          <w:rFonts w:ascii="Calibri" w:eastAsia="Calibri" w:hAnsi="Calibri" w:cs="Calibri"/>
          <w:b/>
          <w:iCs/>
          <w:u w:val="single"/>
          <w:lang w:eastAsia="en-US"/>
        </w:rPr>
        <w:t>complementary approach</w:t>
      </w:r>
      <w:r w:rsidRPr="00B0507B">
        <w:rPr>
          <w:rFonts w:ascii="Calibri" w:eastAsia="Calibri" w:hAnsi="Calibri" w:cs="Calibri"/>
          <w:u w:val="single"/>
          <w:lang w:eastAsia="en-US"/>
        </w:rPr>
        <w:t xml:space="preserve"> to </w:t>
      </w:r>
      <w:r w:rsidRPr="00B0507B">
        <w:rPr>
          <w:rFonts w:ascii="Calibri" w:eastAsia="Calibri" w:hAnsi="Calibri" w:cs="Calibri"/>
          <w:b/>
          <w:iCs/>
          <w:u w:val="single"/>
          <w:lang w:eastAsia="en-US"/>
        </w:rPr>
        <w:t>traditional IR methods</w:t>
      </w:r>
      <w:r w:rsidRPr="00B0507B">
        <w:rPr>
          <w:rFonts w:ascii="Calibri" w:eastAsia="Calibri" w:hAnsi="Calibri" w:cs="Calibri"/>
          <w:u w:val="single"/>
          <w:lang w:eastAsia="en-US"/>
        </w:rPr>
        <w:t>.</w:t>
      </w:r>
      <w:r w:rsidRPr="00B0507B">
        <w:rPr>
          <w:rFonts w:ascii="Calibri" w:eastAsia="Calibri" w:hAnsi="Calibri" w:cs="Calibri"/>
          <w:sz w:val="16"/>
          <w:lang w:eastAsia="en-US"/>
        </w:rPr>
        <w:t xml:space="preserve"> The </w:t>
      </w:r>
      <w:r w:rsidRPr="00B0507B">
        <w:rPr>
          <w:rFonts w:ascii="Calibri" w:eastAsia="Calibri" w:hAnsi="Calibri" w:cs="Calibri"/>
          <w:u w:val="single"/>
          <w:lang w:eastAsia="en-US"/>
        </w:rPr>
        <w:t xml:space="preserve">most obvious </w:t>
      </w:r>
      <w:r w:rsidRPr="00B0507B">
        <w:rPr>
          <w:rFonts w:ascii="Calibri" w:eastAsia="Calibri" w:hAnsi="Calibri" w:cs="Calibri"/>
          <w:highlight w:val="green"/>
          <w:u w:val="single"/>
          <w:lang w:eastAsia="en-US"/>
        </w:rPr>
        <w:t xml:space="preserve">advantage of </w:t>
      </w:r>
      <w:r w:rsidRPr="00B0507B">
        <w:rPr>
          <w:rFonts w:ascii="Calibri" w:eastAsia="Calibri" w:hAnsi="Calibri" w:cs="Calibri"/>
          <w:b/>
          <w:iCs/>
          <w:highlight w:val="green"/>
          <w:u w:val="single"/>
          <w:lang w:eastAsia="en-US"/>
        </w:rPr>
        <w:t>scenario analysis</w:t>
      </w:r>
      <w:r w:rsidRPr="00B0507B">
        <w:rPr>
          <w:rFonts w:ascii="Calibri" w:eastAsia="Calibri" w:hAnsi="Calibri" w:cs="Calibri"/>
          <w:b/>
          <w:iCs/>
          <w:u w:val="single"/>
          <w:lang w:eastAsia="en-US"/>
        </w:rPr>
        <w:t xml:space="preserve"> as a methodology</w:t>
      </w:r>
      <w:r w:rsidRPr="00B0507B">
        <w:rPr>
          <w:rFonts w:ascii="Calibri" w:eastAsia="Calibri" w:hAnsi="Calibri" w:cs="Calibri"/>
          <w:sz w:val="16"/>
          <w:lang w:eastAsia="en-US"/>
        </w:rPr>
        <w:t xml:space="preserve">, grounded in the reservoir of foresight studies, </w:t>
      </w:r>
      <w:r w:rsidRPr="00B0507B">
        <w:rPr>
          <w:rFonts w:ascii="Calibri" w:eastAsia="Calibri" w:hAnsi="Calibri" w:cs="Calibri"/>
          <w:highlight w:val="green"/>
          <w:u w:val="single"/>
          <w:lang w:eastAsia="en-US"/>
        </w:rPr>
        <w:t>lies</w:t>
      </w:r>
      <w:r w:rsidRPr="00B0507B">
        <w:rPr>
          <w:rFonts w:ascii="Calibri" w:eastAsia="Calibri" w:hAnsi="Calibri" w:cs="Calibri"/>
          <w:sz w:val="16"/>
          <w:lang w:eastAsia="en-US"/>
        </w:rPr>
        <w:t xml:space="preserve"> by definition </w:t>
      </w:r>
      <w:r w:rsidRPr="00B0507B">
        <w:rPr>
          <w:rFonts w:ascii="Calibri" w:eastAsia="Calibri" w:hAnsi="Calibri" w:cs="Calibri"/>
          <w:highlight w:val="green"/>
          <w:u w:val="single"/>
          <w:lang w:eastAsia="en-US"/>
        </w:rPr>
        <w:t xml:space="preserve">in its ability to </w:t>
      </w:r>
      <w:r w:rsidRPr="00B0507B">
        <w:rPr>
          <w:rFonts w:ascii="Calibri" w:eastAsia="Calibri" w:hAnsi="Calibri" w:cs="Calibri"/>
          <w:b/>
          <w:iCs/>
          <w:highlight w:val="green"/>
          <w:u w:val="single"/>
          <w:lang w:eastAsia="en-US"/>
        </w:rPr>
        <w:t>tackle future events</w:t>
      </w:r>
      <w:r w:rsidRPr="00B0507B">
        <w:rPr>
          <w:rFonts w:ascii="Calibri" w:eastAsia="Calibri" w:hAnsi="Calibri" w:cs="Calibri"/>
          <w:highlight w:val="green"/>
          <w:u w:val="single"/>
          <w:lang w:eastAsia="en-US"/>
        </w:rPr>
        <w:t>.</w:t>
      </w:r>
      <w:r w:rsidRPr="00B0507B">
        <w:rPr>
          <w:rFonts w:ascii="Calibri" w:eastAsia="Calibri" w:hAnsi="Calibri" w:cs="Calibri"/>
          <w:sz w:val="16"/>
          <w:lang w:eastAsia="en-US"/>
        </w:rPr>
        <w:t xml:space="preserve"> As mentioned before, </w:t>
      </w:r>
      <w:r w:rsidRPr="00B0507B">
        <w:rPr>
          <w:rFonts w:ascii="Calibri" w:eastAsia="Calibri" w:hAnsi="Calibri" w:cs="Calibri"/>
          <w:u w:val="single"/>
          <w:lang w:eastAsia="en-US"/>
        </w:rPr>
        <w:t>there are no specified instruments within traditional IR methods which would allow scholars to go beyond past and present.</w:t>
      </w:r>
      <w:r w:rsidRPr="00B0507B">
        <w:rPr>
          <w:rFonts w:ascii="Calibri" w:eastAsia="Calibri" w:hAnsi="Calibri" w:cs="Calibri"/>
          <w:sz w:val="16"/>
          <w:lang w:eastAsia="en-US"/>
        </w:rPr>
        <w:t xml:space="preserve"> The only exception is forecasting, one of the formal methods in IR, which is, however, distinctly different from foresight.</w:t>
      </w:r>
    </w:p>
    <w:p w14:paraId="0AD1E787" w14:textId="77777777" w:rsidR="00B0507B" w:rsidRPr="00B0507B" w:rsidRDefault="00B0507B" w:rsidP="00B0507B">
      <w:pPr>
        <w:rPr>
          <w:rFonts w:ascii="Calibri" w:eastAsia="Calibri" w:hAnsi="Calibri" w:cs="Calibri"/>
          <w:sz w:val="16"/>
          <w:lang w:eastAsia="en-US"/>
        </w:rPr>
      </w:pPr>
      <w:r w:rsidRPr="00B0507B">
        <w:rPr>
          <w:rFonts w:ascii="Calibri" w:eastAsia="Calibri" w:hAnsi="Calibri" w:cs="Calibri"/>
          <w:sz w:val="16"/>
          <w:lang w:eastAsia="en-US"/>
        </w:rPr>
        <w:t xml:space="preserve">The underlying logic of forecasting is to provide predictions about the future by drawing on mathematical models and big data-sets based on known patterns. Thus, it is not particularly suitable to accommodate discontinuities. Foresight, as described above, aims at going beyond existing patterns by developing alternative futures based on an innovative combination of multiple driving forces. Its goal is to capture a set of possible futures and learn from them by examining the causal relations between driving forces and their different evolutions. By applying scenario approaches, scholars can thus account for evolving dynamics and discuss such timely issues as the consequences of Brexit for both British and EU-security, economics and politics (Brakman, Garretsen, &amp; Kohl, 2018; Martill &amp; Sus, 2018; Musolff, 2017; Verschueren, 2017; Ziv et al., 2018). Yet, </w:t>
      </w:r>
      <w:r w:rsidRPr="00B0507B">
        <w:rPr>
          <w:rFonts w:ascii="Calibri" w:eastAsia="Calibri" w:hAnsi="Calibri" w:cs="Calibri"/>
          <w:u w:val="single"/>
          <w:lang w:eastAsia="en-US"/>
        </w:rPr>
        <w:t>scenario analysis offers more than the possibility to talk about the future.</w:t>
      </w:r>
      <w:r w:rsidRPr="00B0507B">
        <w:rPr>
          <w:rFonts w:ascii="Calibri" w:eastAsia="Calibri" w:hAnsi="Calibri" w:cs="Calibri"/>
          <w:sz w:val="16"/>
          <w:lang w:eastAsia="en-US"/>
        </w:rPr>
        <w:t xml:space="preserve"> We see a fourfold merit of adding scenario analysis to the range of methods applied by IR scholars.</w:t>
      </w:r>
    </w:p>
    <w:p w14:paraId="31ABD985" w14:textId="77777777" w:rsidR="00B0507B" w:rsidRPr="00B0507B" w:rsidRDefault="00B0507B" w:rsidP="00B0507B">
      <w:pPr>
        <w:rPr>
          <w:rFonts w:ascii="Calibri" w:eastAsia="Calibri" w:hAnsi="Calibri" w:cs="Calibri"/>
          <w:sz w:val="16"/>
          <w:szCs w:val="16"/>
          <w:lang w:eastAsia="en-US"/>
        </w:rPr>
      </w:pPr>
      <w:r w:rsidRPr="00B0507B">
        <w:rPr>
          <w:rFonts w:ascii="Calibri" w:eastAsia="Calibri" w:hAnsi="Calibri" w:cs="Calibri"/>
          <w:sz w:val="16"/>
          <w:szCs w:val="16"/>
          <w:lang w:eastAsia="en-US"/>
        </w:rPr>
        <w:t>Confronting enduring assumptions</w:t>
      </w:r>
    </w:p>
    <w:p w14:paraId="28C494FD" w14:textId="77777777" w:rsidR="00B0507B" w:rsidRPr="00B0507B" w:rsidRDefault="00B0507B" w:rsidP="00B0507B">
      <w:pPr>
        <w:rPr>
          <w:rFonts w:ascii="Calibri" w:eastAsia="Calibri" w:hAnsi="Calibri" w:cs="Calibri"/>
          <w:u w:val="single"/>
          <w:lang w:eastAsia="en-US"/>
        </w:rPr>
      </w:pPr>
      <w:r w:rsidRPr="00B0507B">
        <w:rPr>
          <w:rFonts w:ascii="Calibri" w:eastAsia="Calibri" w:hAnsi="Calibri" w:cs="Calibri"/>
          <w:sz w:val="16"/>
          <w:lang w:eastAsia="en-US"/>
        </w:rPr>
        <w:t xml:space="preserve">As we presented in the previous section, the main feature of </w:t>
      </w:r>
      <w:r w:rsidRPr="00B0507B">
        <w:rPr>
          <w:rFonts w:ascii="Calibri" w:eastAsia="Calibri" w:hAnsi="Calibri" w:cs="Calibri"/>
          <w:u w:val="single"/>
          <w:lang w:eastAsia="en-US"/>
        </w:rPr>
        <w:t>explorative scenarios</w:t>
      </w:r>
      <w:r w:rsidRPr="00B0507B">
        <w:rPr>
          <w:rFonts w:ascii="Calibri" w:eastAsia="Calibri" w:hAnsi="Calibri" w:cs="Calibri"/>
          <w:sz w:val="16"/>
          <w:lang w:eastAsia="en-US"/>
        </w:rPr>
        <w:t xml:space="preserve">, which are the subject of this paper, is to </w:t>
      </w:r>
      <w:r w:rsidRPr="00B0507B">
        <w:rPr>
          <w:rFonts w:ascii="Calibri" w:eastAsia="Calibri" w:hAnsi="Calibri" w:cs="Calibri"/>
          <w:b/>
          <w:iCs/>
          <w:u w:val="single"/>
          <w:lang w:eastAsia="en-US"/>
        </w:rPr>
        <w:t>stimulate creative thinking</w:t>
      </w:r>
      <w:r w:rsidRPr="00B0507B">
        <w:rPr>
          <w:rFonts w:ascii="Calibri" w:eastAsia="Calibri" w:hAnsi="Calibri" w:cs="Calibri"/>
          <w:u w:val="single"/>
          <w:lang w:eastAsia="en-US"/>
        </w:rPr>
        <w:t xml:space="preserve"> by </w:t>
      </w:r>
      <w:r w:rsidRPr="00B0507B">
        <w:rPr>
          <w:rFonts w:ascii="Calibri" w:eastAsia="Calibri" w:hAnsi="Calibri" w:cs="Calibri"/>
          <w:b/>
          <w:iCs/>
          <w:u w:val="single"/>
          <w:lang w:eastAsia="en-US"/>
        </w:rPr>
        <w:t>challenging</w:t>
      </w:r>
      <w:r w:rsidRPr="00B0507B">
        <w:rPr>
          <w:rFonts w:ascii="Calibri" w:eastAsia="Calibri" w:hAnsi="Calibri" w:cs="Calibri"/>
          <w:u w:val="single"/>
          <w:lang w:eastAsia="en-US"/>
        </w:rPr>
        <w:t xml:space="preserve"> the </w:t>
      </w:r>
      <w:r w:rsidRPr="00B0507B">
        <w:rPr>
          <w:rFonts w:ascii="Calibri" w:eastAsia="Calibri" w:hAnsi="Calibri" w:cs="Calibri"/>
          <w:b/>
          <w:iCs/>
          <w:u w:val="single"/>
          <w:lang w:eastAsia="en-US"/>
        </w:rPr>
        <w:t>deeply held assumptions of their authors</w:t>
      </w:r>
      <w:r w:rsidRPr="00B0507B">
        <w:rPr>
          <w:rFonts w:ascii="Calibri" w:eastAsia="Calibri" w:hAnsi="Calibri" w:cs="Calibri"/>
          <w:u w:val="single"/>
          <w:lang w:eastAsia="en-US"/>
        </w:rPr>
        <w:t>.</w:t>
      </w:r>
      <w:r w:rsidRPr="00B0507B">
        <w:rPr>
          <w:rFonts w:ascii="Calibri" w:eastAsia="Calibri" w:hAnsi="Calibri" w:cs="Calibri"/>
          <w:sz w:val="16"/>
          <w:lang w:eastAsia="en-US"/>
        </w:rPr>
        <w:t xml:space="preserve"> In other words, </w:t>
      </w:r>
      <w:r w:rsidRPr="00B0507B">
        <w:rPr>
          <w:rFonts w:ascii="Calibri" w:eastAsia="Calibri" w:hAnsi="Calibri" w:cs="Calibri"/>
          <w:highlight w:val="green"/>
          <w:u w:val="single"/>
          <w:lang w:eastAsia="en-US"/>
        </w:rPr>
        <w:t>this method</w:t>
      </w:r>
      <w:r w:rsidRPr="00B0507B">
        <w:rPr>
          <w:rFonts w:ascii="Calibri" w:eastAsia="Calibri" w:hAnsi="Calibri" w:cs="Calibri"/>
          <w:u w:val="single"/>
          <w:lang w:eastAsia="en-US"/>
        </w:rPr>
        <w:t xml:space="preserve"> is helpful for </w:t>
      </w:r>
      <w:r w:rsidRPr="00B0507B">
        <w:rPr>
          <w:rFonts w:ascii="Calibri" w:eastAsia="Calibri" w:hAnsi="Calibri" w:cs="Calibri"/>
          <w:b/>
          <w:iCs/>
          <w:highlight w:val="green"/>
          <w:u w:val="single"/>
          <w:lang w:eastAsia="en-US"/>
        </w:rPr>
        <w:t>overcom</w:t>
      </w:r>
      <w:r w:rsidRPr="00B0507B">
        <w:rPr>
          <w:rFonts w:ascii="Calibri" w:eastAsia="Calibri" w:hAnsi="Calibri" w:cs="Calibri"/>
          <w:b/>
          <w:iCs/>
          <w:u w:val="single"/>
          <w:lang w:eastAsia="en-US"/>
        </w:rPr>
        <w:t>ing</w:t>
      </w:r>
      <w:r w:rsidRPr="00B0507B">
        <w:rPr>
          <w:rFonts w:ascii="Calibri" w:eastAsia="Calibri" w:hAnsi="Calibri" w:cs="Calibri"/>
          <w:u w:val="single"/>
          <w:lang w:eastAsia="en-US"/>
        </w:rPr>
        <w:t xml:space="preserve"> enduring </w:t>
      </w:r>
      <w:r w:rsidRPr="00B0507B">
        <w:rPr>
          <w:rFonts w:ascii="Calibri" w:eastAsia="Calibri" w:hAnsi="Calibri" w:cs="Calibri"/>
          <w:b/>
          <w:iCs/>
          <w:highlight w:val="green"/>
          <w:u w:val="single"/>
          <w:lang w:eastAsia="en-US"/>
        </w:rPr>
        <w:t>cognitive biases</w:t>
      </w:r>
      <w:r w:rsidRPr="00B0507B">
        <w:rPr>
          <w:rFonts w:ascii="Calibri" w:eastAsia="Calibri" w:hAnsi="Calibri" w:cs="Calibri"/>
          <w:u w:val="single"/>
          <w:lang w:eastAsia="en-US"/>
        </w:rPr>
        <w:t xml:space="preserve">—mental errors </w:t>
      </w:r>
      <w:r w:rsidRPr="00B0507B">
        <w:rPr>
          <w:rFonts w:ascii="Calibri" w:eastAsia="Calibri" w:hAnsi="Calibri" w:cs="Calibri"/>
          <w:highlight w:val="green"/>
          <w:u w:val="single"/>
          <w:lang w:eastAsia="en-US"/>
        </w:rPr>
        <w:t xml:space="preserve">such as </w:t>
      </w:r>
      <w:r w:rsidRPr="00B0507B">
        <w:rPr>
          <w:rFonts w:ascii="Calibri" w:eastAsia="Calibri" w:hAnsi="Calibri" w:cs="Calibri"/>
          <w:b/>
          <w:iCs/>
          <w:highlight w:val="green"/>
          <w:u w:val="single"/>
          <w:lang w:eastAsia="en-US"/>
        </w:rPr>
        <w:t>linearity</w:t>
      </w:r>
      <w:r w:rsidRPr="00B0507B">
        <w:rPr>
          <w:rFonts w:ascii="Calibri" w:eastAsia="Calibri" w:hAnsi="Calibri" w:cs="Calibri"/>
          <w:u w:val="single"/>
          <w:lang w:eastAsia="en-US"/>
        </w:rPr>
        <w:t xml:space="preserve">, </w:t>
      </w:r>
      <w:r w:rsidRPr="00B0507B">
        <w:rPr>
          <w:rFonts w:ascii="Calibri" w:eastAsia="Calibri" w:hAnsi="Calibri" w:cs="Calibri"/>
          <w:b/>
          <w:iCs/>
          <w:u w:val="single"/>
          <w:lang w:eastAsia="en-US"/>
        </w:rPr>
        <w:t>presentism</w:t>
      </w:r>
      <w:r w:rsidRPr="00B0507B">
        <w:rPr>
          <w:rFonts w:ascii="Calibri" w:eastAsia="Calibri" w:hAnsi="Calibri" w:cs="Calibri"/>
          <w:u w:val="single"/>
          <w:lang w:eastAsia="en-US"/>
        </w:rPr>
        <w:t xml:space="preserve">, </w:t>
      </w:r>
      <w:r w:rsidRPr="00B0507B">
        <w:rPr>
          <w:rFonts w:ascii="Calibri" w:eastAsia="Calibri" w:hAnsi="Calibri" w:cs="Calibri"/>
          <w:highlight w:val="green"/>
          <w:u w:val="single"/>
          <w:lang w:eastAsia="en-US"/>
        </w:rPr>
        <w:t xml:space="preserve">and </w:t>
      </w:r>
      <w:r w:rsidRPr="00B0507B">
        <w:rPr>
          <w:rFonts w:ascii="Calibri" w:eastAsia="Calibri" w:hAnsi="Calibri" w:cs="Calibri"/>
          <w:b/>
          <w:iCs/>
          <w:highlight w:val="green"/>
          <w:u w:val="single"/>
          <w:lang w:eastAsia="en-US"/>
        </w:rPr>
        <w:t>group think</w:t>
      </w:r>
      <w:r w:rsidRPr="00B0507B">
        <w:rPr>
          <w:rFonts w:ascii="Calibri" w:eastAsia="Calibri" w:hAnsi="Calibri" w:cs="Calibri"/>
          <w:highlight w:val="green"/>
          <w:u w:val="single"/>
          <w:lang w:eastAsia="en-US"/>
        </w:rPr>
        <w:t xml:space="preserve"> caused by the </w:t>
      </w:r>
      <w:r w:rsidRPr="00B0507B">
        <w:rPr>
          <w:rFonts w:ascii="Calibri" w:eastAsia="Calibri" w:hAnsi="Calibri" w:cs="Calibri"/>
          <w:b/>
          <w:iCs/>
          <w:highlight w:val="green"/>
          <w:u w:val="single"/>
          <w:lang w:eastAsia="en-US"/>
        </w:rPr>
        <w:t>subconscious</w:t>
      </w:r>
      <w:r w:rsidRPr="00B0507B">
        <w:rPr>
          <w:rFonts w:ascii="Calibri" w:eastAsia="Calibri" w:hAnsi="Calibri" w:cs="Calibri"/>
          <w:u w:val="single"/>
          <w:lang w:eastAsia="en-US"/>
        </w:rPr>
        <w:t xml:space="preserve"> and </w:t>
      </w:r>
      <w:r w:rsidRPr="00B0507B">
        <w:rPr>
          <w:rFonts w:ascii="Calibri" w:eastAsia="Calibri" w:hAnsi="Calibri" w:cs="Calibri"/>
          <w:b/>
          <w:iCs/>
          <w:u w:val="single"/>
          <w:lang w:eastAsia="en-US"/>
        </w:rPr>
        <w:t>simplified information processing of humans</w:t>
      </w:r>
      <w:r w:rsidRPr="00B0507B">
        <w:rPr>
          <w:rFonts w:ascii="Calibri" w:eastAsia="Calibri" w:hAnsi="Calibri" w:cs="Calibri"/>
          <w:sz w:val="16"/>
          <w:lang w:eastAsia="en-US"/>
        </w:rPr>
        <w:t xml:space="preserve"> (Heuer, 1999, pp. 111– 112). </w:t>
      </w:r>
      <w:r w:rsidRPr="00B0507B">
        <w:rPr>
          <w:rFonts w:ascii="Calibri" w:eastAsia="Calibri" w:hAnsi="Calibri" w:cs="Calibri"/>
          <w:u w:val="single"/>
          <w:lang w:eastAsia="en-US"/>
        </w:rPr>
        <w:t>Humans have the tendencies to focus on the present at the expense of the future and to think about the future in linear terms by extrapolating past trends into the future.</w:t>
      </w:r>
      <w:r w:rsidRPr="00B0507B">
        <w:rPr>
          <w:rFonts w:ascii="Calibri" w:eastAsia="Calibri" w:hAnsi="Calibri" w:cs="Calibri"/>
          <w:sz w:val="16"/>
          <w:lang w:eastAsia="en-US"/>
        </w:rPr>
        <w:t xml:space="preserve"> As Gaddis (1992) points out, “we tend to bias our historical and our theoretical analyses too much toward continuity (…) </w:t>
      </w:r>
      <w:r w:rsidRPr="00B0507B">
        <w:rPr>
          <w:rFonts w:ascii="Calibri" w:eastAsia="Calibri" w:hAnsi="Calibri" w:cs="Calibri"/>
          <w:u w:val="single"/>
          <w:lang w:eastAsia="en-US"/>
        </w:rPr>
        <w:t>we rarely</w:t>
      </w:r>
      <w:r w:rsidRPr="00B0507B">
        <w:rPr>
          <w:rFonts w:ascii="Calibri" w:eastAsia="Calibri" w:hAnsi="Calibri" w:cs="Calibri"/>
          <w:sz w:val="16"/>
          <w:lang w:eastAsia="en-US"/>
        </w:rPr>
        <w:t xml:space="preserve"> find a way to </w:t>
      </w:r>
      <w:r w:rsidRPr="00B0507B">
        <w:rPr>
          <w:rFonts w:ascii="Calibri" w:eastAsia="Calibri" w:hAnsi="Calibri" w:cs="Calibri"/>
          <w:u w:val="single"/>
          <w:lang w:eastAsia="en-US"/>
        </w:rPr>
        <w:t xml:space="preserve">introduce </w:t>
      </w:r>
      <w:r w:rsidRPr="00B0507B">
        <w:rPr>
          <w:rFonts w:ascii="Calibri" w:eastAsia="Calibri" w:hAnsi="Calibri" w:cs="Calibri"/>
          <w:b/>
          <w:iCs/>
          <w:u w:val="single"/>
          <w:lang w:eastAsia="en-US"/>
        </w:rPr>
        <w:t>discontinuities into theory</w:t>
      </w:r>
      <w:r w:rsidRPr="00B0507B">
        <w:rPr>
          <w:rFonts w:ascii="Calibri" w:eastAsia="Calibri" w:hAnsi="Calibri" w:cs="Calibri"/>
          <w:sz w:val="16"/>
          <w:lang w:eastAsia="en-US"/>
        </w:rPr>
        <w:t xml:space="preserve">, </w:t>
      </w:r>
      <w:r w:rsidRPr="00B0507B">
        <w:rPr>
          <w:rFonts w:ascii="Calibri" w:eastAsia="Calibri" w:hAnsi="Calibri" w:cs="Calibri"/>
          <w:u w:val="single"/>
          <w:lang w:eastAsia="en-US"/>
        </w:rPr>
        <w:t>or to attempt to determine what causes them to happen</w:t>
      </w:r>
      <w:r w:rsidRPr="00B0507B">
        <w:rPr>
          <w:rFonts w:ascii="Calibri" w:eastAsia="Calibri" w:hAnsi="Calibri" w:cs="Calibri"/>
          <w:sz w:val="16"/>
          <w:lang w:eastAsia="en-US"/>
        </w:rPr>
        <w:t xml:space="preserve">” (p. 52). Even if Gaddis does not explicitly mention scenarios, he refers to the concepts underlying scenario approaches (Han, 2011, p. 51). </w:t>
      </w:r>
      <w:r w:rsidRPr="00B0507B">
        <w:rPr>
          <w:rFonts w:ascii="Calibri" w:eastAsia="Calibri" w:hAnsi="Calibri" w:cs="Calibri"/>
          <w:u w:val="single"/>
          <w:lang w:eastAsia="en-US"/>
        </w:rPr>
        <w:t>Scenario analysis attends to “</w:t>
      </w:r>
      <w:r w:rsidRPr="00B0507B">
        <w:rPr>
          <w:rFonts w:ascii="Calibri" w:eastAsia="Calibri" w:hAnsi="Calibri" w:cs="Calibri"/>
          <w:b/>
          <w:iCs/>
          <w:u w:val="single"/>
          <w:lang w:eastAsia="en-US"/>
        </w:rPr>
        <w:t>deeper</w:t>
      </w:r>
      <w:r w:rsidRPr="00B0507B">
        <w:rPr>
          <w:rFonts w:ascii="Calibri" w:eastAsia="Calibri" w:hAnsi="Calibri" w:cs="Calibri"/>
          <w:u w:val="single"/>
          <w:lang w:eastAsia="en-US"/>
        </w:rPr>
        <w:t xml:space="preserve">, otherwise left </w:t>
      </w:r>
      <w:r w:rsidRPr="00B0507B">
        <w:rPr>
          <w:rFonts w:ascii="Calibri" w:eastAsia="Calibri" w:hAnsi="Calibri" w:cs="Calibri"/>
          <w:b/>
          <w:iCs/>
          <w:u w:val="single"/>
          <w:lang w:eastAsia="en-US"/>
        </w:rPr>
        <w:t>implicit</w:t>
      </w:r>
      <w:r w:rsidRPr="00B0507B">
        <w:rPr>
          <w:rFonts w:ascii="Calibri" w:eastAsia="Calibri" w:hAnsi="Calibri" w:cs="Calibri"/>
          <w:u w:val="single"/>
          <w:lang w:eastAsia="en-US"/>
        </w:rPr>
        <w:t xml:space="preserve">, </w:t>
      </w:r>
      <w:r w:rsidRPr="00B0507B">
        <w:rPr>
          <w:rFonts w:ascii="Calibri" w:eastAsia="Calibri" w:hAnsi="Calibri" w:cs="Calibri"/>
          <w:b/>
          <w:iCs/>
          <w:u w:val="single"/>
          <w:lang w:eastAsia="en-US"/>
        </w:rPr>
        <w:t>assumptions</w:t>
      </w:r>
      <w:r w:rsidRPr="00B0507B">
        <w:rPr>
          <w:rFonts w:ascii="Calibri" w:eastAsia="Calibri" w:hAnsi="Calibri" w:cs="Calibri"/>
          <w:u w:val="single"/>
          <w:lang w:eastAsia="en-US"/>
        </w:rPr>
        <w:t xml:space="preserve"> about </w:t>
      </w:r>
      <w:r w:rsidRPr="00B0507B">
        <w:rPr>
          <w:rFonts w:ascii="Calibri" w:eastAsia="Calibri" w:hAnsi="Calibri" w:cs="Calibri"/>
          <w:b/>
          <w:iCs/>
          <w:u w:val="single"/>
          <w:lang w:eastAsia="en-US"/>
        </w:rPr>
        <w:t>continuous</w:t>
      </w:r>
      <w:r w:rsidRPr="00B0507B">
        <w:rPr>
          <w:rFonts w:ascii="Calibri" w:eastAsia="Calibri" w:hAnsi="Calibri" w:cs="Calibri"/>
          <w:u w:val="single"/>
          <w:lang w:eastAsia="en-US"/>
        </w:rPr>
        <w:t xml:space="preserve"> and </w:t>
      </w:r>
      <w:r w:rsidRPr="00B0507B">
        <w:rPr>
          <w:rFonts w:ascii="Calibri" w:eastAsia="Calibri" w:hAnsi="Calibri" w:cs="Calibri"/>
          <w:b/>
          <w:iCs/>
          <w:u w:val="single"/>
          <w:lang w:eastAsia="en-US"/>
        </w:rPr>
        <w:t>linear patterns of development</w:t>
      </w:r>
      <w:r w:rsidRPr="00B0507B">
        <w:rPr>
          <w:rFonts w:ascii="Calibri" w:eastAsia="Calibri" w:hAnsi="Calibri" w:cs="Calibri"/>
          <w:u w:val="single"/>
          <w:lang w:eastAsia="en-US"/>
        </w:rPr>
        <w:t>”</w:t>
      </w:r>
      <w:r w:rsidRPr="00B0507B">
        <w:rPr>
          <w:rFonts w:ascii="Calibri" w:eastAsia="Calibri" w:hAnsi="Calibri" w:cs="Calibri"/>
          <w:sz w:val="16"/>
          <w:lang w:eastAsia="en-US"/>
        </w:rPr>
        <w:t xml:space="preserve"> (Wilkinson et al., 2013, p. 707). The </w:t>
      </w:r>
      <w:r w:rsidRPr="00B0507B">
        <w:rPr>
          <w:rFonts w:ascii="Calibri" w:eastAsia="Calibri" w:hAnsi="Calibri" w:cs="Calibri"/>
          <w:b/>
          <w:iCs/>
          <w:highlight w:val="green"/>
          <w:u w:val="single"/>
          <w:lang w:eastAsia="en-US"/>
        </w:rPr>
        <w:t>process</w:t>
      </w:r>
      <w:r w:rsidRPr="00B0507B">
        <w:rPr>
          <w:rFonts w:ascii="Calibri" w:eastAsia="Calibri" w:hAnsi="Calibri" w:cs="Calibri"/>
          <w:b/>
          <w:iCs/>
          <w:u w:val="single"/>
          <w:lang w:eastAsia="en-US"/>
        </w:rPr>
        <w:t xml:space="preserve"> of scenario development</w:t>
      </w:r>
      <w:r w:rsidRPr="00B0507B">
        <w:rPr>
          <w:rFonts w:ascii="Calibri" w:eastAsia="Calibri" w:hAnsi="Calibri" w:cs="Calibri"/>
          <w:u w:val="single"/>
          <w:lang w:eastAsia="en-US"/>
        </w:rPr>
        <w:t xml:space="preserve"> </w:t>
      </w:r>
      <w:r w:rsidRPr="00B0507B">
        <w:rPr>
          <w:rFonts w:ascii="Calibri" w:eastAsia="Calibri" w:hAnsi="Calibri" w:cs="Calibri"/>
          <w:highlight w:val="green"/>
          <w:u w:val="single"/>
          <w:lang w:eastAsia="en-US"/>
        </w:rPr>
        <w:t>invites</w:t>
      </w:r>
      <w:r w:rsidRPr="00B0507B">
        <w:rPr>
          <w:rFonts w:ascii="Calibri" w:eastAsia="Calibri" w:hAnsi="Calibri" w:cs="Calibri"/>
          <w:u w:val="single"/>
          <w:lang w:eastAsia="en-US"/>
        </w:rPr>
        <w:t xml:space="preserve"> the </w:t>
      </w:r>
      <w:r w:rsidRPr="00B0507B">
        <w:rPr>
          <w:rFonts w:ascii="Calibri" w:eastAsia="Calibri" w:hAnsi="Calibri" w:cs="Calibri"/>
          <w:highlight w:val="green"/>
          <w:u w:val="single"/>
          <w:lang w:eastAsia="en-US"/>
        </w:rPr>
        <w:t xml:space="preserve">participants to </w:t>
      </w:r>
      <w:r w:rsidRPr="00B0507B">
        <w:rPr>
          <w:rFonts w:ascii="Calibri" w:eastAsia="Calibri" w:hAnsi="Calibri" w:cs="Calibri"/>
          <w:b/>
          <w:iCs/>
          <w:highlight w:val="green"/>
          <w:u w:val="single"/>
          <w:lang w:eastAsia="en-US"/>
        </w:rPr>
        <w:t>reveal</w:t>
      </w:r>
      <w:r w:rsidRPr="00B0507B">
        <w:rPr>
          <w:rFonts w:ascii="Calibri" w:eastAsia="Calibri" w:hAnsi="Calibri" w:cs="Calibri"/>
          <w:highlight w:val="green"/>
          <w:u w:val="single"/>
          <w:lang w:eastAsia="en-US"/>
        </w:rPr>
        <w:t xml:space="preserve"> and </w:t>
      </w:r>
      <w:r w:rsidRPr="00B0507B">
        <w:rPr>
          <w:rFonts w:ascii="Calibri" w:eastAsia="Calibri" w:hAnsi="Calibri" w:cs="Calibri"/>
          <w:b/>
          <w:iCs/>
          <w:highlight w:val="green"/>
          <w:u w:val="single"/>
          <w:lang w:eastAsia="en-US"/>
        </w:rPr>
        <w:t>question convictions</w:t>
      </w:r>
      <w:r w:rsidRPr="00B0507B">
        <w:rPr>
          <w:rFonts w:ascii="Calibri" w:eastAsia="Calibri" w:hAnsi="Calibri" w:cs="Calibri"/>
          <w:highlight w:val="green"/>
          <w:u w:val="single"/>
          <w:lang w:eastAsia="en-US"/>
        </w:rPr>
        <w:t xml:space="preserve"> which</w:t>
      </w:r>
      <w:r w:rsidRPr="00B0507B">
        <w:rPr>
          <w:rFonts w:ascii="Calibri" w:eastAsia="Calibri" w:hAnsi="Calibri" w:cs="Calibri"/>
          <w:u w:val="single"/>
          <w:lang w:eastAsia="en-US"/>
        </w:rPr>
        <w:t xml:space="preserve"> have </w:t>
      </w:r>
      <w:r w:rsidRPr="00B0507B">
        <w:rPr>
          <w:rFonts w:ascii="Calibri" w:eastAsia="Calibri" w:hAnsi="Calibri" w:cs="Calibri"/>
          <w:b/>
          <w:iCs/>
          <w:u w:val="single"/>
          <w:lang w:eastAsia="en-US"/>
        </w:rPr>
        <w:t xml:space="preserve">so far </w:t>
      </w:r>
      <w:r w:rsidRPr="00B0507B">
        <w:rPr>
          <w:rFonts w:ascii="Calibri" w:eastAsia="Calibri" w:hAnsi="Calibri" w:cs="Calibri"/>
          <w:b/>
          <w:iCs/>
          <w:highlight w:val="green"/>
          <w:u w:val="single"/>
          <w:lang w:eastAsia="en-US"/>
        </w:rPr>
        <w:t>remained unchallenged</w:t>
      </w:r>
      <w:r w:rsidRPr="00B0507B">
        <w:rPr>
          <w:rFonts w:ascii="Calibri" w:eastAsia="Calibri" w:hAnsi="Calibri" w:cs="Calibri"/>
          <w:highlight w:val="green"/>
          <w:u w:val="single"/>
          <w:lang w:eastAsia="en-US"/>
        </w:rPr>
        <w:t>, and</w:t>
      </w:r>
      <w:r w:rsidRPr="00B0507B">
        <w:rPr>
          <w:rFonts w:ascii="Calibri" w:eastAsia="Calibri" w:hAnsi="Calibri" w:cs="Calibri"/>
          <w:u w:val="single"/>
          <w:lang w:eastAsia="en-US"/>
        </w:rPr>
        <w:t xml:space="preserve"> to </w:t>
      </w:r>
      <w:r w:rsidRPr="00B0507B">
        <w:rPr>
          <w:rFonts w:ascii="Calibri" w:eastAsia="Calibri" w:hAnsi="Calibri" w:cs="Calibri"/>
          <w:b/>
          <w:iCs/>
          <w:highlight w:val="green"/>
          <w:u w:val="single"/>
          <w:lang w:eastAsia="en-US"/>
        </w:rPr>
        <w:t>question</w:t>
      </w:r>
      <w:r w:rsidRPr="00B0507B">
        <w:rPr>
          <w:rFonts w:ascii="Calibri" w:eastAsia="Calibri" w:hAnsi="Calibri" w:cs="Calibri"/>
          <w:b/>
          <w:iCs/>
          <w:u w:val="single"/>
          <w:lang w:eastAsia="en-US"/>
        </w:rPr>
        <w:t xml:space="preserve"> the </w:t>
      </w:r>
      <w:r w:rsidRPr="00B0507B">
        <w:rPr>
          <w:rFonts w:ascii="Calibri" w:eastAsia="Calibri" w:hAnsi="Calibri" w:cs="Calibri"/>
          <w:b/>
          <w:iCs/>
          <w:highlight w:val="green"/>
          <w:u w:val="single"/>
          <w:lang w:eastAsia="en-US"/>
        </w:rPr>
        <w:t>linearity of</w:t>
      </w:r>
      <w:r w:rsidRPr="00B0507B">
        <w:rPr>
          <w:rFonts w:ascii="Calibri" w:eastAsia="Calibri" w:hAnsi="Calibri" w:cs="Calibri"/>
          <w:b/>
          <w:iCs/>
          <w:u w:val="single"/>
          <w:lang w:eastAsia="en-US"/>
        </w:rPr>
        <w:t xml:space="preserve"> world </w:t>
      </w:r>
      <w:r w:rsidRPr="00B0507B">
        <w:rPr>
          <w:rFonts w:ascii="Calibri" w:eastAsia="Calibri" w:hAnsi="Calibri" w:cs="Calibri"/>
          <w:b/>
          <w:iCs/>
          <w:highlight w:val="green"/>
          <w:u w:val="single"/>
          <w:lang w:eastAsia="en-US"/>
        </w:rPr>
        <w:t>developments</w:t>
      </w:r>
      <w:r w:rsidRPr="00B0507B">
        <w:rPr>
          <w:rFonts w:ascii="Calibri" w:eastAsia="Calibri" w:hAnsi="Calibri" w:cs="Calibri"/>
          <w:highlight w:val="green"/>
          <w:u w:val="single"/>
          <w:lang w:eastAsia="en-US"/>
        </w:rPr>
        <w:t>.</w:t>
      </w:r>
    </w:p>
    <w:p w14:paraId="1894874D" w14:textId="77777777" w:rsidR="00B0507B" w:rsidRPr="00B0507B" w:rsidRDefault="00B0507B" w:rsidP="00B0507B">
      <w:pPr>
        <w:rPr>
          <w:rFonts w:ascii="Calibri" w:eastAsia="Calibri" w:hAnsi="Calibri" w:cs="Calibri"/>
          <w:sz w:val="16"/>
          <w:lang w:eastAsia="en-US"/>
        </w:rPr>
      </w:pPr>
      <w:r w:rsidRPr="00B0507B">
        <w:rPr>
          <w:rFonts w:ascii="Calibri" w:eastAsia="Calibri" w:hAnsi="Calibri" w:cs="Calibri"/>
          <w:sz w:val="16"/>
          <w:lang w:eastAsia="en-US"/>
        </w:rPr>
        <w:t xml:space="preserve">The </w:t>
      </w:r>
      <w:r w:rsidRPr="00B0507B">
        <w:rPr>
          <w:rFonts w:ascii="Calibri" w:eastAsia="Calibri" w:hAnsi="Calibri" w:cs="Calibri"/>
          <w:u w:val="single"/>
          <w:lang w:eastAsia="en-US"/>
        </w:rPr>
        <w:t xml:space="preserve">ability of </w:t>
      </w:r>
      <w:r w:rsidRPr="00B0507B">
        <w:rPr>
          <w:rFonts w:ascii="Calibri" w:eastAsia="Calibri" w:hAnsi="Calibri" w:cs="Calibri"/>
          <w:b/>
          <w:iCs/>
          <w:u w:val="single"/>
          <w:lang w:eastAsia="en-US"/>
        </w:rPr>
        <w:t>reexamining one’s own assumptions</w:t>
      </w:r>
      <w:r w:rsidRPr="00B0507B">
        <w:rPr>
          <w:rFonts w:ascii="Calibri" w:eastAsia="Calibri" w:hAnsi="Calibri" w:cs="Calibri"/>
          <w:u w:val="single"/>
          <w:lang w:eastAsia="en-US"/>
        </w:rPr>
        <w:t xml:space="preserve"> and going </w:t>
      </w:r>
      <w:r w:rsidRPr="00B0507B">
        <w:rPr>
          <w:rFonts w:ascii="Calibri" w:eastAsia="Calibri" w:hAnsi="Calibri" w:cs="Calibri"/>
          <w:b/>
          <w:iCs/>
          <w:u w:val="single"/>
          <w:lang w:eastAsia="en-US"/>
        </w:rPr>
        <w:t>beyond linear patterns</w:t>
      </w:r>
      <w:r w:rsidRPr="00B0507B">
        <w:rPr>
          <w:rFonts w:ascii="Calibri" w:eastAsia="Calibri" w:hAnsi="Calibri" w:cs="Calibri"/>
          <w:u w:val="single"/>
          <w:lang w:eastAsia="en-US"/>
        </w:rPr>
        <w:t xml:space="preserve"> of development is </w:t>
      </w:r>
      <w:r w:rsidRPr="00B0507B">
        <w:rPr>
          <w:rFonts w:ascii="Calibri" w:eastAsia="Calibri" w:hAnsi="Calibri" w:cs="Calibri"/>
          <w:b/>
          <w:iCs/>
          <w:u w:val="single"/>
          <w:lang w:eastAsia="en-US"/>
        </w:rPr>
        <w:t>essential</w:t>
      </w:r>
      <w:r w:rsidRPr="00B0507B">
        <w:rPr>
          <w:rFonts w:ascii="Calibri" w:eastAsia="Calibri" w:hAnsi="Calibri" w:cs="Calibri"/>
          <w:u w:val="single"/>
          <w:lang w:eastAsia="en-US"/>
        </w:rPr>
        <w:t xml:space="preserve"> for </w:t>
      </w:r>
      <w:r w:rsidRPr="00B0507B">
        <w:rPr>
          <w:rFonts w:ascii="Calibri" w:eastAsia="Calibri" w:hAnsi="Calibri" w:cs="Calibri"/>
          <w:b/>
          <w:iCs/>
          <w:u w:val="single"/>
          <w:lang w:eastAsia="en-US"/>
        </w:rPr>
        <w:t>IR scholarship</w:t>
      </w:r>
      <w:r w:rsidRPr="00B0507B">
        <w:rPr>
          <w:rFonts w:ascii="Calibri" w:eastAsia="Calibri" w:hAnsi="Calibri" w:cs="Calibri"/>
          <w:u w:val="single"/>
          <w:lang w:eastAsia="en-US"/>
        </w:rPr>
        <w:t>.</w:t>
      </w:r>
      <w:r w:rsidRPr="00B0507B">
        <w:rPr>
          <w:rFonts w:ascii="Calibri" w:eastAsia="Calibri" w:hAnsi="Calibri" w:cs="Calibri"/>
          <w:sz w:val="16"/>
          <w:lang w:eastAsia="en-US"/>
        </w:rPr>
        <w:t xml:space="preserve"> To illustrate it with two examples: IR scholars and historians did not think that the Soviet Union could collapse and were startled by its fall, the peaceful resolution of the Cold War and the transformation of the bipolar system (Davis, 2005; Gaddis, 1992). In a similar vein, United States scholars were for decades so convinced of China’s economic, political, and cultural limitations that they neglected the possibility of its sudden ascent and were taken by surprise when it happened (Hundley, Kenzer, &amp; Peterson, 2015). Interestingly, since the rise of China became evident, the United States debate on its future has been marked by a similar linearity of thought, leading to single-outcome predictions of China’s long-term future (Kerbel, 2004). In both cases, the discipline proved incapable of anticipating events of such importance, because scholars took for granted the status quo instead of confronting their bias towards linearity and detect manifestations of upcoming change. As a result, two major geopolitical surprises—the end of the Cold War and the rise of China have at first been neglected, forcing academia to catch up. </w:t>
      </w:r>
    </w:p>
    <w:p w14:paraId="15176333" w14:textId="77777777" w:rsidR="00B0507B" w:rsidRPr="00B0507B" w:rsidRDefault="00B0507B" w:rsidP="00B0507B">
      <w:pPr>
        <w:rPr>
          <w:rFonts w:ascii="Calibri" w:eastAsia="Calibri" w:hAnsi="Calibri" w:cs="Calibri"/>
          <w:sz w:val="16"/>
          <w:lang w:eastAsia="en-US"/>
        </w:rPr>
      </w:pPr>
      <w:r w:rsidRPr="00B0507B">
        <w:rPr>
          <w:rFonts w:ascii="Calibri" w:eastAsia="Calibri" w:hAnsi="Calibri" w:cs="Calibri"/>
          <w:sz w:val="16"/>
          <w:lang w:eastAsia="en-US"/>
        </w:rPr>
        <w:t xml:space="preserve">Against this backdrop, </w:t>
      </w:r>
      <w:r w:rsidRPr="00B0507B">
        <w:rPr>
          <w:rFonts w:ascii="Calibri" w:eastAsia="Calibri" w:hAnsi="Calibri" w:cs="Calibri"/>
          <w:highlight w:val="green"/>
          <w:u w:val="single"/>
          <w:lang w:eastAsia="en-US"/>
        </w:rPr>
        <w:t>foresight helps</w:t>
      </w:r>
      <w:r w:rsidRPr="00B0507B">
        <w:rPr>
          <w:rFonts w:ascii="Calibri" w:eastAsia="Calibri" w:hAnsi="Calibri" w:cs="Calibri"/>
          <w:u w:val="single"/>
          <w:lang w:eastAsia="en-US"/>
        </w:rPr>
        <w:t xml:space="preserve"> IR </w:t>
      </w:r>
      <w:r w:rsidRPr="00B0507B">
        <w:rPr>
          <w:rFonts w:ascii="Calibri" w:eastAsia="Calibri" w:hAnsi="Calibri" w:cs="Calibri"/>
          <w:highlight w:val="green"/>
          <w:u w:val="single"/>
          <w:lang w:eastAsia="en-US"/>
        </w:rPr>
        <w:t>scholars</w:t>
      </w:r>
      <w:r w:rsidRPr="00B0507B">
        <w:rPr>
          <w:rFonts w:ascii="Calibri" w:eastAsia="Calibri" w:hAnsi="Calibri" w:cs="Calibri"/>
          <w:u w:val="single"/>
          <w:lang w:eastAsia="en-US"/>
        </w:rPr>
        <w:t xml:space="preserve"> to </w:t>
      </w:r>
      <w:r w:rsidRPr="00B0507B">
        <w:rPr>
          <w:rFonts w:ascii="Calibri" w:eastAsia="Calibri" w:hAnsi="Calibri" w:cs="Calibri"/>
          <w:b/>
          <w:iCs/>
          <w:highlight w:val="green"/>
          <w:u w:val="single"/>
          <w:lang w:eastAsia="en-US"/>
        </w:rPr>
        <w:t>exit</w:t>
      </w:r>
      <w:r w:rsidRPr="00B0507B">
        <w:rPr>
          <w:rFonts w:ascii="Calibri" w:eastAsia="Calibri" w:hAnsi="Calibri" w:cs="Calibri"/>
          <w:u w:val="single"/>
          <w:lang w:eastAsia="en-US"/>
        </w:rPr>
        <w:t xml:space="preserve"> the </w:t>
      </w:r>
      <w:r w:rsidRPr="00B0507B">
        <w:rPr>
          <w:rFonts w:ascii="Calibri" w:eastAsia="Calibri" w:hAnsi="Calibri" w:cs="Calibri"/>
          <w:b/>
          <w:iCs/>
          <w:highlight w:val="green"/>
          <w:u w:val="single"/>
          <w:lang w:eastAsia="en-US"/>
        </w:rPr>
        <w:t>tunnel vision</w:t>
      </w:r>
      <w:r w:rsidRPr="00B0507B">
        <w:rPr>
          <w:rFonts w:ascii="Calibri" w:eastAsia="Calibri" w:hAnsi="Calibri" w:cs="Calibri"/>
          <w:highlight w:val="green"/>
          <w:u w:val="single"/>
          <w:lang w:eastAsia="en-US"/>
        </w:rPr>
        <w:t xml:space="preserve"> on</w:t>
      </w:r>
      <w:r w:rsidRPr="00B0507B">
        <w:rPr>
          <w:rFonts w:ascii="Calibri" w:eastAsia="Calibri" w:hAnsi="Calibri" w:cs="Calibri"/>
          <w:u w:val="single"/>
          <w:lang w:eastAsia="en-US"/>
        </w:rPr>
        <w:t xml:space="preserve"> world </w:t>
      </w:r>
      <w:r w:rsidRPr="00B0507B">
        <w:rPr>
          <w:rFonts w:ascii="Calibri" w:eastAsia="Calibri" w:hAnsi="Calibri" w:cs="Calibri"/>
          <w:highlight w:val="green"/>
          <w:u w:val="single"/>
          <w:lang w:eastAsia="en-US"/>
        </w:rPr>
        <w:t>affairs</w:t>
      </w:r>
      <w:r w:rsidRPr="00B0507B">
        <w:rPr>
          <w:rFonts w:ascii="Calibri" w:eastAsia="Calibri" w:hAnsi="Calibri" w:cs="Calibri"/>
          <w:u w:val="single"/>
          <w:lang w:eastAsia="en-US"/>
        </w:rPr>
        <w:t xml:space="preserve"> and discover potentially valuable nonlinear lines of development. </w:t>
      </w:r>
      <w:r w:rsidRPr="00B0507B">
        <w:rPr>
          <w:rFonts w:ascii="Calibri" w:eastAsia="Calibri" w:hAnsi="Calibri" w:cs="Calibri"/>
          <w:highlight w:val="green"/>
          <w:u w:val="single"/>
          <w:lang w:eastAsia="en-US"/>
        </w:rPr>
        <w:t>These can be</w:t>
      </w:r>
      <w:r w:rsidRPr="00B0507B">
        <w:rPr>
          <w:rFonts w:ascii="Calibri" w:eastAsia="Calibri" w:hAnsi="Calibri" w:cs="Calibri"/>
          <w:u w:val="single"/>
          <w:lang w:eastAsia="en-US"/>
        </w:rPr>
        <w:t xml:space="preserve"> both </w:t>
      </w:r>
      <w:r w:rsidRPr="00B0507B">
        <w:rPr>
          <w:rFonts w:ascii="Calibri" w:eastAsia="Calibri" w:hAnsi="Calibri" w:cs="Calibri"/>
          <w:b/>
          <w:iCs/>
          <w:highlight w:val="green"/>
          <w:u w:val="single"/>
          <w:lang w:eastAsia="en-US"/>
        </w:rPr>
        <w:t>innovative</w:t>
      </w:r>
      <w:r w:rsidRPr="00B0507B">
        <w:rPr>
          <w:rFonts w:ascii="Calibri" w:eastAsia="Calibri" w:hAnsi="Calibri" w:cs="Calibri"/>
          <w:highlight w:val="green"/>
          <w:u w:val="single"/>
          <w:lang w:eastAsia="en-US"/>
        </w:rPr>
        <w:t xml:space="preserve"> in</w:t>
      </w:r>
      <w:r w:rsidRPr="00B0507B">
        <w:rPr>
          <w:rFonts w:ascii="Calibri" w:eastAsia="Calibri" w:hAnsi="Calibri" w:cs="Calibri"/>
          <w:u w:val="single"/>
          <w:lang w:eastAsia="en-US"/>
        </w:rPr>
        <w:t xml:space="preserve"> terms of </w:t>
      </w:r>
      <w:r w:rsidRPr="00B0507B">
        <w:rPr>
          <w:rFonts w:ascii="Calibri" w:eastAsia="Calibri" w:hAnsi="Calibri" w:cs="Calibri"/>
          <w:b/>
          <w:iCs/>
          <w:highlight w:val="green"/>
          <w:u w:val="single"/>
          <w:lang w:eastAsia="en-US"/>
        </w:rPr>
        <w:t>scholarship</w:t>
      </w:r>
      <w:r w:rsidRPr="00B0507B">
        <w:rPr>
          <w:rFonts w:ascii="Calibri" w:eastAsia="Calibri" w:hAnsi="Calibri" w:cs="Calibri"/>
          <w:highlight w:val="green"/>
          <w:u w:val="single"/>
          <w:lang w:eastAsia="en-US"/>
        </w:rPr>
        <w:t xml:space="preserve">, and </w:t>
      </w:r>
      <w:r w:rsidRPr="00B0507B">
        <w:rPr>
          <w:rFonts w:ascii="Calibri" w:eastAsia="Calibri" w:hAnsi="Calibri" w:cs="Calibri"/>
          <w:b/>
          <w:iCs/>
          <w:highlight w:val="green"/>
          <w:u w:val="single"/>
          <w:lang w:eastAsia="en-US"/>
        </w:rPr>
        <w:t>policy-relevant</w:t>
      </w:r>
      <w:r w:rsidRPr="00B0507B">
        <w:rPr>
          <w:rFonts w:ascii="Calibri" w:eastAsia="Calibri" w:hAnsi="Calibri" w:cs="Calibri"/>
          <w:u w:val="single"/>
          <w:lang w:eastAsia="en-US"/>
        </w:rPr>
        <w:t xml:space="preserve"> by </w:t>
      </w:r>
      <w:r w:rsidRPr="00B0507B">
        <w:rPr>
          <w:rFonts w:ascii="Calibri" w:eastAsia="Calibri" w:hAnsi="Calibri" w:cs="Calibri"/>
          <w:highlight w:val="green"/>
          <w:u w:val="single"/>
          <w:lang w:eastAsia="en-US"/>
        </w:rPr>
        <w:t xml:space="preserve">offering a </w:t>
      </w:r>
      <w:r w:rsidRPr="00B0507B">
        <w:rPr>
          <w:rFonts w:ascii="Calibri" w:eastAsia="Calibri" w:hAnsi="Calibri" w:cs="Calibri"/>
          <w:b/>
          <w:iCs/>
          <w:highlight w:val="green"/>
          <w:u w:val="single"/>
          <w:lang w:eastAsia="en-US"/>
        </w:rPr>
        <w:t>reflection</w:t>
      </w:r>
      <w:r w:rsidRPr="00B0507B">
        <w:rPr>
          <w:rFonts w:ascii="Calibri" w:eastAsia="Calibri" w:hAnsi="Calibri" w:cs="Calibri"/>
          <w:u w:val="single"/>
          <w:lang w:eastAsia="en-US"/>
        </w:rPr>
        <w:t xml:space="preserve"> on </w:t>
      </w:r>
      <w:r w:rsidRPr="00B0507B">
        <w:rPr>
          <w:rFonts w:ascii="Calibri" w:eastAsia="Calibri" w:hAnsi="Calibri" w:cs="Calibri"/>
          <w:b/>
          <w:iCs/>
          <w:u w:val="single"/>
          <w:lang w:eastAsia="en-US"/>
        </w:rPr>
        <w:t>unexpected discontinuities</w:t>
      </w:r>
      <w:r w:rsidRPr="00B0507B">
        <w:rPr>
          <w:rFonts w:ascii="Calibri" w:eastAsia="Calibri" w:hAnsi="Calibri" w:cs="Calibri"/>
          <w:u w:val="single"/>
          <w:lang w:eastAsia="en-US"/>
        </w:rPr>
        <w:t>.</w:t>
      </w:r>
      <w:r w:rsidRPr="00B0507B">
        <w:rPr>
          <w:rFonts w:ascii="Calibri" w:eastAsia="Calibri" w:hAnsi="Calibri" w:cs="Calibri"/>
          <w:sz w:val="16"/>
          <w:lang w:eastAsia="en-US"/>
        </w:rPr>
        <w:t xml:space="preserve"> Thus, </w:t>
      </w:r>
      <w:r w:rsidRPr="00B0507B">
        <w:rPr>
          <w:rFonts w:ascii="Calibri" w:eastAsia="Calibri" w:hAnsi="Calibri" w:cs="Calibri"/>
          <w:u w:val="single"/>
          <w:lang w:eastAsia="en-US"/>
        </w:rPr>
        <w:t xml:space="preserve">it can facilitate the </w:t>
      </w:r>
      <w:r w:rsidRPr="00B0507B">
        <w:rPr>
          <w:rFonts w:ascii="Calibri" w:eastAsia="Calibri" w:hAnsi="Calibri" w:cs="Calibri"/>
          <w:b/>
          <w:iCs/>
          <w:u w:val="single"/>
          <w:lang w:eastAsia="en-US"/>
        </w:rPr>
        <w:t>intellectual capability</w:t>
      </w:r>
      <w:r w:rsidRPr="00B0507B">
        <w:rPr>
          <w:rFonts w:ascii="Calibri" w:eastAsia="Calibri" w:hAnsi="Calibri" w:cs="Calibri"/>
          <w:u w:val="single"/>
          <w:lang w:eastAsia="en-US"/>
        </w:rPr>
        <w:t xml:space="preserve"> </w:t>
      </w:r>
      <w:r w:rsidRPr="00B0507B">
        <w:rPr>
          <w:rFonts w:ascii="Calibri" w:eastAsia="Calibri" w:hAnsi="Calibri" w:cs="Calibri"/>
          <w:highlight w:val="green"/>
          <w:u w:val="single"/>
          <w:lang w:eastAsia="en-US"/>
        </w:rPr>
        <w:t xml:space="preserve">to </w:t>
      </w:r>
      <w:r w:rsidRPr="00B0507B">
        <w:rPr>
          <w:rFonts w:ascii="Calibri" w:eastAsia="Calibri" w:hAnsi="Calibri" w:cs="Calibri"/>
          <w:b/>
          <w:iCs/>
          <w:highlight w:val="green"/>
          <w:u w:val="single"/>
          <w:lang w:eastAsia="en-US"/>
        </w:rPr>
        <w:t>think the unthinkable</w:t>
      </w:r>
      <w:r w:rsidRPr="00B0507B">
        <w:rPr>
          <w:rFonts w:ascii="Calibri" w:eastAsia="Calibri" w:hAnsi="Calibri" w:cs="Calibri"/>
          <w:sz w:val="16"/>
          <w:lang w:eastAsia="en-US"/>
        </w:rPr>
        <w:t xml:space="preserve"> (Porter, 2016, p. 259).</w:t>
      </w:r>
    </w:p>
    <w:p w14:paraId="3D456748" w14:textId="77777777" w:rsidR="00B0507B" w:rsidRPr="00B0507B" w:rsidRDefault="00B0507B" w:rsidP="00B0507B">
      <w:pPr>
        <w:rPr>
          <w:rFonts w:ascii="Calibri" w:eastAsia="Calibri" w:hAnsi="Calibri" w:cs="Calibri"/>
          <w:sz w:val="16"/>
          <w:szCs w:val="16"/>
          <w:lang w:eastAsia="en-US"/>
        </w:rPr>
      </w:pPr>
      <w:r w:rsidRPr="00B0507B">
        <w:rPr>
          <w:rFonts w:ascii="Calibri" w:eastAsia="Calibri" w:hAnsi="Calibri" w:cs="Calibri"/>
          <w:sz w:val="16"/>
          <w:szCs w:val="16"/>
          <w:lang w:eastAsia="en-US"/>
        </w:rPr>
        <w:t>Bringing forward new research questions</w:t>
      </w:r>
    </w:p>
    <w:p w14:paraId="2A980123" w14:textId="77777777" w:rsidR="00B0507B" w:rsidRPr="00B0507B" w:rsidRDefault="00B0507B" w:rsidP="00B0507B">
      <w:pPr>
        <w:rPr>
          <w:rFonts w:ascii="Calibri" w:eastAsia="Calibri" w:hAnsi="Calibri" w:cs="Calibri"/>
          <w:u w:val="single"/>
          <w:lang w:eastAsia="en-US"/>
        </w:rPr>
      </w:pPr>
      <w:r w:rsidRPr="00B0507B">
        <w:rPr>
          <w:rFonts w:ascii="Calibri" w:eastAsia="Calibri" w:hAnsi="Calibri" w:cs="Calibri"/>
          <w:u w:val="single"/>
          <w:lang w:eastAsia="en-US"/>
        </w:rPr>
        <w:t xml:space="preserve">Scenario analysis starts with </w:t>
      </w:r>
      <w:r w:rsidRPr="00B0507B">
        <w:rPr>
          <w:rFonts w:ascii="Calibri" w:eastAsia="Calibri" w:hAnsi="Calibri" w:cs="Calibri"/>
          <w:b/>
          <w:iCs/>
          <w:u w:val="single"/>
          <w:lang w:eastAsia="en-US"/>
        </w:rPr>
        <w:t>confronting one’s enduring assumptions</w:t>
      </w:r>
      <w:r w:rsidRPr="00B0507B">
        <w:rPr>
          <w:rFonts w:ascii="Calibri" w:eastAsia="Calibri" w:hAnsi="Calibri" w:cs="Calibri"/>
          <w:u w:val="single"/>
          <w:lang w:eastAsia="en-US"/>
        </w:rPr>
        <w:t xml:space="preserve"> and </w:t>
      </w:r>
      <w:r w:rsidRPr="00B0507B">
        <w:rPr>
          <w:rFonts w:ascii="Calibri" w:eastAsia="Calibri" w:hAnsi="Calibri" w:cs="Calibri"/>
          <w:b/>
          <w:iCs/>
          <w:u w:val="single"/>
          <w:lang w:eastAsia="en-US"/>
        </w:rPr>
        <w:t>developing multiple causal possibilities</w:t>
      </w:r>
      <w:r w:rsidRPr="00B0507B">
        <w:rPr>
          <w:rFonts w:ascii="Calibri" w:eastAsia="Calibri" w:hAnsi="Calibri" w:cs="Calibri"/>
          <w:u w:val="single"/>
          <w:lang w:eastAsia="en-US"/>
        </w:rPr>
        <w:t>, through which scholars can potentially discover topics that have not been examined before. One of the greatest challenges for any scholar is to identify innovative venues for research that might bring the discipline forward</w:t>
      </w:r>
      <w:r w:rsidRPr="00B0507B">
        <w:rPr>
          <w:rFonts w:ascii="Calibri" w:eastAsia="Calibri" w:hAnsi="Calibri" w:cs="Calibri"/>
          <w:sz w:val="16"/>
          <w:lang w:eastAsia="en-US"/>
        </w:rPr>
        <w:t xml:space="preserve"> and advance publicity for one’s work. In Lakatosian terms, such an ability is often considered an evidence of a progressive research program.10 </w:t>
      </w:r>
      <w:r w:rsidRPr="00B0507B">
        <w:rPr>
          <w:rFonts w:ascii="Calibri" w:eastAsia="Calibri" w:hAnsi="Calibri" w:cs="Calibri"/>
          <w:u w:val="single"/>
          <w:lang w:eastAsia="en-US"/>
        </w:rPr>
        <w:t xml:space="preserve">Since the prime feature of scenario analysis is to </w:t>
      </w:r>
      <w:r w:rsidRPr="00B0507B">
        <w:rPr>
          <w:rFonts w:ascii="Calibri" w:eastAsia="Calibri" w:hAnsi="Calibri" w:cs="Calibri"/>
          <w:b/>
          <w:iCs/>
          <w:u w:val="single"/>
          <w:lang w:eastAsia="en-US"/>
        </w:rPr>
        <w:t>detect rapid and significant shifts</w:t>
      </w:r>
      <w:r w:rsidRPr="00B0507B">
        <w:rPr>
          <w:rFonts w:ascii="Calibri" w:eastAsia="Calibri" w:hAnsi="Calibri" w:cs="Calibri"/>
          <w:u w:val="single"/>
          <w:lang w:eastAsia="en-US"/>
        </w:rPr>
        <w:t xml:space="preserve"> in </w:t>
      </w:r>
      <w:r w:rsidRPr="00B0507B">
        <w:rPr>
          <w:rFonts w:ascii="Calibri" w:eastAsia="Calibri" w:hAnsi="Calibri" w:cs="Calibri"/>
          <w:b/>
          <w:iCs/>
          <w:u w:val="single"/>
          <w:lang w:eastAsia="en-US"/>
        </w:rPr>
        <w:t>trajectories</w:t>
      </w:r>
      <w:r w:rsidRPr="00B0507B">
        <w:rPr>
          <w:rFonts w:ascii="Calibri" w:eastAsia="Calibri" w:hAnsi="Calibri" w:cs="Calibri"/>
          <w:u w:val="single"/>
          <w:lang w:eastAsia="en-US"/>
        </w:rPr>
        <w:t xml:space="preserve">, or the </w:t>
      </w:r>
      <w:r w:rsidRPr="00B0507B">
        <w:rPr>
          <w:rFonts w:ascii="Calibri" w:eastAsia="Calibri" w:hAnsi="Calibri" w:cs="Calibri"/>
          <w:b/>
          <w:iCs/>
          <w:u w:val="single"/>
          <w:lang w:eastAsia="en-US"/>
        </w:rPr>
        <w:t>forces behind them</w:t>
      </w:r>
      <w:r w:rsidRPr="00B0507B">
        <w:rPr>
          <w:rFonts w:ascii="Calibri" w:eastAsia="Calibri" w:hAnsi="Calibri" w:cs="Calibri"/>
          <w:u w:val="single"/>
          <w:lang w:eastAsia="en-US"/>
        </w:rPr>
        <w:t>, this method succors</w:t>
      </w:r>
      <w:r w:rsidRPr="00B0507B">
        <w:rPr>
          <w:rFonts w:ascii="Calibri" w:eastAsia="Calibri" w:hAnsi="Calibri" w:cs="Calibri"/>
          <w:sz w:val="16"/>
          <w:lang w:eastAsia="en-US"/>
        </w:rPr>
        <w:t xml:space="preserve"> when defining new pressing topics for academia. In particular, as mentioned in the previous section, scenario analysis enables the detection of both weak signals and wild cards. By drawing attention to these hitherto overlooked but potentially pressing issues, </w:t>
      </w:r>
      <w:r w:rsidRPr="00B0507B">
        <w:rPr>
          <w:rFonts w:ascii="Calibri" w:eastAsia="Calibri" w:hAnsi="Calibri" w:cs="Calibri"/>
          <w:u w:val="single"/>
          <w:lang w:eastAsia="en-US"/>
        </w:rPr>
        <w:t xml:space="preserve">scenario analysis can identify research agendas for </w:t>
      </w:r>
      <w:r w:rsidRPr="00B0507B">
        <w:rPr>
          <w:rFonts w:ascii="Calibri" w:eastAsia="Calibri" w:hAnsi="Calibri" w:cs="Calibri"/>
          <w:b/>
          <w:iCs/>
          <w:u w:val="single"/>
          <w:lang w:eastAsia="en-US"/>
        </w:rPr>
        <w:t>further investigation</w:t>
      </w:r>
      <w:r w:rsidRPr="00B0507B">
        <w:rPr>
          <w:rFonts w:ascii="Calibri" w:eastAsia="Calibri" w:hAnsi="Calibri" w:cs="Calibri"/>
          <w:sz w:val="16"/>
          <w:lang w:eastAsia="en-US"/>
        </w:rPr>
        <w:t xml:space="preserve"> (Barma et al., 2016). Therefore, </w:t>
      </w:r>
      <w:r w:rsidRPr="00B0507B">
        <w:rPr>
          <w:rFonts w:ascii="Calibri" w:eastAsia="Calibri" w:hAnsi="Calibri" w:cs="Calibri"/>
          <w:u w:val="single"/>
          <w:lang w:eastAsia="en-US"/>
        </w:rPr>
        <w:t xml:space="preserve">scenario analysis seems to be the right tool to </w:t>
      </w:r>
      <w:r w:rsidRPr="00B0507B">
        <w:rPr>
          <w:rFonts w:ascii="Calibri" w:eastAsia="Calibri" w:hAnsi="Calibri" w:cs="Calibri"/>
          <w:b/>
          <w:iCs/>
          <w:u w:val="single"/>
          <w:lang w:eastAsia="en-US"/>
        </w:rPr>
        <w:t>advance innovative research</w:t>
      </w:r>
      <w:r w:rsidRPr="00B0507B">
        <w:rPr>
          <w:rFonts w:ascii="Calibri" w:eastAsia="Calibri" w:hAnsi="Calibri" w:cs="Calibri"/>
          <w:u w:val="single"/>
          <w:lang w:eastAsia="en-US"/>
        </w:rPr>
        <w:t xml:space="preserve"> since it helps scholars </w:t>
      </w:r>
      <w:r w:rsidRPr="00B0507B">
        <w:rPr>
          <w:rFonts w:ascii="Calibri" w:eastAsia="Calibri" w:hAnsi="Calibri" w:cs="Calibri"/>
          <w:b/>
          <w:iCs/>
          <w:u w:val="single"/>
          <w:lang w:eastAsia="en-US"/>
        </w:rPr>
        <w:t>drive their research into new areas</w:t>
      </w:r>
      <w:r w:rsidRPr="00B0507B">
        <w:rPr>
          <w:rFonts w:ascii="Calibri" w:eastAsia="Calibri" w:hAnsi="Calibri" w:cs="Calibri"/>
          <w:u w:val="single"/>
          <w:lang w:eastAsia="en-US"/>
        </w:rPr>
        <w:t>, away from moribund topics that have been followed for many decades.</w:t>
      </w:r>
      <w:r w:rsidRPr="00B0507B">
        <w:rPr>
          <w:rFonts w:ascii="Calibri" w:eastAsia="Calibri" w:hAnsi="Calibri" w:cs="Calibri"/>
          <w:sz w:val="16"/>
          <w:lang w:eastAsia="en-US"/>
        </w:rPr>
        <w:t xml:space="preserve"> By “identifying questions of likely future significance” (Barma et al., 2016, p. 6), scenario analysis can contribute to combatting the proliferation of researchers in fields occupying the political status quo, such as Soviet or Japan studies in the United States in the 1980s. At the same time, </w:t>
      </w:r>
      <w:r w:rsidRPr="00B0507B">
        <w:rPr>
          <w:rFonts w:ascii="Calibri" w:eastAsia="Calibri" w:hAnsi="Calibri" w:cs="Calibri"/>
          <w:highlight w:val="green"/>
          <w:u w:val="single"/>
          <w:lang w:eastAsia="en-US"/>
        </w:rPr>
        <w:t>innovative research</w:t>
      </w:r>
      <w:r w:rsidRPr="00B0507B">
        <w:rPr>
          <w:rFonts w:ascii="Calibri" w:eastAsia="Calibri" w:hAnsi="Calibri" w:cs="Calibri"/>
          <w:u w:val="single"/>
          <w:lang w:eastAsia="en-US"/>
        </w:rPr>
        <w:t xml:space="preserve"> topics </w:t>
      </w:r>
      <w:r w:rsidRPr="00B0507B">
        <w:rPr>
          <w:rFonts w:ascii="Calibri" w:eastAsia="Calibri" w:hAnsi="Calibri" w:cs="Calibri"/>
          <w:b/>
          <w:iCs/>
          <w:highlight w:val="green"/>
          <w:u w:val="single"/>
          <w:lang w:eastAsia="en-US"/>
        </w:rPr>
        <w:t>confront</w:t>
      </w:r>
      <w:r w:rsidRPr="00B0507B">
        <w:rPr>
          <w:rFonts w:ascii="Calibri" w:eastAsia="Calibri" w:hAnsi="Calibri" w:cs="Calibri"/>
          <w:b/>
          <w:iCs/>
          <w:u w:val="single"/>
          <w:lang w:eastAsia="en-US"/>
        </w:rPr>
        <w:t xml:space="preserve"> the </w:t>
      </w:r>
      <w:r w:rsidRPr="00B0507B">
        <w:rPr>
          <w:rFonts w:ascii="Calibri" w:eastAsia="Calibri" w:hAnsi="Calibri" w:cs="Calibri"/>
          <w:b/>
          <w:iCs/>
          <w:highlight w:val="green"/>
          <w:u w:val="single"/>
          <w:lang w:eastAsia="en-US"/>
        </w:rPr>
        <w:t>uncertainties</w:t>
      </w:r>
      <w:r w:rsidRPr="00B0507B">
        <w:rPr>
          <w:rFonts w:ascii="Calibri" w:eastAsia="Calibri" w:hAnsi="Calibri" w:cs="Calibri"/>
          <w:highlight w:val="green"/>
          <w:u w:val="single"/>
          <w:lang w:eastAsia="en-US"/>
        </w:rPr>
        <w:t xml:space="preserve"> that are </w:t>
      </w:r>
      <w:r w:rsidRPr="00B0507B">
        <w:rPr>
          <w:rFonts w:ascii="Calibri" w:eastAsia="Calibri" w:hAnsi="Calibri" w:cs="Calibri"/>
          <w:b/>
          <w:iCs/>
          <w:highlight w:val="green"/>
          <w:u w:val="single"/>
          <w:lang w:eastAsia="en-US"/>
        </w:rPr>
        <w:t>crucial for policymakers</w:t>
      </w:r>
      <w:r w:rsidRPr="00B0507B">
        <w:rPr>
          <w:rFonts w:ascii="Calibri" w:eastAsia="Calibri" w:hAnsi="Calibri" w:cs="Calibri"/>
          <w:highlight w:val="green"/>
          <w:u w:val="single"/>
          <w:lang w:eastAsia="en-US"/>
        </w:rPr>
        <w:t xml:space="preserve"> to</w:t>
      </w:r>
      <w:r w:rsidRPr="00B0507B">
        <w:rPr>
          <w:rFonts w:ascii="Calibri" w:eastAsia="Calibri" w:hAnsi="Calibri" w:cs="Calibri"/>
          <w:u w:val="single"/>
          <w:lang w:eastAsia="en-US"/>
        </w:rPr>
        <w:t xml:space="preserve"> be </w:t>
      </w:r>
      <w:r w:rsidRPr="00B0507B">
        <w:rPr>
          <w:rFonts w:ascii="Calibri" w:eastAsia="Calibri" w:hAnsi="Calibri" w:cs="Calibri"/>
          <w:highlight w:val="green"/>
          <w:u w:val="single"/>
          <w:lang w:eastAsia="en-US"/>
        </w:rPr>
        <w:t>monitor</w:t>
      </w:r>
      <w:r w:rsidRPr="00B0507B">
        <w:rPr>
          <w:rFonts w:ascii="Calibri" w:eastAsia="Calibri" w:hAnsi="Calibri" w:cs="Calibri"/>
          <w:u w:val="single"/>
          <w:lang w:eastAsia="en-US"/>
        </w:rPr>
        <w:t>ed closely.</w:t>
      </w:r>
    </w:p>
    <w:p w14:paraId="2470563C" w14:textId="77777777" w:rsidR="00B0507B" w:rsidRPr="00B0507B" w:rsidRDefault="00B0507B" w:rsidP="00B0507B">
      <w:pPr>
        <w:rPr>
          <w:rFonts w:ascii="Calibri" w:eastAsia="Calibri" w:hAnsi="Calibri" w:cs="Calibri"/>
          <w:sz w:val="16"/>
          <w:szCs w:val="16"/>
          <w:lang w:eastAsia="en-US"/>
        </w:rPr>
      </w:pPr>
      <w:r w:rsidRPr="00B0507B">
        <w:rPr>
          <w:rFonts w:ascii="Calibri" w:eastAsia="Calibri" w:hAnsi="Calibri" w:cs="Calibri"/>
          <w:sz w:val="16"/>
          <w:szCs w:val="16"/>
          <w:lang w:eastAsia="en-US"/>
        </w:rPr>
        <w:t>Dealing with the complexity and interdisciplinarity of real-world issues</w:t>
      </w:r>
    </w:p>
    <w:p w14:paraId="04A91052" w14:textId="77777777" w:rsidR="00B0507B" w:rsidRPr="00B0507B" w:rsidRDefault="00B0507B" w:rsidP="00B0507B">
      <w:pPr>
        <w:rPr>
          <w:rFonts w:ascii="Calibri" w:eastAsia="Calibri" w:hAnsi="Calibri" w:cs="Calibri"/>
          <w:sz w:val="16"/>
          <w:lang w:eastAsia="en-US"/>
        </w:rPr>
      </w:pPr>
      <w:r w:rsidRPr="00B0507B">
        <w:rPr>
          <w:rFonts w:ascii="Calibri" w:eastAsia="Calibri" w:hAnsi="Calibri" w:cs="Calibri"/>
          <w:u w:val="single"/>
          <w:lang w:eastAsia="en-US"/>
        </w:rPr>
        <w:t xml:space="preserve">Another added value of the scenario analysis for IR scholarship lies in its ability to provide </w:t>
      </w:r>
      <w:r w:rsidRPr="00B0507B">
        <w:rPr>
          <w:rFonts w:ascii="Calibri" w:eastAsia="Calibri" w:hAnsi="Calibri" w:cs="Calibri"/>
          <w:b/>
          <w:iCs/>
          <w:u w:val="single"/>
          <w:lang w:eastAsia="en-US"/>
        </w:rPr>
        <w:t>comprehensive causal reasoning</w:t>
      </w:r>
      <w:r w:rsidRPr="00B0507B">
        <w:rPr>
          <w:rFonts w:ascii="Calibri" w:eastAsia="Calibri" w:hAnsi="Calibri" w:cs="Calibri"/>
          <w:u w:val="single"/>
          <w:lang w:eastAsia="en-US"/>
        </w:rPr>
        <w:t xml:space="preserve"> and thus to </w:t>
      </w:r>
      <w:r w:rsidRPr="00B0507B">
        <w:rPr>
          <w:rFonts w:ascii="Calibri" w:eastAsia="Calibri" w:hAnsi="Calibri" w:cs="Calibri"/>
          <w:b/>
          <w:iCs/>
          <w:u w:val="single"/>
          <w:lang w:eastAsia="en-US"/>
        </w:rPr>
        <w:t>tackle complex issues</w:t>
      </w:r>
      <w:r w:rsidRPr="00B0507B">
        <w:rPr>
          <w:rFonts w:ascii="Calibri" w:eastAsia="Calibri" w:hAnsi="Calibri" w:cs="Calibri"/>
          <w:u w:val="single"/>
          <w:lang w:eastAsia="en-US"/>
        </w:rPr>
        <w:t>.</w:t>
      </w:r>
      <w:r w:rsidRPr="00B0507B">
        <w:rPr>
          <w:rFonts w:ascii="Calibri" w:eastAsia="Calibri" w:hAnsi="Calibri" w:cs="Calibri"/>
          <w:sz w:val="16"/>
          <w:lang w:eastAsia="en-US"/>
        </w:rPr>
        <w:t xml:space="preserve"> As mentioned in the introduction, </w:t>
      </w:r>
      <w:r w:rsidRPr="00B0507B">
        <w:rPr>
          <w:rFonts w:ascii="Calibri" w:eastAsia="Calibri" w:hAnsi="Calibri" w:cs="Calibri"/>
          <w:u w:val="single"/>
          <w:lang w:eastAsia="en-US"/>
        </w:rPr>
        <w:t xml:space="preserve">the </w:t>
      </w:r>
      <w:r w:rsidRPr="00B0507B">
        <w:rPr>
          <w:rFonts w:ascii="Calibri" w:eastAsia="Calibri" w:hAnsi="Calibri" w:cs="Calibri"/>
          <w:b/>
          <w:iCs/>
          <w:u w:val="single"/>
          <w:lang w:eastAsia="en-US"/>
        </w:rPr>
        <w:t>world’s complexity</w:t>
      </w:r>
      <w:r w:rsidRPr="00B0507B">
        <w:rPr>
          <w:rFonts w:ascii="Calibri" w:eastAsia="Calibri" w:hAnsi="Calibri" w:cs="Calibri"/>
          <w:u w:val="single"/>
          <w:lang w:eastAsia="en-US"/>
        </w:rPr>
        <w:t xml:space="preserve"> combined with </w:t>
      </w:r>
      <w:r w:rsidRPr="00B0507B">
        <w:rPr>
          <w:rFonts w:ascii="Calibri" w:eastAsia="Calibri" w:hAnsi="Calibri" w:cs="Calibri"/>
          <w:b/>
          <w:iCs/>
          <w:u w:val="single"/>
          <w:lang w:eastAsia="en-US"/>
        </w:rPr>
        <w:t>abrupt shifts</w:t>
      </w:r>
      <w:r w:rsidRPr="00B0507B">
        <w:rPr>
          <w:rFonts w:ascii="Calibri" w:eastAsia="Calibri" w:hAnsi="Calibri" w:cs="Calibri"/>
          <w:u w:val="single"/>
          <w:lang w:eastAsia="en-US"/>
        </w:rPr>
        <w:t xml:space="preserve"> poses a challenge for IR scholarship.</w:t>
      </w:r>
      <w:r w:rsidRPr="00B0507B">
        <w:rPr>
          <w:rFonts w:ascii="Calibri" w:eastAsia="Calibri" w:hAnsi="Calibri" w:cs="Calibri"/>
          <w:sz w:val="16"/>
          <w:lang w:eastAsia="en-US"/>
        </w:rPr>
        <w:t xml:space="preserve"> The </w:t>
      </w:r>
      <w:r w:rsidRPr="00B0507B">
        <w:rPr>
          <w:rFonts w:ascii="Calibri" w:eastAsia="Calibri" w:hAnsi="Calibri" w:cs="Calibri"/>
          <w:highlight w:val="green"/>
          <w:u w:val="single"/>
          <w:lang w:eastAsia="en-US"/>
        </w:rPr>
        <w:t xml:space="preserve">possibility to </w:t>
      </w:r>
      <w:r w:rsidRPr="00B0507B">
        <w:rPr>
          <w:rFonts w:ascii="Calibri" w:eastAsia="Calibri" w:hAnsi="Calibri" w:cs="Calibri"/>
          <w:b/>
          <w:iCs/>
          <w:highlight w:val="green"/>
          <w:u w:val="single"/>
          <w:lang w:eastAsia="en-US"/>
        </w:rPr>
        <w:t>accommodate multiple driving forces</w:t>
      </w:r>
      <w:r w:rsidRPr="00B0507B">
        <w:rPr>
          <w:rFonts w:ascii="Calibri" w:eastAsia="Calibri" w:hAnsi="Calibri" w:cs="Calibri"/>
          <w:highlight w:val="green"/>
          <w:u w:val="single"/>
          <w:lang w:eastAsia="en-US"/>
        </w:rPr>
        <w:t xml:space="preserve">, to </w:t>
      </w:r>
      <w:r w:rsidRPr="00B0507B">
        <w:rPr>
          <w:rFonts w:ascii="Calibri" w:eastAsia="Calibri" w:hAnsi="Calibri" w:cs="Calibri"/>
          <w:b/>
          <w:iCs/>
          <w:highlight w:val="green"/>
          <w:u w:val="single"/>
          <w:lang w:eastAsia="en-US"/>
        </w:rPr>
        <w:t>take into account different values</w:t>
      </w:r>
      <w:r w:rsidRPr="00B0507B">
        <w:rPr>
          <w:rFonts w:ascii="Calibri" w:eastAsia="Calibri" w:hAnsi="Calibri" w:cs="Calibri"/>
          <w:u w:val="single"/>
          <w:lang w:eastAsia="en-US"/>
        </w:rPr>
        <w:t xml:space="preserve"> they might take </w:t>
      </w:r>
      <w:r w:rsidRPr="00B0507B">
        <w:rPr>
          <w:rFonts w:ascii="Calibri" w:eastAsia="Calibri" w:hAnsi="Calibri" w:cs="Calibri"/>
          <w:highlight w:val="green"/>
          <w:u w:val="single"/>
          <w:lang w:eastAsia="en-US"/>
        </w:rPr>
        <w:t>and</w:t>
      </w:r>
      <w:r w:rsidRPr="00B0507B">
        <w:rPr>
          <w:rFonts w:ascii="Calibri" w:eastAsia="Calibri" w:hAnsi="Calibri" w:cs="Calibri"/>
          <w:u w:val="single"/>
          <w:lang w:eastAsia="en-US"/>
        </w:rPr>
        <w:t xml:space="preserve"> finally to </w:t>
      </w:r>
      <w:r w:rsidRPr="00B0507B">
        <w:rPr>
          <w:rFonts w:ascii="Calibri" w:eastAsia="Calibri" w:hAnsi="Calibri" w:cs="Calibri"/>
          <w:b/>
          <w:iCs/>
          <w:highlight w:val="green"/>
          <w:u w:val="single"/>
          <w:lang w:eastAsia="en-US"/>
        </w:rPr>
        <w:t>combine them</w:t>
      </w:r>
      <w:r w:rsidRPr="00B0507B">
        <w:rPr>
          <w:rFonts w:ascii="Calibri" w:eastAsia="Calibri" w:hAnsi="Calibri" w:cs="Calibri"/>
          <w:b/>
          <w:iCs/>
          <w:u w:val="single"/>
          <w:lang w:eastAsia="en-US"/>
        </w:rPr>
        <w:t xml:space="preserve"> with each other</w:t>
      </w:r>
      <w:r w:rsidRPr="00B0507B">
        <w:rPr>
          <w:rFonts w:ascii="Calibri" w:eastAsia="Calibri" w:hAnsi="Calibri" w:cs="Calibri"/>
          <w:u w:val="single"/>
          <w:lang w:eastAsia="en-US"/>
        </w:rPr>
        <w:t xml:space="preserve"> </w:t>
      </w:r>
      <w:r w:rsidRPr="00B0507B">
        <w:rPr>
          <w:rFonts w:ascii="Calibri" w:eastAsia="Calibri" w:hAnsi="Calibri" w:cs="Calibri"/>
          <w:highlight w:val="green"/>
          <w:u w:val="single"/>
          <w:lang w:eastAsia="en-US"/>
        </w:rPr>
        <w:t xml:space="preserve">and </w:t>
      </w:r>
      <w:r w:rsidRPr="00B0507B">
        <w:rPr>
          <w:rFonts w:ascii="Calibri" w:eastAsia="Calibri" w:hAnsi="Calibri" w:cs="Calibri"/>
          <w:b/>
          <w:iCs/>
          <w:highlight w:val="green"/>
          <w:u w:val="single"/>
          <w:lang w:eastAsia="en-US"/>
        </w:rPr>
        <w:t>see how they affect the</w:t>
      </w:r>
      <w:r w:rsidRPr="00B0507B">
        <w:rPr>
          <w:rFonts w:ascii="Calibri" w:eastAsia="Calibri" w:hAnsi="Calibri" w:cs="Calibri"/>
          <w:b/>
          <w:iCs/>
          <w:u w:val="single"/>
          <w:lang w:eastAsia="en-US"/>
        </w:rPr>
        <w:t xml:space="preserve"> dependent </w:t>
      </w:r>
      <w:r w:rsidRPr="00B0507B">
        <w:rPr>
          <w:rFonts w:ascii="Calibri" w:eastAsia="Calibri" w:hAnsi="Calibri" w:cs="Calibri"/>
          <w:b/>
          <w:iCs/>
          <w:highlight w:val="green"/>
          <w:u w:val="single"/>
          <w:lang w:eastAsia="en-US"/>
        </w:rPr>
        <w:t>variable</w:t>
      </w:r>
      <w:r w:rsidRPr="00B0507B">
        <w:rPr>
          <w:rFonts w:ascii="Calibri" w:eastAsia="Calibri" w:hAnsi="Calibri" w:cs="Calibri"/>
          <w:u w:val="single"/>
          <w:lang w:eastAsia="en-US"/>
        </w:rPr>
        <w:t xml:space="preserve">, </w:t>
      </w:r>
      <w:r w:rsidRPr="00B0507B">
        <w:rPr>
          <w:rFonts w:ascii="Calibri" w:eastAsia="Calibri" w:hAnsi="Calibri" w:cs="Calibri"/>
          <w:highlight w:val="green"/>
          <w:u w:val="single"/>
          <w:lang w:eastAsia="en-US"/>
        </w:rPr>
        <w:t>makes</w:t>
      </w:r>
      <w:r w:rsidRPr="00B0507B">
        <w:rPr>
          <w:rFonts w:ascii="Calibri" w:eastAsia="Calibri" w:hAnsi="Calibri" w:cs="Calibri"/>
          <w:u w:val="single"/>
          <w:lang w:eastAsia="en-US"/>
        </w:rPr>
        <w:t xml:space="preserve"> the </w:t>
      </w:r>
      <w:r w:rsidRPr="00B0507B">
        <w:rPr>
          <w:rFonts w:ascii="Calibri" w:eastAsia="Calibri" w:hAnsi="Calibri" w:cs="Calibri"/>
          <w:highlight w:val="green"/>
          <w:u w:val="single"/>
          <w:lang w:eastAsia="en-US"/>
        </w:rPr>
        <w:t>scenario approach</w:t>
      </w:r>
      <w:r w:rsidRPr="00B0507B">
        <w:rPr>
          <w:rFonts w:ascii="Calibri" w:eastAsia="Calibri" w:hAnsi="Calibri" w:cs="Calibri"/>
          <w:u w:val="single"/>
          <w:lang w:eastAsia="en-US"/>
        </w:rPr>
        <w:t xml:space="preserve"> quite </w:t>
      </w:r>
      <w:r w:rsidRPr="00B0507B">
        <w:rPr>
          <w:rFonts w:ascii="Calibri" w:eastAsia="Calibri" w:hAnsi="Calibri" w:cs="Calibri"/>
          <w:highlight w:val="green"/>
          <w:u w:val="single"/>
          <w:lang w:eastAsia="en-US"/>
        </w:rPr>
        <w:t>unique</w:t>
      </w:r>
      <w:r w:rsidRPr="00B0507B">
        <w:rPr>
          <w:rFonts w:ascii="Calibri" w:eastAsia="Calibri" w:hAnsi="Calibri" w:cs="Calibri"/>
          <w:u w:val="single"/>
          <w:lang w:eastAsia="en-US"/>
        </w:rPr>
        <w:t>. Traditional IR methods work with a limited number of independent variables</w:t>
      </w:r>
      <w:r w:rsidRPr="00B0507B">
        <w:rPr>
          <w:rFonts w:ascii="Calibri" w:eastAsia="Calibri" w:hAnsi="Calibri" w:cs="Calibri"/>
          <w:sz w:val="16"/>
          <w:lang w:eastAsia="en-US"/>
        </w:rPr>
        <w:t xml:space="preserve">, formulate and test hypotheses usually based on the relation between a single causal variable and the dependent variable. Investigating complex causal trajectories is therefore not possible. Against this background, we agree with Barma et al. (2016) and his colleagues who argue that </w:t>
      </w:r>
      <w:r w:rsidRPr="00B0507B">
        <w:rPr>
          <w:rFonts w:ascii="Calibri" w:eastAsia="Calibri" w:hAnsi="Calibri" w:cs="Calibri"/>
          <w:b/>
          <w:iCs/>
          <w:u w:val="single"/>
          <w:lang w:eastAsia="en-US"/>
        </w:rPr>
        <w:t>scenarios are highly apt</w:t>
      </w:r>
      <w:r w:rsidRPr="00B0507B">
        <w:rPr>
          <w:rFonts w:ascii="Calibri" w:eastAsia="Calibri" w:hAnsi="Calibri" w:cs="Calibri"/>
          <w:u w:val="single"/>
          <w:lang w:eastAsia="en-US"/>
        </w:rPr>
        <w:t xml:space="preserve"> for </w:t>
      </w:r>
      <w:r w:rsidRPr="00B0507B">
        <w:rPr>
          <w:rFonts w:ascii="Calibri" w:eastAsia="Calibri" w:hAnsi="Calibri" w:cs="Calibri"/>
          <w:b/>
          <w:iCs/>
          <w:u w:val="single"/>
          <w:lang w:eastAsia="en-US"/>
        </w:rPr>
        <w:t>dealing with complexity</w:t>
      </w:r>
      <w:r w:rsidRPr="00B0507B">
        <w:rPr>
          <w:rFonts w:ascii="Calibri" w:eastAsia="Calibri" w:hAnsi="Calibri" w:cs="Calibri"/>
          <w:u w:val="single"/>
          <w:lang w:eastAsia="en-US"/>
        </w:rPr>
        <w:t xml:space="preserve"> and </w:t>
      </w:r>
      <w:r w:rsidRPr="00B0507B">
        <w:rPr>
          <w:rFonts w:ascii="Calibri" w:eastAsia="Calibri" w:hAnsi="Calibri" w:cs="Calibri"/>
          <w:b/>
          <w:iCs/>
          <w:u w:val="single"/>
          <w:lang w:eastAsia="en-US"/>
        </w:rPr>
        <w:t>uncertainty</w:t>
      </w:r>
      <w:r w:rsidRPr="00B0507B">
        <w:rPr>
          <w:rFonts w:ascii="Calibri" w:eastAsia="Calibri" w:hAnsi="Calibri" w:cs="Calibri"/>
          <w:u w:val="single"/>
          <w:lang w:eastAsia="en-US"/>
        </w:rPr>
        <w:t xml:space="preserve"> and </w:t>
      </w:r>
      <w:r w:rsidRPr="00B0507B">
        <w:rPr>
          <w:rFonts w:ascii="Calibri" w:eastAsia="Calibri" w:hAnsi="Calibri" w:cs="Calibri"/>
          <w:highlight w:val="green"/>
          <w:u w:val="single"/>
          <w:lang w:eastAsia="en-US"/>
        </w:rPr>
        <w:t>providing</w:t>
      </w:r>
      <w:r w:rsidRPr="00B0507B">
        <w:rPr>
          <w:rFonts w:ascii="Calibri" w:eastAsia="Calibri" w:hAnsi="Calibri" w:cs="Calibri"/>
          <w:u w:val="single"/>
          <w:lang w:eastAsia="en-US"/>
        </w:rPr>
        <w:t xml:space="preserve"> academia with </w:t>
      </w:r>
      <w:r w:rsidRPr="00B0507B">
        <w:rPr>
          <w:rFonts w:ascii="Calibri" w:eastAsia="Calibri" w:hAnsi="Calibri" w:cs="Calibri"/>
          <w:highlight w:val="green"/>
          <w:u w:val="single"/>
          <w:lang w:eastAsia="en-US"/>
        </w:rPr>
        <w:t>a tool for “</w:t>
      </w:r>
      <w:r w:rsidRPr="00B0507B">
        <w:rPr>
          <w:rFonts w:ascii="Calibri" w:eastAsia="Calibri" w:hAnsi="Calibri" w:cs="Calibri"/>
          <w:b/>
          <w:iCs/>
          <w:highlight w:val="green"/>
          <w:u w:val="single"/>
          <w:lang w:eastAsia="en-US"/>
        </w:rPr>
        <w:t>actionable clarity</w:t>
      </w:r>
      <w:r w:rsidRPr="00B0507B">
        <w:rPr>
          <w:rFonts w:ascii="Calibri" w:eastAsia="Calibri" w:hAnsi="Calibri" w:cs="Calibri"/>
          <w:highlight w:val="green"/>
          <w:u w:val="single"/>
          <w:lang w:eastAsia="en-US"/>
        </w:rPr>
        <w:t xml:space="preserve"> in </w:t>
      </w:r>
      <w:r w:rsidRPr="00B0507B">
        <w:rPr>
          <w:rFonts w:ascii="Calibri" w:eastAsia="Calibri" w:hAnsi="Calibri" w:cs="Calibri"/>
          <w:b/>
          <w:iCs/>
          <w:highlight w:val="green"/>
          <w:u w:val="single"/>
          <w:lang w:eastAsia="en-US"/>
        </w:rPr>
        <w:t>understanding</w:t>
      </w:r>
      <w:r w:rsidRPr="00B0507B">
        <w:rPr>
          <w:rFonts w:ascii="Calibri" w:eastAsia="Calibri" w:hAnsi="Calibri" w:cs="Calibri"/>
          <w:b/>
          <w:iCs/>
          <w:u w:val="single"/>
          <w:lang w:eastAsia="en-US"/>
        </w:rPr>
        <w:t xml:space="preserve"> contemporary global </w:t>
      </w:r>
      <w:r w:rsidRPr="00B0507B">
        <w:rPr>
          <w:rFonts w:ascii="Calibri" w:eastAsia="Calibri" w:hAnsi="Calibri" w:cs="Calibri"/>
          <w:b/>
          <w:iCs/>
          <w:highlight w:val="green"/>
          <w:u w:val="single"/>
          <w:lang w:eastAsia="en-US"/>
        </w:rPr>
        <w:t>issues</w:t>
      </w:r>
      <w:r w:rsidRPr="00B0507B">
        <w:rPr>
          <w:rFonts w:ascii="Calibri" w:eastAsia="Calibri" w:hAnsi="Calibri" w:cs="Calibri"/>
          <w:highlight w:val="green"/>
          <w:u w:val="single"/>
          <w:lang w:eastAsia="en-US"/>
        </w:rPr>
        <w:t>”</w:t>
      </w:r>
      <w:r w:rsidRPr="00B0507B">
        <w:rPr>
          <w:rFonts w:ascii="Calibri" w:eastAsia="Calibri" w:hAnsi="Calibri" w:cs="Calibri"/>
          <w:sz w:val="16"/>
          <w:lang w:eastAsia="en-US"/>
        </w:rPr>
        <w:t xml:space="preserve"> (p. 1).</w:t>
      </w:r>
    </w:p>
    <w:p w14:paraId="64E3C911" w14:textId="77777777" w:rsidR="00B0507B" w:rsidRPr="00B0507B" w:rsidRDefault="00B0507B" w:rsidP="00B0507B">
      <w:pPr>
        <w:rPr>
          <w:rFonts w:ascii="Calibri" w:eastAsia="Calibri" w:hAnsi="Calibri" w:cs="Calibri"/>
          <w:sz w:val="16"/>
          <w:lang w:eastAsia="en-US"/>
        </w:rPr>
      </w:pPr>
      <w:r w:rsidRPr="00B0507B">
        <w:rPr>
          <w:rFonts w:ascii="Calibri" w:eastAsia="Calibri" w:hAnsi="Calibri" w:cs="Calibri"/>
          <w:sz w:val="16"/>
          <w:lang w:eastAsia="en-US"/>
        </w:rPr>
        <w:t xml:space="preserve">Moreover, the scenario approach helps to tackle the challenges of interdisciplinarity that is tied to complexity. By drawing on the active participation of people from different disciplines, backgrounds, and with different expertise in the scenario development process, it brings interdisciplinarity to the table by default. The key advantage of the approach is that this </w:t>
      </w:r>
      <w:r w:rsidRPr="00B0507B">
        <w:rPr>
          <w:rFonts w:ascii="Calibri" w:eastAsia="Calibri" w:hAnsi="Calibri" w:cs="Calibri"/>
          <w:u w:val="single"/>
          <w:lang w:eastAsia="en-US"/>
        </w:rPr>
        <w:t>interdisciplinary conversation takes place prior to and during the research phase, rather than after it.</w:t>
      </w:r>
      <w:r w:rsidRPr="00B0507B">
        <w:rPr>
          <w:rFonts w:ascii="Calibri" w:eastAsia="Calibri" w:hAnsi="Calibri" w:cs="Calibri"/>
          <w:lang w:eastAsia="en-US"/>
        </w:rPr>
        <w:t xml:space="preserve"> </w:t>
      </w:r>
      <w:r w:rsidRPr="00B0507B">
        <w:rPr>
          <w:rFonts w:ascii="Calibri" w:eastAsia="Calibri" w:hAnsi="Calibri" w:cs="Calibri"/>
          <w:sz w:val="16"/>
          <w:lang w:eastAsia="en-US"/>
        </w:rPr>
        <w:t xml:space="preserve">This distinguishes the scenario approach from other methods that bring interdisciplinary perspectives together but do not facilitate a discussion between them, rather letting them passively co-exist. By exploring the dynamics between seemingly unrelated vectors of change (key drivers), </w:t>
      </w:r>
      <w:r w:rsidRPr="00B0507B">
        <w:rPr>
          <w:rFonts w:ascii="Calibri" w:eastAsia="Calibri" w:hAnsi="Calibri" w:cs="Calibri"/>
          <w:u w:val="single"/>
          <w:lang w:eastAsia="en-US"/>
        </w:rPr>
        <w:t xml:space="preserve">scenario analysis can be useful for shedding light on developments that would have been overlooked by narrower research designs. In </w:t>
      </w:r>
      <w:r w:rsidRPr="00B0507B">
        <w:rPr>
          <w:rFonts w:ascii="Calibri" w:eastAsia="Calibri" w:hAnsi="Calibri" w:cs="Calibri"/>
          <w:b/>
          <w:iCs/>
          <w:u w:val="single"/>
          <w:lang w:eastAsia="en-US"/>
        </w:rPr>
        <w:t>security studies</w:t>
      </w:r>
      <w:r w:rsidRPr="00B0507B">
        <w:rPr>
          <w:rFonts w:ascii="Calibri" w:eastAsia="Calibri" w:hAnsi="Calibri" w:cs="Calibri"/>
          <w:sz w:val="16"/>
          <w:lang w:eastAsia="en-US"/>
        </w:rPr>
        <w:t xml:space="preserve">, for example, </w:t>
      </w:r>
      <w:r w:rsidRPr="00B0507B">
        <w:rPr>
          <w:rFonts w:ascii="Calibri" w:eastAsia="Calibri" w:hAnsi="Calibri" w:cs="Calibri"/>
          <w:u w:val="single"/>
          <w:lang w:eastAsia="en-US"/>
        </w:rPr>
        <w:t xml:space="preserve">scenario analysis can </w:t>
      </w:r>
      <w:r w:rsidRPr="00B0507B">
        <w:rPr>
          <w:rFonts w:ascii="Calibri" w:eastAsia="Calibri" w:hAnsi="Calibri" w:cs="Calibri"/>
          <w:b/>
          <w:iCs/>
          <w:u w:val="single"/>
          <w:lang w:eastAsia="en-US"/>
        </w:rPr>
        <w:t>connect the dots</w:t>
      </w:r>
      <w:r w:rsidRPr="00B0507B">
        <w:rPr>
          <w:rFonts w:ascii="Calibri" w:eastAsia="Calibri" w:hAnsi="Calibri" w:cs="Calibri"/>
          <w:u w:val="single"/>
          <w:lang w:eastAsia="en-US"/>
        </w:rPr>
        <w:t xml:space="preserve"> between hard, soft, traditional and non-traditional understandings of security and capture the </w:t>
      </w:r>
      <w:r w:rsidRPr="00B0507B">
        <w:rPr>
          <w:rFonts w:ascii="Calibri" w:eastAsia="Calibri" w:hAnsi="Calibri" w:cs="Calibri"/>
          <w:b/>
          <w:iCs/>
          <w:u w:val="single"/>
          <w:lang w:eastAsia="en-US"/>
        </w:rPr>
        <w:t>interplay of economic-societalenvironmental</w:t>
      </w:r>
      <w:r w:rsidRPr="00B0507B">
        <w:rPr>
          <w:rFonts w:ascii="Calibri" w:eastAsia="Calibri" w:hAnsi="Calibri" w:cs="Calibri"/>
          <w:u w:val="single"/>
          <w:lang w:eastAsia="en-US"/>
        </w:rPr>
        <w:t xml:space="preserve"> and </w:t>
      </w:r>
      <w:r w:rsidRPr="00B0507B">
        <w:rPr>
          <w:rFonts w:ascii="Calibri" w:eastAsia="Calibri" w:hAnsi="Calibri" w:cs="Calibri"/>
          <w:b/>
          <w:iCs/>
          <w:u w:val="single"/>
          <w:lang w:eastAsia="en-US"/>
        </w:rPr>
        <w:t>technological changes</w:t>
      </w:r>
      <w:r w:rsidRPr="00B0507B">
        <w:rPr>
          <w:rFonts w:ascii="Calibri" w:eastAsia="Calibri" w:hAnsi="Calibri" w:cs="Calibri"/>
          <w:u w:val="single"/>
          <w:lang w:eastAsia="en-US"/>
        </w:rPr>
        <w:t>. Imposing interdisciplinarity</w:t>
      </w:r>
      <w:r w:rsidRPr="00B0507B">
        <w:rPr>
          <w:rFonts w:ascii="Calibri" w:eastAsia="Calibri" w:hAnsi="Calibri" w:cs="Calibri"/>
          <w:sz w:val="16"/>
          <w:lang w:eastAsia="en-US"/>
        </w:rPr>
        <w:t xml:space="preserve"> also </w:t>
      </w:r>
      <w:r w:rsidRPr="00B0507B">
        <w:rPr>
          <w:rFonts w:ascii="Calibri" w:eastAsia="Calibri" w:hAnsi="Calibri" w:cs="Calibri"/>
          <w:u w:val="single"/>
          <w:lang w:eastAsia="en-US"/>
        </w:rPr>
        <w:t xml:space="preserve">helps to </w:t>
      </w:r>
      <w:r w:rsidRPr="00B0507B">
        <w:rPr>
          <w:rFonts w:ascii="Calibri" w:eastAsia="Calibri" w:hAnsi="Calibri" w:cs="Calibri"/>
          <w:b/>
          <w:iCs/>
          <w:u w:val="single"/>
          <w:lang w:eastAsia="en-US"/>
        </w:rPr>
        <w:t>counter</w:t>
      </w:r>
      <w:r w:rsidRPr="00B0507B">
        <w:rPr>
          <w:rFonts w:ascii="Calibri" w:eastAsia="Calibri" w:hAnsi="Calibri" w:cs="Calibri"/>
          <w:u w:val="single"/>
          <w:lang w:eastAsia="en-US"/>
        </w:rPr>
        <w:t xml:space="preserve"> the “</w:t>
      </w:r>
      <w:r w:rsidRPr="00B0507B">
        <w:rPr>
          <w:rFonts w:ascii="Calibri" w:eastAsia="Calibri" w:hAnsi="Calibri" w:cs="Calibri"/>
          <w:b/>
          <w:iCs/>
          <w:u w:val="single"/>
          <w:lang w:eastAsia="en-US"/>
        </w:rPr>
        <w:t>hyper-fragmentation of knowledge</w:t>
      </w:r>
      <w:r w:rsidRPr="00B0507B">
        <w:rPr>
          <w:rFonts w:ascii="Calibri" w:eastAsia="Calibri" w:hAnsi="Calibri" w:cs="Calibri"/>
          <w:u w:val="single"/>
          <w:lang w:eastAsia="en-US"/>
        </w:rPr>
        <w:t>” that “makes it difficult for even scholars in different disciplines to understand each other, much less policy-makers and general public”</w:t>
      </w:r>
      <w:r w:rsidRPr="00B0507B">
        <w:rPr>
          <w:rFonts w:ascii="Calibri" w:eastAsia="Calibri" w:hAnsi="Calibri" w:cs="Calibri"/>
          <w:sz w:val="16"/>
          <w:lang w:eastAsia="en-US"/>
        </w:rPr>
        <w:t xml:space="preserve"> (Desch, 2015, p. 381).</w:t>
      </w:r>
    </w:p>
    <w:p w14:paraId="11A5829F" w14:textId="77777777" w:rsidR="00B0507B" w:rsidRPr="00B0507B" w:rsidRDefault="00B0507B" w:rsidP="00B0507B">
      <w:pPr>
        <w:rPr>
          <w:rFonts w:ascii="Calibri" w:eastAsia="Calibri" w:hAnsi="Calibri" w:cs="Calibri"/>
          <w:sz w:val="16"/>
          <w:lang w:eastAsia="en-US"/>
        </w:rPr>
      </w:pPr>
      <w:r w:rsidRPr="00B0507B">
        <w:rPr>
          <w:rFonts w:ascii="Calibri" w:eastAsia="Calibri" w:hAnsi="Calibri" w:cs="Calibri"/>
          <w:u w:val="single"/>
          <w:lang w:eastAsia="en-US"/>
        </w:rPr>
        <w:t>Complex real-world issues</w:t>
      </w:r>
      <w:r w:rsidRPr="00B0507B">
        <w:rPr>
          <w:rFonts w:ascii="Calibri" w:eastAsia="Calibri" w:hAnsi="Calibri" w:cs="Calibri"/>
          <w:sz w:val="16"/>
          <w:lang w:eastAsia="en-US"/>
        </w:rPr>
        <w:t xml:space="preserve"> that were </w:t>
      </w:r>
      <w:r w:rsidRPr="00B0507B">
        <w:rPr>
          <w:rFonts w:ascii="Calibri" w:eastAsia="Calibri" w:hAnsi="Calibri" w:cs="Calibri"/>
          <w:u w:val="single"/>
          <w:lang w:eastAsia="en-US"/>
        </w:rPr>
        <w:t>tackled using scenario analysis include the Israel-Palestine conflict</w:t>
      </w:r>
      <w:r w:rsidRPr="00B0507B">
        <w:rPr>
          <w:rFonts w:ascii="Calibri" w:eastAsia="Calibri" w:hAnsi="Calibri" w:cs="Calibri"/>
          <w:sz w:val="16"/>
          <w:lang w:eastAsia="en-US"/>
        </w:rPr>
        <w:t xml:space="preserve"> (Stein et al., 1998), </w:t>
      </w:r>
      <w:r w:rsidRPr="00B0507B">
        <w:rPr>
          <w:rFonts w:ascii="Calibri" w:eastAsia="Calibri" w:hAnsi="Calibri" w:cs="Calibri"/>
          <w:u w:val="single"/>
          <w:lang w:eastAsia="en-US"/>
        </w:rPr>
        <w:t>Turkey’s geopolitical environment</w:t>
      </w:r>
      <w:r w:rsidRPr="00B0507B">
        <w:rPr>
          <w:rFonts w:ascii="Calibri" w:eastAsia="Calibri" w:hAnsi="Calibri" w:cs="Calibri"/>
          <w:sz w:val="16"/>
          <w:lang w:eastAsia="en-US"/>
        </w:rPr>
        <w:t xml:space="preserve"> (Çelik &amp; Blum, 2007), the </w:t>
      </w:r>
      <w:r w:rsidRPr="00B0507B">
        <w:rPr>
          <w:rFonts w:ascii="Calibri" w:eastAsia="Calibri" w:hAnsi="Calibri" w:cs="Calibri"/>
          <w:u w:val="single"/>
          <w:lang w:eastAsia="en-US"/>
        </w:rPr>
        <w:t>prospects of the United States– China conflict</w:t>
      </w:r>
      <w:r w:rsidRPr="00B0507B">
        <w:rPr>
          <w:rFonts w:ascii="Calibri" w:eastAsia="Calibri" w:hAnsi="Calibri" w:cs="Calibri"/>
          <w:sz w:val="16"/>
          <w:lang w:eastAsia="en-US"/>
        </w:rPr>
        <w:t xml:space="preserve"> (Friedberg, 2005) </w:t>
      </w:r>
      <w:r w:rsidRPr="00B0507B">
        <w:rPr>
          <w:rFonts w:ascii="Calibri" w:eastAsia="Calibri" w:hAnsi="Calibri" w:cs="Calibri"/>
          <w:u w:val="single"/>
          <w:lang w:eastAsia="en-US"/>
        </w:rPr>
        <w:t>and the consequences of Brexit for EU foreign and security policy</w:t>
      </w:r>
      <w:r w:rsidRPr="00B0507B">
        <w:rPr>
          <w:rFonts w:ascii="Calibri" w:eastAsia="Calibri" w:hAnsi="Calibri" w:cs="Calibri"/>
          <w:sz w:val="16"/>
          <w:lang w:eastAsia="en-US"/>
        </w:rPr>
        <w:t xml:space="preserve"> (Martill &amp; Sus, 2018). An examination of these topics without the application of interdisciplinary approaches would not be possible precisely due to their multifaceted character.</w:t>
      </w:r>
    </w:p>
    <w:p w14:paraId="1590C164" w14:textId="77777777" w:rsidR="00B0507B" w:rsidRPr="00B0507B" w:rsidRDefault="00B0507B" w:rsidP="00B0507B">
      <w:pPr>
        <w:rPr>
          <w:rFonts w:ascii="Calibri" w:eastAsia="Calibri" w:hAnsi="Calibri" w:cs="Calibri"/>
          <w:sz w:val="16"/>
          <w:szCs w:val="16"/>
          <w:lang w:eastAsia="en-US"/>
        </w:rPr>
      </w:pPr>
      <w:r w:rsidRPr="00B0507B">
        <w:rPr>
          <w:rFonts w:ascii="Calibri" w:eastAsia="Calibri" w:hAnsi="Calibri" w:cs="Calibri"/>
          <w:sz w:val="16"/>
          <w:szCs w:val="16"/>
          <w:lang w:eastAsia="en-US"/>
        </w:rPr>
        <w:t>Stepping out of the ivory tower</w:t>
      </w:r>
    </w:p>
    <w:p w14:paraId="6D57D292" w14:textId="77777777" w:rsidR="00B0507B" w:rsidRPr="00B0507B" w:rsidRDefault="00B0507B" w:rsidP="00B0507B">
      <w:pPr>
        <w:rPr>
          <w:rFonts w:ascii="Calibri" w:eastAsia="Calibri" w:hAnsi="Calibri" w:cs="Calibri"/>
          <w:u w:val="single"/>
          <w:lang w:eastAsia="en-US"/>
        </w:rPr>
      </w:pPr>
      <w:r w:rsidRPr="00B0507B">
        <w:rPr>
          <w:rFonts w:ascii="Calibri" w:eastAsia="Calibri" w:hAnsi="Calibri" w:cs="Calibri"/>
          <w:sz w:val="16"/>
          <w:lang w:eastAsia="en-US"/>
        </w:rPr>
        <w:t xml:space="preserve">Finally, </w:t>
      </w:r>
      <w:r w:rsidRPr="00B0507B">
        <w:rPr>
          <w:rFonts w:ascii="Calibri" w:eastAsia="Calibri" w:hAnsi="Calibri" w:cs="Calibri"/>
          <w:u w:val="single"/>
          <w:lang w:eastAsia="en-US"/>
        </w:rPr>
        <w:t>scenario analysis</w:t>
      </w:r>
      <w:r w:rsidRPr="00B0507B">
        <w:rPr>
          <w:rFonts w:ascii="Calibri" w:eastAsia="Calibri" w:hAnsi="Calibri" w:cs="Calibri"/>
          <w:sz w:val="16"/>
          <w:lang w:eastAsia="en-US"/>
        </w:rPr>
        <w:t xml:space="preserve"> also </w:t>
      </w:r>
      <w:r w:rsidRPr="00B0507B">
        <w:rPr>
          <w:rFonts w:ascii="Calibri" w:eastAsia="Calibri" w:hAnsi="Calibri" w:cs="Calibri"/>
          <w:u w:val="single"/>
          <w:lang w:eastAsia="en-US"/>
        </w:rPr>
        <w:t xml:space="preserve">enables </w:t>
      </w:r>
      <w:r w:rsidRPr="00B0507B">
        <w:rPr>
          <w:rFonts w:ascii="Calibri" w:eastAsia="Calibri" w:hAnsi="Calibri" w:cs="Calibri"/>
          <w:b/>
          <w:iCs/>
          <w:u w:val="single"/>
          <w:lang w:eastAsia="en-US"/>
        </w:rPr>
        <w:t>IR scholars</w:t>
      </w:r>
      <w:r w:rsidRPr="00B0507B">
        <w:rPr>
          <w:rFonts w:ascii="Calibri" w:eastAsia="Calibri" w:hAnsi="Calibri" w:cs="Calibri"/>
          <w:u w:val="single"/>
          <w:lang w:eastAsia="en-US"/>
        </w:rPr>
        <w:t xml:space="preserve"> to </w:t>
      </w:r>
      <w:r w:rsidRPr="00B0507B">
        <w:rPr>
          <w:rFonts w:ascii="Calibri" w:eastAsia="Calibri" w:hAnsi="Calibri" w:cs="Calibri"/>
          <w:b/>
          <w:iCs/>
          <w:u w:val="single"/>
          <w:lang w:eastAsia="en-US"/>
        </w:rPr>
        <w:t>establish</w:t>
      </w:r>
      <w:r w:rsidRPr="00B0507B">
        <w:rPr>
          <w:rFonts w:ascii="Calibri" w:eastAsia="Calibri" w:hAnsi="Calibri" w:cs="Calibri"/>
          <w:u w:val="single"/>
          <w:lang w:eastAsia="en-US"/>
        </w:rPr>
        <w:t xml:space="preserve"> a </w:t>
      </w:r>
      <w:r w:rsidRPr="00B0507B">
        <w:rPr>
          <w:rFonts w:ascii="Calibri" w:eastAsia="Calibri" w:hAnsi="Calibri" w:cs="Calibri"/>
          <w:b/>
          <w:iCs/>
          <w:u w:val="single"/>
          <w:lang w:eastAsia="en-US"/>
        </w:rPr>
        <w:t>channel of communication with policy-makers</w:t>
      </w:r>
      <w:r w:rsidRPr="00B0507B">
        <w:rPr>
          <w:rFonts w:ascii="Calibri" w:eastAsia="Calibri" w:hAnsi="Calibri" w:cs="Calibri"/>
          <w:sz w:val="16"/>
          <w:lang w:eastAsia="en-US"/>
        </w:rPr>
        <w:t xml:space="preserve"> other than conducting interviews for their own research or providing ad-hoc consultations. </w:t>
      </w:r>
      <w:r w:rsidRPr="00B0507B">
        <w:rPr>
          <w:rFonts w:ascii="Calibri" w:eastAsia="Calibri" w:hAnsi="Calibri" w:cs="Calibri"/>
          <w:u w:val="single"/>
          <w:lang w:eastAsia="en-US"/>
        </w:rPr>
        <w:t>A participatory scenario process forges “</w:t>
      </w:r>
      <w:r w:rsidRPr="00B0507B">
        <w:rPr>
          <w:rFonts w:ascii="Calibri" w:eastAsia="Calibri" w:hAnsi="Calibri" w:cs="Calibri"/>
          <w:b/>
          <w:iCs/>
          <w:u w:val="single"/>
          <w:lang w:eastAsia="en-US"/>
        </w:rPr>
        <w:t>deep and shared understanding</w:t>
      </w:r>
      <w:r w:rsidRPr="00B0507B">
        <w:rPr>
          <w:rFonts w:ascii="Calibri" w:eastAsia="Calibri" w:hAnsi="Calibri" w:cs="Calibri"/>
          <w:u w:val="single"/>
          <w:lang w:eastAsia="en-US"/>
        </w:rPr>
        <w:t xml:space="preserve"> between its participants”</w:t>
      </w:r>
      <w:r w:rsidRPr="00B0507B">
        <w:rPr>
          <w:rFonts w:ascii="Calibri" w:eastAsia="Calibri" w:hAnsi="Calibri" w:cs="Calibri"/>
          <w:sz w:val="16"/>
          <w:lang w:eastAsia="en-US"/>
        </w:rPr>
        <w:t xml:space="preserve"> (Ramírez &amp; Wilkinson, 2016, p. 21). In scenario workshops, </w:t>
      </w:r>
      <w:r w:rsidRPr="00B0507B">
        <w:rPr>
          <w:rFonts w:ascii="Calibri" w:eastAsia="Calibri" w:hAnsi="Calibri" w:cs="Calibri"/>
          <w:u w:val="single"/>
          <w:lang w:eastAsia="en-US"/>
        </w:rPr>
        <w:t>academics and policy-makers work together, confront their world visions and assumptions and arrive at an agreement upon which they develop narratives for alternative futures.</w:t>
      </w:r>
      <w:r w:rsidRPr="00B0507B">
        <w:rPr>
          <w:rFonts w:ascii="Calibri" w:eastAsia="Calibri" w:hAnsi="Calibri" w:cs="Calibri"/>
          <w:sz w:val="16"/>
          <w:lang w:eastAsia="en-US"/>
        </w:rPr>
        <w:t xml:space="preserve"> Hence, </w:t>
      </w:r>
      <w:r w:rsidRPr="00B0507B">
        <w:rPr>
          <w:rFonts w:ascii="Calibri" w:eastAsia="Calibri" w:hAnsi="Calibri" w:cs="Calibri"/>
          <w:highlight w:val="green"/>
          <w:u w:val="single"/>
          <w:lang w:eastAsia="en-US"/>
        </w:rPr>
        <w:t>scenario analysis can be</w:t>
      </w:r>
      <w:r w:rsidRPr="00B0507B">
        <w:rPr>
          <w:rFonts w:ascii="Calibri" w:eastAsia="Calibri" w:hAnsi="Calibri" w:cs="Calibri"/>
          <w:u w:val="single"/>
          <w:lang w:eastAsia="en-US"/>
        </w:rPr>
        <w:t xml:space="preserve"> perceived as </w:t>
      </w:r>
      <w:r w:rsidRPr="00B0507B">
        <w:rPr>
          <w:rFonts w:ascii="Calibri" w:eastAsia="Calibri" w:hAnsi="Calibri" w:cs="Calibri"/>
          <w:highlight w:val="green"/>
          <w:u w:val="single"/>
          <w:lang w:eastAsia="en-US"/>
        </w:rPr>
        <w:t xml:space="preserve">a tool towards </w:t>
      </w:r>
      <w:r w:rsidRPr="00B0507B">
        <w:rPr>
          <w:rFonts w:ascii="Calibri" w:eastAsia="Calibri" w:hAnsi="Calibri" w:cs="Calibri"/>
          <w:b/>
          <w:iCs/>
          <w:highlight w:val="green"/>
          <w:u w:val="single"/>
          <w:lang w:eastAsia="en-US"/>
        </w:rPr>
        <w:t>more exchange between academia and policy-making</w:t>
      </w:r>
      <w:r w:rsidRPr="00B0507B">
        <w:rPr>
          <w:rFonts w:ascii="Calibri" w:eastAsia="Calibri" w:hAnsi="Calibri" w:cs="Calibri"/>
          <w:highlight w:val="green"/>
          <w:u w:val="single"/>
          <w:lang w:eastAsia="en-US"/>
        </w:rPr>
        <w:t xml:space="preserve"> that</w:t>
      </w:r>
      <w:r w:rsidRPr="00B0507B">
        <w:rPr>
          <w:rFonts w:ascii="Calibri" w:eastAsia="Calibri" w:hAnsi="Calibri" w:cs="Calibri"/>
          <w:u w:val="single"/>
          <w:lang w:eastAsia="en-US"/>
        </w:rPr>
        <w:t xml:space="preserve"> can </w:t>
      </w:r>
      <w:r w:rsidRPr="00B0507B">
        <w:rPr>
          <w:rFonts w:ascii="Calibri" w:eastAsia="Calibri" w:hAnsi="Calibri" w:cs="Calibri"/>
          <w:highlight w:val="green"/>
          <w:u w:val="single"/>
          <w:lang w:eastAsia="en-US"/>
        </w:rPr>
        <w:t xml:space="preserve">contribute to a </w:t>
      </w:r>
      <w:r w:rsidRPr="00B0507B">
        <w:rPr>
          <w:rFonts w:ascii="Calibri" w:eastAsia="Calibri" w:hAnsi="Calibri" w:cs="Calibri"/>
          <w:b/>
          <w:iCs/>
          <w:highlight w:val="green"/>
          <w:u w:val="single"/>
          <w:lang w:eastAsia="en-US"/>
        </w:rPr>
        <w:t>better understanding between the two</w:t>
      </w:r>
      <w:r w:rsidRPr="00B0507B">
        <w:rPr>
          <w:rFonts w:ascii="Calibri" w:eastAsia="Calibri" w:hAnsi="Calibri" w:cs="Calibri"/>
          <w:u w:val="single"/>
          <w:lang w:eastAsia="en-US"/>
        </w:rPr>
        <w:t xml:space="preserve"> worlds. For policymakers, it provides the opportunity </w:t>
      </w:r>
      <w:r w:rsidRPr="00B0507B">
        <w:rPr>
          <w:rFonts w:ascii="Calibri" w:eastAsia="Calibri" w:hAnsi="Calibri" w:cs="Calibri"/>
          <w:highlight w:val="green"/>
          <w:u w:val="single"/>
          <w:lang w:eastAsia="en-US"/>
        </w:rPr>
        <w:t xml:space="preserve">to consider </w:t>
      </w:r>
      <w:r w:rsidRPr="00B0507B">
        <w:rPr>
          <w:rFonts w:ascii="Calibri" w:eastAsia="Calibri" w:hAnsi="Calibri" w:cs="Calibri"/>
          <w:b/>
          <w:iCs/>
          <w:highlight w:val="green"/>
          <w:u w:val="single"/>
          <w:lang w:eastAsia="en-US"/>
        </w:rPr>
        <w:t>long-term trends</w:t>
      </w:r>
      <w:r w:rsidRPr="00B0507B">
        <w:rPr>
          <w:rFonts w:ascii="Calibri" w:eastAsia="Calibri" w:hAnsi="Calibri" w:cs="Calibri"/>
          <w:sz w:val="16"/>
          <w:lang w:eastAsia="en-US"/>
        </w:rPr>
        <w:t xml:space="preserve"> (an occasion not often found in the day-to-day nature of politics). </w:t>
      </w:r>
      <w:r w:rsidRPr="00B0507B">
        <w:rPr>
          <w:rFonts w:ascii="Calibri" w:eastAsia="Calibri" w:hAnsi="Calibri" w:cs="Calibri"/>
          <w:u w:val="single"/>
          <w:lang w:eastAsia="en-US"/>
        </w:rPr>
        <w:t xml:space="preserve">For academics, it provides insight into which trends are most concerning for policy-makers, allowing them to check </w:t>
      </w:r>
      <w:r w:rsidRPr="00B0507B">
        <w:rPr>
          <w:rFonts w:ascii="Calibri" w:eastAsia="Calibri" w:hAnsi="Calibri" w:cs="Calibri"/>
          <w:highlight w:val="green"/>
          <w:u w:val="single"/>
          <w:lang w:eastAsia="en-US"/>
        </w:rPr>
        <w:t>and</w:t>
      </w:r>
      <w:r w:rsidRPr="00B0507B">
        <w:rPr>
          <w:rFonts w:ascii="Calibri" w:eastAsia="Calibri" w:hAnsi="Calibri" w:cs="Calibri"/>
          <w:u w:val="single"/>
          <w:lang w:eastAsia="en-US"/>
        </w:rPr>
        <w:t xml:space="preserve"> ultimately </w:t>
      </w:r>
      <w:r w:rsidRPr="00B0507B">
        <w:rPr>
          <w:rFonts w:ascii="Calibri" w:eastAsia="Calibri" w:hAnsi="Calibri" w:cs="Calibri"/>
          <w:highlight w:val="green"/>
          <w:u w:val="single"/>
          <w:lang w:eastAsia="en-US"/>
        </w:rPr>
        <w:t>enhance</w:t>
      </w:r>
      <w:r w:rsidRPr="00B0507B">
        <w:rPr>
          <w:rFonts w:ascii="Calibri" w:eastAsia="Calibri" w:hAnsi="Calibri" w:cs="Calibri"/>
          <w:u w:val="single"/>
          <w:lang w:eastAsia="en-US"/>
        </w:rPr>
        <w:t xml:space="preserve"> the </w:t>
      </w:r>
      <w:r w:rsidRPr="00B0507B">
        <w:rPr>
          <w:rFonts w:ascii="Calibri" w:eastAsia="Calibri" w:hAnsi="Calibri" w:cs="Calibri"/>
          <w:b/>
          <w:iCs/>
          <w:highlight w:val="green"/>
          <w:u w:val="single"/>
          <w:lang w:eastAsia="en-US"/>
        </w:rPr>
        <w:t>relevance of</w:t>
      </w:r>
      <w:r w:rsidRPr="00B0507B">
        <w:rPr>
          <w:rFonts w:ascii="Calibri" w:eastAsia="Calibri" w:hAnsi="Calibri" w:cs="Calibri"/>
          <w:b/>
          <w:iCs/>
          <w:u w:val="single"/>
          <w:lang w:eastAsia="en-US"/>
        </w:rPr>
        <w:t xml:space="preserve"> their </w:t>
      </w:r>
      <w:r w:rsidRPr="00B0507B">
        <w:rPr>
          <w:rFonts w:ascii="Calibri" w:eastAsia="Calibri" w:hAnsi="Calibri" w:cs="Calibri"/>
          <w:b/>
          <w:iCs/>
          <w:highlight w:val="green"/>
          <w:u w:val="single"/>
          <w:lang w:eastAsia="en-US"/>
        </w:rPr>
        <w:t>research agendas</w:t>
      </w:r>
      <w:r w:rsidRPr="00B0507B">
        <w:rPr>
          <w:rFonts w:ascii="Calibri" w:eastAsia="Calibri" w:hAnsi="Calibri" w:cs="Calibri"/>
          <w:highlight w:val="green"/>
          <w:u w:val="single"/>
          <w:lang w:eastAsia="en-US"/>
        </w:rPr>
        <w:t>.</w:t>
      </w:r>
    </w:p>
    <w:p w14:paraId="5D36228C" w14:textId="77777777" w:rsidR="00B0507B" w:rsidRPr="00B0507B" w:rsidRDefault="00B0507B" w:rsidP="00B0507B">
      <w:pPr>
        <w:rPr>
          <w:rFonts w:ascii="Calibri" w:eastAsia="Calibri" w:hAnsi="Calibri" w:cs="Calibri"/>
          <w:sz w:val="16"/>
          <w:szCs w:val="16"/>
          <w:lang w:eastAsia="en-US"/>
        </w:rPr>
      </w:pPr>
      <w:r w:rsidRPr="00B0507B">
        <w:rPr>
          <w:rFonts w:ascii="Calibri" w:eastAsia="Calibri" w:hAnsi="Calibri" w:cs="Calibri"/>
          <w:sz w:val="16"/>
          <w:szCs w:val="16"/>
          <w:lang w:eastAsia="en-US"/>
        </w:rPr>
        <w:t>We acknowledge the difficulty to engage policy-makers in foresight exercises caused by their time-constrains and possible lack of interest. Yet, in our experience, this problem mostly refers to high-level policy-makers. Mid-level and former officials and policy-makers have more time and willingness to participate in foresight exercises and contribute equally valuable perspectives. The participatory character of foresight exercises facilitates the exchange of views from different stakeholders on an equal level. In our case, as the evaluation has shown, it has proven to be stimulating for each of the engaged groups.</w:t>
      </w:r>
    </w:p>
    <w:p w14:paraId="00D84A47" w14:textId="77777777" w:rsidR="00B0507B" w:rsidRPr="00B0507B" w:rsidRDefault="00B0507B" w:rsidP="00B0507B">
      <w:pPr>
        <w:rPr>
          <w:rFonts w:ascii="Calibri" w:eastAsia="Calibri" w:hAnsi="Calibri" w:cs="Calibri"/>
          <w:sz w:val="16"/>
          <w:lang w:eastAsia="en-US"/>
        </w:rPr>
      </w:pPr>
      <w:r w:rsidRPr="00B0507B">
        <w:rPr>
          <w:rFonts w:ascii="Calibri" w:eastAsia="Calibri" w:hAnsi="Calibri" w:cs="Calibri"/>
          <w:sz w:val="16"/>
          <w:lang w:eastAsia="en-US"/>
        </w:rPr>
        <w:t xml:space="preserve">Moreover, the </w:t>
      </w:r>
      <w:r w:rsidRPr="00B0507B">
        <w:rPr>
          <w:rFonts w:ascii="Calibri" w:eastAsia="Calibri" w:hAnsi="Calibri" w:cs="Calibri"/>
          <w:b/>
          <w:iCs/>
          <w:u w:val="single"/>
          <w:lang w:eastAsia="en-US"/>
        </w:rPr>
        <w:t>policy dialogue</w:t>
      </w:r>
      <w:r w:rsidRPr="00B0507B">
        <w:rPr>
          <w:rFonts w:ascii="Calibri" w:eastAsia="Calibri" w:hAnsi="Calibri" w:cs="Calibri"/>
          <w:u w:val="single"/>
          <w:lang w:eastAsia="en-US"/>
        </w:rPr>
        <w:t xml:space="preserve"> benefits from </w:t>
      </w:r>
      <w:r w:rsidRPr="00B0507B">
        <w:rPr>
          <w:rFonts w:ascii="Calibri" w:eastAsia="Calibri" w:hAnsi="Calibri" w:cs="Calibri"/>
          <w:b/>
          <w:iCs/>
          <w:u w:val="single"/>
          <w:lang w:eastAsia="en-US"/>
        </w:rPr>
        <w:t>scenarios’ accessibility</w:t>
      </w:r>
      <w:r w:rsidRPr="00B0507B">
        <w:rPr>
          <w:rFonts w:ascii="Calibri" w:eastAsia="Calibri" w:hAnsi="Calibri" w:cs="Calibri"/>
          <w:u w:val="single"/>
          <w:lang w:eastAsia="en-US"/>
        </w:rPr>
        <w:t xml:space="preserve"> to a </w:t>
      </w:r>
      <w:r w:rsidRPr="00B0507B">
        <w:rPr>
          <w:rFonts w:ascii="Calibri" w:eastAsia="Calibri" w:hAnsi="Calibri" w:cs="Calibri"/>
          <w:b/>
          <w:iCs/>
          <w:u w:val="single"/>
          <w:lang w:eastAsia="en-US"/>
        </w:rPr>
        <w:t>broader audience</w:t>
      </w:r>
      <w:r w:rsidRPr="00B0507B">
        <w:rPr>
          <w:rFonts w:ascii="Calibri" w:eastAsia="Calibri" w:hAnsi="Calibri" w:cs="Calibri"/>
          <w:u w:val="single"/>
          <w:lang w:eastAsia="en-US"/>
        </w:rPr>
        <w:t>. Scenario publications tend to be shorter and easier to read than the average academic publication</w:t>
      </w:r>
      <w:r w:rsidRPr="00B0507B">
        <w:rPr>
          <w:rFonts w:ascii="Calibri" w:eastAsia="Calibri" w:hAnsi="Calibri" w:cs="Calibri"/>
          <w:sz w:val="16"/>
          <w:lang w:eastAsia="en-US"/>
        </w:rPr>
        <w:t xml:space="preserve"> and as Nye (2008) rightly notes “a premium on time is a major difference between the two cultures” of academia and policy-making. Since </w:t>
      </w:r>
      <w:r w:rsidRPr="00B0507B">
        <w:rPr>
          <w:rFonts w:ascii="Calibri" w:eastAsia="Calibri" w:hAnsi="Calibri" w:cs="Calibri"/>
          <w:u w:val="single"/>
          <w:lang w:eastAsia="en-US"/>
        </w:rPr>
        <w:t xml:space="preserve">scenario publications are </w:t>
      </w:r>
      <w:r w:rsidRPr="00B0507B">
        <w:rPr>
          <w:rFonts w:ascii="Calibri" w:eastAsia="Calibri" w:hAnsi="Calibri" w:cs="Calibri"/>
          <w:b/>
          <w:iCs/>
          <w:u w:val="single"/>
          <w:lang w:eastAsia="en-US"/>
        </w:rPr>
        <w:t>more suitable</w:t>
      </w:r>
      <w:r w:rsidRPr="00B0507B">
        <w:rPr>
          <w:rFonts w:ascii="Calibri" w:eastAsia="Calibri" w:hAnsi="Calibri" w:cs="Calibri"/>
          <w:u w:val="single"/>
          <w:lang w:eastAsia="en-US"/>
        </w:rPr>
        <w:t xml:space="preserve"> to the </w:t>
      </w:r>
      <w:r w:rsidRPr="00B0507B">
        <w:rPr>
          <w:rFonts w:ascii="Calibri" w:eastAsia="Calibri" w:hAnsi="Calibri" w:cs="Calibri"/>
          <w:b/>
          <w:iCs/>
          <w:u w:val="single"/>
          <w:lang w:eastAsia="en-US"/>
        </w:rPr>
        <w:t>time- and attention-constraints</w:t>
      </w:r>
      <w:r w:rsidRPr="00B0507B">
        <w:rPr>
          <w:rFonts w:ascii="Calibri" w:eastAsia="Calibri" w:hAnsi="Calibri" w:cs="Calibri"/>
          <w:u w:val="single"/>
          <w:lang w:eastAsia="en-US"/>
        </w:rPr>
        <w:t xml:space="preserve"> of many policy-makers, they improve the accessibility of research findings for the policy world</w:t>
      </w:r>
      <w:r w:rsidRPr="00B0507B">
        <w:rPr>
          <w:rFonts w:ascii="Calibri" w:eastAsia="Calibri" w:hAnsi="Calibri" w:cs="Calibri"/>
          <w:sz w:val="16"/>
          <w:lang w:eastAsia="en-US"/>
        </w:rPr>
        <w:t xml:space="preserve"> (Cairney &amp; Kwiatkowski, 2017). An illustrative example is offered by a foresight exercise conducted by the Aspen Institute Berlin in 2017. A group of academics, think tank experts and policy-makers developed scenarios on the future of the liberal world order that served as raw material for a newspaper from the future titled “The Aspen Insight” and dated October 21, 2025. Not only did the presentation of the newspaper catch the attention of many Berlin-based policy-makers but the “The Aspen Insight” was also attached as a supplement to the Berlin daily Tagesspiegel, and reached more than 300,000 readers.11</w:t>
      </w:r>
    </w:p>
    <w:p w14:paraId="04A62B1C" w14:textId="77777777" w:rsidR="00B0507B" w:rsidRPr="00B0507B" w:rsidRDefault="00B0507B" w:rsidP="00B0507B">
      <w:pPr>
        <w:rPr>
          <w:rFonts w:ascii="Calibri" w:eastAsia="Calibri" w:hAnsi="Calibri" w:cs="Calibri"/>
          <w:u w:val="single"/>
          <w:lang w:eastAsia="en-US"/>
        </w:rPr>
      </w:pPr>
      <w:r w:rsidRPr="00B0507B">
        <w:rPr>
          <w:rFonts w:ascii="Calibri" w:eastAsia="Calibri" w:hAnsi="Calibri" w:cs="Calibri"/>
          <w:sz w:val="16"/>
          <w:lang w:eastAsia="en-US"/>
        </w:rPr>
        <w:t xml:space="preserve">We acknowledge that the four aspects of the added value of </w:t>
      </w:r>
      <w:r w:rsidRPr="00B0507B">
        <w:rPr>
          <w:rFonts w:ascii="Calibri" w:eastAsia="Calibri" w:hAnsi="Calibri" w:cs="Calibri"/>
          <w:u w:val="single"/>
          <w:lang w:eastAsia="en-US"/>
        </w:rPr>
        <w:t>scenario analysis for IR scholarship</w:t>
      </w:r>
      <w:r w:rsidRPr="00B0507B">
        <w:rPr>
          <w:rFonts w:ascii="Calibri" w:eastAsia="Calibri" w:hAnsi="Calibri" w:cs="Calibri"/>
          <w:sz w:val="16"/>
          <w:lang w:eastAsia="en-US"/>
        </w:rPr>
        <w:t xml:space="preserve"> are interrelated and that their boundaries are not clear-cut. Yet, we believe, they </w:t>
      </w:r>
      <w:r w:rsidRPr="00B0507B">
        <w:rPr>
          <w:rFonts w:ascii="Calibri" w:eastAsia="Calibri" w:hAnsi="Calibri" w:cs="Calibri"/>
          <w:u w:val="single"/>
          <w:lang w:eastAsia="en-US"/>
        </w:rPr>
        <w:t>highlight distinct benefits</w:t>
      </w:r>
      <w:r w:rsidRPr="00B0507B">
        <w:rPr>
          <w:rFonts w:ascii="Calibri" w:eastAsia="Calibri" w:hAnsi="Calibri" w:cs="Calibri"/>
          <w:sz w:val="16"/>
          <w:lang w:eastAsia="en-US"/>
        </w:rPr>
        <w:t xml:space="preserve"> of this approach </w:t>
      </w:r>
      <w:r w:rsidRPr="00B0507B">
        <w:rPr>
          <w:rFonts w:ascii="Calibri" w:eastAsia="Calibri" w:hAnsi="Calibri" w:cs="Calibri"/>
          <w:u w:val="single"/>
          <w:lang w:eastAsia="en-US"/>
        </w:rPr>
        <w:t xml:space="preserve">for academics that want to </w:t>
      </w:r>
      <w:r w:rsidRPr="00B0507B">
        <w:rPr>
          <w:rFonts w:ascii="Calibri" w:eastAsia="Calibri" w:hAnsi="Calibri" w:cs="Calibri"/>
          <w:b/>
          <w:iCs/>
          <w:u w:val="single"/>
          <w:lang w:eastAsia="en-US"/>
        </w:rPr>
        <w:t>tackle the challenges of today’s world via their research</w:t>
      </w:r>
      <w:r w:rsidRPr="00B0507B">
        <w:rPr>
          <w:rFonts w:ascii="Calibri" w:eastAsia="Calibri" w:hAnsi="Calibri" w:cs="Calibri"/>
          <w:u w:val="single"/>
          <w:lang w:eastAsia="en-US"/>
        </w:rPr>
        <w:t>.</w:t>
      </w:r>
    </w:p>
    <w:p w14:paraId="75D0962E" w14:textId="77777777" w:rsidR="00B0507B" w:rsidRPr="00B0507B" w:rsidRDefault="00B0507B" w:rsidP="00B0507B">
      <w:pPr>
        <w:rPr>
          <w:rFonts w:ascii="Calibri" w:eastAsiaTheme="minorHAnsi" w:hAnsi="Calibri" w:cs="Calibri"/>
          <w:lang w:eastAsia="en-US"/>
        </w:rPr>
      </w:pPr>
    </w:p>
    <w:p w14:paraId="5E1E5336" w14:textId="77777777" w:rsidR="00B0507B" w:rsidRPr="00B0507B" w:rsidRDefault="00B0507B" w:rsidP="00B0507B">
      <w:pPr>
        <w:keepNext/>
        <w:keepLines/>
        <w:spacing w:before="40" w:after="0"/>
        <w:outlineLvl w:val="3"/>
        <w:rPr>
          <w:rFonts w:ascii="Calibri" w:eastAsiaTheme="majorEastAsia" w:hAnsi="Calibri" w:cstheme="majorBidi"/>
          <w:b/>
          <w:iCs/>
          <w:sz w:val="26"/>
          <w:lang w:eastAsia="en-US"/>
        </w:rPr>
      </w:pPr>
      <w:r w:rsidRPr="00B0507B">
        <w:rPr>
          <w:rFonts w:ascii="Calibri" w:eastAsiaTheme="majorEastAsia" w:hAnsi="Calibri" w:cstheme="majorBidi"/>
          <w:b/>
          <w:iCs/>
          <w:sz w:val="26"/>
          <w:lang w:eastAsia="en-US"/>
        </w:rPr>
        <w:t xml:space="preserve">Nuanced debates about the </w:t>
      </w:r>
      <w:r w:rsidRPr="00B0507B">
        <w:rPr>
          <w:rFonts w:ascii="Calibri" w:eastAsiaTheme="majorEastAsia" w:hAnsi="Calibri" w:cstheme="majorBidi"/>
          <w:b/>
          <w:iCs/>
          <w:sz w:val="26"/>
          <w:u w:val="single"/>
          <w:lang w:eastAsia="en-US"/>
        </w:rPr>
        <w:t>necessity</w:t>
      </w:r>
      <w:r w:rsidRPr="00B0507B">
        <w:rPr>
          <w:rFonts w:ascii="Calibri" w:eastAsiaTheme="majorEastAsia" w:hAnsi="Calibri" w:cstheme="majorBidi"/>
          <w:b/>
          <w:iCs/>
          <w:sz w:val="26"/>
          <w:lang w:eastAsia="en-US"/>
        </w:rPr>
        <w:t xml:space="preserve"> of internationalism </w:t>
      </w:r>
      <w:r w:rsidRPr="00B0507B">
        <w:rPr>
          <w:rFonts w:ascii="Calibri" w:eastAsiaTheme="majorEastAsia" w:hAnsi="Calibri" w:cstheme="majorBidi"/>
          <w:b/>
          <w:iCs/>
          <w:sz w:val="26"/>
          <w:u w:val="single"/>
          <w:lang w:eastAsia="en-US"/>
        </w:rPr>
        <w:t>lock in</w:t>
      </w:r>
      <w:r w:rsidRPr="00B0507B">
        <w:rPr>
          <w:rFonts w:ascii="Calibri" w:eastAsiaTheme="majorEastAsia" w:hAnsi="Calibri" w:cstheme="majorBidi"/>
          <w:b/>
          <w:iCs/>
          <w:sz w:val="26"/>
          <w:lang w:eastAsia="en-US"/>
        </w:rPr>
        <w:t xml:space="preserve"> deep engagement---the public is </w:t>
      </w:r>
      <w:r w:rsidRPr="00B0507B">
        <w:rPr>
          <w:rFonts w:ascii="Calibri" w:eastAsiaTheme="majorEastAsia" w:hAnsi="Calibri" w:cstheme="majorBidi"/>
          <w:b/>
          <w:iCs/>
          <w:sz w:val="26"/>
          <w:u w:val="single"/>
          <w:lang w:eastAsia="en-US"/>
        </w:rPr>
        <w:t>primed</w:t>
      </w:r>
      <w:r w:rsidRPr="00B0507B">
        <w:rPr>
          <w:rFonts w:ascii="Calibri" w:eastAsiaTheme="majorEastAsia" w:hAnsi="Calibri" w:cstheme="majorBidi"/>
          <w:b/>
          <w:iCs/>
          <w:sz w:val="26"/>
          <w:lang w:eastAsia="en-US"/>
        </w:rPr>
        <w:t xml:space="preserve"> to ignore the </w:t>
      </w:r>
      <w:r w:rsidRPr="00B0507B">
        <w:rPr>
          <w:rFonts w:ascii="Calibri" w:eastAsiaTheme="majorEastAsia" w:hAnsi="Calibri" w:cstheme="majorBidi"/>
          <w:b/>
          <w:iCs/>
          <w:sz w:val="26"/>
          <w:u w:val="single"/>
          <w:lang w:eastAsia="en-US"/>
        </w:rPr>
        <w:t>benefits</w:t>
      </w:r>
      <w:r w:rsidRPr="00B0507B">
        <w:rPr>
          <w:rFonts w:ascii="Calibri" w:eastAsiaTheme="majorEastAsia" w:hAnsi="Calibri" w:cstheme="majorBidi"/>
          <w:b/>
          <w:iCs/>
          <w:sz w:val="26"/>
          <w:lang w:eastAsia="en-US"/>
        </w:rPr>
        <w:t xml:space="preserve"> of great-power peace in favor of </w:t>
      </w:r>
      <w:r w:rsidRPr="00B0507B">
        <w:rPr>
          <w:rFonts w:ascii="Calibri" w:eastAsiaTheme="majorEastAsia" w:hAnsi="Calibri" w:cstheme="majorBidi"/>
          <w:b/>
          <w:iCs/>
          <w:sz w:val="26"/>
          <w:u w:val="single"/>
          <w:lang w:eastAsia="en-US"/>
        </w:rPr>
        <w:t>shallow indictments</w:t>
      </w:r>
      <w:r w:rsidRPr="00B0507B">
        <w:rPr>
          <w:rFonts w:ascii="Calibri" w:eastAsiaTheme="majorEastAsia" w:hAnsi="Calibri" w:cstheme="majorBidi"/>
          <w:b/>
          <w:iCs/>
          <w:sz w:val="26"/>
          <w:lang w:eastAsia="en-US"/>
        </w:rPr>
        <w:t xml:space="preserve"> of its cost.</w:t>
      </w:r>
    </w:p>
    <w:p w14:paraId="4C6B19CE" w14:textId="77777777" w:rsidR="00B0507B" w:rsidRPr="00B0507B" w:rsidRDefault="00B0507B" w:rsidP="00B0507B">
      <w:pPr>
        <w:rPr>
          <w:rFonts w:ascii="Calibri" w:eastAsiaTheme="minorHAnsi" w:hAnsi="Calibri" w:cs="Calibri"/>
          <w:lang w:eastAsia="en-US"/>
        </w:rPr>
      </w:pPr>
      <w:r w:rsidRPr="00B0507B">
        <w:rPr>
          <w:rFonts w:ascii="Calibri" w:eastAsiaTheme="minorHAnsi" w:hAnsi="Calibri" w:cs="Calibri"/>
          <w:lang w:eastAsia="en-US"/>
        </w:rPr>
        <w:t>---Card is the 5</w:t>
      </w:r>
      <w:r w:rsidRPr="00B0507B">
        <w:rPr>
          <w:rFonts w:ascii="Calibri" w:eastAsiaTheme="minorHAnsi" w:hAnsi="Calibri" w:cs="Calibri"/>
          <w:vertAlign w:val="superscript"/>
          <w:lang w:eastAsia="en-US"/>
        </w:rPr>
        <w:t>th</w:t>
      </w:r>
      <w:r w:rsidRPr="00B0507B">
        <w:rPr>
          <w:rFonts w:ascii="Calibri" w:eastAsiaTheme="minorHAnsi" w:hAnsi="Calibri" w:cs="Calibri"/>
          <w:lang w:eastAsia="en-US"/>
        </w:rPr>
        <w:t xml:space="preserve"> of a list of things to help heg ---- here are the other 4</w:t>
      </w:r>
    </w:p>
    <w:p w14:paraId="43C9CFD9" w14:textId="77777777" w:rsidR="00B0507B" w:rsidRPr="00B0507B" w:rsidRDefault="00B0507B" w:rsidP="00B0507B">
      <w:pPr>
        <w:numPr>
          <w:ilvl w:val="0"/>
          <w:numId w:val="11"/>
        </w:numPr>
        <w:contextualSpacing/>
        <w:rPr>
          <w:rFonts w:ascii="Calibri" w:eastAsiaTheme="minorHAnsi" w:hAnsi="Calibri" w:cs="Arial"/>
          <w:lang w:eastAsia="en-US"/>
        </w:rPr>
      </w:pPr>
      <w:r w:rsidRPr="00B0507B">
        <w:rPr>
          <w:rFonts w:ascii="Calibri" w:eastAsiaTheme="minorHAnsi" w:hAnsi="Calibri" w:cs="Arial"/>
          <w:lang w:eastAsia="en-US"/>
        </w:rPr>
        <w:t>Sustain grand strategy</w:t>
      </w:r>
    </w:p>
    <w:p w14:paraId="303793C5" w14:textId="77777777" w:rsidR="00B0507B" w:rsidRPr="00B0507B" w:rsidRDefault="00B0507B" w:rsidP="00B0507B">
      <w:pPr>
        <w:numPr>
          <w:ilvl w:val="0"/>
          <w:numId w:val="11"/>
        </w:numPr>
        <w:contextualSpacing/>
        <w:rPr>
          <w:rFonts w:ascii="Calibri" w:eastAsiaTheme="minorHAnsi" w:hAnsi="Calibri" w:cs="Arial"/>
          <w:lang w:eastAsia="en-US"/>
        </w:rPr>
      </w:pPr>
      <w:r w:rsidRPr="00B0507B">
        <w:rPr>
          <w:rFonts w:ascii="Calibri" w:eastAsiaTheme="minorHAnsi" w:hAnsi="Calibri" w:cs="Arial"/>
          <w:lang w:eastAsia="en-US"/>
        </w:rPr>
        <w:t xml:space="preserve">Fund/maintain primacy </w:t>
      </w:r>
    </w:p>
    <w:p w14:paraId="5F2CC189" w14:textId="77777777" w:rsidR="00B0507B" w:rsidRPr="00B0507B" w:rsidRDefault="00B0507B" w:rsidP="00B0507B">
      <w:pPr>
        <w:numPr>
          <w:ilvl w:val="0"/>
          <w:numId w:val="11"/>
        </w:numPr>
        <w:contextualSpacing/>
        <w:rPr>
          <w:rFonts w:ascii="Calibri" w:eastAsiaTheme="minorHAnsi" w:hAnsi="Calibri" w:cs="Arial"/>
          <w:lang w:eastAsia="en-US"/>
        </w:rPr>
      </w:pPr>
      <w:r w:rsidRPr="00B0507B">
        <w:rPr>
          <w:rFonts w:ascii="Calibri" w:eastAsiaTheme="minorHAnsi" w:hAnsi="Calibri" w:cs="Arial"/>
          <w:lang w:eastAsia="en-US"/>
        </w:rPr>
        <w:t>Sustain alliances</w:t>
      </w:r>
    </w:p>
    <w:p w14:paraId="53097DDC" w14:textId="77777777" w:rsidR="00B0507B" w:rsidRPr="00B0507B" w:rsidRDefault="00B0507B" w:rsidP="00B0507B">
      <w:pPr>
        <w:numPr>
          <w:ilvl w:val="0"/>
          <w:numId w:val="11"/>
        </w:numPr>
        <w:contextualSpacing/>
        <w:rPr>
          <w:rFonts w:ascii="Calibri" w:eastAsiaTheme="minorHAnsi" w:hAnsi="Calibri" w:cs="Arial"/>
          <w:lang w:eastAsia="en-US"/>
        </w:rPr>
      </w:pPr>
      <w:r w:rsidRPr="00B0507B">
        <w:rPr>
          <w:rFonts w:ascii="Calibri" w:eastAsiaTheme="minorHAnsi" w:hAnsi="Calibri" w:cs="Arial"/>
          <w:lang w:eastAsia="en-US"/>
        </w:rPr>
        <w:t xml:space="preserve">Use relative restraint </w:t>
      </w:r>
    </w:p>
    <w:p w14:paraId="2E2E39A3" w14:textId="77777777" w:rsidR="00B0507B" w:rsidRPr="00B0507B" w:rsidRDefault="00B0507B" w:rsidP="00B0507B">
      <w:pPr>
        <w:rPr>
          <w:rFonts w:ascii="Calibri" w:eastAsiaTheme="minorHAnsi" w:hAnsi="Calibri" w:cs="Calibri"/>
          <w:lang w:eastAsia="en-US"/>
        </w:rPr>
      </w:pPr>
      <w:r w:rsidRPr="00B0507B">
        <w:rPr>
          <w:rFonts w:ascii="Calibri" w:eastAsiaTheme="minorHAnsi" w:hAnsi="Calibri" w:cs="Calibri"/>
          <w:b/>
          <w:lang w:eastAsia="en-US"/>
        </w:rPr>
        <w:t>Brands 18</w:t>
      </w:r>
      <w:r w:rsidRPr="00B0507B">
        <w:rPr>
          <w:rFonts w:ascii="Calibri" w:eastAsiaTheme="minorHAnsi" w:hAnsi="Calibri" w:cs="Calibri"/>
          <w:lang w:eastAsia="en-US"/>
        </w:rPr>
        <w:t xml:space="preserve"> [Hal, Henry Kissinger Distinguished Professor at Johns Hopkins University's School of Advanced International Studies and a senior fellow at the Center for Strategic and Budgetary Assessments." American Grand Strategy in the Age of Trump." Page 21-23]</w:t>
      </w:r>
    </w:p>
    <w:p w14:paraId="3E65FE74" w14:textId="77777777" w:rsidR="00B0507B" w:rsidRPr="00B0507B" w:rsidRDefault="00B0507B" w:rsidP="00B0507B">
      <w:pPr>
        <w:rPr>
          <w:rFonts w:ascii="Calibri" w:eastAsiaTheme="minorHAnsi" w:hAnsi="Calibri" w:cs="Calibri"/>
          <w:sz w:val="16"/>
          <w:lang w:eastAsia="en-US"/>
        </w:rPr>
      </w:pPr>
      <w:r w:rsidRPr="00B0507B">
        <w:rPr>
          <w:rFonts w:ascii="Calibri" w:eastAsiaTheme="minorHAnsi" w:hAnsi="Calibri" w:cs="Calibri"/>
          <w:sz w:val="16"/>
          <w:lang w:eastAsia="en-US"/>
        </w:rPr>
        <w:t xml:space="preserve">Fifth and finally, </w:t>
      </w:r>
      <w:r w:rsidRPr="00B0507B">
        <w:rPr>
          <w:rFonts w:ascii="Calibri" w:eastAsiaTheme="minorHAnsi" w:hAnsi="Calibri" w:cs="Calibri"/>
          <w:highlight w:val="green"/>
          <w:u w:val="single"/>
          <w:lang w:eastAsia="en-US"/>
        </w:rPr>
        <w:t>sustaining America’s</w:t>
      </w:r>
      <w:r w:rsidRPr="00B0507B">
        <w:rPr>
          <w:rFonts w:ascii="Calibri" w:eastAsiaTheme="minorHAnsi" w:hAnsi="Calibri" w:cs="Calibri"/>
          <w:u w:val="single"/>
          <w:lang w:eastAsia="en-US"/>
        </w:rPr>
        <w:t xml:space="preserve"> post–Cold War </w:t>
      </w:r>
      <w:r w:rsidRPr="00B0507B">
        <w:rPr>
          <w:rFonts w:ascii="Calibri" w:eastAsiaTheme="minorHAnsi" w:hAnsi="Calibri" w:cs="Calibri"/>
          <w:highlight w:val="green"/>
          <w:u w:val="single"/>
          <w:lang w:eastAsia="en-US"/>
        </w:rPr>
        <w:t>strategy entails</w:t>
      </w:r>
      <w:r w:rsidRPr="00B0507B">
        <w:rPr>
          <w:rFonts w:ascii="Calibri" w:eastAsiaTheme="minorHAnsi" w:hAnsi="Calibri" w:cs="Calibri"/>
          <w:sz w:val="16"/>
          <w:highlight w:val="green"/>
          <w:lang w:eastAsia="en-US"/>
        </w:rPr>
        <w:t xml:space="preserve"> </w:t>
      </w:r>
      <w:r w:rsidRPr="00B0507B">
        <w:rPr>
          <w:rFonts w:ascii="Calibri" w:eastAsiaTheme="minorHAnsi" w:hAnsi="Calibri" w:cs="Calibri"/>
          <w:b/>
          <w:iCs/>
          <w:highlight w:val="green"/>
          <w:u w:val="single"/>
          <w:lang w:eastAsia="en-US"/>
        </w:rPr>
        <w:t>persuading the</w:t>
      </w:r>
      <w:r w:rsidRPr="00B0507B">
        <w:rPr>
          <w:rFonts w:ascii="Calibri" w:eastAsiaTheme="minorHAnsi" w:hAnsi="Calibri" w:cs="Calibri"/>
          <w:b/>
          <w:iCs/>
          <w:u w:val="single"/>
          <w:lang w:eastAsia="en-US"/>
        </w:rPr>
        <w:t xml:space="preserve"> American </w:t>
      </w:r>
      <w:r w:rsidRPr="00B0507B">
        <w:rPr>
          <w:rFonts w:ascii="Calibri" w:eastAsiaTheme="minorHAnsi" w:hAnsi="Calibri" w:cs="Calibri"/>
          <w:b/>
          <w:iCs/>
          <w:highlight w:val="green"/>
          <w:u w:val="single"/>
          <w:lang w:eastAsia="en-US"/>
        </w:rPr>
        <w:t>public</w:t>
      </w:r>
      <w:r w:rsidRPr="00B0507B">
        <w:rPr>
          <w:rFonts w:ascii="Calibri" w:eastAsiaTheme="minorHAnsi" w:hAnsi="Calibri" w:cs="Calibri"/>
          <w:sz w:val="16"/>
          <w:highlight w:val="green"/>
          <w:lang w:eastAsia="en-US"/>
        </w:rPr>
        <w:t xml:space="preserve"> </w:t>
      </w:r>
      <w:r w:rsidRPr="00B0507B">
        <w:rPr>
          <w:rFonts w:ascii="Calibri" w:eastAsiaTheme="minorHAnsi" w:hAnsi="Calibri" w:cs="Calibri"/>
          <w:highlight w:val="green"/>
          <w:u w:val="single"/>
          <w:lang w:eastAsia="en-US"/>
        </w:rPr>
        <w:t>to</w:t>
      </w:r>
      <w:r w:rsidRPr="00B0507B">
        <w:rPr>
          <w:rFonts w:ascii="Calibri" w:eastAsiaTheme="minorHAnsi" w:hAnsi="Calibri" w:cs="Calibri"/>
          <w:sz w:val="16"/>
          <w:highlight w:val="green"/>
          <w:lang w:eastAsia="en-US"/>
        </w:rPr>
        <w:t xml:space="preserve"> </w:t>
      </w:r>
      <w:r w:rsidRPr="00B0507B">
        <w:rPr>
          <w:rFonts w:ascii="Calibri" w:eastAsiaTheme="minorHAnsi" w:hAnsi="Calibri" w:cs="Calibri"/>
          <w:b/>
          <w:iCs/>
          <w:highlight w:val="green"/>
          <w:u w:val="single"/>
          <w:lang w:eastAsia="en-US"/>
        </w:rPr>
        <w:t>recommit</w:t>
      </w:r>
      <w:r w:rsidRPr="00B0507B">
        <w:rPr>
          <w:rFonts w:ascii="Calibri" w:eastAsiaTheme="minorHAnsi" w:hAnsi="Calibri" w:cs="Calibri"/>
          <w:u w:val="single"/>
          <w:lang w:eastAsia="en-US"/>
        </w:rPr>
        <w:t xml:space="preserve"> to that strategy and the investments it requires</w:t>
      </w:r>
      <w:r w:rsidRPr="00B0507B">
        <w:rPr>
          <w:rFonts w:ascii="Calibri" w:eastAsiaTheme="minorHAnsi" w:hAnsi="Calibri" w:cs="Calibri"/>
          <w:sz w:val="16"/>
          <w:lang w:eastAsia="en-US"/>
        </w:rPr>
        <w:t xml:space="preserve">. The state of American opinion on that subject is currently ambiguous. Polling data indicates that public support for most key aspects of American internationalism has recovered somewhat from where it was in 2012–13, and is again at or near postwar averages.32 But </w:t>
      </w:r>
      <w:r w:rsidRPr="00B0507B">
        <w:rPr>
          <w:rFonts w:ascii="Calibri" w:eastAsiaTheme="minorHAnsi" w:hAnsi="Calibri" w:cs="Calibri"/>
          <w:u w:val="single"/>
          <w:lang w:eastAsia="en-US"/>
        </w:rPr>
        <w:t xml:space="preserve">the </w:t>
      </w:r>
      <w:r w:rsidRPr="00B0507B">
        <w:rPr>
          <w:rFonts w:ascii="Calibri" w:eastAsiaTheme="minorHAnsi" w:hAnsi="Calibri" w:cs="Calibri"/>
          <w:highlight w:val="green"/>
          <w:u w:val="single"/>
          <w:lang w:eastAsia="en-US"/>
        </w:rPr>
        <w:t xml:space="preserve">2016 </w:t>
      </w:r>
      <w:r w:rsidRPr="00B0507B">
        <w:rPr>
          <w:rFonts w:ascii="Calibri" w:eastAsiaTheme="minorHAnsi" w:hAnsi="Calibri" w:cs="Calibri"/>
          <w:u w:val="single"/>
          <w:lang w:eastAsia="en-US"/>
        </w:rPr>
        <w:t xml:space="preserve">election cycle and its eventual outcome </w:t>
      </w:r>
      <w:r w:rsidRPr="00B0507B">
        <w:rPr>
          <w:rFonts w:ascii="Calibri" w:eastAsiaTheme="minorHAnsi" w:hAnsi="Calibri" w:cs="Calibri"/>
          <w:highlight w:val="green"/>
          <w:u w:val="single"/>
          <w:lang w:eastAsia="en-US"/>
        </w:rPr>
        <w:t xml:space="preserve">revealed </w:t>
      </w:r>
      <w:r w:rsidRPr="00B0507B">
        <w:rPr>
          <w:rFonts w:ascii="Calibri" w:eastAsiaTheme="minorHAnsi" w:hAnsi="Calibri" w:cs="Calibri"/>
          <w:b/>
          <w:iCs/>
          <w:highlight w:val="green"/>
          <w:u w:val="single"/>
          <w:lang w:eastAsia="en-US"/>
        </w:rPr>
        <w:t>strong support</w:t>
      </w:r>
      <w:r w:rsidRPr="00B0507B">
        <w:rPr>
          <w:rFonts w:ascii="Calibri" w:eastAsiaTheme="minorHAnsi" w:hAnsi="Calibri" w:cs="Calibri"/>
          <w:highlight w:val="green"/>
          <w:u w:val="single"/>
          <w:lang w:eastAsia="en-US"/>
        </w:rPr>
        <w:t xml:space="preserve"> for </w:t>
      </w:r>
      <w:r w:rsidRPr="00B0507B">
        <w:rPr>
          <w:rFonts w:ascii="Calibri" w:eastAsiaTheme="minorHAnsi" w:hAnsi="Calibri" w:cs="Calibri"/>
          <w:u w:val="single"/>
          <w:lang w:eastAsia="en-US"/>
        </w:rPr>
        <w:t>candidates who advocated</w:t>
      </w:r>
      <w:r w:rsidRPr="00B0507B">
        <w:rPr>
          <w:rFonts w:ascii="Calibri" w:eastAsiaTheme="minorHAnsi" w:hAnsi="Calibri" w:cs="Calibri"/>
          <w:sz w:val="16"/>
          <w:lang w:eastAsia="en-US"/>
        </w:rPr>
        <w:t xml:space="preserve"> </w:t>
      </w:r>
      <w:r w:rsidRPr="00B0507B">
        <w:rPr>
          <w:rFonts w:ascii="Calibri" w:eastAsiaTheme="minorHAnsi" w:hAnsi="Calibri" w:cs="Calibri"/>
          <w:b/>
          <w:iCs/>
          <w:highlight w:val="green"/>
          <w:u w:val="single"/>
          <w:lang w:eastAsia="en-US"/>
        </w:rPr>
        <w:t>rolling back</w:t>
      </w:r>
      <w:r w:rsidRPr="00B0507B">
        <w:rPr>
          <w:rFonts w:ascii="Calibri" w:eastAsiaTheme="minorHAnsi" w:hAnsi="Calibri" w:cs="Calibri"/>
          <w:b/>
          <w:iCs/>
          <w:u w:val="single"/>
          <w:lang w:eastAsia="en-US"/>
        </w:rPr>
        <w:t xml:space="preserve"> key elements of post–Cold War (</w:t>
      </w:r>
      <w:r w:rsidRPr="00B0507B">
        <w:rPr>
          <w:rFonts w:ascii="Calibri" w:eastAsiaTheme="minorHAnsi" w:hAnsi="Calibri" w:cs="Calibri"/>
          <w:sz w:val="16"/>
          <w:lang w:eastAsia="en-US"/>
        </w:rPr>
        <w:t xml:space="preserve">and post–World War II) </w:t>
      </w:r>
      <w:r w:rsidRPr="00B0507B">
        <w:rPr>
          <w:rFonts w:ascii="Calibri" w:eastAsiaTheme="minorHAnsi" w:hAnsi="Calibri" w:cs="Calibri"/>
          <w:b/>
          <w:iCs/>
          <w:highlight w:val="green"/>
          <w:u w:val="single"/>
          <w:lang w:eastAsia="en-US"/>
        </w:rPr>
        <w:t>grand strategy</w:t>
      </w:r>
      <w:r w:rsidRPr="00B0507B">
        <w:rPr>
          <w:rFonts w:ascii="Calibri" w:eastAsiaTheme="minorHAnsi" w:hAnsi="Calibri" w:cs="Calibri"/>
          <w:sz w:val="16"/>
          <w:lang w:eastAsia="en-US"/>
        </w:rPr>
        <w:t xml:space="preserve">, from free trade to U.S. alliances. </w:t>
      </w:r>
      <w:r w:rsidRPr="00B0507B">
        <w:rPr>
          <w:rFonts w:ascii="Calibri" w:eastAsiaTheme="minorHAnsi" w:hAnsi="Calibri" w:cs="Calibri"/>
          <w:u w:val="single"/>
          <w:lang w:eastAsia="en-US"/>
        </w:rPr>
        <w:t xml:space="preserve">This atmosphere reflects </w:t>
      </w:r>
      <w:r w:rsidRPr="00B0507B">
        <w:rPr>
          <w:rFonts w:ascii="Calibri" w:eastAsiaTheme="minorHAnsi" w:hAnsi="Calibri" w:cs="Calibri"/>
          <w:b/>
          <w:iCs/>
          <w:u w:val="single"/>
          <w:lang w:eastAsia="en-US"/>
        </w:rPr>
        <w:t>discontent</w:t>
      </w:r>
      <w:r w:rsidRPr="00B0507B">
        <w:rPr>
          <w:rFonts w:ascii="Calibri" w:eastAsiaTheme="minorHAnsi" w:hAnsi="Calibri" w:cs="Calibri"/>
          <w:u w:val="single"/>
          <w:lang w:eastAsia="en-US"/>
        </w:rPr>
        <w:t xml:space="preserve"> with the </w:t>
      </w:r>
      <w:r w:rsidRPr="00B0507B">
        <w:rPr>
          <w:rFonts w:ascii="Calibri" w:eastAsiaTheme="minorHAnsi" w:hAnsi="Calibri" w:cs="Calibri"/>
          <w:b/>
          <w:iCs/>
          <w:u w:val="single"/>
          <w:lang w:eastAsia="en-US"/>
        </w:rPr>
        <w:t>failures</w:t>
      </w:r>
      <w:r w:rsidRPr="00B0507B">
        <w:rPr>
          <w:rFonts w:ascii="Calibri" w:eastAsiaTheme="minorHAnsi" w:hAnsi="Calibri" w:cs="Calibri"/>
          <w:u w:val="single"/>
          <w:lang w:eastAsia="en-US"/>
        </w:rPr>
        <w:t xml:space="preserve"> and </w:t>
      </w:r>
      <w:r w:rsidRPr="00B0507B">
        <w:rPr>
          <w:rFonts w:ascii="Calibri" w:eastAsiaTheme="minorHAnsi" w:hAnsi="Calibri" w:cs="Calibri"/>
          <w:b/>
          <w:iCs/>
          <w:u w:val="single"/>
          <w:lang w:eastAsia="en-US"/>
        </w:rPr>
        <w:t>frustrations</w:t>
      </w:r>
      <w:r w:rsidRPr="00B0507B">
        <w:rPr>
          <w:rFonts w:ascii="Calibri" w:eastAsiaTheme="minorHAnsi" w:hAnsi="Calibri" w:cs="Calibri"/>
          <w:sz w:val="16"/>
          <w:lang w:eastAsia="en-US"/>
        </w:rPr>
        <w:t xml:space="preserve"> </w:t>
      </w:r>
      <w:r w:rsidRPr="00B0507B">
        <w:rPr>
          <w:rFonts w:ascii="Calibri" w:eastAsiaTheme="minorHAnsi" w:hAnsi="Calibri" w:cs="Calibri"/>
          <w:u w:val="single"/>
          <w:lang w:eastAsia="en-US"/>
        </w:rPr>
        <w:t>of U.S. grand strategy</w:t>
      </w:r>
      <w:r w:rsidRPr="00B0507B">
        <w:rPr>
          <w:rFonts w:ascii="Calibri" w:eastAsiaTheme="minorHAnsi" w:hAnsi="Calibri" w:cs="Calibri"/>
          <w:sz w:val="16"/>
          <w:lang w:eastAsia="en-US"/>
        </w:rPr>
        <w:t xml:space="preserve"> in the post–Cold War era, no doubt, </w:t>
      </w:r>
      <w:r w:rsidRPr="00B0507B">
        <w:rPr>
          <w:rFonts w:ascii="Calibri" w:eastAsiaTheme="minorHAnsi" w:hAnsi="Calibri" w:cs="Calibri"/>
          <w:u w:val="single"/>
          <w:lang w:eastAsia="en-US"/>
        </w:rPr>
        <w:t xml:space="preserve">yet it also reflects the fact that American </w:t>
      </w:r>
      <w:r w:rsidRPr="00B0507B">
        <w:rPr>
          <w:rFonts w:ascii="Calibri" w:eastAsiaTheme="minorHAnsi" w:hAnsi="Calibri" w:cs="Calibri"/>
          <w:highlight w:val="green"/>
          <w:u w:val="single"/>
          <w:lang w:eastAsia="en-US"/>
        </w:rPr>
        <w:t xml:space="preserve">strategy seems </w:t>
      </w:r>
      <w:r w:rsidRPr="00B0507B">
        <w:rPr>
          <w:rFonts w:ascii="Calibri" w:eastAsiaTheme="minorHAnsi" w:hAnsi="Calibri" w:cs="Calibri"/>
          <w:u w:val="single"/>
          <w:lang w:eastAsia="en-US"/>
        </w:rPr>
        <w:t xml:space="preserve">at risk of becoming </w:t>
      </w:r>
      <w:r w:rsidRPr="00B0507B">
        <w:rPr>
          <w:rFonts w:ascii="Calibri" w:eastAsiaTheme="minorHAnsi" w:hAnsi="Calibri" w:cs="Calibri"/>
          <w:highlight w:val="green"/>
          <w:u w:val="single"/>
          <w:lang w:eastAsia="en-US"/>
        </w:rPr>
        <w:t>a </w:t>
      </w:r>
      <w:r w:rsidRPr="00B0507B">
        <w:rPr>
          <w:rFonts w:ascii="Calibri" w:eastAsiaTheme="minorHAnsi" w:hAnsi="Calibri" w:cs="Calibri"/>
          <w:b/>
          <w:iCs/>
          <w:highlight w:val="green"/>
          <w:u w:val="single"/>
          <w:lang w:eastAsia="en-US"/>
        </w:rPr>
        <w:t>victim of its own success</w:t>
      </w:r>
      <w:r w:rsidRPr="00B0507B">
        <w:rPr>
          <w:rFonts w:ascii="Calibri" w:eastAsiaTheme="minorHAnsi" w:hAnsi="Calibri" w:cs="Calibri"/>
          <w:sz w:val="16"/>
          <w:lang w:eastAsia="en-US"/>
        </w:rPr>
        <w:t xml:space="preserve">.33 By helping to foster a comparatively stable and congenial environment, </w:t>
      </w:r>
      <w:r w:rsidRPr="00B0507B">
        <w:rPr>
          <w:rFonts w:ascii="Calibri" w:eastAsiaTheme="minorHAnsi" w:hAnsi="Calibri" w:cs="Calibri"/>
          <w:u w:val="single"/>
          <w:lang w:eastAsia="en-US"/>
        </w:rPr>
        <w:t xml:space="preserve">American policies have made it more difficult for Americans to </w:t>
      </w:r>
      <w:r w:rsidRPr="00B0507B">
        <w:rPr>
          <w:rFonts w:ascii="Calibri" w:eastAsiaTheme="minorHAnsi" w:hAnsi="Calibri" w:cs="Calibri"/>
          <w:b/>
          <w:iCs/>
          <w:u w:val="single"/>
          <w:lang w:eastAsia="en-US"/>
        </w:rPr>
        <w:t>remember</w:t>
      </w:r>
      <w:r w:rsidRPr="00B0507B">
        <w:rPr>
          <w:rFonts w:ascii="Calibri" w:eastAsiaTheme="minorHAnsi" w:hAnsi="Calibri" w:cs="Calibri"/>
          <w:u w:val="single"/>
          <w:lang w:eastAsia="en-US"/>
        </w:rPr>
        <w:t xml:space="preserve"> why </w:t>
      </w:r>
      <w:r w:rsidRPr="00B0507B">
        <w:rPr>
          <w:rFonts w:ascii="Calibri" w:eastAsiaTheme="minorHAnsi" w:hAnsi="Calibri" w:cs="Calibri"/>
          <w:b/>
          <w:iCs/>
          <w:u w:val="single"/>
          <w:lang w:eastAsia="en-US"/>
        </w:rPr>
        <w:t>significant investments in the global order are needed</w:t>
      </w:r>
      <w:r w:rsidRPr="00B0507B">
        <w:rPr>
          <w:rFonts w:ascii="Calibri" w:eastAsiaTheme="minorHAnsi" w:hAnsi="Calibri" w:cs="Calibri"/>
          <w:sz w:val="16"/>
          <w:lang w:eastAsia="en-US"/>
        </w:rPr>
        <w:t xml:space="preserve"> in the first place.</w:t>
      </w:r>
    </w:p>
    <w:p w14:paraId="69DF729E" w14:textId="77777777" w:rsidR="00B0507B" w:rsidRPr="00B0507B" w:rsidRDefault="00B0507B" w:rsidP="00B0507B">
      <w:pPr>
        <w:rPr>
          <w:rFonts w:ascii="Calibri" w:eastAsiaTheme="minorHAnsi" w:hAnsi="Calibri" w:cs="Calibri"/>
          <w:u w:val="single"/>
          <w:lang w:eastAsia="en-US"/>
        </w:rPr>
      </w:pPr>
      <w:r w:rsidRPr="00B0507B">
        <w:rPr>
          <w:rFonts w:ascii="Calibri" w:eastAsiaTheme="minorHAnsi" w:hAnsi="Calibri" w:cs="Calibri"/>
          <w:sz w:val="16"/>
          <w:lang w:eastAsia="en-US"/>
        </w:rPr>
        <w:t xml:space="preserve">Today, this </w:t>
      </w:r>
      <w:r w:rsidRPr="00B0507B">
        <w:rPr>
          <w:rFonts w:ascii="Calibri" w:eastAsiaTheme="minorHAnsi" w:hAnsi="Calibri" w:cs="Calibri"/>
          <w:b/>
          <w:iCs/>
          <w:highlight w:val="green"/>
          <w:u w:val="single"/>
          <w:lang w:eastAsia="en-US"/>
        </w:rPr>
        <w:t>ambivalence</w:t>
      </w:r>
      <w:r w:rsidRPr="00B0507B">
        <w:rPr>
          <w:rFonts w:ascii="Calibri" w:eastAsiaTheme="minorHAnsi" w:hAnsi="Calibri" w:cs="Calibri"/>
          <w:sz w:val="16"/>
          <w:lang w:eastAsia="en-US"/>
        </w:rPr>
        <w:t xml:space="preserve"> </w:t>
      </w:r>
      <w:r w:rsidRPr="00B0507B">
        <w:rPr>
          <w:rFonts w:ascii="Calibri" w:eastAsiaTheme="minorHAnsi" w:hAnsi="Calibri" w:cs="Calibri"/>
          <w:highlight w:val="green"/>
          <w:u w:val="single"/>
          <w:lang w:eastAsia="en-US"/>
        </w:rPr>
        <w:t>is becoming</w:t>
      </w:r>
      <w:r w:rsidRPr="00B0507B">
        <w:rPr>
          <w:rFonts w:ascii="Calibri" w:eastAsiaTheme="minorHAnsi" w:hAnsi="Calibri" w:cs="Calibri"/>
          <w:u w:val="single"/>
          <w:lang w:eastAsia="en-US"/>
        </w:rPr>
        <w:t xml:space="preserve"> increasingly </w:t>
      </w:r>
      <w:r w:rsidRPr="00B0507B">
        <w:rPr>
          <w:rFonts w:ascii="Calibri" w:eastAsiaTheme="minorHAnsi" w:hAnsi="Calibri" w:cs="Calibri"/>
          <w:b/>
          <w:iCs/>
          <w:highlight w:val="green"/>
          <w:u w:val="single"/>
          <w:lang w:eastAsia="en-US"/>
        </w:rPr>
        <w:t>problematic</w:t>
      </w:r>
      <w:r w:rsidRPr="00B0507B">
        <w:rPr>
          <w:rFonts w:ascii="Calibri" w:eastAsiaTheme="minorHAnsi" w:hAnsi="Calibri" w:cs="Calibri"/>
          <w:sz w:val="16"/>
          <w:lang w:eastAsia="en-US"/>
        </w:rPr>
        <w:t xml:space="preserve">, for the simple reason that </w:t>
      </w:r>
      <w:r w:rsidRPr="00B0507B">
        <w:rPr>
          <w:rFonts w:ascii="Calibri" w:eastAsiaTheme="minorHAnsi" w:hAnsi="Calibri" w:cs="Calibri"/>
          <w:u w:val="single"/>
          <w:lang w:eastAsia="en-US"/>
        </w:rPr>
        <w:t>properly resourcing American strategy requires making politically difficult trade-offs with respect to entitlements and other ballooning domestic costs</w:t>
      </w:r>
      <w:r w:rsidRPr="00B0507B">
        <w:rPr>
          <w:rFonts w:ascii="Calibri" w:eastAsiaTheme="minorHAnsi" w:hAnsi="Calibri" w:cs="Calibri"/>
          <w:sz w:val="16"/>
          <w:lang w:eastAsia="en-US"/>
        </w:rPr>
        <w:t>. It is also becoming problematic, of course, because e</w:t>
      </w:r>
      <w:r w:rsidRPr="00B0507B">
        <w:rPr>
          <w:rFonts w:ascii="Calibri" w:eastAsiaTheme="minorHAnsi" w:hAnsi="Calibri" w:cs="Calibri"/>
          <w:u w:val="single"/>
          <w:lang w:eastAsia="en-US"/>
        </w:rPr>
        <w:t xml:space="preserve">ven if the American public seems to support particular aspects of American grand strategy, </w:t>
      </w:r>
      <w:r w:rsidRPr="00B0507B">
        <w:rPr>
          <w:rFonts w:ascii="Calibri" w:eastAsiaTheme="minorHAnsi" w:hAnsi="Calibri" w:cs="Calibri"/>
          <w:highlight w:val="green"/>
          <w:u w:val="single"/>
          <w:lang w:eastAsia="en-US"/>
        </w:rPr>
        <w:t xml:space="preserve">the </w:t>
      </w:r>
      <w:r w:rsidRPr="00B0507B">
        <w:rPr>
          <w:rFonts w:ascii="Calibri" w:eastAsiaTheme="minorHAnsi" w:hAnsi="Calibri" w:cs="Calibri"/>
          <w:b/>
          <w:iCs/>
          <w:highlight w:val="green"/>
          <w:u w:val="single"/>
          <w:lang w:eastAsia="en-US"/>
        </w:rPr>
        <w:t>public</w:t>
      </w:r>
      <w:r w:rsidRPr="00B0507B">
        <w:rPr>
          <w:rFonts w:ascii="Calibri" w:eastAsiaTheme="minorHAnsi" w:hAnsi="Calibri" w:cs="Calibri"/>
          <w:highlight w:val="green"/>
          <w:u w:val="single"/>
          <w:lang w:eastAsia="en-US"/>
        </w:rPr>
        <w:t xml:space="preserve"> has shown itself </w:t>
      </w:r>
      <w:r w:rsidRPr="00B0507B">
        <w:rPr>
          <w:rFonts w:ascii="Calibri" w:eastAsiaTheme="minorHAnsi" w:hAnsi="Calibri" w:cs="Calibri"/>
          <w:b/>
          <w:iCs/>
          <w:highlight w:val="green"/>
          <w:u w:val="single"/>
          <w:lang w:eastAsia="en-US"/>
        </w:rPr>
        <w:t>willing to elect a president who appears to care little</w:t>
      </w:r>
      <w:r w:rsidRPr="00B0507B">
        <w:rPr>
          <w:rFonts w:ascii="Calibri" w:eastAsiaTheme="minorHAnsi" w:hAnsi="Calibri" w:cs="Calibri"/>
          <w:u w:val="single"/>
          <w:lang w:eastAsia="en-US"/>
        </w:rPr>
        <w:t xml:space="preserve"> for the successful postwar and post–Cold War tradition</w:t>
      </w:r>
      <w:r w:rsidRPr="00B0507B">
        <w:rPr>
          <w:rFonts w:ascii="Calibri" w:eastAsiaTheme="minorHAnsi" w:hAnsi="Calibri" w:cs="Calibri"/>
          <w:sz w:val="16"/>
          <w:lang w:eastAsia="en-US"/>
        </w:rPr>
        <w:t xml:space="preserve">, even if he has, so far, maintained more aspects of that tradition as president than his campaign rhetoric might have led one to expect. In the future—and indeed, </w:t>
      </w:r>
      <w:r w:rsidRPr="00B0507B">
        <w:rPr>
          <w:rFonts w:ascii="Calibri" w:eastAsiaTheme="minorHAnsi" w:hAnsi="Calibri" w:cs="Calibri"/>
          <w:u w:val="single"/>
          <w:lang w:eastAsia="en-US"/>
        </w:rPr>
        <w:t xml:space="preserve">looking beyond Trump’s presidency— </w:t>
      </w:r>
      <w:r w:rsidRPr="00B0507B">
        <w:rPr>
          <w:rFonts w:ascii="Calibri" w:eastAsiaTheme="minorHAnsi" w:hAnsi="Calibri" w:cs="Calibri"/>
          <w:highlight w:val="green"/>
          <w:u w:val="single"/>
          <w:lang w:eastAsia="en-US"/>
        </w:rPr>
        <w:t xml:space="preserve">sustaining </w:t>
      </w:r>
      <w:r w:rsidRPr="00B0507B">
        <w:rPr>
          <w:rFonts w:ascii="Calibri" w:eastAsiaTheme="minorHAnsi" w:hAnsi="Calibri" w:cs="Calibri"/>
          <w:u w:val="single"/>
          <w:lang w:eastAsia="en-US"/>
        </w:rPr>
        <w:t xml:space="preserve">American </w:t>
      </w:r>
      <w:r w:rsidRPr="00B0507B">
        <w:rPr>
          <w:rFonts w:ascii="Calibri" w:eastAsiaTheme="minorHAnsi" w:hAnsi="Calibri" w:cs="Calibri"/>
          <w:highlight w:val="green"/>
          <w:u w:val="single"/>
          <w:lang w:eastAsia="en-US"/>
        </w:rPr>
        <w:t>grand strategy will</w:t>
      </w:r>
      <w:r w:rsidRPr="00B0507B">
        <w:rPr>
          <w:rFonts w:ascii="Calibri" w:eastAsiaTheme="minorHAnsi" w:hAnsi="Calibri" w:cs="Calibri"/>
          <w:u w:val="single"/>
          <w:lang w:eastAsia="en-US"/>
        </w:rPr>
        <w:t xml:space="preserve"> thus </w:t>
      </w:r>
      <w:r w:rsidRPr="00B0507B">
        <w:rPr>
          <w:rFonts w:ascii="Calibri" w:eastAsiaTheme="minorHAnsi" w:hAnsi="Calibri" w:cs="Calibri"/>
          <w:highlight w:val="green"/>
          <w:u w:val="single"/>
          <w:lang w:eastAsia="en-US"/>
        </w:rPr>
        <w:t>require</w:t>
      </w:r>
      <w:r w:rsidRPr="00B0507B">
        <w:rPr>
          <w:rFonts w:ascii="Calibri" w:eastAsiaTheme="minorHAnsi" w:hAnsi="Calibri" w:cs="Calibri"/>
          <w:u w:val="single"/>
          <w:lang w:eastAsia="en-US"/>
        </w:rPr>
        <w:t xml:space="preserve"> more </w:t>
      </w:r>
      <w:r w:rsidRPr="00B0507B">
        <w:rPr>
          <w:rFonts w:ascii="Calibri" w:eastAsiaTheme="minorHAnsi" w:hAnsi="Calibri" w:cs="Calibri"/>
          <w:b/>
          <w:iCs/>
          <w:u w:val="single"/>
          <w:lang w:eastAsia="en-US"/>
        </w:rPr>
        <w:t xml:space="preserve">intensive </w:t>
      </w:r>
      <w:r w:rsidRPr="00B0507B">
        <w:rPr>
          <w:rFonts w:ascii="Calibri" w:eastAsiaTheme="minorHAnsi" w:hAnsi="Calibri" w:cs="Calibri"/>
          <w:b/>
          <w:iCs/>
          <w:highlight w:val="green"/>
          <w:u w:val="single"/>
          <w:lang w:eastAsia="en-US"/>
        </w:rPr>
        <w:t>political</w:t>
      </w:r>
      <w:r w:rsidRPr="00B0507B">
        <w:rPr>
          <w:rFonts w:ascii="Calibri" w:eastAsiaTheme="minorHAnsi" w:hAnsi="Calibri" w:cs="Calibri"/>
          <w:b/>
          <w:iCs/>
          <w:u w:val="single"/>
          <w:lang w:eastAsia="en-US"/>
        </w:rPr>
        <w:t xml:space="preserve"> </w:t>
      </w:r>
      <w:r w:rsidRPr="00B0507B">
        <w:rPr>
          <w:rFonts w:ascii="Calibri" w:eastAsiaTheme="minorHAnsi" w:hAnsi="Calibri" w:cs="Calibri"/>
          <w:b/>
          <w:iCs/>
          <w:highlight w:val="green"/>
          <w:u w:val="single"/>
          <w:lang w:eastAsia="en-US"/>
        </w:rPr>
        <w:t>efforts</w:t>
      </w:r>
      <w:r w:rsidRPr="00B0507B">
        <w:rPr>
          <w:rFonts w:ascii="Calibri" w:eastAsiaTheme="minorHAnsi" w:hAnsi="Calibri" w:cs="Calibri"/>
          <w:u w:val="single"/>
          <w:lang w:eastAsia="en-US"/>
        </w:rPr>
        <w:t xml:space="preserve">. </w:t>
      </w:r>
    </w:p>
    <w:p w14:paraId="3C3D065E" w14:textId="77777777" w:rsidR="00B0507B" w:rsidRPr="00B0507B" w:rsidRDefault="00B0507B" w:rsidP="00B0507B">
      <w:pPr>
        <w:rPr>
          <w:rFonts w:ascii="Calibri" w:eastAsiaTheme="minorHAnsi" w:hAnsi="Calibri" w:cs="Calibri"/>
          <w:u w:val="single"/>
          <w:lang w:eastAsia="en-US"/>
        </w:rPr>
      </w:pPr>
      <w:r w:rsidRPr="00B0507B">
        <w:rPr>
          <w:rFonts w:ascii="Calibri" w:eastAsiaTheme="minorHAnsi" w:hAnsi="Calibri" w:cs="Calibri"/>
          <w:u w:val="single"/>
          <w:lang w:eastAsia="en-US"/>
        </w:rPr>
        <w:t xml:space="preserve">American </w:t>
      </w:r>
      <w:r w:rsidRPr="00B0507B">
        <w:rPr>
          <w:rFonts w:ascii="Calibri" w:eastAsiaTheme="minorHAnsi" w:hAnsi="Calibri" w:cs="Calibri"/>
          <w:highlight w:val="green"/>
          <w:u w:val="single"/>
          <w:lang w:eastAsia="en-US"/>
        </w:rPr>
        <w:t xml:space="preserve">leaders </w:t>
      </w:r>
      <w:r w:rsidRPr="00B0507B">
        <w:rPr>
          <w:rFonts w:ascii="Calibri" w:eastAsiaTheme="minorHAnsi" w:hAnsi="Calibri" w:cs="Calibri"/>
          <w:u w:val="single"/>
          <w:lang w:eastAsia="en-US"/>
        </w:rPr>
        <w:t xml:space="preserve">will need to more effectively make the case for </w:t>
      </w:r>
      <w:r w:rsidRPr="00B0507B">
        <w:rPr>
          <w:rFonts w:ascii="Calibri" w:eastAsiaTheme="minorHAnsi" w:hAnsi="Calibri" w:cs="Calibri"/>
          <w:b/>
          <w:iCs/>
          <w:u w:val="single"/>
          <w:lang w:eastAsia="en-US"/>
        </w:rPr>
        <w:t>controversial</w:t>
      </w:r>
      <w:r w:rsidRPr="00B0507B">
        <w:rPr>
          <w:rFonts w:ascii="Calibri" w:eastAsiaTheme="minorHAnsi" w:hAnsi="Calibri" w:cs="Calibri"/>
          <w:sz w:val="16"/>
          <w:lang w:eastAsia="en-US"/>
        </w:rPr>
        <w:t xml:space="preserve"> </w:t>
      </w:r>
      <w:r w:rsidRPr="00B0507B">
        <w:rPr>
          <w:rFonts w:ascii="Calibri" w:eastAsiaTheme="minorHAnsi" w:hAnsi="Calibri" w:cs="Calibri"/>
          <w:u w:val="single"/>
          <w:lang w:eastAsia="en-US"/>
        </w:rPr>
        <w:t xml:space="preserve">but </w:t>
      </w:r>
      <w:r w:rsidRPr="00B0507B">
        <w:rPr>
          <w:rFonts w:ascii="Calibri" w:eastAsiaTheme="minorHAnsi" w:hAnsi="Calibri" w:cs="Calibri"/>
          <w:b/>
          <w:iCs/>
          <w:u w:val="single"/>
          <w:lang w:eastAsia="en-US"/>
        </w:rPr>
        <w:t>broadly beneficial policies</w:t>
      </w:r>
      <w:r w:rsidRPr="00B0507B">
        <w:rPr>
          <w:rFonts w:ascii="Calibri" w:eastAsiaTheme="minorHAnsi" w:hAnsi="Calibri" w:cs="Calibri"/>
          <w:sz w:val="16"/>
          <w:lang w:eastAsia="en-US"/>
        </w:rPr>
        <w:t xml:space="preserve"> </w:t>
      </w:r>
      <w:r w:rsidRPr="00B0507B">
        <w:rPr>
          <w:rFonts w:ascii="Calibri" w:eastAsiaTheme="minorHAnsi" w:hAnsi="Calibri" w:cs="Calibri"/>
          <w:u w:val="single"/>
          <w:lang w:eastAsia="en-US"/>
        </w:rPr>
        <w:t xml:space="preserve">such as </w:t>
      </w:r>
      <w:r w:rsidRPr="00B0507B">
        <w:rPr>
          <w:rFonts w:ascii="Calibri" w:eastAsiaTheme="minorHAnsi" w:hAnsi="Calibri" w:cs="Calibri"/>
          <w:b/>
          <w:iCs/>
          <w:u w:val="single"/>
          <w:lang w:eastAsia="en-US"/>
        </w:rPr>
        <w:t>free trade</w:t>
      </w:r>
      <w:r w:rsidRPr="00B0507B">
        <w:rPr>
          <w:rFonts w:ascii="Calibri" w:eastAsiaTheme="minorHAnsi" w:hAnsi="Calibri" w:cs="Calibri"/>
          <w:sz w:val="16"/>
          <w:lang w:eastAsia="en-US"/>
        </w:rPr>
        <w:t xml:space="preserve">, </w:t>
      </w:r>
      <w:r w:rsidRPr="00B0507B">
        <w:rPr>
          <w:rFonts w:ascii="Calibri" w:eastAsiaTheme="minorHAnsi" w:hAnsi="Calibri" w:cs="Calibri"/>
          <w:u w:val="single"/>
          <w:lang w:eastAsia="en-US"/>
        </w:rPr>
        <w:t>while also addressing the inevitable socioeconomic dislocations such policies cause</w:t>
      </w:r>
      <w:r w:rsidRPr="00B0507B">
        <w:rPr>
          <w:rFonts w:ascii="Calibri" w:eastAsiaTheme="minorHAnsi" w:hAnsi="Calibri" w:cs="Calibri"/>
          <w:sz w:val="16"/>
          <w:lang w:eastAsia="en-US"/>
        </w:rPr>
        <w:t xml:space="preserve">.34 </w:t>
      </w:r>
      <w:r w:rsidRPr="00B0507B">
        <w:rPr>
          <w:rFonts w:ascii="Calibri" w:eastAsiaTheme="minorHAnsi" w:hAnsi="Calibri" w:cs="Calibri"/>
          <w:u w:val="single"/>
          <w:lang w:eastAsia="en-US"/>
        </w:rPr>
        <w:t xml:space="preserve">They will </w:t>
      </w:r>
      <w:r w:rsidRPr="00B0507B">
        <w:rPr>
          <w:rFonts w:ascii="Calibri" w:eastAsiaTheme="minorHAnsi" w:hAnsi="Calibri" w:cs="Calibri"/>
          <w:highlight w:val="green"/>
          <w:u w:val="single"/>
          <w:lang w:eastAsia="en-US"/>
        </w:rPr>
        <w:t>need to</w:t>
      </w:r>
      <w:r w:rsidRPr="00B0507B">
        <w:rPr>
          <w:rFonts w:ascii="Calibri" w:eastAsiaTheme="minorHAnsi" w:hAnsi="Calibri" w:cs="Calibri"/>
          <w:u w:val="single"/>
          <w:lang w:eastAsia="en-US"/>
        </w:rPr>
        <w:t xml:space="preserve"> more fully </w:t>
      </w:r>
      <w:r w:rsidRPr="00B0507B">
        <w:rPr>
          <w:rFonts w:ascii="Calibri" w:eastAsiaTheme="minorHAnsi" w:hAnsi="Calibri" w:cs="Calibri"/>
          <w:highlight w:val="green"/>
          <w:u w:val="single"/>
          <w:lang w:eastAsia="en-US"/>
        </w:rPr>
        <w:t xml:space="preserve">articulate the </w:t>
      </w:r>
      <w:r w:rsidRPr="00B0507B">
        <w:rPr>
          <w:rFonts w:ascii="Calibri" w:eastAsiaTheme="minorHAnsi" w:hAnsi="Calibri" w:cs="Calibri"/>
          <w:b/>
          <w:iCs/>
          <w:u w:val="single"/>
          <w:lang w:eastAsia="en-US"/>
        </w:rPr>
        <w:t>underlying logic</w:t>
      </w:r>
      <w:r w:rsidRPr="00B0507B">
        <w:rPr>
          <w:rFonts w:ascii="Calibri" w:eastAsiaTheme="minorHAnsi" w:hAnsi="Calibri" w:cs="Calibri"/>
          <w:u w:val="single"/>
          <w:lang w:eastAsia="en-US"/>
        </w:rPr>
        <w:t xml:space="preserve"> and </w:t>
      </w:r>
      <w:r w:rsidRPr="00B0507B">
        <w:rPr>
          <w:rFonts w:ascii="Calibri" w:eastAsiaTheme="minorHAnsi" w:hAnsi="Calibri" w:cs="Calibri"/>
          <w:b/>
          <w:iCs/>
          <w:highlight w:val="green"/>
          <w:u w:val="single"/>
          <w:lang w:eastAsia="en-US"/>
        </w:rPr>
        <w:t>value of alliances</w:t>
      </w:r>
      <w:r w:rsidRPr="00B0507B">
        <w:rPr>
          <w:rFonts w:ascii="Calibri" w:eastAsiaTheme="minorHAnsi" w:hAnsi="Calibri" w:cs="Calibri"/>
          <w:u w:val="single"/>
          <w:lang w:eastAsia="en-US"/>
        </w:rPr>
        <w:t xml:space="preserve"> </w:t>
      </w:r>
      <w:r w:rsidRPr="00B0507B">
        <w:rPr>
          <w:rFonts w:ascii="Calibri" w:eastAsiaTheme="minorHAnsi" w:hAnsi="Calibri" w:cs="Calibri"/>
          <w:highlight w:val="green"/>
          <w:u w:val="single"/>
          <w:lang w:eastAsia="en-US"/>
        </w:rPr>
        <w:t xml:space="preserve">and </w:t>
      </w:r>
      <w:r w:rsidRPr="00B0507B">
        <w:rPr>
          <w:rFonts w:ascii="Calibri" w:eastAsiaTheme="minorHAnsi" w:hAnsi="Calibri" w:cs="Calibri"/>
          <w:u w:val="single"/>
          <w:lang w:eastAsia="en-US"/>
        </w:rPr>
        <w:t>other</w:t>
      </w:r>
      <w:r w:rsidRPr="00B0507B">
        <w:rPr>
          <w:rFonts w:ascii="Calibri" w:eastAsiaTheme="minorHAnsi" w:hAnsi="Calibri" w:cs="Calibri"/>
          <w:sz w:val="16"/>
          <w:lang w:eastAsia="en-US"/>
        </w:rPr>
        <w:t xml:space="preserve"> </w:t>
      </w:r>
      <w:r w:rsidRPr="00B0507B">
        <w:rPr>
          <w:rFonts w:ascii="Calibri" w:eastAsiaTheme="minorHAnsi" w:hAnsi="Calibri" w:cs="Calibri"/>
          <w:b/>
          <w:iCs/>
          <w:highlight w:val="green"/>
          <w:u w:val="single"/>
          <w:lang w:eastAsia="en-US"/>
        </w:rPr>
        <w:t>commitments</w:t>
      </w:r>
      <w:r w:rsidRPr="00B0507B">
        <w:rPr>
          <w:rFonts w:ascii="Calibri" w:eastAsiaTheme="minorHAnsi" w:hAnsi="Calibri" w:cs="Calibri"/>
          <w:sz w:val="16"/>
          <w:highlight w:val="green"/>
          <w:lang w:eastAsia="en-US"/>
        </w:rPr>
        <w:t xml:space="preserve"> </w:t>
      </w:r>
      <w:r w:rsidRPr="00B0507B">
        <w:rPr>
          <w:rFonts w:ascii="Calibri" w:eastAsiaTheme="minorHAnsi" w:hAnsi="Calibri" w:cs="Calibri"/>
          <w:highlight w:val="green"/>
          <w:u w:val="single"/>
          <w:lang w:eastAsia="en-US"/>
        </w:rPr>
        <w:t xml:space="preserve">whose costs </w:t>
      </w:r>
      <w:r w:rsidRPr="00B0507B">
        <w:rPr>
          <w:rFonts w:ascii="Calibri" w:eastAsiaTheme="minorHAnsi" w:hAnsi="Calibri" w:cs="Calibri"/>
          <w:u w:val="single"/>
          <w:lang w:eastAsia="en-US"/>
        </w:rPr>
        <w:t xml:space="preserve">are often </w:t>
      </w:r>
      <w:r w:rsidRPr="00B0507B">
        <w:rPr>
          <w:rFonts w:ascii="Calibri" w:eastAsiaTheme="minorHAnsi" w:hAnsi="Calibri" w:cs="Calibri"/>
          <w:highlight w:val="green"/>
          <w:u w:val="single"/>
          <w:lang w:eastAsia="en-US"/>
        </w:rPr>
        <w:t xml:space="preserve">more </w:t>
      </w:r>
      <w:r w:rsidRPr="00B0507B">
        <w:rPr>
          <w:rFonts w:ascii="Calibri" w:eastAsiaTheme="minorHAnsi" w:hAnsi="Calibri" w:cs="Calibri"/>
          <w:b/>
          <w:iCs/>
          <w:highlight w:val="green"/>
          <w:u w:val="single"/>
          <w:lang w:eastAsia="en-US"/>
        </w:rPr>
        <w:t>visible</w:t>
      </w:r>
      <w:r w:rsidRPr="00B0507B">
        <w:rPr>
          <w:rFonts w:ascii="Calibri" w:eastAsiaTheme="minorHAnsi" w:hAnsi="Calibri" w:cs="Calibri"/>
          <w:b/>
          <w:iCs/>
          <w:u w:val="single"/>
          <w:lang w:eastAsia="en-US"/>
        </w:rPr>
        <w:t>—not to say greater—</w:t>
      </w:r>
      <w:r w:rsidRPr="00B0507B">
        <w:rPr>
          <w:rFonts w:ascii="Calibri" w:eastAsiaTheme="minorHAnsi" w:hAnsi="Calibri" w:cs="Calibri"/>
          <w:b/>
          <w:iCs/>
          <w:highlight w:val="green"/>
          <w:u w:val="single"/>
          <w:lang w:eastAsia="en-US"/>
        </w:rPr>
        <w:t>than their benefits</w:t>
      </w:r>
      <w:r w:rsidRPr="00B0507B">
        <w:rPr>
          <w:rFonts w:ascii="Calibri" w:eastAsiaTheme="minorHAnsi" w:hAnsi="Calibri" w:cs="Calibri"/>
          <w:b/>
          <w:iCs/>
          <w:u w:val="single"/>
          <w:lang w:eastAsia="en-US"/>
        </w:rPr>
        <w:t>.</w:t>
      </w:r>
      <w:r w:rsidRPr="00B0507B">
        <w:rPr>
          <w:rFonts w:ascii="Calibri" w:eastAsiaTheme="minorHAnsi" w:hAnsi="Calibri" w:cs="Calibri"/>
          <w:sz w:val="16"/>
          <w:lang w:eastAsia="en-US"/>
        </w:rPr>
        <w:t xml:space="preserve"> </w:t>
      </w:r>
      <w:r w:rsidRPr="00B0507B">
        <w:rPr>
          <w:rFonts w:ascii="Calibri" w:eastAsiaTheme="minorHAnsi" w:hAnsi="Calibri" w:cs="Calibri"/>
          <w:u w:val="single"/>
          <w:lang w:eastAsia="en-US"/>
        </w:rPr>
        <w:t xml:space="preserve">They will need to remind Americans that their country’s leadership has not been a </w:t>
      </w:r>
      <w:r w:rsidRPr="00B0507B">
        <w:rPr>
          <w:rFonts w:ascii="Calibri" w:eastAsiaTheme="minorHAnsi" w:hAnsi="Calibri" w:cs="Calibri"/>
          <w:b/>
          <w:iCs/>
          <w:u w:val="single"/>
          <w:lang w:eastAsia="en-US"/>
        </w:rPr>
        <w:t>matter of charity</w:t>
      </w:r>
      <w:r w:rsidRPr="00B0507B">
        <w:rPr>
          <w:rFonts w:ascii="Calibri" w:eastAsiaTheme="minorHAnsi" w:hAnsi="Calibri" w:cs="Calibri"/>
          <w:sz w:val="16"/>
          <w:lang w:eastAsia="en-US"/>
        </w:rPr>
        <w:t xml:space="preserve">; </w:t>
      </w:r>
      <w:r w:rsidRPr="00B0507B">
        <w:rPr>
          <w:rFonts w:ascii="Calibri" w:eastAsiaTheme="minorHAnsi" w:hAnsi="Calibri" w:cs="Calibri"/>
          <w:u w:val="single"/>
          <w:lang w:eastAsia="en-US"/>
        </w:rPr>
        <w:t xml:space="preserve">it has helped produce an international order that is exceptional in its stability, liberalism, and benefits for the United States. </w:t>
      </w:r>
      <w:r w:rsidRPr="00B0507B">
        <w:rPr>
          <w:rFonts w:ascii="Calibri" w:eastAsiaTheme="minorHAnsi" w:hAnsi="Calibri" w:cs="Calibri"/>
          <w:sz w:val="16"/>
          <w:lang w:eastAsia="en-US"/>
        </w:rPr>
        <w:t xml:space="preserve">Not least, </w:t>
      </w:r>
      <w:r w:rsidRPr="00B0507B">
        <w:rPr>
          <w:rFonts w:ascii="Calibri" w:eastAsiaTheme="minorHAnsi" w:hAnsi="Calibri" w:cs="Calibri"/>
          <w:u w:val="single"/>
          <w:lang w:eastAsia="en-US"/>
        </w:rPr>
        <w:t xml:space="preserve">they will need to make the case that the </w:t>
      </w:r>
      <w:r w:rsidRPr="00B0507B">
        <w:rPr>
          <w:rFonts w:ascii="Calibri" w:eastAsiaTheme="minorHAnsi" w:hAnsi="Calibri" w:cs="Calibri"/>
          <w:b/>
          <w:iCs/>
          <w:u w:val="single"/>
          <w:lang w:eastAsia="en-US"/>
        </w:rPr>
        <w:t xml:space="preserve">costs that the country has </w:t>
      </w:r>
      <w:r w:rsidRPr="00B0507B">
        <w:rPr>
          <w:rFonts w:ascii="Calibri" w:eastAsiaTheme="minorHAnsi" w:hAnsi="Calibri" w:cs="Calibri"/>
          <w:u w:val="single"/>
          <w:lang w:eastAsia="en-US"/>
        </w:rPr>
        <w:t xml:space="preserve">borne in support of that order are designed to avoid the necessity of bearing </w:t>
      </w:r>
      <w:r w:rsidRPr="00B0507B">
        <w:rPr>
          <w:rFonts w:ascii="Calibri" w:eastAsiaTheme="minorHAnsi" w:hAnsi="Calibri" w:cs="Calibri"/>
          <w:b/>
          <w:iCs/>
          <w:u w:val="single"/>
          <w:lang w:eastAsia="en-US"/>
        </w:rPr>
        <w:t>vastly higher costs if the international scene returned to a more tumultuous state</w:t>
      </w:r>
      <w:r w:rsidRPr="00B0507B">
        <w:rPr>
          <w:rFonts w:ascii="Calibri" w:eastAsiaTheme="minorHAnsi" w:hAnsi="Calibri" w:cs="Calibri"/>
          <w:sz w:val="16"/>
          <w:lang w:eastAsia="en-US"/>
        </w:rPr>
        <w:t xml:space="preserve">. After all, </w:t>
      </w:r>
      <w:r w:rsidRPr="00B0507B">
        <w:rPr>
          <w:rFonts w:ascii="Calibri" w:eastAsiaTheme="minorHAnsi" w:hAnsi="Calibri" w:cs="Calibri"/>
          <w:highlight w:val="green"/>
          <w:u w:val="single"/>
          <w:lang w:eastAsia="en-US"/>
        </w:rPr>
        <w:t xml:space="preserve">the success of </w:t>
      </w:r>
      <w:r w:rsidRPr="00B0507B">
        <w:rPr>
          <w:rFonts w:ascii="Calibri" w:eastAsiaTheme="minorHAnsi" w:hAnsi="Calibri" w:cs="Calibri"/>
          <w:u w:val="single"/>
          <w:lang w:eastAsia="en-US"/>
        </w:rPr>
        <w:t xml:space="preserve">American </w:t>
      </w:r>
      <w:r w:rsidRPr="00B0507B">
        <w:rPr>
          <w:rFonts w:ascii="Calibri" w:eastAsiaTheme="minorHAnsi" w:hAnsi="Calibri" w:cs="Calibri"/>
          <w:highlight w:val="green"/>
          <w:u w:val="single"/>
          <w:lang w:eastAsia="en-US"/>
        </w:rPr>
        <w:t xml:space="preserve">statecraft is </w:t>
      </w:r>
      <w:r w:rsidRPr="00B0507B">
        <w:rPr>
          <w:rFonts w:ascii="Calibri" w:eastAsiaTheme="minorHAnsi" w:hAnsi="Calibri" w:cs="Calibri"/>
          <w:u w:val="single"/>
          <w:lang w:eastAsia="en-US"/>
        </w:rPr>
        <w:t xml:space="preserve">often </w:t>
      </w:r>
      <w:r w:rsidRPr="00B0507B">
        <w:rPr>
          <w:rFonts w:ascii="Calibri" w:eastAsiaTheme="minorHAnsi" w:hAnsi="Calibri" w:cs="Calibri"/>
          <w:highlight w:val="green"/>
          <w:u w:val="single"/>
          <w:lang w:eastAsia="en-US"/>
        </w:rPr>
        <w:t xml:space="preserve">reflected in </w:t>
      </w:r>
      <w:r w:rsidRPr="00B0507B">
        <w:rPr>
          <w:rFonts w:ascii="Calibri" w:eastAsiaTheme="minorHAnsi" w:hAnsi="Calibri" w:cs="Calibri"/>
          <w:u w:val="single"/>
          <w:lang w:eastAsia="en-US"/>
        </w:rPr>
        <w:t xml:space="preserve">the </w:t>
      </w:r>
      <w:r w:rsidRPr="00B0507B">
        <w:rPr>
          <w:rFonts w:ascii="Calibri" w:eastAsiaTheme="minorHAnsi" w:hAnsi="Calibri" w:cs="Calibri"/>
          <w:b/>
          <w:iCs/>
          <w:highlight w:val="green"/>
          <w:u w:val="single"/>
          <w:lang w:eastAsia="en-US"/>
        </w:rPr>
        <w:t>bad things</w:t>
      </w:r>
      <w:r w:rsidRPr="00B0507B">
        <w:rPr>
          <w:rFonts w:ascii="Calibri" w:eastAsiaTheme="minorHAnsi" w:hAnsi="Calibri" w:cs="Calibri"/>
          <w:highlight w:val="green"/>
          <w:u w:val="single"/>
          <w:lang w:eastAsia="en-US"/>
        </w:rPr>
        <w:t xml:space="preserve"> that </w:t>
      </w:r>
      <w:r w:rsidRPr="00B0507B">
        <w:rPr>
          <w:rFonts w:ascii="Calibri" w:eastAsiaTheme="minorHAnsi" w:hAnsi="Calibri" w:cs="Calibri"/>
          <w:b/>
          <w:iCs/>
          <w:highlight w:val="green"/>
          <w:u w:val="single"/>
          <w:lang w:eastAsia="en-US"/>
        </w:rPr>
        <w:t>don’t happen</w:t>
      </w:r>
      <w:r w:rsidRPr="00B0507B">
        <w:rPr>
          <w:rFonts w:ascii="Calibri" w:eastAsiaTheme="minorHAnsi" w:hAnsi="Calibri" w:cs="Calibri"/>
          <w:sz w:val="16"/>
          <w:highlight w:val="green"/>
          <w:lang w:eastAsia="en-US"/>
        </w:rPr>
        <w:t xml:space="preserve"> </w:t>
      </w:r>
      <w:r w:rsidRPr="00B0507B">
        <w:rPr>
          <w:rFonts w:ascii="Calibri" w:eastAsiaTheme="minorHAnsi" w:hAnsi="Calibri" w:cs="Calibri"/>
          <w:u w:val="single"/>
          <w:lang w:eastAsia="en-US"/>
        </w:rPr>
        <w:t xml:space="preserve">as well as in the </w:t>
      </w:r>
      <w:r w:rsidRPr="00B0507B">
        <w:rPr>
          <w:rFonts w:ascii="Calibri" w:eastAsiaTheme="minorHAnsi" w:hAnsi="Calibri" w:cs="Calibri"/>
          <w:b/>
          <w:iCs/>
          <w:u w:val="single"/>
          <w:lang w:eastAsia="en-US"/>
        </w:rPr>
        <w:t>good things that do.</w:t>
      </w:r>
      <w:r w:rsidRPr="00B0507B">
        <w:rPr>
          <w:rFonts w:ascii="Calibri" w:eastAsiaTheme="minorHAnsi" w:hAnsi="Calibri" w:cs="Calibri"/>
          <w:sz w:val="16"/>
          <w:lang w:eastAsia="en-US"/>
        </w:rPr>
        <w:t xml:space="preserve"> </w:t>
      </w:r>
      <w:r w:rsidRPr="00B0507B">
        <w:rPr>
          <w:rFonts w:ascii="Calibri" w:eastAsiaTheme="minorHAnsi" w:hAnsi="Calibri" w:cs="Calibri"/>
          <w:highlight w:val="green"/>
          <w:u w:val="single"/>
          <w:lang w:eastAsia="en-US"/>
        </w:rPr>
        <w:t>Making this point is</w:t>
      </w:r>
      <w:r w:rsidRPr="00B0507B">
        <w:rPr>
          <w:rFonts w:ascii="Calibri" w:eastAsiaTheme="minorHAnsi" w:hAnsi="Calibri" w:cs="Calibri"/>
          <w:sz w:val="16"/>
          <w:highlight w:val="green"/>
          <w:lang w:eastAsia="en-US"/>
        </w:rPr>
        <w:t xml:space="preserve"> </w:t>
      </w:r>
      <w:r w:rsidRPr="00B0507B">
        <w:rPr>
          <w:rFonts w:ascii="Calibri" w:eastAsiaTheme="minorHAnsi" w:hAnsi="Calibri" w:cs="Calibri"/>
          <w:b/>
          <w:iCs/>
          <w:highlight w:val="green"/>
          <w:u w:val="single"/>
          <w:lang w:eastAsia="en-US"/>
        </w:rPr>
        <w:t xml:space="preserve">essential to reconsolidating </w:t>
      </w:r>
      <w:r w:rsidRPr="00B0507B">
        <w:rPr>
          <w:rFonts w:ascii="Calibri" w:eastAsiaTheme="minorHAnsi" w:hAnsi="Calibri" w:cs="Calibri"/>
          <w:b/>
          <w:iCs/>
          <w:u w:val="single"/>
          <w:lang w:eastAsia="en-US"/>
        </w:rPr>
        <w:t xml:space="preserve">domestic </w:t>
      </w:r>
      <w:r w:rsidRPr="00B0507B">
        <w:rPr>
          <w:rFonts w:ascii="Calibri" w:eastAsiaTheme="minorHAnsi" w:hAnsi="Calibri" w:cs="Calibri"/>
          <w:b/>
          <w:iCs/>
          <w:highlight w:val="green"/>
          <w:u w:val="single"/>
          <w:lang w:eastAsia="en-US"/>
        </w:rPr>
        <w:t xml:space="preserve">support </w:t>
      </w:r>
      <w:r w:rsidRPr="00B0507B">
        <w:rPr>
          <w:rFonts w:ascii="Calibri" w:eastAsiaTheme="minorHAnsi" w:hAnsi="Calibri" w:cs="Calibri"/>
          <w:b/>
          <w:iCs/>
          <w:u w:val="single"/>
          <w:lang w:eastAsia="en-US"/>
        </w:rPr>
        <w:t>now and in the future</w:t>
      </w:r>
      <w:r w:rsidRPr="00B0507B">
        <w:rPr>
          <w:rFonts w:ascii="Calibri" w:eastAsiaTheme="minorHAnsi" w:hAnsi="Calibri" w:cs="Calibri"/>
          <w:sz w:val="16"/>
          <w:lang w:eastAsia="en-US"/>
        </w:rPr>
        <w:t>—</w:t>
      </w:r>
      <w:r w:rsidRPr="00B0507B">
        <w:rPr>
          <w:rFonts w:ascii="Calibri" w:eastAsiaTheme="minorHAnsi" w:hAnsi="Calibri" w:cs="Calibri"/>
          <w:highlight w:val="green"/>
          <w:u w:val="single"/>
          <w:lang w:eastAsia="en-US"/>
        </w:rPr>
        <w:t xml:space="preserve">and </w:t>
      </w:r>
      <w:r w:rsidRPr="00B0507B">
        <w:rPr>
          <w:rFonts w:ascii="Calibri" w:eastAsiaTheme="minorHAnsi" w:hAnsi="Calibri" w:cs="Calibri"/>
          <w:u w:val="single"/>
          <w:lang w:eastAsia="en-US"/>
        </w:rPr>
        <w:t xml:space="preserve">to </w:t>
      </w:r>
      <w:r w:rsidRPr="00B0507B">
        <w:rPr>
          <w:rFonts w:ascii="Calibri" w:eastAsiaTheme="minorHAnsi" w:hAnsi="Calibri" w:cs="Calibri"/>
          <w:b/>
          <w:iCs/>
          <w:highlight w:val="green"/>
          <w:u w:val="single"/>
          <w:lang w:eastAsia="en-US"/>
        </w:rPr>
        <w:t xml:space="preserve">preserving </w:t>
      </w:r>
      <w:r w:rsidRPr="00B0507B">
        <w:rPr>
          <w:rFonts w:ascii="Calibri" w:eastAsiaTheme="minorHAnsi" w:hAnsi="Calibri" w:cs="Calibri"/>
          <w:b/>
          <w:iCs/>
          <w:u w:val="single"/>
          <w:lang w:eastAsia="en-US"/>
        </w:rPr>
        <w:t xml:space="preserve">a </w:t>
      </w:r>
      <w:r w:rsidRPr="00B0507B">
        <w:rPr>
          <w:rFonts w:ascii="Calibri" w:eastAsiaTheme="minorHAnsi" w:hAnsi="Calibri" w:cs="Calibri"/>
          <w:b/>
          <w:iCs/>
          <w:highlight w:val="green"/>
          <w:u w:val="single"/>
          <w:lang w:eastAsia="en-US"/>
        </w:rPr>
        <w:t>grand strategy</w:t>
      </w:r>
      <w:r w:rsidRPr="00B0507B">
        <w:rPr>
          <w:rFonts w:ascii="Calibri" w:eastAsiaTheme="minorHAnsi" w:hAnsi="Calibri" w:cs="Calibri"/>
          <w:u w:val="single"/>
          <w:lang w:eastAsia="en-US"/>
        </w:rPr>
        <w:t xml:space="preserve"> that has delivered </w:t>
      </w:r>
      <w:r w:rsidRPr="00B0507B">
        <w:rPr>
          <w:rFonts w:ascii="Calibri" w:eastAsiaTheme="minorHAnsi" w:hAnsi="Calibri" w:cs="Calibri"/>
          <w:b/>
          <w:iCs/>
          <w:u w:val="single"/>
          <w:lang w:eastAsia="en-US"/>
        </w:rPr>
        <w:t>pretty good results for a quarter century</w:t>
      </w:r>
      <w:r w:rsidRPr="00B0507B">
        <w:rPr>
          <w:rFonts w:ascii="Calibri" w:eastAsiaTheme="minorHAnsi" w:hAnsi="Calibri" w:cs="Calibri"/>
          <w:u w:val="single"/>
          <w:lang w:eastAsia="en-US"/>
        </w:rPr>
        <w:t>.</w:t>
      </w:r>
    </w:p>
    <w:p w14:paraId="0C2A1E5E" w14:textId="77777777" w:rsidR="00B0507B" w:rsidRPr="00B0507B" w:rsidRDefault="00B0507B" w:rsidP="00B0507B"/>
    <w:p w14:paraId="46DBA3EF" w14:textId="77777777" w:rsidR="00B0507B" w:rsidRPr="00B0507B" w:rsidRDefault="00B0507B" w:rsidP="00B0507B">
      <w:pPr>
        <w:keepNext/>
        <w:keepLines/>
        <w:spacing w:before="40" w:after="0"/>
        <w:outlineLvl w:val="3"/>
        <w:rPr>
          <w:rFonts w:ascii="Calibri" w:eastAsia="SimSun" w:hAnsi="Calibri" w:cs="Times New Roman"/>
          <w:b/>
          <w:iCs/>
          <w:sz w:val="26"/>
          <w:lang w:eastAsia="en-US"/>
        </w:rPr>
      </w:pPr>
      <w:r w:rsidRPr="00B0507B">
        <w:rPr>
          <w:rFonts w:ascii="Calibri" w:eastAsia="SimSun" w:hAnsi="Calibri" w:cs="Times New Roman"/>
          <w:b/>
          <w:iCs/>
          <w:sz w:val="26"/>
          <w:lang w:eastAsia="en-US"/>
        </w:rPr>
        <w:t>Militarization of space is good –</w:t>
      </w:r>
    </w:p>
    <w:p w14:paraId="732CF2F8" w14:textId="77777777" w:rsidR="00B0507B" w:rsidRPr="00B0507B" w:rsidRDefault="00B0507B" w:rsidP="00B0507B">
      <w:pPr>
        <w:keepNext/>
        <w:keepLines/>
        <w:spacing w:before="40" w:after="0"/>
        <w:outlineLvl w:val="3"/>
        <w:rPr>
          <w:rFonts w:ascii="Calibri" w:eastAsia="SimSun" w:hAnsi="Calibri" w:cs="Times New Roman"/>
          <w:b/>
          <w:iCs/>
          <w:sz w:val="26"/>
          <w:lang w:eastAsia="en-US"/>
        </w:rPr>
      </w:pPr>
      <w:r w:rsidRPr="00B0507B">
        <w:rPr>
          <w:rFonts w:ascii="Calibri" w:eastAsia="SimSun" w:hAnsi="Calibri" w:cs="Times New Roman"/>
          <w:b/>
          <w:iCs/>
          <w:sz w:val="26"/>
          <w:lang w:eastAsia="en-US"/>
        </w:rPr>
        <w:t>US REM mining is key to beat China and protect against Chinese REM gatekeeping</w:t>
      </w:r>
    </w:p>
    <w:p w14:paraId="1E720A8F" w14:textId="77777777" w:rsidR="00B0507B" w:rsidRPr="00B0507B" w:rsidRDefault="00B0507B" w:rsidP="00B0507B">
      <w:pPr>
        <w:rPr>
          <w:rFonts w:ascii="Calibri" w:eastAsia="Calibri" w:hAnsi="Calibri" w:cs="Calibri"/>
          <w:lang w:eastAsia="en-US"/>
        </w:rPr>
      </w:pPr>
      <w:r w:rsidRPr="00B0507B">
        <w:rPr>
          <w:rFonts w:ascii="Calibri" w:eastAsia="Calibri" w:hAnsi="Calibri" w:cs="Calibri"/>
          <w:szCs w:val="26"/>
          <w:u w:val="single"/>
          <w:lang w:eastAsia="en-US"/>
        </w:rPr>
        <w:t>Stavridis 21</w:t>
      </w:r>
      <w:r w:rsidRPr="00B0507B">
        <w:rPr>
          <w:rFonts w:ascii="Calibri" w:eastAsia="Calibri" w:hAnsi="Calibri" w:cs="Calibri"/>
          <w:lang w:eastAsia="en-US"/>
        </w:rPr>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7" w:history="1">
        <w:r w:rsidRPr="00B0507B">
          <w:rPr>
            <w:rFonts w:ascii="Calibri" w:eastAsia="Calibri" w:hAnsi="Calibri" w:cs="Calibri"/>
            <w:color w:val="000000"/>
            <w:lang w:eastAsia="en-US"/>
          </w:rPr>
          <w:t>https://www.bloomberg.com/opinion/articles/2021-03-04/u-s-needs-a-strong-defense-against-china-s-rare-earth-weapon</w:t>
        </w:r>
      </w:hyperlink>
      <w:r w:rsidRPr="00B0507B">
        <w:rPr>
          <w:rFonts w:ascii="Calibri" w:eastAsia="Calibri" w:hAnsi="Calibri" w:cs="Calibri"/>
          <w:lang w:eastAsia="en-US"/>
        </w:rPr>
        <w:t>] TDI</w:t>
      </w:r>
    </w:p>
    <w:p w14:paraId="180BCA2C" w14:textId="77777777" w:rsidR="00B0507B" w:rsidRPr="00B0507B" w:rsidRDefault="00B0507B" w:rsidP="00B0507B">
      <w:pPr>
        <w:rPr>
          <w:rFonts w:ascii="Calibri" w:eastAsia="Calibri" w:hAnsi="Calibri" w:cs="Calibri"/>
          <w:lang w:eastAsia="en-US"/>
        </w:rPr>
      </w:pPr>
      <w:r w:rsidRPr="00B0507B">
        <w:rPr>
          <w:rFonts w:ascii="Calibri" w:eastAsia="Calibri" w:hAnsi="Calibri" w:cs="Calibri"/>
          <w:lang w:eastAsia="en-US"/>
        </w:rPr>
        <w:t>You could be forgiven if you are confused about what’s going on with rare-earth elements. On the one hand, news reports indicate that China may increase production quotas of the minerals this quarter as a </w:t>
      </w:r>
      <w:hyperlink r:id="rId8" w:tgtFrame="_blank" w:history="1">
        <w:r w:rsidRPr="00B0507B">
          <w:rPr>
            <w:rFonts w:ascii="Calibri" w:eastAsia="Calibri" w:hAnsi="Calibri" w:cs="Calibri"/>
            <w:color w:val="000000"/>
            <w:lang w:eastAsia="en-US"/>
          </w:rPr>
          <w:t>goodwill gesture</w:t>
        </w:r>
      </w:hyperlink>
      <w:r w:rsidRPr="00B0507B">
        <w:rPr>
          <w:rFonts w:ascii="Calibri" w:eastAsia="Calibri" w:hAnsi="Calibri" w:cs="Calibri"/>
          <w:lang w:eastAsia="en-US"/>
        </w:rPr>
        <w:t xml:space="preserve"> to the Joe Biden administration. But other </w:t>
      </w:r>
      <w:r w:rsidRPr="00B0507B">
        <w:rPr>
          <w:rFonts w:ascii="Calibri" w:eastAsia="Calibri" w:hAnsi="Calibri" w:cs="Calibri"/>
          <w:u w:val="single"/>
          <w:lang w:eastAsia="en-US"/>
        </w:rPr>
        <w:t xml:space="preserve">sources say that </w:t>
      </w:r>
      <w:r w:rsidRPr="00B0507B">
        <w:rPr>
          <w:rFonts w:ascii="Calibri" w:eastAsia="Calibri" w:hAnsi="Calibri" w:cs="Calibri"/>
          <w:highlight w:val="green"/>
          <w:u w:val="single"/>
          <w:lang w:eastAsia="en-US"/>
        </w:rPr>
        <w:t>China may</w:t>
      </w:r>
      <w:r w:rsidRPr="00B0507B">
        <w:rPr>
          <w:rFonts w:ascii="Calibri" w:eastAsia="Calibri" w:hAnsi="Calibri" w:cs="Calibri"/>
          <w:u w:val="single"/>
          <w:lang w:eastAsia="en-US"/>
        </w:rPr>
        <w:t xml:space="preserve"> ultimately </w:t>
      </w:r>
      <w:r w:rsidRPr="00B0507B">
        <w:rPr>
          <w:rFonts w:ascii="Calibri" w:eastAsia="Calibri" w:hAnsi="Calibri" w:cs="Calibri"/>
          <w:highlight w:val="green"/>
          <w:u w:val="single"/>
          <w:lang w:eastAsia="en-US"/>
        </w:rPr>
        <w:t>ban</w:t>
      </w:r>
      <w:r w:rsidRPr="00B0507B">
        <w:rPr>
          <w:rFonts w:ascii="Calibri" w:eastAsia="Calibri" w:hAnsi="Calibri" w:cs="Calibri"/>
          <w:u w:val="single"/>
          <w:lang w:eastAsia="en-US"/>
        </w:rPr>
        <w:t xml:space="preserve"> the </w:t>
      </w:r>
      <w:r w:rsidRPr="00B0507B">
        <w:rPr>
          <w:rFonts w:ascii="Calibri" w:eastAsia="Calibri" w:hAnsi="Calibri" w:cs="Calibri"/>
          <w:highlight w:val="green"/>
          <w:u w:val="single"/>
          <w:lang w:eastAsia="en-US"/>
        </w:rPr>
        <w:t>export of</w:t>
      </w:r>
      <w:r w:rsidRPr="00B0507B">
        <w:rPr>
          <w:rFonts w:ascii="Calibri" w:eastAsia="Calibri" w:hAnsi="Calibri" w:cs="Calibri"/>
          <w:u w:val="single"/>
          <w:lang w:eastAsia="en-US"/>
        </w:rPr>
        <w:t xml:space="preserve"> the </w:t>
      </w:r>
      <w:r w:rsidRPr="00B0507B">
        <w:rPr>
          <w:rFonts w:ascii="Calibri" w:eastAsia="Calibri" w:hAnsi="Calibri" w:cs="Calibri"/>
          <w:highlight w:val="green"/>
          <w:u w:val="single"/>
          <w:lang w:eastAsia="en-US"/>
        </w:rPr>
        <w:t>rare earths</w:t>
      </w:r>
      <w:r w:rsidRPr="00B0507B">
        <w:rPr>
          <w:rFonts w:ascii="Calibri" w:eastAsia="Calibri" w:hAnsi="Calibri" w:cs="Calibri"/>
          <w:u w:val="single"/>
          <w:lang w:eastAsia="en-US"/>
        </w:rPr>
        <w:t xml:space="preserve"> altogether </w:t>
      </w:r>
      <w:r w:rsidRPr="00B0507B">
        <w:rPr>
          <w:rFonts w:ascii="Calibri" w:eastAsia="Calibri" w:hAnsi="Calibri" w:cs="Calibri"/>
          <w:highlight w:val="green"/>
          <w:u w:val="single"/>
          <w:lang w:eastAsia="en-US"/>
        </w:rPr>
        <w:t>on “</w:t>
      </w:r>
      <w:hyperlink r:id="rId9" w:tgtFrame="_blank" w:history="1">
        <w:r w:rsidRPr="00B0507B">
          <w:rPr>
            <w:rFonts w:ascii="Calibri" w:eastAsia="Calibri" w:hAnsi="Calibri" w:cs="Calibri"/>
            <w:color w:val="000000"/>
            <w:highlight w:val="green"/>
            <w:u w:val="single"/>
            <w:lang w:eastAsia="en-US"/>
          </w:rPr>
          <w:t>security concerns</w:t>
        </w:r>
      </w:hyperlink>
      <w:r w:rsidRPr="00B0507B">
        <w:rPr>
          <w:rFonts w:ascii="Calibri" w:eastAsia="Calibri" w:hAnsi="Calibri" w:cs="Calibri"/>
          <w:u w:val="single"/>
          <w:lang w:eastAsia="en-US"/>
        </w:rPr>
        <w:t>.”</w:t>
      </w:r>
      <w:r w:rsidRPr="00B0507B">
        <w:rPr>
          <w:rFonts w:ascii="Calibri" w:eastAsia="Calibri" w:hAnsi="Calibri" w:cs="Calibri"/>
          <w:lang w:eastAsia="en-US"/>
        </w:rPr>
        <w:t xml:space="preserve"> What’s really going on here?</w:t>
      </w:r>
    </w:p>
    <w:p w14:paraId="1757B2A2" w14:textId="77777777" w:rsidR="00B0507B" w:rsidRPr="00B0507B" w:rsidRDefault="00B0507B" w:rsidP="00B0507B">
      <w:pPr>
        <w:rPr>
          <w:rFonts w:ascii="Calibri" w:eastAsia="Calibri" w:hAnsi="Calibri" w:cs="Calibri"/>
          <w:u w:val="single"/>
          <w:lang w:eastAsia="en-US"/>
        </w:rPr>
      </w:pPr>
      <w:r w:rsidRPr="00B0507B">
        <w:rPr>
          <w:rFonts w:ascii="Calibri" w:eastAsia="Calibri" w:hAnsi="Calibri" w:cs="Calibri"/>
          <w:u w:val="single"/>
          <w:lang w:eastAsia="en-US"/>
        </w:rPr>
        <w:t>There are 17 elements considered </w:t>
      </w:r>
      <w:hyperlink r:id="rId10" w:tgtFrame="_blank" w:history="1">
        <w:r w:rsidRPr="00B0507B">
          <w:rPr>
            <w:rFonts w:ascii="Calibri" w:eastAsia="Calibri" w:hAnsi="Calibri" w:cs="Calibri"/>
            <w:color w:val="000000"/>
            <w:u w:val="single"/>
            <w:lang w:eastAsia="en-US"/>
          </w:rPr>
          <w:t>rare earths</w:t>
        </w:r>
      </w:hyperlink>
      <w:r w:rsidRPr="00B0507B">
        <w:rPr>
          <w:rFonts w:ascii="Calibri" w:eastAsia="Calibri" w:hAnsi="Calibri" w:cs="Calibri"/>
          <w:lang w:eastAsia="en-US"/>
        </w:rPr>
        <w:t xml:space="preserve"> — lanthanum, cerium, praseodymium, neodymium, promethium, samarium, europium, gadolinium, terbium, dysprosium, holmium, erbium, thulium, ytterbium, lutetium, scandium and yttrium — and while many aren’t actually rare in terms of global deposits, </w:t>
      </w:r>
      <w:r w:rsidRPr="00B0507B">
        <w:rPr>
          <w:rFonts w:ascii="Calibri" w:eastAsia="Calibri" w:hAnsi="Calibri" w:cs="Calibri"/>
          <w:u w:val="single"/>
          <w:lang w:eastAsia="en-US"/>
        </w:rPr>
        <w:t xml:space="preserve">extracting them is difficult and expensive. </w:t>
      </w:r>
      <w:r w:rsidRPr="00B0507B">
        <w:rPr>
          <w:rFonts w:ascii="Calibri" w:eastAsia="Calibri" w:hAnsi="Calibri" w:cs="Calibri"/>
          <w:highlight w:val="green"/>
          <w:u w:val="single"/>
          <w:lang w:eastAsia="en-US"/>
        </w:rPr>
        <w:t>They are used across high-tech manufacturing</w:t>
      </w:r>
      <w:r w:rsidRPr="00B0507B">
        <w:rPr>
          <w:rFonts w:ascii="Calibri" w:eastAsia="Calibri" w:hAnsi="Calibri" w:cs="Calibri"/>
          <w:u w:val="single"/>
          <w:lang w:eastAsia="en-US"/>
        </w:rPr>
        <w:t>, including smartphones, fighter aircraft and components in virtually all advanced electronics. Of particular note, they are essential to many of the clean-energy technologies expected to come online in this decade.</w:t>
      </w:r>
    </w:p>
    <w:p w14:paraId="1A6CB09E" w14:textId="77777777" w:rsidR="00B0507B" w:rsidRPr="00B0507B" w:rsidRDefault="00B0507B" w:rsidP="00B0507B">
      <w:pPr>
        <w:rPr>
          <w:rFonts w:ascii="Calibri" w:eastAsia="Calibri" w:hAnsi="Calibri" w:cs="Calibri"/>
          <w:lang w:eastAsia="en-US"/>
        </w:rPr>
      </w:pPr>
      <w:r w:rsidRPr="00B0507B">
        <w:rPr>
          <w:rFonts w:ascii="Calibri" w:eastAsia="Calibri" w:hAnsi="Calibri" w:cs="Calibri"/>
          <w:lang w:eastAsia="en-US"/>
        </w:rPr>
        <w:t>I began to focus on rare-earth elements when I commanded the North Atlantic Treaty Organization’s presence in Afghanistan, known as the International Security Assistance Force. While Afghans live in an extremely poor country, </w:t>
      </w:r>
      <w:hyperlink r:id="rId11" w:tgtFrame="_blank" w:history="1">
        <w:r w:rsidRPr="00B0507B">
          <w:rPr>
            <w:rFonts w:ascii="Calibri" w:eastAsia="Calibri" w:hAnsi="Calibri" w:cs="Calibri"/>
            <w:color w:val="000000"/>
            <w:lang w:eastAsia="en-US"/>
          </w:rPr>
          <w:t>studies</w:t>
        </w:r>
      </w:hyperlink>
      <w:r w:rsidRPr="00B0507B">
        <w:rPr>
          <w:rFonts w:ascii="Calibri" w:eastAsia="Calibri" w:hAnsi="Calibri" w:cs="Calibri"/>
          <w:lang w:eastAsia="en-US"/>
        </w:rPr>
        <w:t> have assessed that they sit atop $1 trillion to $3 trillion in a wide variety of minerals, including rare earths. Some </w:t>
      </w:r>
      <w:hyperlink r:id="rId12" w:tgtFrame="_blank" w:history="1">
        <w:r w:rsidRPr="00B0507B">
          <w:rPr>
            <w:rFonts w:ascii="Calibri" w:eastAsia="Calibri" w:hAnsi="Calibri" w:cs="Calibri"/>
            <w:color w:val="000000"/>
            <w:lang w:eastAsia="en-US"/>
          </w:rPr>
          <w:t>estimates</w:t>
        </w:r>
      </w:hyperlink>
      <w:r w:rsidRPr="00B0507B">
        <w:rPr>
          <w:rFonts w:ascii="Calibri" w:eastAsia="Calibri" w:hAnsi="Calibri" w:cs="Calibri"/>
          <w:lang w:eastAsia="en-US"/>
        </w:rPr>
        <w:t> put the rare-earth levels alone at 1.4 million metric tons.</w:t>
      </w:r>
    </w:p>
    <w:p w14:paraId="56C066FA" w14:textId="77777777" w:rsidR="00B0507B" w:rsidRPr="00B0507B" w:rsidRDefault="00B0507B" w:rsidP="00B0507B">
      <w:pPr>
        <w:rPr>
          <w:rFonts w:ascii="Calibri" w:eastAsia="Calibri" w:hAnsi="Calibri" w:cs="Calibri"/>
          <w:lang w:eastAsia="en-US"/>
        </w:rPr>
      </w:pPr>
      <w:r w:rsidRPr="00B0507B">
        <w:rPr>
          <w:rFonts w:ascii="Calibri" w:eastAsia="Calibri" w:hAnsi="Calibri" w:cs="Calibri"/>
          <w:lang w:eastAsia="en-US"/>
        </w:rPr>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2E3B6CE6" w14:textId="77777777" w:rsidR="00B0507B" w:rsidRPr="00B0507B" w:rsidRDefault="00B0507B" w:rsidP="00B0507B">
      <w:pPr>
        <w:rPr>
          <w:rFonts w:ascii="Calibri" w:eastAsia="Calibri" w:hAnsi="Calibri" w:cs="Calibri"/>
          <w:u w:val="single"/>
          <w:lang w:eastAsia="en-US"/>
        </w:rPr>
      </w:pPr>
      <w:r w:rsidRPr="00B0507B">
        <w:rPr>
          <w:rFonts w:ascii="Calibri" w:eastAsia="Calibri" w:hAnsi="Calibri" w:cs="Calibri"/>
          <w:highlight w:val="green"/>
          <w:u w:val="single"/>
          <w:lang w:eastAsia="en-US"/>
        </w:rPr>
        <w:t>China controls</w:t>
      </w:r>
      <w:r w:rsidRPr="00B0507B">
        <w:rPr>
          <w:rFonts w:ascii="Calibri" w:eastAsia="Calibri" w:hAnsi="Calibri" w:cs="Calibri"/>
          <w:u w:val="single"/>
          <w:lang w:eastAsia="en-US"/>
        </w:rPr>
        <w:t xml:space="preserve"> roughly </w:t>
      </w:r>
      <w:r w:rsidRPr="00B0507B">
        <w:rPr>
          <w:rFonts w:ascii="Calibri" w:eastAsia="Calibri" w:hAnsi="Calibri" w:cs="Calibri"/>
          <w:highlight w:val="green"/>
          <w:u w:val="single"/>
          <w:lang w:eastAsia="en-US"/>
        </w:rPr>
        <w:t>80% of</w:t>
      </w:r>
      <w:r w:rsidRPr="00B0507B">
        <w:rPr>
          <w:rFonts w:ascii="Calibri" w:eastAsia="Calibri" w:hAnsi="Calibri" w:cs="Calibri"/>
          <w:u w:val="single"/>
          <w:lang w:eastAsia="en-US"/>
        </w:rPr>
        <w:t xml:space="preserve"> the </w:t>
      </w:r>
      <w:r w:rsidRPr="00B0507B">
        <w:rPr>
          <w:rFonts w:ascii="Calibri" w:eastAsia="Calibri" w:hAnsi="Calibri" w:cs="Calibri"/>
          <w:highlight w:val="green"/>
          <w:u w:val="single"/>
          <w:lang w:eastAsia="en-US"/>
        </w:rPr>
        <w:t>rare-earths market</w:t>
      </w:r>
      <w:r w:rsidRPr="00B0507B">
        <w:rPr>
          <w:rFonts w:ascii="Calibri" w:eastAsia="Calibri" w:hAnsi="Calibri" w:cs="Calibri"/>
          <w:u w:val="single"/>
          <w:lang w:eastAsia="en-US"/>
        </w:rPr>
        <w:t xml:space="preserve">, between what it mines itself and processes in raw material from elsewhere. </w:t>
      </w:r>
      <w:r w:rsidRPr="00B0507B">
        <w:rPr>
          <w:rFonts w:ascii="Calibri" w:eastAsia="Calibri" w:hAnsi="Calibri" w:cs="Calibri"/>
          <w:highlight w:val="green"/>
          <w:u w:val="single"/>
          <w:lang w:eastAsia="en-US"/>
        </w:rPr>
        <w:t xml:space="preserve">If it decided </w:t>
      </w:r>
      <w:r w:rsidRPr="00B0507B">
        <w:rPr>
          <w:rFonts w:ascii="Calibri" w:eastAsia="Calibri" w:hAnsi="Calibri" w:cs="Calibri"/>
          <w:u w:val="single"/>
          <w:lang w:eastAsia="en-US"/>
        </w:rPr>
        <w:t xml:space="preserve">to wield the weapon of </w:t>
      </w:r>
      <w:r w:rsidRPr="00B0507B">
        <w:rPr>
          <w:rFonts w:ascii="Calibri" w:eastAsia="Calibri" w:hAnsi="Calibri" w:cs="Calibri"/>
          <w:highlight w:val="green"/>
          <w:u w:val="single"/>
          <w:lang w:eastAsia="en-US"/>
        </w:rPr>
        <w:t>restrict</w:t>
      </w:r>
      <w:r w:rsidRPr="00B0507B">
        <w:rPr>
          <w:rFonts w:ascii="Calibri" w:eastAsia="Calibri" w:hAnsi="Calibri" w:cs="Calibri"/>
          <w:u w:val="single"/>
          <w:lang w:eastAsia="en-US"/>
        </w:rPr>
        <w:t xml:space="preserve">ing the </w:t>
      </w:r>
      <w:r w:rsidRPr="00B0507B">
        <w:rPr>
          <w:rFonts w:ascii="Calibri" w:eastAsia="Calibri" w:hAnsi="Calibri" w:cs="Calibri"/>
          <w:highlight w:val="green"/>
          <w:u w:val="single"/>
          <w:lang w:eastAsia="en-US"/>
        </w:rPr>
        <w:t>supply</w:t>
      </w:r>
      <w:r w:rsidRPr="00B0507B">
        <w:rPr>
          <w:rFonts w:ascii="Calibri" w:eastAsia="Calibri" w:hAnsi="Calibri" w:cs="Calibri"/>
          <w:u w:val="single"/>
          <w:lang w:eastAsia="en-US"/>
        </w:rPr>
        <w:t xml:space="preserve"> — something it has repeatedly </w:t>
      </w:r>
      <w:hyperlink r:id="rId13" w:tgtFrame="_blank" w:history="1">
        <w:r w:rsidRPr="00B0507B">
          <w:rPr>
            <w:rFonts w:ascii="Calibri" w:eastAsia="Calibri" w:hAnsi="Calibri" w:cs="Calibri"/>
            <w:color w:val="000000"/>
            <w:u w:val="single"/>
            <w:lang w:eastAsia="en-US"/>
          </w:rPr>
          <w:t>threatened</w:t>
        </w:r>
      </w:hyperlink>
      <w:r w:rsidRPr="00B0507B">
        <w:rPr>
          <w:rFonts w:ascii="Calibri" w:eastAsia="Calibri" w:hAnsi="Calibri" w:cs="Calibri"/>
          <w:u w:val="single"/>
          <w:lang w:eastAsia="en-US"/>
        </w:rPr>
        <w:t xml:space="preserve"> to do — </w:t>
      </w:r>
      <w:r w:rsidRPr="00B0507B">
        <w:rPr>
          <w:rFonts w:ascii="Calibri" w:eastAsia="Calibri" w:hAnsi="Calibri" w:cs="Calibri"/>
          <w:highlight w:val="green"/>
          <w:u w:val="single"/>
          <w:lang w:eastAsia="en-US"/>
        </w:rPr>
        <w:t>it would</w:t>
      </w:r>
      <w:r w:rsidRPr="00B0507B">
        <w:rPr>
          <w:rFonts w:ascii="Calibri" w:eastAsia="Calibri" w:hAnsi="Calibri" w:cs="Calibri"/>
          <w:u w:val="single"/>
          <w:lang w:eastAsia="en-US"/>
        </w:rPr>
        <w:t xml:space="preserve"> create a significant </w:t>
      </w:r>
      <w:r w:rsidRPr="00B0507B">
        <w:rPr>
          <w:rFonts w:ascii="Calibri" w:eastAsia="Calibri" w:hAnsi="Calibri" w:cs="Calibri"/>
          <w:highlight w:val="green"/>
          <w:u w:val="single"/>
          <w:lang w:eastAsia="en-US"/>
        </w:rPr>
        <w:t>challenge</w:t>
      </w:r>
      <w:r w:rsidRPr="00B0507B">
        <w:rPr>
          <w:rFonts w:ascii="Calibri" w:eastAsia="Calibri" w:hAnsi="Calibri" w:cs="Calibri"/>
          <w:u w:val="single"/>
          <w:lang w:eastAsia="en-US"/>
        </w:rPr>
        <w:t xml:space="preserve"> for manufacturers and a geopolitical predicament for </w:t>
      </w:r>
      <w:r w:rsidRPr="00B0507B">
        <w:rPr>
          <w:rFonts w:ascii="Calibri" w:eastAsia="Calibri" w:hAnsi="Calibri" w:cs="Calibri"/>
          <w:highlight w:val="green"/>
          <w:u w:val="single"/>
          <w:lang w:eastAsia="en-US"/>
        </w:rPr>
        <w:t>the industrialized world.</w:t>
      </w:r>
    </w:p>
    <w:p w14:paraId="38CD727F" w14:textId="77777777" w:rsidR="00B0507B" w:rsidRPr="00B0507B" w:rsidRDefault="00B0507B" w:rsidP="00B0507B">
      <w:pPr>
        <w:rPr>
          <w:rFonts w:ascii="Calibri" w:eastAsia="Calibri" w:hAnsi="Calibri" w:cs="Calibri"/>
          <w:u w:val="single"/>
          <w:lang w:eastAsia="en-US"/>
        </w:rPr>
      </w:pPr>
      <w:r w:rsidRPr="00B0507B">
        <w:rPr>
          <w:rFonts w:ascii="Calibri" w:eastAsia="Calibri" w:hAnsi="Calibri" w:cs="Calibri"/>
          <w:lang w:eastAsia="en-US"/>
        </w:rPr>
        <w:t xml:space="preserve">It could happen. </w:t>
      </w:r>
      <w:r w:rsidRPr="00B0507B">
        <w:rPr>
          <w:rFonts w:ascii="Calibri" w:eastAsia="Calibri" w:hAnsi="Calibri" w:cs="Calibri"/>
          <w:u w:val="single"/>
          <w:lang w:eastAsia="en-US"/>
        </w:rPr>
        <w:t xml:space="preserve">In 2010, Beijing threatened to cut off exports to Japan over the disputed Senkaku Islands. Two years ago, </w:t>
      </w:r>
      <w:r w:rsidRPr="00B0507B">
        <w:rPr>
          <w:rFonts w:ascii="Calibri" w:eastAsia="Calibri" w:hAnsi="Calibri" w:cs="Calibri"/>
          <w:highlight w:val="green"/>
          <w:u w:val="single"/>
          <w:lang w:eastAsia="en-US"/>
        </w:rPr>
        <w:t>Beijing</w:t>
      </w:r>
      <w:r w:rsidRPr="00B0507B">
        <w:rPr>
          <w:rFonts w:ascii="Calibri" w:eastAsia="Calibri" w:hAnsi="Calibri" w:cs="Calibri"/>
          <w:u w:val="single"/>
          <w:lang w:eastAsia="en-US"/>
        </w:rPr>
        <w:t xml:space="preserve"> was reportedly </w:t>
      </w:r>
      <w:r w:rsidRPr="00B0507B">
        <w:rPr>
          <w:rFonts w:ascii="Calibri" w:eastAsia="Calibri" w:hAnsi="Calibri" w:cs="Calibri"/>
          <w:highlight w:val="green"/>
          <w:u w:val="single"/>
          <w:lang w:eastAsia="en-US"/>
        </w:rPr>
        <w:t>considering restrictions on</w:t>
      </w:r>
      <w:r w:rsidRPr="00B0507B">
        <w:rPr>
          <w:rFonts w:ascii="Calibri" w:eastAsia="Calibri" w:hAnsi="Calibri" w:cs="Calibri"/>
          <w:u w:val="single"/>
          <w:lang w:eastAsia="en-US"/>
        </w:rPr>
        <w:t xml:space="preserve"> exports to the U.S. generally, as well as against specific companies (such as defense giant </w:t>
      </w:r>
      <w:r w:rsidRPr="00B0507B">
        <w:rPr>
          <w:rFonts w:ascii="Calibri" w:eastAsia="Calibri" w:hAnsi="Calibri" w:cs="Calibri"/>
          <w:highlight w:val="green"/>
          <w:u w:val="single"/>
          <w:lang w:eastAsia="en-US"/>
        </w:rPr>
        <w:t>Lockheed Martin</w:t>
      </w:r>
      <w:r w:rsidRPr="00B0507B">
        <w:rPr>
          <w:rFonts w:ascii="Calibri" w:eastAsia="Calibri" w:hAnsi="Calibri" w:cs="Calibri"/>
          <w:u w:val="single"/>
          <w:lang w:eastAsia="en-US"/>
        </w:rPr>
        <w:t xml:space="preserve"> Corp.) that it deemed in violation of its policies against selling advanced weapons to Taiwan. </w:t>
      </w:r>
    </w:p>
    <w:p w14:paraId="3CAE3BCB" w14:textId="77777777" w:rsidR="00B0507B" w:rsidRPr="00B0507B" w:rsidRDefault="00B0507B" w:rsidP="00B0507B">
      <w:pPr>
        <w:rPr>
          <w:rFonts w:ascii="Calibri" w:eastAsia="Calibri" w:hAnsi="Calibri" w:cs="Calibri"/>
          <w:lang w:eastAsia="en-US"/>
        </w:rPr>
      </w:pPr>
      <w:r w:rsidRPr="00B0507B">
        <w:rPr>
          <w:rFonts w:ascii="Calibri" w:eastAsia="Calibri" w:hAnsi="Calibri" w:cs="Calibri"/>
          <w:lang w:eastAsia="en-US"/>
        </w:rPr>
        <w:t>President Donald Trump’s administration issued an executive order to spur the production of rare earths domestically, and created an </w:t>
      </w:r>
      <w:hyperlink r:id="rId14" w:tgtFrame="_blank" w:history="1">
        <w:r w:rsidRPr="00B0507B">
          <w:rPr>
            <w:rFonts w:ascii="Calibri" w:eastAsia="Calibri" w:hAnsi="Calibri" w:cs="Calibri"/>
            <w:color w:val="000000"/>
            <w:lang w:eastAsia="en-US"/>
          </w:rPr>
          <w:t>Energy Resource Governance Initiative</w:t>
        </w:r>
      </w:hyperlink>
      <w:r w:rsidRPr="00B0507B">
        <w:rPr>
          <w:rFonts w:ascii="Calibri" w:eastAsia="Calibri" w:hAnsi="Calibri" w:cs="Calibri"/>
          <w:lang w:eastAsia="en-US"/>
        </w:rPr>
        <w:t> to promote international mining. The European Union and Japan, among others, are also aggressively seeking newer sources of rare earths.</w:t>
      </w:r>
    </w:p>
    <w:p w14:paraId="0338A36E" w14:textId="77777777" w:rsidR="00B0507B" w:rsidRPr="00B0507B" w:rsidRDefault="00B0507B" w:rsidP="00B0507B">
      <w:pPr>
        <w:rPr>
          <w:rFonts w:ascii="Calibri" w:eastAsia="Calibri" w:hAnsi="Calibri" w:cs="Calibri"/>
          <w:u w:val="single"/>
          <w:lang w:eastAsia="en-US"/>
        </w:rPr>
      </w:pPr>
      <w:r w:rsidRPr="00B0507B">
        <w:rPr>
          <w:rFonts w:ascii="Calibri" w:eastAsia="Calibri" w:hAnsi="Calibri" w:cs="Calibri"/>
          <w:lang w:eastAsia="en-US"/>
        </w:rPr>
        <w:t xml:space="preserve">Given this tension, it was superficially surprising that </w:t>
      </w:r>
      <w:r w:rsidRPr="00B0507B">
        <w:rPr>
          <w:rFonts w:ascii="Calibri" w:eastAsia="Calibri" w:hAnsi="Calibri" w:cs="Calibri"/>
          <w:u w:val="single"/>
          <w:lang w:eastAsia="en-US"/>
        </w:rPr>
        <w:t>China announced it would boost its mining quotas in the first quarter of 2021</w:t>
      </w:r>
      <w:r w:rsidRPr="00B0507B">
        <w:rPr>
          <w:rFonts w:ascii="Calibri" w:eastAsia="Calibri" w:hAnsi="Calibri" w:cs="Calibri"/>
          <w:lang w:eastAsia="en-US"/>
        </w:rPr>
        <w:t xml:space="preserve"> by nearly 30%, reflecting a continuation in strong (and rising) demand. But </w:t>
      </w:r>
      <w:r w:rsidRPr="00B0507B">
        <w:rPr>
          <w:rFonts w:ascii="Calibri" w:eastAsia="Calibri" w:hAnsi="Calibri" w:cs="Calibri"/>
          <w:u w:val="single"/>
          <w:lang w:eastAsia="en-US"/>
        </w:rPr>
        <w:t>the increase occurs under a shadow of uncertainty, as the Chinese Communist Party is undertaking a “review” of its policies concerning future sales of rare earths. In all probability, the tactics of the increase are temporary, and fit within a larger strategy.</w:t>
      </w:r>
    </w:p>
    <w:p w14:paraId="2EE26DC8" w14:textId="77777777" w:rsidR="00B0507B" w:rsidRPr="00B0507B" w:rsidRDefault="00B0507B" w:rsidP="00B0507B">
      <w:pPr>
        <w:rPr>
          <w:rFonts w:ascii="Calibri" w:eastAsia="Calibri" w:hAnsi="Calibri" w:cs="Calibri"/>
          <w:u w:val="single"/>
          <w:lang w:eastAsia="en-US"/>
        </w:rPr>
      </w:pPr>
      <w:r w:rsidRPr="00B0507B">
        <w:rPr>
          <w:rFonts w:ascii="Calibri" w:eastAsia="Calibri" w:hAnsi="Calibri" w:cs="Calibri"/>
          <w:highlight w:val="green"/>
          <w:u w:val="single"/>
          <w:lang w:eastAsia="en-US"/>
        </w:rPr>
        <w:t>China will go to great lengths to</w:t>
      </w:r>
      <w:r w:rsidRPr="00B0507B">
        <w:rPr>
          <w:rFonts w:ascii="Calibri" w:eastAsia="Calibri" w:hAnsi="Calibri" w:cs="Calibri"/>
          <w:u w:val="single"/>
          <w:lang w:eastAsia="en-US"/>
        </w:rPr>
        <w:t xml:space="preserve"> maintain overall </w:t>
      </w:r>
      <w:r w:rsidRPr="00B0507B">
        <w:rPr>
          <w:rFonts w:ascii="Calibri" w:eastAsia="Calibri" w:hAnsi="Calibri" w:cs="Calibri"/>
          <w:highlight w:val="green"/>
          <w:u w:val="single"/>
          <w:lang w:eastAsia="en-US"/>
        </w:rPr>
        <w:t>control</w:t>
      </w:r>
      <w:r w:rsidRPr="00B0507B">
        <w:rPr>
          <w:rFonts w:ascii="Calibri" w:eastAsia="Calibri" w:hAnsi="Calibri" w:cs="Calibri"/>
          <w:u w:val="single"/>
          <w:lang w:eastAsia="en-US"/>
        </w:rPr>
        <w:t xml:space="preserve"> of the global rare-earths </w:t>
      </w:r>
      <w:r w:rsidRPr="00B0507B">
        <w:rPr>
          <w:rFonts w:ascii="Calibri" w:eastAsia="Calibri" w:hAnsi="Calibri" w:cs="Calibri"/>
          <w:highlight w:val="green"/>
          <w:u w:val="single"/>
          <w:lang w:eastAsia="en-US"/>
        </w:rPr>
        <w:t>supply</w:t>
      </w:r>
      <w:r w:rsidRPr="00B0507B">
        <w:rPr>
          <w:rFonts w:ascii="Calibri" w:eastAsia="Calibri" w:hAnsi="Calibri" w:cs="Calibri"/>
          <w:u w:val="single"/>
          <w:lang w:eastAsia="en-US"/>
        </w:rPr>
        <w:t>. This fits neatly within the geo-economic approach of the </w:t>
      </w:r>
      <w:hyperlink r:id="rId15" w:tgtFrame="_blank" w:history="1">
        <w:r w:rsidRPr="00B0507B">
          <w:rPr>
            <w:rFonts w:ascii="Calibri" w:eastAsia="Calibri" w:hAnsi="Calibri" w:cs="Calibri"/>
            <w:color w:val="000000"/>
            <w:u w:val="single"/>
            <w:lang w:eastAsia="en-US"/>
          </w:rPr>
          <w:t>One Belt, One Road</w:t>
        </w:r>
      </w:hyperlink>
      <w:r w:rsidRPr="00B0507B">
        <w:rPr>
          <w:rFonts w:ascii="Calibri" w:eastAsia="Calibri" w:hAnsi="Calibri" w:cs="Calibri"/>
          <w:u w:val="single"/>
          <w:lang w:eastAsia="en-US"/>
        </w:rPr>
        <w:t> initiative</w:t>
      </w:r>
      <w:r w:rsidRPr="00B0507B">
        <w:rPr>
          <w:rFonts w:ascii="Calibri" w:eastAsia="Calibri" w:hAnsi="Calibri" w:cs="Calibri"/>
          <w:lang w:eastAsia="en-US"/>
        </w:rPr>
        <w:t xml:space="preserve">, which seeks to use a variety of carrots and sticks — economic, trade, diplomatic and security — </w:t>
      </w:r>
      <w:r w:rsidRPr="00B0507B">
        <w:rPr>
          <w:rFonts w:ascii="Calibri" w:eastAsia="Calibri" w:hAnsi="Calibri" w:cs="Calibri"/>
          <w:u w:val="single"/>
          <w:lang w:eastAsia="en-US"/>
        </w:rPr>
        <w:t>to create zones of influence globally. In terms of rare earths, the strategy seems to be allowing carefully calibrated access to the elements at a level that makes it economically less attractive for competitors to undertake costly exploration and mining operations. This is similar to the oil-market strategy used by Russia and the Organization of Petroleum Exporting Countries for decades.</w:t>
      </w:r>
    </w:p>
    <w:p w14:paraId="3F9A5BB0" w14:textId="77777777" w:rsidR="00B0507B" w:rsidRPr="00B0507B" w:rsidRDefault="00B0507B" w:rsidP="00B0507B">
      <w:pPr>
        <w:rPr>
          <w:rFonts w:ascii="Calibri" w:eastAsia="Calibri" w:hAnsi="Calibri" w:cs="Calibri"/>
          <w:lang w:eastAsia="en-US"/>
        </w:rPr>
      </w:pPr>
      <w:r w:rsidRPr="00B0507B">
        <w:rPr>
          <w:rFonts w:ascii="Calibri" w:eastAsia="Calibri" w:hAnsi="Calibri" w:cs="Calibri"/>
          <w:lang w:eastAsia="en-US"/>
        </w:rPr>
        <w:t>Some free-market advocates believe that China will not take aggressive action choking off supply because that could </w:t>
      </w:r>
      <w:hyperlink r:id="rId16" w:tgtFrame="_blank" w:history="1">
        <w:r w:rsidRPr="00B0507B">
          <w:rPr>
            <w:rFonts w:ascii="Calibri" w:eastAsia="Calibri" w:hAnsi="Calibri" w:cs="Calibri"/>
            <w:color w:val="000000"/>
            <w:lang w:eastAsia="en-US"/>
          </w:rPr>
          <w:t>precipitate retaliation</w:t>
        </w:r>
      </w:hyperlink>
      <w:r w:rsidRPr="00B0507B">
        <w:rPr>
          <w:rFonts w:ascii="Calibri" w:eastAsia="Calibri" w:hAnsi="Calibri" w:cs="Calibri"/>
          <w:lang w:eastAsia="en-US"/>
        </w:rPr>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1FBC4B1A" w14:textId="77777777" w:rsidR="00B0507B" w:rsidRPr="00B0507B" w:rsidRDefault="00B0507B" w:rsidP="00B0507B">
      <w:pPr>
        <w:rPr>
          <w:rFonts w:ascii="Calibri" w:eastAsia="Calibri" w:hAnsi="Calibri" w:cs="Calibri"/>
          <w:u w:val="single"/>
          <w:lang w:eastAsia="en-US"/>
        </w:rPr>
      </w:pPr>
      <w:r w:rsidRPr="00B0507B">
        <w:rPr>
          <w:rFonts w:ascii="Calibri" w:eastAsia="Calibri" w:hAnsi="Calibri" w:cs="Calibri"/>
          <w:u w:val="single"/>
          <w:lang w:eastAsia="en-US"/>
        </w:rPr>
        <w:t xml:space="preserve">The path to rare-earth </w:t>
      </w:r>
      <w:r w:rsidRPr="00B0507B">
        <w:rPr>
          <w:rFonts w:ascii="Calibri" w:eastAsia="Calibri" w:hAnsi="Calibri" w:cs="Calibri"/>
          <w:highlight w:val="green"/>
          <w:u w:val="single"/>
          <w:lang w:eastAsia="en-US"/>
        </w:rPr>
        <w:t>independence for the U.S. must include: Ensuring supply chains</w:t>
      </w:r>
      <w:r w:rsidRPr="00B0507B">
        <w:rPr>
          <w:rFonts w:ascii="Calibri" w:eastAsia="Calibri" w:hAnsi="Calibri" w:cs="Calibri"/>
          <w:u w:val="single"/>
          <w:lang w:eastAsia="en-US"/>
        </w:rPr>
        <w:t xml:space="preserve"> of rare earths necessary </w:t>
      </w:r>
      <w:r w:rsidRPr="00B0507B">
        <w:rPr>
          <w:rFonts w:ascii="Calibri" w:eastAsia="Calibri" w:hAnsi="Calibri" w:cs="Calibri"/>
          <w:highlight w:val="green"/>
          <w:u w:val="single"/>
          <w:lang w:eastAsia="en-US"/>
        </w:rPr>
        <w:t>for national security; promoting</w:t>
      </w:r>
      <w:r w:rsidRPr="00B0507B">
        <w:rPr>
          <w:rFonts w:ascii="Calibri" w:eastAsia="Calibri" w:hAnsi="Calibri" w:cs="Calibri"/>
          <w:u w:val="single"/>
          <w:lang w:eastAsia="en-US"/>
        </w:rPr>
        <w:t xml:space="preserve"> the </w:t>
      </w:r>
      <w:r w:rsidRPr="00B0507B">
        <w:rPr>
          <w:rFonts w:ascii="Calibri" w:eastAsia="Calibri" w:hAnsi="Calibri" w:cs="Calibri"/>
          <w:highlight w:val="green"/>
          <w:u w:val="single"/>
          <w:lang w:eastAsia="en-US"/>
        </w:rPr>
        <w:t>exploitation of the elements</w:t>
      </w:r>
      <w:r w:rsidRPr="00B0507B">
        <w:rPr>
          <w:rFonts w:ascii="Calibri" w:eastAsia="Calibri" w:hAnsi="Calibri" w:cs="Calibri"/>
          <w:u w:val="single"/>
          <w:lang w:eastAsia="en-US"/>
        </w:rPr>
        <w:t xml:space="preserve"> domestically (</w:t>
      </w:r>
      <w:r w:rsidRPr="00B0507B">
        <w:rPr>
          <w:rFonts w:ascii="Calibri" w:eastAsia="Calibri" w:hAnsi="Calibri" w:cs="Calibri"/>
          <w:highlight w:val="green"/>
          <w:u w:val="single"/>
          <w:lang w:eastAsia="en-US"/>
        </w:rPr>
        <w:t>and removing barriers to</w:t>
      </w:r>
      <w:r w:rsidRPr="00B0507B">
        <w:rPr>
          <w:rFonts w:ascii="Calibri" w:eastAsia="Calibri" w:hAnsi="Calibri" w:cs="Calibri"/>
          <w:u w:val="single"/>
          <w:lang w:eastAsia="en-US"/>
        </w:rPr>
        <w:t xml:space="preserve"> responsibly </w:t>
      </w:r>
      <w:r w:rsidRPr="00B0507B">
        <w:rPr>
          <w:rFonts w:ascii="Calibri" w:eastAsia="Calibri" w:hAnsi="Calibri" w:cs="Calibri"/>
          <w:highlight w:val="green"/>
          <w:u w:val="single"/>
          <w:lang w:eastAsia="en-US"/>
        </w:rPr>
        <w:t>do</w:t>
      </w:r>
      <w:r w:rsidRPr="00B0507B">
        <w:rPr>
          <w:rFonts w:ascii="Calibri" w:eastAsia="Calibri" w:hAnsi="Calibri" w:cs="Calibri"/>
          <w:u w:val="single"/>
          <w:lang w:eastAsia="en-US"/>
        </w:rPr>
        <w:t xml:space="preserve">ing </w:t>
      </w:r>
      <w:r w:rsidRPr="00B0507B">
        <w:rPr>
          <w:rFonts w:ascii="Calibri" w:eastAsia="Calibri" w:hAnsi="Calibri" w:cs="Calibri"/>
          <w:highlight w:val="green"/>
          <w:u w:val="single"/>
          <w:lang w:eastAsia="en-US"/>
        </w:rPr>
        <w:t>so</w:t>
      </w:r>
      <w:r w:rsidRPr="00B0507B">
        <w:rPr>
          <w:rFonts w:ascii="Calibri" w:eastAsia="Calibri" w:hAnsi="Calibri" w:cs="Calibri"/>
          <w:u w:val="single"/>
          <w:lang w:eastAsia="en-US"/>
        </w:rPr>
        <w:t>); mandating that defense contractors and other critical-infrastructure entities wean themselves off Chinese rare earths; sponsoring research and development to find alternative materials, especially for clean energy technology; and creating a substantial stockpile of the elements in case of a Chinese boycott.</w:t>
      </w:r>
    </w:p>
    <w:p w14:paraId="1599E7F5" w14:textId="77777777" w:rsidR="00B0507B" w:rsidRPr="00B0507B" w:rsidRDefault="00B0507B" w:rsidP="00B0507B">
      <w:pPr>
        <w:rPr>
          <w:rFonts w:ascii="Calibri" w:eastAsia="Calibri" w:hAnsi="Calibri" w:cs="Calibri"/>
          <w:lang w:eastAsia="en-US"/>
        </w:rPr>
      </w:pPr>
      <w:r w:rsidRPr="00B0507B">
        <w:rPr>
          <w:rFonts w:ascii="Calibri" w:eastAsia="Calibri" w:hAnsi="Calibri" w:cs="Calibri"/>
          <w:u w:val="single"/>
          <w:lang w:eastAsia="en-US"/>
        </w:rPr>
        <w:t>This is a bipartisan agenda. The Trump administration’s </w:t>
      </w:r>
      <w:hyperlink r:id="rId17" w:tgtFrame="_blank" w:history="1">
        <w:r w:rsidRPr="00B0507B">
          <w:rPr>
            <w:rFonts w:ascii="Calibri" w:eastAsia="Calibri" w:hAnsi="Calibri" w:cs="Calibri"/>
            <w:color w:val="000000"/>
            <w:u w:val="single"/>
            <w:lang w:eastAsia="en-US"/>
          </w:rPr>
          <w:t>strategic assessment</w:t>
        </w:r>
      </w:hyperlink>
      <w:r w:rsidRPr="00B0507B">
        <w:rPr>
          <w:rFonts w:ascii="Calibri" w:eastAsia="Calibri" w:hAnsi="Calibri" w:cs="Calibri"/>
          <w:lang w:eastAsia="en-US"/>
        </w:rPr>
        <w:t xml:space="preserve"> of what needs to be done (which goes beyond just 17 rare earths to include a total of 35 critical minerals) is thoughtful, and </w:t>
      </w:r>
      <w:r w:rsidRPr="00B0507B">
        <w:rPr>
          <w:rFonts w:ascii="Calibri" w:eastAsia="Calibri" w:hAnsi="Calibri" w:cs="Calibri"/>
          <w:u w:val="single"/>
          <w:lang w:eastAsia="en-US"/>
        </w:rPr>
        <w:t>should serve as a basis for the Biden administration</w:t>
      </w:r>
      <w:r w:rsidRPr="00B0507B">
        <w:rPr>
          <w:rFonts w:ascii="Calibri" w:eastAsia="Calibri" w:hAnsi="Calibri" w:cs="Calibri"/>
          <w:lang w:eastAsia="en-US"/>
        </w:rPr>
        <w:t xml:space="preserve"> and Congress.</w:t>
      </w:r>
    </w:p>
    <w:p w14:paraId="4C646EBB" w14:textId="77777777" w:rsidR="00B0507B" w:rsidRPr="00B0507B" w:rsidRDefault="00B0507B" w:rsidP="00B0507B">
      <w:pPr>
        <w:rPr>
          <w:rFonts w:ascii="Calibri" w:eastAsia="Calibri" w:hAnsi="Calibri" w:cs="Calibri"/>
          <w:lang w:eastAsia="en-US"/>
        </w:rPr>
      </w:pPr>
    </w:p>
    <w:p w14:paraId="43F8D5C6" w14:textId="77777777" w:rsidR="00B0507B" w:rsidRPr="00B0507B" w:rsidRDefault="00B0507B" w:rsidP="00B0507B">
      <w:pPr>
        <w:keepNext/>
        <w:keepLines/>
        <w:spacing w:before="40" w:after="0"/>
        <w:outlineLvl w:val="3"/>
        <w:rPr>
          <w:rFonts w:ascii="Calibri" w:eastAsia="SimSun" w:hAnsi="Calibri" w:cs="Times New Roman"/>
          <w:b/>
          <w:iCs/>
          <w:sz w:val="26"/>
          <w:lang w:eastAsia="en-US"/>
        </w:rPr>
      </w:pPr>
      <w:r w:rsidRPr="00B0507B">
        <w:rPr>
          <w:rFonts w:ascii="Calibri" w:eastAsia="SimSun" w:hAnsi="Calibri" w:cs="Times New Roman"/>
          <w:b/>
          <w:iCs/>
          <w:sz w:val="26"/>
          <w:lang w:eastAsia="en-US"/>
        </w:rPr>
        <w:t>REM access key to military primacy and tech advancement – alternatives fail</w:t>
      </w:r>
    </w:p>
    <w:p w14:paraId="3C2DDE9A" w14:textId="77777777" w:rsidR="00B0507B" w:rsidRPr="00B0507B" w:rsidRDefault="00B0507B" w:rsidP="00B0507B">
      <w:pPr>
        <w:rPr>
          <w:rFonts w:ascii="Calibri" w:eastAsia="Calibri" w:hAnsi="Calibri" w:cs="Calibri"/>
          <w:szCs w:val="26"/>
          <w:lang w:eastAsia="en-US"/>
        </w:rPr>
      </w:pPr>
      <w:r w:rsidRPr="00B0507B">
        <w:rPr>
          <w:rFonts w:ascii="Calibri" w:eastAsia="Calibri" w:hAnsi="Calibri" w:cs="Calibri"/>
          <w:szCs w:val="26"/>
          <w:u w:val="single"/>
          <w:lang w:eastAsia="en-US"/>
        </w:rPr>
        <w:t>Trigaux 12</w:t>
      </w:r>
      <w:r w:rsidRPr="00B0507B">
        <w:rPr>
          <w:rFonts w:ascii="Calibri" w:eastAsia="Calibri" w:hAnsi="Calibri" w:cs="Calibri"/>
          <w:szCs w:val="26"/>
          <w:lang w:eastAsia="en-US"/>
        </w:rPr>
        <w:t xml:space="preserve"> (David, University Honors Program University of South Florida St. Petersburg) </w:t>
      </w:r>
      <w:r w:rsidRPr="00B0507B">
        <w:rPr>
          <w:rFonts w:ascii="Calibri" w:eastAsia="Calibri" w:hAnsi="Calibri" w:cs="Calibri"/>
          <w:lang w:eastAsia="en-US"/>
        </w:rPr>
        <w:t xml:space="preserve">“The US, China and Rare Earth Metals: The Future Of Green Technology, Military Tech, and a Potential Achilles‟ Heel to American Hegemony,” USF St. Petersberg, May 2, 2012, </w:t>
      </w:r>
      <w:hyperlink r:id="rId18" w:history="1">
        <w:r w:rsidRPr="00B0507B">
          <w:rPr>
            <w:rFonts w:ascii="Calibri" w:eastAsia="Calibri" w:hAnsi="Calibri" w:cs="Calibri"/>
            <w:color w:val="000000"/>
            <w:lang w:eastAsia="en-US"/>
          </w:rPr>
          <w:t>https://digital.stpetersburg.usf.edu/cgi/viewcontent.cgi?article=1132&amp;context=honorstheses</w:t>
        </w:r>
      </w:hyperlink>
      <w:r w:rsidRPr="00B0507B">
        <w:rPr>
          <w:rFonts w:ascii="Calibri" w:eastAsia="Calibri" w:hAnsi="Calibri" w:cs="Calibri"/>
          <w:szCs w:val="26"/>
          <w:lang w:eastAsia="en-US"/>
        </w:rPr>
        <w:t>] TDI</w:t>
      </w:r>
    </w:p>
    <w:p w14:paraId="46C19356" w14:textId="77777777" w:rsidR="00B0507B" w:rsidRPr="00B0507B" w:rsidRDefault="00B0507B" w:rsidP="00B0507B">
      <w:pPr>
        <w:rPr>
          <w:rFonts w:ascii="Calibri" w:eastAsia="Calibri" w:hAnsi="Calibri" w:cs="Calibri"/>
          <w:u w:val="single"/>
          <w:lang w:eastAsia="en-US"/>
        </w:rPr>
      </w:pPr>
      <w:r w:rsidRPr="00B0507B">
        <w:rPr>
          <w:rFonts w:ascii="Calibri" w:eastAsia="Calibri" w:hAnsi="Calibri" w:cs="Calibri"/>
          <w:lang w:eastAsia="en-US"/>
        </w:rPr>
        <w:t xml:space="preserve">The </w:t>
      </w:r>
      <w:r w:rsidRPr="00B0507B">
        <w:rPr>
          <w:rFonts w:ascii="Calibri" w:eastAsia="Calibri" w:hAnsi="Calibri" w:cs="Calibri"/>
          <w:u w:val="single"/>
          <w:lang w:eastAsia="en-US"/>
        </w:rPr>
        <w:t xml:space="preserve">implications of a </w:t>
      </w:r>
      <w:r w:rsidRPr="00B0507B">
        <w:rPr>
          <w:rFonts w:ascii="Calibri" w:eastAsia="Calibri" w:hAnsi="Calibri" w:cs="Calibri"/>
          <w:highlight w:val="green"/>
          <w:u w:val="single"/>
          <w:lang w:eastAsia="en-US"/>
        </w:rPr>
        <w:t>rare earth shortage</w:t>
      </w:r>
      <w:r w:rsidRPr="00B0507B">
        <w:rPr>
          <w:rFonts w:ascii="Calibri" w:eastAsia="Calibri" w:hAnsi="Calibri" w:cs="Calibri"/>
          <w:lang w:eastAsia="en-US"/>
        </w:rPr>
        <w:t xml:space="preserve"> aren’t strictly related to the environment, and energy dependence, but </w:t>
      </w:r>
      <w:r w:rsidRPr="00B0507B">
        <w:rPr>
          <w:rFonts w:ascii="Calibri" w:eastAsia="Calibri" w:hAnsi="Calibri" w:cs="Calibri"/>
          <w:highlight w:val="green"/>
          <w:u w:val="single"/>
          <w:lang w:eastAsia="en-US"/>
        </w:rPr>
        <w:t>have</w:t>
      </w:r>
      <w:r w:rsidRPr="00B0507B">
        <w:rPr>
          <w:rFonts w:ascii="Calibri" w:eastAsia="Calibri" w:hAnsi="Calibri" w:cs="Calibri"/>
          <w:u w:val="single"/>
          <w:lang w:eastAsia="en-US"/>
        </w:rPr>
        <w:t xml:space="preserve"> distinct </w:t>
      </w:r>
      <w:r w:rsidRPr="00B0507B">
        <w:rPr>
          <w:rFonts w:ascii="Calibri" w:eastAsia="Calibri" w:hAnsi="Calibri" w:cs="Calibri"/>
          <w:highlight w:val="green"/>
          <w:u w:val="single"/>
          <w:lang w:eastAsia="en-US"/>
        </w:rPr>
        <w:t>military implications</w:t>
      </w:r>
      <w:r w:rsidRPr="00B0507B">
        <w:rPr>
          <w:rFonts w:ascii="Calibri" w:eastAsia="Calibri" w:hAnsi="Calibri" w:cs="Calibri"/>
          <w:u w:val="single"/>
          <w:lang w:eastAsia="en-US"/>
        </w:rPr>
        <w:t xml:space="preserve"> as well </w:t>
      </w:r>
      <w:r w:rsidRPr="00B0507B">
        <w:rPr>
          <w:rFonts w:ascii="Calibri" w:eastAsia="Calibri" w:hAnsi="Calibri" w:cs="Calibri"/>
          <w:highlight w:val="green"/>
          <w:u w:val="single"/>
          <w:lang w:eastAsia="en-US"/>
        </w:rPr>
        <w:t>that</w:t>
      </w:r>
      <w:r w:rsidRPr="00B0507B">
        <w:rPr>
          <w:rFonts w:ascii="Calibri" w:eastAsia="Calibri" w:hAnsi="Calibri" w:cs="Calibri"/>
          <w:u w:val="single"/>
          <w:lang w:eastAsia="en-US"/>
        </w:rPr>
        <w:t xml:space="preserve"> could </w:t>
      </w:r>
      <w:r w:rsidRPr="00B0507B">
        <w:rPr>
          <w:rFonts w:ascii="Calibri" w:eastAsia="Calibri" w:hAnsi="Calibri" w:cs="Calibri"/>
          <w:highlight w:val="green"/>
          <w:u w:val="single"/>
          <w:lang w:eastAsia="en-US"/>
        </w:rPr>
        <w:t>threaten the</w:t>
      </w:r>
      <w:r w:rsidRPr="00B0507B">
        <w:rPr>
          <w:rFonts w:ascii="Calibri" w:eastAsia="Calibri" w:hAnsi="Calibri" w:cs="Calibri"/>
          <w:u w:val="single"/>
          <w:lang w:eastAsia="en-US"/>
        </w:rPr>
        <w:t xml:space="preserve"> position of the </w:t>
      </w:r>
      <w:r w:rsidRPr="00B0507B">
        <w:rPr>
          <w:rFonts w:ascii="Calibri" w:eastAsia="Calibri" w:hAnsi="Calibri" w:cs="Calibri"/>
          <w:highlight w:val="green"/>
          <w:u w:val="single"/>
          <w:lang w:eastAsia="en-US"/>
        </w:rPr>
        <w:t>U</w:t>
      </w:r>
      <w:r w:rsidRPr="00B0507B">
        <w:rPr>
          <w:rFonts w:ascii="Calibri" w:eastAsia="Calibri" w:hAnsi="Calibri" w:cs="Calibri"/>
          <w:u w:val="single"/>
          <w:lang w:eastAsia="en-US"/>
        </w:rPr>
        <w:t xml:space="preserve">nited </w:t>
      </w:r>
      <w:r w:rsidRPr="00B0507B">
        <w:rPr>
          <w:rFonts w:ascii="Calibri" w:eastAsia="Calibri" w:hAnsi="Calibri" w:cs="Calibri"/>
          <w:highlight w:val="green"/>
          <w:u w:val="single"/>
          <w:lang w:eastAsia="en-US"/>
        </w:rPr>
        <w:t>S</w:t>
      </w:r>
      <w:r w:rsidRPr="00B0507B">
        <w:rPr>
          <w:rFonts w:ascii="Calibri" w:eastAsia="Calibri" w:hAnsi="Calibri" w:cs="Calibri"/>
          <w:u w:val="single"/>
          <w:lang w:eastAsia="en-US"/>
        </w:rPr>
        <w:t>tates world’s strongest military</w:t>
      </w:r>
      <w:r w:rsidRPr="00B0507B">
        <w:rPr>
          <w:rFonts w:ascii="Calibri" w:eastAsia="Calibri" w:hAnsi="Calibri" w:cs="Calibri"/>
          <w:lang w:eastAsia="en-US"/>
        </w:rPr>
        <w:t xml:space="preserve">. The United States place in the world was assured by powerful and decisive deployments in World War One and World War Two. </w:t>
      </w:r>
      <w:r w:rsidRPr="00B0507B">
        <w:rPr>
          <w:rFonts w:ascii="Calibri" w:eastAsia="Calibri" w:hAnsi="Calibri" w:cs="Calibri"/>
          <w:u w:val="single"/>
          <w:lang w:eastAsia="en-US"/>
        </w:rPr>
        <w:t>Our military expansion was built upon a large, powerful industrial base that created more, better weapons of war for our soldiers</w:t>
      </w:r>
      <w:r w:rsidRPr="00B0507B">
        <w:rPr>
          <w:rFonts w:ascii="Calibri" w:eastAsia="Calibri" w:hAnsi="Calibri" w:cs="Calibri"/>
          <w:lang w:eastAsia="en-US"/>
        </w:rPr>
        <w:t xml:space="preserve">. During the World Wars, a well-organized draft that sent millions of men into battle in a short amount of time proved decisive, but as the war ended, and soldiers drafted into service returned to civilian life, </w:t>
      </w:r>
      <w:r w:rsidRPr="00B0507B">
        <w:rPr>
          <w:rFonts w:ascii="Calibri" w:eastAsia="Calibri" w:hAnsi="Calibri" w:cs="Calibri"/>
          <w:u w:val="single"/>
          <w:lang w:eastAsia="en-US"/>
        </w:rPr>
        <w:t xml:space="preserve">the U.S. </w:t>
      </w:r>
      <w:r w:rsidRPr="00B0507B">
        <w:rPr>
          <w:rFonts w:ascii="Calibri" w:eastAsia="Calibri" w:hAnsi="Calibri" w:cs="Calibri"/>
          <w:highlight w:val="green"/>
          <w:u w:val="single"/>
          <w:lang w:eastAsia="en-US"/>
        </w:rPr>
        <w:t>technological superiority</w:t>
      </w:r>
      <w:r w:rsidRPr="00B0507B">
        <w:rPr>
          <w:rFonts w:ascii="Calibri" w:eastAsia="Calibri" w:hAnsi="Calibri" w:cs="Calibri"/>
          <w:u w:val="single"/>
          <w:lang w:eastAsia="en-US"/>
        </w:rPr>
        <w:t xml:space="preserve"> over its opponents provided it with </w:t>
      </w:r>
      <w:r w:rsidRPr="00B0507B">
        <w:rPr>
          <w:rFonts w:ascii="Calibri" w:eastAsia="Calibri" w:hAnsi="Calibri" w:cs="Calibri"/>
          <w:highlight w:val="green"/>
          <w:u w:val="single"/>
          <w:lang w:eastAsia="en-US"/>
        </w:rPr>
        <w:t>sustained dominance</w:t>
      </w:r>
      <w:r w:rsidRPr="00B0507B">
        <w:rPr>
          <w:rFonts w:ascii="Calibri" w:eastAsia="Calibri" w:hAnsi="Calibri" w:cs="Calibri"/>
          <w:u w:val="single"/>
          <w:lang w:eastAsia="en-US"/>
        </w:rPr>
        <w:t xml:space="preserve"> over its enemies, </w:t>
      </w:r>
      <w:r w:rsidRPr="00B0507B">
        <w:rPr>
          <w:rFonts w:ascii="Calibri" w:eastAsia="Calibri" w:hAnsi="Calibri" w:cs="Calibri"/>
          <w:highlight w:val="green"/>
          <w:u w:val="single"/>
          <w:lang w:eastAsia="en-US"/>
        </w:rPr>
        <w:t>even as the numerical size of the army declined</w:t>
      </w:r>
      <w:r w:rsidRPr="00B0507B">
        <w:rPr>
          <w:rFonts w:ascii="Calibri" w:eastAsia="Calibri" w:hAnsi="Calibri" w:cs="Calibri"/>
          <w:u w:val="single"/>
          <w:lang w:eastAsia="en-US"/>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0B3E1879" w14:textId="77777777" w:rsidR="00B0507B" w:rsidRPr="00B0507B" w:rsidRDefault="00B0507B" w:rsidP="00B0507B">
      <w:pPr>
        <w:rPr>
          <w:rFonts w:ascii="Calibri" w:eastAsia="Calibri" w:hAnsi="Calibri" w:cs="Calibri"/>
          <w:lang w:eastAsia="en-US"/>
        </w:rPr>
      </w:pPr>
      <w:r w:rsidRPr="00B0507B">
        <w:rPr>
          <w:rFonts w:ascii="Calibri" w:eastAsia="Calibri" w:hAnsi="Calibri" w:cs="Calibri"/>
          <w:u w:val="single"/>
          <w:lang w:eastAsia="en-US"/>
        </w:rPr>
        <w:t>The United States military now serves many important functions, deterring threats across the world. The United States projects its power internationally, through a network of bases and allied nations. Thus, the United States is a powerful player in all regions of the world, and often serves as a buffer against conflict in these regions. US military presence serves as a buffer against Chinese military modernization in Eastern Asia, against an increasingly nationalist Russia in Europe, and smaller regional actors, such as Venezuela in South America and Iran in the Middle East. The U.S. Navy is deployed all over the world, as the guarantor of international maritime trade routes</w:t>
      </w:r>
      <w:r w:rsidRPr="00B0507B">
        <w:rPr>
          <w:rFonts w:ascii="Calibri" w:eastAsia="Calibri" w:hAnsi="Calibri" w:cs="Calibri"/>
          <w:lang w:eastAsia="en-US"/>
        </w:rPr>
        <w:t xml:space="preserve">. The US Navy leads action against challenges to its maritime sovereignty on the other side of the globe, </w:t>
      </w:r>
      <w:r w:rsidRPr="00B0507B">
        <w:rPr>
          <w:rFonts w:ascii="Calibri" w:eastAsia="Calibri" w:hAnsi="Calibri" w:cs="Calibri"/>
          <w:u w:val="single"/>
          <w:lang w:eastAsia="en-US"/>
        </w:rPr>
        <w:t>such as current action against Somali piracy</w:t>
      </w:r>
      <w:r w:rsidRPr="00B0507B">
        <w:rPr>
          <w:rFonts w:ascii="Calibri" w:eastAsia="Calibri" w:hAnsi="Calibri" w:cs="Calibri"/>
          <w:lang w:eastAsia="en-US"/>
        </w:rPr>
        <w:t>.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w:t>
      </w:r>
      <w:r w:rsidRPr="00B0507B">
        <w:rPr>
          <w:rFonts w:ascii="Calibri" w:eastAsia="Calibri" w:hAnsi="Calibri" w:cs="Calibri"/>
          <w:highlight w:val="green"/>
          <w:lang w:eastAsia="en-US"/>
        </w:rPr>
        <w:t xml:space="preserve">). </w:t>
      </w:r>
      <w:r w:rsidRPr="00B0507B">
        <w:rPr>
          <w:rFonts w:ascii="Calibri" w:eastAsia="Calibri" w:hAnsi="Calibri" w:cs="Calibri"/>
          <w:highlight w:val="green"/>
          <w:u w:val="single"/>
          <w:lang w:eastAsia="en-US"/>
        </w:rPr>
        <w:t>US projection is also key deterring emerging threats such as terrorism and nuclear proliferation</w:t>
      </w:r>
      <w:r w:rsidRPr="00B0507B">
        <w:rPr>
          <w:rFonts w:ascii="Calibri" w:eastAsia="Calibri" w:hAnsi="Calibri" w:cs="Calibri"/>
          <w:lang w:eastAsia="en-US"/>
        </w:rPr>
        <w:t xml:space="preserve">. While not direct challenges to US primacy, both terrorism and nuclear proliferation can kill thousands.  </w:t>
      </w:r>
    </w:p>
    <w:p w14:paraId="683D7F58" w14:textId="77777777" w:rsidR="00B0507B" w:rsidRPr="00B0507B" w:rsidRDefault="00B0507B" w:rsidP="00B0507B">
      <w:pPr>
        <w:rPr>
          <w:rFonts w:ascii="Calibri" w:eastAsia="Calibri" w:hAnsi="Calibri" w:cs="Calibri"/>
          <w:lang w:eastAsia="en-US"/>
        </w:rPr>
      </w:pPr>
      <w:r w:rsidRPr="00B0507B">
        <w:rPr>
          <w:rFonts w:ascii="Calibri" w:eastAsia="Calibri" w:hAnsi="Calibri" w:cs="Calibri"/>
          <w:u w:val="single"/>
          <w:lang w:eastAsia="en-US"/>
        </w:rPr>
        <w:t>The US Air Force has a commanding lead over the rest of the world, in terms of both numbers and capabilities.</w:t>
      </w:r>
      <w:r w:rsidRPr="00B0507B">
        <w:rPr>
          <w:rFonts w:ascii="Calibri" w:eastAsia="Calibri" w:hAnsi="Calibri" w:cs="Calibri"/>
          <w:lang w:eastAsia="en-US"/>
        </w:rPr>
        <w:t xml:space="preserve"> American ground forces have few peers, and are unmatched in their ability to deploy to anywhere in the world at an equally unmatched pace.</w:t>
      </w:r>
    </w:p>
    <w:p w14:paraId="1A4B4550" w14:textId="77777777" w:rsidR="00B0507B" w:rsidRPr="00B0507B" w:rsidRDefault="00B0507B" w:rsidP="00B0507B">
      <w:pPr>
        <w:rPr>
          <w:rFonts w:ascii="Calibri" w:eastAsia="Calibri" w:hAnsi="Calibri" w:cs="Calibri"/>
          <w:lang w:eastAsia="en-US"/>
        </w:rPr>
      </w:pPr>
      <w:r w:rsidRPr="00B0507B">
        <w:rPr>
          <w:rFonts w:ascii="Calibri" w:eastAsia="Calibri" w:hAnsi="Calibri" w:cs="Calibri"/>
          <w:lang w:eastAsia="en-US"/>
        </w:rPr>
        <w:t xml:space="preserve">The only perceived challenge to the United States militarily comes from the People’s Republic of China.76 While </w:t>
      </w:r>
      <w:r w:rsidRPr="00B0507B">
        <w:rPr>
          <w:rFonts w:ascii="Calibri" w:eastAsia="Calibri" w:hAnsi="Calibri" w:cs="Calibri"/>
          <w:u w:val="single"/>
          <w:lang w:eastAsia="en-US"/>
        </w:rPr>
        <w:t>the United States outspends all other nations in the world put together in terms of military spending, China follows as a close second, and has begun an extensive modernization program to boot</w:t>
      </w:r>
      <w:r w:rsidRPr="00B0507B">
        <w:rPr>
          <w:rFonts w:ascii="Calibri" w:eastAsia="Calibri" w:hAnsi="Calibri" w:cs="Calibri"/>
          <w:lang w:eastAsia="en-US"/>
        </w:rPr>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B0507B">
        <w:rPr>
          <w:rFonts w:ascii="Calibri" w:eastAsia="Calibri" w:hAnsi="Calibri" w:cs="Calibri"/>
          <w:highlight w:val="green"/>
          <w:u w:val="single"/>
          <w:lang w:eastAsia="en-US"/>
        </w:rPr>
        <w:t>Chinese modernization</w:t>
      </w:r>
      <w:r w:rsidRPr="00B0507B">
        <w:rPr>
          <w:rFonts w:ascii="Calibri" w:eastAsia="Calibri" w:hAnsi="Calibri" w:cs="Calibri"/>
          <w:u w:val="single"/>
          <w:lang w:eastAsia="en-US"/>
        </w:rPr>
        <w:t xml:space="preserve"> efforts </w:t>
      </w:r>
      <w:r w:rsidRPr="00B0507B">
        <w:rPr>
          <w:rFonts w:ascii="Calibri" w:eastAsia="Calibri" w:hAnsi="Calibri" w:cs="Calibri"/>
          <w:highlight w:val="green"/>
          <w:u w:val="single"/>
          <w:lang w:eastAsia="en-US"/>
        </w:rPr>
        <w:t>have</w:t>
      </w:r>
      <w:r w:rsidRPr="00B0507B">
        <w:rPr>
          <w:rFonts w:ascii="Calibri" w:eastAsia="Calibri" w:hAnsi="Calibri" w:cs="Calibri"/>
          <w:u w:val="single"/>
          <w:lang w:eastAsia="en-US"/>
        </w:rPr>
        <w:t xml:space="preserve"> a serious </w:t>
      </w:r>
      <w:r w:rsidRPr="00B0507B">
        <w:rPr>
          <w:rFonts w:ascii="Calibri" w:eastAsia="Calibri" w:hAnsi="Calibri" w:cs="Calibri"/>
          <w:highlight w:val="green"/>
          <w:u w:val="single"/>
          <w:lang w:eastAsia="en-US"/>
        </w:rPr>
        <w:t>long-term advantage over the U</w:t>
      </w:r>
      <w:r w:rsidRPr="00B0507B">
        <w:rPr>
          <w:rFonts w:ascii="Calibri" w:eastAsia="Calibri" w:hAnsi="Calibri" w:cs="Calibri"/>
          <w:u w:val="single"/>
          <w:lang w:eastAsia="en-US"/>
        </w:rPr>
        <w:t xml:space="preserve">nited </w:t>
      </w:r>
      <w:r w:rsidRPr="00B0507B">
        <w:rPr>
          <w:rFonts w:ascii="Calibri" w:eastAsia="Calibri" w:hAnsi="Calibri" w:cs="Calibri"/>
          <w:highlight w:val="green"/>
          <w:u w:val="single"/>
          <w:lang w:eastAsia="en-US"/>
        </w:rPr>
        <w:t>S</w:t>
      </w:r>
      <w:r w:rsidRPr="00B0507B">
        <w:rPr>
          <w:rFonts w:ascii="Calibri" w:eastAsia="Calibri" w:hAnsi="Calibri" w:cs="Calibri"/>
          <w:u w:val="single"/>
          <w:lang w:eastAsia="en-US"/>
        </w:rPr>
        <w:t xml:space="preserve">tates; </w:t>
      </w:r>
      <w:r w:rsidRPr="00B0507B">
        <w:rPr>
          <w:rFonts w:ascii="Calibri" w:eastAsia="Calibri" w:hAnsi="Calibri" w:cs="Calibri"/>
          <w:highlight w:val="green"/>
          <w:u w:val="single"/>
          <w:lang w:eastAsia="en-US"/>
        </w:rPr>
        <w:t>access to r</w:t>
      </w:r>
      <w:r w:rsidRPr="00B0507B">
        <w:rPr>
          <w:rFonts w:ascii="Calibri" w:eastAsia="Calibri" w:hAnsi="Calibri" w:cs="Calibri"/>
          <w:u w:val="single"/>
          <w:lang w:eastAsia="en-US"/>
        </w:rPr>
        <w:t xml:space="preserve">are </w:t>
      </w:r>
      <w:r w:rsidRPr="00B0507B">
        <w:rPr>
          <w:rFonts w:ascii="Calibri" w:eastAsia="Calibri" w:hAnsi="Calibri" w:cs="Calibri"/>
          <w:highlight w:val="green"/>
          <w:u w:val="single"/>
          <w:lang w:eastAsia="en-US"/>
        </w:rPr>
        <w:t>e</w:t>
      </w:r>
      <w:r w:rsidRPr="00B0507B">
        <w:rPr>
          <w:rFonts w:ascii="Calibri" w:eastAsia="Calibri" w:hAnsi="Calibri" w:cs="Calibri"/>
          <w:u w:val="single"/>
          <w:lang w:eastAsia="en-US"/>
        </w:rPr>
        <w:t xml:space="preserve">arth </w:t>
      </w:r>
      <w:r w:rsidRPr="00B0507B">
        <w:rPr>
          <w:rFonts w:ascii="Calibri" w:eastAsia="Calibri" w:hAnsi="Calibri" w:cs="Calibri"/>
          <w:highlight w:val="green"/>
          <w:u w:val="single"/>
          <w:lang w:eastAsia="en-US"/>
        </w:rPr>
        <w:t>m</w:t>
      </w:r>
      <w:r w:rsidRPr="00B0507B">
        <w:rPr>
          <w:rFonts w:ascii="Calibri" w:eastAsia="Calibri" w:hAnsi="Calibri" w:cs="Calibri"/>
          <w:u w:val="single"/>
          <w:lang w:eastAsia="en-US"/>
        </w:rPr>
        <w:t>etals, and a large concentration of rare earth chemists doing research.80 This advantage, coupled with the U.S. losing access to rare earth metals, will even the odds much quicker than policymakers had previously anticipated</w:t>
      </w:r>
      <w:r w:rsidRPr="00B0507B">
        <w:rPr>
          <w:rFonts w:ascii="Calibri" w:eastAsia="Calibri" w:hAnsi="Calibri" w:cs="Calibri"/>
          <w:lang w:eastAsia="en-US"/>
        </w:rPr>
        <w:t>. 81</w:t>
      </w:r>
    </w:p>
    <w:p w14:paraId="54AEC895" w14:textId="77777777" w:rsidR="00B0507B" w:rsidRPr="00B0507B" w:rsidRDefault="00B0507B" w:rsidP="00B0507B">
      <w:pPr>
        <w:rPr>
          <w:rFonts w:ascii="Calibri" w:eastAsia="Calibri" w:hAnsi="Calibri" w:cs="Calibri"/>
          <w:lang w:eastAsia="en-US"/>
        </w:rPr>
      </w:pPr>
      <w:r w:rsidRPr="00B0507B">
        <w:rPr>
          <w:rFonts w:ascii="Calibri" w:eastAsia="Calibri" w:hAnsi="Calibri" w:cs="Calibri"/>
          <w:u w:val="single"/>
          <w:lang w:eastAsia="en-US"/>
        </w:rPr>
        <w:t>The largest example is US airpower</w:t>
      </w:r>
      <w:r w:rsidRPr="00B0507B">
        <w:rPr>
          <w:rFonts w:ascii="Calibri" w:eastAsia="Calibri" w:hAnsi="Calibri" w:cs="Calibri"/>
          <w:lang w:eastAsia="en-US"/>
        </w:rPr>
        <w:t xml:space="preserve">. With every successive generation of military aircraft, </w:t>
      </w:r>
      <w:r w:rsidRPr="00B0507B">
        <w:rPr>
          <w:rFonts w:ascii="Calibri" w:eastAsia="Calibri" w:hAnsi="Calibri" w:cs="Calibri"/>
          <w:u w:val="single"/>
          <w:lang w:eastAsia="en-US"/>
        </w:rPr>
        <w:t xml:space="preserve">the </w:t>
      </w:r>
      <w:r w:rsidRPr="00B0507B">
        <w:rPr>
          <w:rFonts w:ascii="Calibri" w:eastAsia="Calibri" w:hAnsi="Calibri" w:cs="Calibri"/>
          <w:highlight w:val="green"/>
          <w:u w:val="single"/>
          <w:lang w:eastAsia="en-US"/>
        </w:rPr>
        <w:t>U.S. A</w:t>
      </w:r>
      <w:r w:rsidRPr="00B0507B">
        <w:rPr>
          <w:rFonts w:ascii="Calibri" w:eastAsia="Calibri" w:hAnsi="Calibri" w:cs="Calibri"/>
          <w:u w:val="single"/>
          <w:lang w:eastAsia="en-US"/>
        </w:rPr>
        <w:t xml:space="preserve">ir </w:t>
      </w:r>
      <w:r w:rsidRPr="00B0507B">
        <w:rPr>
          <w:rFonts w:ascii="Calibri" w:eastAsia="Calibri" w:hAnsi="Calibri" w:cs="Calibri"/>
          <w:highlight w:val="green"/>
          <w:u w:val="single"/>
          <w:lang w:eastAsia="en-US"/>
        </w:rPr>
        <w:t>F</w:t>
      </w:r>
      <w:r w:rsidRPr="00B0507B">
        <w:rPr>
          <w:rFonts w:ascii="Calibri" w:eastAsia="Calibri" w:hAnsi="Calibri" w:cs="Calibri"/>
          <w:u w:val="single"/>
          <w:lang w:eastAsia="en-US"/>
        </w:rPr>
        <w:t xml:space="preserve">orce </w:t>
      </w:r>
      <w:r w:rsidRPr="00B0507B">
        <w:rPr>
          <w:rFonts w:ascii="Calibri" w:eastAsia="Calibri" w:hAnsi="Calibri" w:cs="Calibri"/>
          <w:highlight w:val="green"/>
          <w:u w:val="single"/>
          <w:lang w:eastAsia="en-US"/>
        </w:rPr>
        <w:t>becomes more</w:t>
      </w:r>
      <w:r w:rsidRPr="00B0507B">
        <w:rPr>
          <w:rFonts w:ascii="Calibri" w:eastAsia="Calibri" w:hAnsi="Calibri" w:cs="Calibri"/>
          <w:u w:val="single"/>
          <w:lang w:eastAsia="en-US"/>
        </w:rPr>
        <w:t xml:space="preserve"> and more </w:t>
      </w:r>
      <w:r w:rsidRPr="00B0507B">
        <w:rPr>
          <w:rFonts w:ascii="Calibri" w:eastAsia="Calibri" w:hAnsi="Calibri" w:cs="Calibri"/>
          <w:highlight w:val="green"/>
          <w:u w:val="single"/>
          <w:lang w:eastAsia="en-US"/>
        </w:rPr>
        <w:t>dependent on R</w:t>
      </w:r>
      <w:r w:rsidRPr="00B0507B">
        <w:rPr>
          <w:rFonts w:ascii="Calibri" w:eastAsia="Calibri" w:hAnsi="Calibri" w:cs="Calibri"/>
          <w:u w:val="single"/>
          <w:lang w:eastAsia="en-US"/>
        </w:rPr>
        <w:t xml:space="preserve">are </w:t>
      </w:r>
      <w:r w:rsidRPr="00B0507B">
        <w:rPr>
          <w:rFonts w:ascii="Calibri" w:eastAsia="Calibri" w:hAnsi="Calibri" w:cs="Calibri"/>
          <w:highlight w:val="green"/>
          <w:u w:val="single"/>
          <w:lang w:eastAsia="en-US"/>
        </w:rPr>
        <w:t>E</w:t>
      </w:r>
      <w:r w:rsidRPr="00B0507B">
        <w:rPr>
          <w:rFonts w:ascii="Calibri" w:eastAsia="Calibri" w:hAnsi="Calibri" w:cs="Calibri"/>
          <w:u w:val="single"/>
          <w:lang w:eastAsia="en-US"/>
        </w:rPr>
        <w:t xml:space="preserve">arth </w:t>
      </w:r>
      <w:r w:rsidRPr="00B0507B">
        <w:rPr>
          <w:rFonts w:ascii="Calibri" w:eastAsia="Calibri" w:hAnsi="Calibri" w:cs="Calibri"/>
          <w:highlight w:val="green"/>
          <w:u w:val="single"/>
          <w:lang w:eastAsia="en-US"/>
        </w:rPr>
        <w:t>M</w:t>
      </w:r>
      <w:r w:rsidRPr="00B0507B">
        <w:rPr>
          <w:rFonts w:ascii="Calibri" w:eastAsia="Calibri" w:hAnsi="Calibri" w:cs="Calibri"/>
          <w:u w:val="single"/>
          <w:lang w:eastAsia="en-US"/>
        </w:rPr>
        <w:t>etals.82 As planes get faster and faster, they have to get lighter and lighter, while adding weight from extra computers and other features on board</w:t>
      </w:r>
      <w:r w:rsidRPr="00B0507B">
        <w:rPr>
          <w:rFonts w:ascii="Calibri" w:eastAsia="Calibri" w:hAnsi="Calibri" w:cs="Calibri"/>
          <w:lang w:eastAsia="en-US"/>
        </w:rPr>
        <w:t xml:space="preserve">.83 To lighten the weight of the plane, </w:t>
      </w:r>
      <w:r w:rsidRPr="00B0507B">
        <w:rPr>
          <w:rFonts w:ascii="Calibri" w:eastAsia="Calibri" w:hAnsi="Calibri" w:cs="Calibri"/>
          <w:highlight w:val="green"/>
          <w:u w:val="single"/>
          <w:lang w:eastAsia="en-US"/>
        </w:rPr>
        <w:t>scandium is used to produce lightweight</w:t>
      </w:r>
      <w:r w:rsidRPr="00B0507B">
        <w:rPr>
          <w:rFonts w:ascii="Calibri" w:eastAsia="Calibri" w:hAnsi="Calibri" w:cs="Calibri"/>
          <w:u w:val="single"/>
          <w:lang w:eastAsia="en-US"/>
        </w:rPr>
        <w:t xml:space="preserve"> aluminum </w:t>
      </w:r>
      <w:r w:rsidRPr="00B0507B">
        <w:rPr>
          <w:rFonts w:ascii="Calibri" w:eastAsia="Calibri" w:hAnsi="Calibri" w:cs="Calibri"/>
          <w:highlight w:val="green"/>
          <w:u w:val="single"/>
          <w:lang w:eastAsia="en-US"/>
        </w:rPr>
        <w:t>alloys</w:t>
      </w:r>
      <w:r w:rsidRPr="00B0507B">
        <w:rPr>
          <w:rFonts w:ascii="Calibri" w:eastAsia="Calibri" w:hAnsi="Calibri" w:cs="Calibri"/>
          <w:u w:val="single"/>
          <w:lang w:eastAsia="en-US"/>
        </w:rPr>
        <w:t xml:space="preserve"> for the body of the plane</w:t>
      </w:r>
      <w:r w:rsidRPr="00B0507B">
        <w:rPr>
          <w:rFonts w:ascii="Calibri" w:eastAsia="Calibri" w:hAnsi="Calibri" w:cs="Calibri"/>
          <w:lang w:eastAsia="en-US"/>
        </w:rPr>
        <w:t xml:space="preserve">. Rare Earth metals are also useful in fighter jet engines, and fuel cells.84 For example, </w:t>
      </w:r>
      <w:r w:rsidRPr="00B0507B">
        <w:rPr>
          <w:rFonts w:ascii="Calibri" w:eastAsia="Calibri" w:hAnsi="Calibri" w:cs="Calibri"/>
          <w:u w:val="single"/>
          <w:lang w:eastAsia="en-US"/>
        </w:rPr>
        <w:t xml:space="preserve">rare earths are required to producing miniaturized fins, and </w:t>
      </w:r>
      <w:r w:rsidRPr="00B0507B">
        <w:rPr>
          <w:rFonts w:ascii="Calibri" w:eastAsia="Calibri" w:hAnsi="Calibri" w:cs="Calibri"/>
          <w:highlight w:val="green"/>
          <w:u w:val="single"/>
          <w:lang w:eastAsia="en-US"/>
        </w:rPr>
        <w:t>samarium</w:t>
      </w:r>
      <w:r w:rsidRPr="00B0507B">
        <w:rPr>
          <w:rFonts w:ascii="Calibri" w:eastAsia="Calibri" w:hAnsi="Calibri" w:cs="Calibri"/>
          <w:u w:val="single"/>
          <w:lang w:eastAsia="en-US"/>
        </w:rPr>
        <w:t xml:space="preserve"> is required to </w:t>
      </w:r>
      <w:r w:rsidRPr="00B0507B">
        <w:rPr>
          <w:rFonts w:ascii="Calibri" w:eastAsia="Calibri" w:hAnsi="Calibri" w:cs="Calibri"/>
          <w:highlight w:val="green"/>
          <w:u w:val="single"/>
          <w:lang w:eastAsia="en-US"/>
        </w:rPr>
        <w:t>build</w:t>
      </w:r>
      <w:r w:rsidRPr="00B0507B">
        <w:rPr>
          <w:rFonts w:ascii="Calibri" w:eastAsia="Calibri" w:hAnsi="Calibri" w:cs="Calibri"/>
          <w:u w:val="single"/>
          <w:lang w:eastAsia="en-US"/>
        </w:rPr>
        <w:t xml:space="preserve"> the </w:t>
      </w:r>
      <w:r w:rsidRPr="00B0507B">
        <w:rPr>
          <w:rFonts w:ascii="Calibri" w:eastAsia="Calibri" w:hAnsi="Calibri" w:cs="Calibri"/>
          <w:highlight w:val="green"/>
          <w:u w:val="single"/>
          <w:lang w:eastAsia="en-US"/>
        </w:rPr>
        <w:t>motors for the F-35</w:t>
      </w:r>
      <w:r w:rsidRPr="00B0507B">
        <w:rPr>
          <w:rFonts w:ascii="Calibri" w:eastAsia="Calibri" w:hAnsi="Calibri" w:cs="Calibri"/>
          <w:u w:val="single"/>
          <w:lang w:eastAsia="en-US"/>
        </w:rPr>
        <w:t xml:space="preserve"> fighter jet</w:t>
      </w:r>
      <w:r w:rsidRPr="00B0507B">
        <w:rPr>
          <w:rFonts w:ascii="Calibri" w:eastAsia="Calibri" w:hAnsi="Calibri" w:cs="Calibri"/>
          <w:lang w:eastAsia="en-US"/>
        </w:rPr>
        <w:t xml:space="preserve">.85 </w:t>
      </w:r>
      <w:r w:rsidRPr="00B0507B">
        <w:rPr>
          <w:rFonts w:ascii="Calibri" w:eastAsia="Calibri" w:hAnsi="Calibri" w:cs="Calibri"/>
          <w:u w:val="single"/>
          <w:lang w:eastAsia="en-US"/>
        </w:rPr>
        <w:t>F-35 jets are the next generation fighter jet that works together to form the dual plane combination that cements U.S. dominance in air power over the Russian PAK FA</w:t>
      </w:r>
      <w:r w:rsidRPr="00B0507B">
        <w:rPr>
          <w:rFonts w:ascii="Calibri" w:eastAsia="Calibri" w:hAnsi="Calibri" w:cs="Calibri"/>
          <w:lang w:eastAsia="en-US"/>
        </w:rPr>
        <w:t>.86</w:t>
      </w:r>
    </w:p>
    <w:p w14:paraId="5051D0A6" w14:textId="77777777" w:rsidR="00B0507B" w:rsidRPr="00B0507B" w:rsidRDefault="00B0507B" w:rsidP="00B0507B">
      <w:pPr>
        <w:rPr>
          <w:rFonts w:ascii="Calibri" w:eastAsia="Calibri" w:hAnsi="Calibri" w:cs="Calibri"/>
          <w:lang w:eastAsia="en-US"/>
        </w:rPr>
      </w:pPr>
      <w:r w:rsidRPr="00B0507B">
        <w:rPr>
          <w:rFonts w:ascii="Calibri" w:eastAsia="Calibri" w:hAnsi="Calibri" w:cs="Calibri"/>
          <w:u w:val="single"/>
          <w:lang w:eastAsia="en-US"/>
        </w:rPr>
        <w:t>Rare earth shortages don’t just affect air power, also compromising the navigation system of Abrams Tanks, which need samarium cobalt magnets. The Abrams Tank is the primary offensive mechanized vehicle in the U.S. arsenal. The Aegis Spy 1 Radar also uses samarium.87 Many naval ships require neodymium. Hell Fire missiles, satellites, night vision goggles, avionics, and precision guided munitions all require rare earth metals</w:t>
      </w:r>
      <w:r w:rsidRPr="00B0507B">
        <w:rPr>
          <w:rFonts w:ascii="Calibri" w:eastAsia="Calibri" w:hAnsi="Calibri" w:cs="Calibri"/>
          <w:lang w:eastAsia="en-US"/>
        </w:rPr>
        <w:t>. 88</w:t>
      </w:r>
    </w:p>
    <w:p w14:paraId="6DBE45F2" w14:textId="77777777" w:rsidR="00B0507B" w:rsidRPr="00B0507B" w:rsidRDefault="00B0507B" w:rsidP="00B0507B">
      <w:pPr>
        <w:rPr>
          <w:rFonts w:ascii="Calibri" w:eastAsia="Calibri" w:hAnsi="Calibri" w:cs="Calibri"/>
          <w:u w:val="single"/>
          <w:lang w:eastAsia="en-US"/>
        </w:rPr>
      </w:pPr>
      <w:r w:rsidRPr="00B0507B">
        <w:rPr>
          <w:rFonts w:ascii="Calibri" w:eastAsia="Calibri" w:hAnsi="Calibri" w:cs="Calibri"/>
          <w:u w:val="single"/>
          <w:lang w:eastAsia="en-US"/>
        </w:rPr>
        <w:t xml:space="preserve">American military superiority is based on technological advancement that outstrips the rest of the world. </w:t>
      </w:r>
      <w:r w:rsidRPr="00B0507B">
        <w:rPr>
          <w:rFonts w:ascii="Calibri" w:eastAsia="Calibri" w:hAnsi="Calibri" w:cs="Calibri"/>
          <w:highlight w:val="green"/>
          <w:u w:val="single"/>
          <w:lang w:eastAsia="en-US"/>
        </w:rPr>
        <w:t>C</w:t>
      </w:r>
      <w:r w:rsidRPr="00B0507B">
        <w:rPr>
          <w:rFonts w:ascii="Calibri" w:eastAsia="Calibri" w:hAnsi="Calibri" w:cs="Calibri"/>
          <w:u w:val="single"/>
          <w:lang w:eastAsia="en-US"/>
        </w:rPr>
        <w:t xml:space="preserve">ommand </w:t>
      </w:r>
      <w:r w:rsidRPr="00B0507B">
        <w:rPr>
          <w:rFonts w:ascii="Calibri" w:eastAsia="Calibri" w:hAnsi="Calibri" w:cs="Calibri"/>
          <w:highlight w:val="green"/>
          <w:u w:val="single"/>
          <w:lang w:eastAsia="en-US"/>
        </w:rPr>
        <w:t>and c</w:t>
      </w:r>
      <w:r w:rsidRPr="00B0507B">
        <w:rPr>
          <w:rFonts w:ascii="Calibri" w:eastAsia="Calibri" w:hAnsi="Calibri" w:cs="Calibri"/>
          <w:u w:val="single"/>
          <w:lang w:eastAsia="en-US"/>
        </w:rPr>
        <w:t xml:space="preserve">ontrol </w:t>
      </w:r>
      <w:r w:rsidRPr="00B0507B">
        <w:rPr>
          <w:rFonts w:ascii="Calibri" w:eastAsia="Calibri" w:hAnsi="Calibri" w:cs="Calibri"/>
          <w:highlight w:val="green"/>
          <w:u w:val="single"/>
          <w:lang w:eastAsia="en-US"/>
        </w:rPr>
        <w:t>technology allows the U.S. to fight multiple wars at once and maintain readiness</w:t>
      </w:r>
      <w:r w:rsidRPr="00B0507B">
        <w:rPr>
          <w:rFonts w:ascii="Calibri" w:eastAsia="Calibri" w:hAnsi="Calibri" w:cs="Calibri"/>
          <w:u w:val="single"/>
          <w:lang w:eastAsia="en-US"/>
        </w:rPr>
        <w:t xml:space="preserve"> for other issues, as well as have overwhelming force against rising challengers. This technology helps the U.S. know who, where, and what is going to attack them, and respond effectively, regardless of the source of the threat.</w:t>
      </w:r>
    </w:p>
    <w:p w14:paraId="378E465B" w14:textId="77777777" w:rsidR="00B0507B" w:rsidRPr="00B0507B" w:rsidRDefault="00B0507B" w:rsidP="00B0507B">
      <w:pPr>
        <w:rPr>
          <w:rFonts w:ascii="Calibri" w:eastAsia="Calibri" w:hAnsi="Calibri" w:cs="Calibri"/>
          <w:u w:val="single"/>
          <w:lang w:eastAsia="en-US"/>
        </w:rPr>
      </w:pPr>
      <w:r w:rsidRPr="00B0507B">
        <w:rPr>
          <w:rFonts w:ascii="Calibri" w:eastAsia="Calibri" w:hAnsi="Calibri" w:cs="Calibri"/>
          <w:u w:val="single"/>
          <w:lang w:eastAsia="en-US"/>
        </w:rPr>
        <w:t>Rare Earth Elements make this technological superiority possible.</w:t>
      </w:r>
    </w:p>
    <w:p w14:paraId="682DEB32" w14:textId="77777777" w:rsidR="00B0507B" w:rsidRPr="00B0507B" w:rsidRDefault="00B0507B" w:rsidP="00B0507B">
      <w:pPr>
        <w:rPr>
          <w:rFonts w:ascii="Calibri" w:eastAsia="Calibri" w:hAnsi="Calibri" w:cs="Calibri"/>
          <w:lang w:eastAsia="en-US"/>
        </w:rPr>
      </w:pPr>
      <w:r w:rsidRPr="00B0507B">
        <w:rPr>
          <w:rFonts w:ascii="Calibri" w:eastAsia="Calibri" w:hAnsi="Calibri" w:cs="Calibri"/>
          <w:lang w:eastAsia="en-US"/>
        </w:rPr>
        <w:t xml:space="preserve">To make matters worse, the defense industrial base is often a single market industry, dependent on government contracts for its business. </w:t>
      </w:r>
      <w:r w:rsidRPr="00B0507B">
        <w:rPr>
          <w:rFonts w:ascii="Calibri" w:eastAsia="Calibri" w:hAnsi="Calibri" w:cs="Calibri"/>
          <w:u w:val="single"/>
          <w:lang w:eastAsia="en-US"/>
        </w:rPr>
        <w:t xml:space="preserve">If China tightens the export quotas further, major US defense contractors will be in trouble.89 Every sector of the defense industrial base is dependent on rare earth metals. </w:t>
      </w:r>
      <w:r w:rsidRPr="00B0507B">
        <w:rPr>
          <w:rFonts w:ascii="Calibri" w:eastAsia="Calibri" w:hAnsi="Calibri" w:cs="Calibri"/>
          <w:highlight w:val="green"/>
          <w:u w:val="single"/>
          <w:lang w:eastAsia="en-US"/>
        </w:rPr>
        <w:t>Without rare earths</w:t>
      </w:r>
      <w:r w:rsidRPr="00B0507B">
        <w:rPr>
          <w:rFonts w:ascii="Calibri" w:eastAsia="Calibri" w:hAnsi="Calibri" w:cs="Calibri"/>
          <w:u w:val="single"/>
          <w:lang w:eastAsia="en-US"/>
        </w:rPr>
        <w:t xml:space="preserve">, these </w:t>
      </w:r>
      <w:r w:rsidRPr="00B0507B">
        <w:rPr>
          <w:rFonts w:ascii="Calibri" w:eastAsia="Calibri" w:hAnsi="Calibri" w:cs="Calibri"/>
          <w:highlight w:val="green"/>
          <w:u w:val="single"/>
          <w:lang w:eastAsia="en-US"/>
        </w:rPr>
        <w:t>contractors can’t build anything, which collapses the industry</w:t>
      </w:r>
      <w:r w:rsidRPr="00B0507B">
        <w:rPr>
          <w:rFonts w:ascii="Calibri" w:eastAsia="Calibri" w:hAnsi="Calibri" w:cs="Calibri"/>
          <w:lang w:eastAsia="en-US"/>
        </w:rPr>
        <w:t xml:space="preserve">.90 </w:t>
      </w:r>
    </w:p>
    <w:p w14:paraId="44A4CAB6" w14:textId="77777777" w:rsidR="00B0507B" w:rsidRPr="00B0507B" w:rsidRDefault="00B0507B" w:rsidP="00B0507B">
      <w:pPr>
        <w:rPr>
          <w:rFonts w:ascii="Calibri" w:eastAsia="Calibri" w:hAnsi="Calibri" w:cs="Calibri"/>
          <w:lang w:eastAsia="en-US"/>
        </w:rPr>
      </w:pPr>
      <w:r w:rsidRPr="00B0507B">
        <w:rPr>
          <w:rFonts w:ascii="Calibri" w:eastAsia="Calibri" w:hAnsi="Calibri" w:cs="Calibri"/>
          <w:lang w:eastAsia="en-US"/>
        </w:rPr>
        <w:t xml:space="preserve">Rare Earth shortages are actually already affecting our military, with </w:t>
      </w:r>
      <w:r w:rsidRPr="00B0507B">
        <w:rPr>
          <w:rFonts w:ascii="Calibri" w:eastAsia="Calibri" w:hAnsi="Calibri" w:cs="Calibri"/>
          <w:u w:val="single"/>
          <w:lang w:eastAsia="en-US"/>
        </w:rPr>
        <w:t>shortages of lanthanum, cerium, europium and gadolinium happening in the status quo. This prevents us not only from building the next generation of high tech weaponry, but also from constructing more of the weapons and munitions that are needed in the status quo</w:t>
      </w:r>
      <w:r w:rsidRPr="00B0507B">
        <w:rPr>
          <w:rFonts w:ascii="Calibri" w:eastAsia="Calibri" w:hAnsi="Calibri" w:cs="Calibri"/>
          <w:lang w:eastAsia="en-US"/>
        </w:rPr>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B0507B">
        <w:rPr>
          <w:rFonts w:ascii="Calibri" w:eastAsia="Calibri" w:hAnsi="Calibri" w:cs="Calibri"/>
          <w:u w:val="single"/>
          <w:lang w:eastAsia="en-US"/>
        </w:rPr>
        <w:t xml:space="preserve">Given the nature of many military applications, </w:t>
      </w:r>
      <w:r w:rsidRPr="00B0507B">
        <w:rPr>
          <w:rFonts w:ascii="Calibri" w:eastAsia="Calibri" w:hAnsi="Calibri" w:cs="Calibri"/>
          <w:highlight w:val="green"/>
          <w:u w:val="single"/>
          <w:lang w:eastAsia="en-US"/>
        </w:rPr>
        <w:t>substitutions aren’t possible</w:t>
      </w:r>
      <w:r w:rsidRPr="00B0507B">
        <w:rPr>
          <w:rFonts w:ascii="Calibri" w:eastAsia="Calibri" w:hAnsi="Calibri" w:cs="Calibri"/>
          <w:lang w:eastAsia="en-US"/>
        </w:rPr>
        <w:t>. 91</w:t>
      </w:r>
    </w:p>
    <w:p w14:paraId="01017107" w14:textId="77777777" w:rsidR="00B0507B" w:rsidRPr="00B0507B" w:rsidRDefault="00B0507B" w:rsidP="00B0507B">
      <w:pPr>
        <w:keepNext/>
        <w:keepLines/>
        <w:spacing w:before="40" w:after="0"/>
        <w:outlineLvl w:val="3"/>
        <w:rPr>
          <w:rFonts w:ascii="Calibri" w:eastAsia="SimSun" w:hAnsi="Calibri" w:cs="Times New Roman"/>
          <w:b/>
          <w:iCs/>
          <w:sz w:val="26"/>
          <w:lang w:eastAsia="en-US"/>
        </w:rPr>
      </w:pPr>
      <w:r w:rsidRPr="00B0507B">
        <w:rPr>
          <w:rFonts w:ascii="Calibri" w:eastAsia="SimSun" w:hAnsi="Calibri" w:cs="Times New Roman"/>
          <w:b/>
          <w:iCs/>
          <w:sz w:val="26"/>
          <w:lang w:eastAsia="en-US"/>
        </w:rPr>
        <w:t>Primacy and allied commitments solve arms races and great power war – unipolarity is sustainable, and prevents power vacuums and global escalation</w:t>
      </w:r>
    </w:p>
    <w:p w14:paraId="2F59C2E8" w14:textId="77777777" w:rsidR="00B0507B" w:rsidRPr="00B0507B" w:rsidRDefault="00B0507B" w:rsidP="00B0507B">
      <w:pPr>
        <w:rPr>
          <w:rFonts w:ascii="Calibri" w:eastAsia="Calibri" w:hAnsi="Calibri" w:cs="Calibri"/>
          <w:lang w:eastAsia="en-US"/>
        </w:rPr>
      </w:pPr>
      <w:r w:rsidRPr="00B0507B">
        <w:rPr>
          <w:rFonts w:ascii="Calibri" w:eastAsia="Calibri" w:hAnsi="Calibri" w:cs="Calibri"/>
          <w:szCs w:val="26"/>
          <w:u w:val="single"/>
          <w:lang w:eastAsia="en-US"/>
        </w:rPr>
        <w:t>Brands 18</w:t>
      </w:r>
      <w:r w:rsidRPr="00B0507B">
        <w:rPr>
          <w:rFonts w:ascii="Calibri" w:eastAsia="Calibri" w:hAnsi="Calibri" w:cs="Calibri"/>
          <w:lang w:eastAsia="en-US"/>
        </w:rPr>
        <w:t xml:space="preserve"> [(Hal, Henry Kissinger Distinguished Professor at Johns Hopkins University's School of Advanced International Studies and a senior fellow at the Center for Strategic and Budgetary Assessments) "American Grand Strategy in the Age of Trump," Page 129-133] </w:t>
      </w:r>
    </w:p>
    <w:p w14:paraId="2196FBF3" w14:textId="77777777" w:rsidR="00B0507B" w:rsidRPr="00B0507B" w:rsidRDefault="00B0507B" w:rsidP="00B0507B">
      <w:pPr>
        <w:rPr>
          <w:rFonts w:ascii="Calibri" w:eastAsia="Calibri" w:hAnsi="Calibri" w:cs="Calibri"/>
          <w:lang w:eastAsia="en-US"/>
        </w:rPr>
      </w:pPr>
      <w:r w:rsidRPr="00B0507B">
        <w:rPr>
          <w:rFonts w:ascii="Calibri" w:eastAsia="Calibri" w:hAnsi="Calibri" w:cs="Calibri"/>
          <w:u w:val="single"/>
          <w:lang w:eastAsia="en-US"/>
        </w:rPr>
        <w:t xml:space="preserve">Since World War II, the United States has had a military </w:t>
      </w:r>
      <w:r w:rsidRPr="00B0507B">
        <w:rPr>
          <w:rFonts w:ascii="Calibri" w:eastAsia="Calibri" w:hAnsi="Calibri" w:cs="Calibri"/>
          <w:b/>
          <w:iCs/>
          <w:u w:val="single"/>
          <w:lang w:eastAsia="en-US"/>
        </w:rPr>
        <w:t>second to none</w:t>
      </w:r>
      <w:r w:rsidRPr="00B0507B">
        <w:rPr>
          <w:rFonts w:ascii="Calibri" w:eastAsia="Calibri" w:hAnsi="Calibri" w:cs="Calibri"/>
          <w:lang w:eastAsia="en-US"/>
        </w:rPr>
        <w:t xml:space="preserve">. Since the Cold War, </w:t>
      </w:r>
      <w:r w:rsidRPr="00B0507B">
        <w:rPr>
          <w:rFonts w:ascii="Calibri" w:eastAsia="Calibri" w:hAnsi="Calibri" w:cs="Calibri"/>
          <w:highlight w:val="green"/>
          <w:u w:val="single"/>
          <w:lang w:eastAsia="en-US"/>
        </w:rPr>
        <w:t xml:space="preserve">America has </w:t>
      </w:r>
      <w:r w:rsidRPr="00B0507B">
        <w:rPr>
          <w:rFonts w:ascii="Calibri" w:eastAsia="Calibri" w:hAnsi="Calibri" w:cs="Calibri"/>
          <w:b/>
          <w:iCs/>
          <w:highlight w:val="green"/>
          <w:u w:val="single"/>
          <w:lang w:eastAsia="en-US"/>
        </w:rPr>
        <w:t>committed</w:t>
      </w:r>
      <w:r w:rsidRPr="00B0507B">
        <w:rPr>
          <w:rFonts w:ascii="Calibri" w:eastAsia="Calibri" w:hAnsi="Calibri" w:cs="Calibri"/>
          <w:highlight w:val="green"/>
          <w:u w:val="single"/>
          <w:lang w:eastAsia="en-US"/>
        </w:rPr>
        <w:t xml:space="preserve"> to</w:t>
      </w:r>
      <w:r w:rsidRPr="00B0507B">
        <w:rPr>
          <w:rFonts w:ascii="Calibri" w:eastAsia="Calibri" w:hAnsi="Calibri" w:cs="Calibri"/>
          <w:u w:val="single"/>
          <w:lang w:eastAsia="en-US"/>
        </w:rPr>
        <w:t xml:space="preserve"> having</w:t>
      </w:r>
      <w:r w:rsidRPr="00B0507B">
        <w:rPr>
          <w:rFonts w:ascii="Calibri" w:eastAsia="Calibri" w:hAnsi="Calibri" w:cs="Calibri"/>
          <w:lang w:eastAsia="en-US"/>
        </w:rPr>
        <w:t xml:space="preserve"> </w:t>
      </w:r>
      <w:r w:rsidRPr="00B0507B">
        <w:rPr>
          <w:rFonts w:ascii="Calibri" w:eastAsia="Calibri" w:hAnsi="Calibri" w:cs="Calibri"/>
          <w:b/>
          <w:iCs/>
          <w:highlight w:val="green"/>
          <w:u w:val="single"/>
          <w:lang w:eastAsia="en-US"/>
        </w:rPr>
        <w:t>overwhelming military primacy</w:t>
      </w:r>
      <w:r w:rsidRPr="00B0507B">
        <w:rPr>
          <w:rFonts w:ascii="Calibri" w:eastAsia="Calibri" w:hAnsi="Calibri" w:cs="Calibri"/>
          <w:lang w:eastAsia="en-US"/>
        </w:rPr>
        <w:t xml:space="preserve">. The idea, as George W. Bush declared in 2002, that America must possess “strengths beyond challenge” has featured in every major U.S. strategy document for a quarter century; it has also been reflected in concrete terms.6 </w:t>
      </w:r>
    </w:p>
    <w:p w14:paraId="384C6B10" w14:textId="77777777" w:rsidR="00B0507B" w:rsidRPr="00B0507B" w:rsidRDefault="00B0507B" w:rsidP="00B0507B">
      <w:pPr>
        <w:rPr>
          <w:rFonts w:ascii="Calibri" w:eastAsia="Calibri" w:hAnsi="Calibri" w:cs="Calibri"/>
          <w:b/>
          <w:iCs/>
          <w:u w:val="single"/>
          <w:lang w:eastAsia="en-US"/>
        </w:rPr>
      </w:pPr>
      <w:r w:rsidRPr="00B0507B">
        <w:rPr>
          <w:rFonts w:ascii="Calibri" w:eastAsia="Calibri" w:hAnsi="Calibri" w:cs="Calibri"/>
          <w:highlight w:val="green"/>
          <w:u w:val="single"/>
          <w:lang w:eastAsia="en-US"/>
        </w:rPr>
        <w:t>From the early</w:t>
      </w:r>
      <w:r w:rsidRPr="00B0507B">
        <w:rPr>
          <w:rFonts w:ascii="Calibri" w:eastAsia="Calibri" w:hAnsi="Calibri" w:cs="Calibri"/>
          <w:u w:val="single"/>
          <w:lang w:eastAsia="en-US"/>
        </w:rPr>
        <w:t xml:space="preserve"> 19</w:t>
      </w:r>
      <w:r w:rsidRPr="00B0507B">
        <w:rPr>
          <w:rFonts w:ascii="Calibri" w:eastAsia="Calibri" w:hAnsi="Calibri" w:cs="Calibri"/>
          <w:highlight w:val="green"/>
          <w:u w:val="single"/>
          <w:lang w:eastAsia="en-US"/>
        </w:rPr>
        <w:t>90</w:t>
      </w:r>
      <w:r w:rsidRPr="00B0507B">
        <w:rPr>
          <w:rFonts w:ascii="Calibri" w:eastAsia="Calibri" w:hAnsi="Calibri" w:cs="Calibri"/>
          <w:u w:val="single"/>
          <w:lang w:eastAsia="en-US"/>
        </w:rPr>
        <w:t xml:space="preserve">s, for example, the United </w:t>
      </w:r>
      <w:r w:rsidRPr="00B0507B">
        <w:rPr>
          <w:rFonts w:ascii="Calibri" w:eastAsia="Calibri" w:hAnsi="Calibri" w:cs="Calibri"/>
          <w:b/>
          <w:iCs/>
          <w:u w:val="single"/>
          <w:lang w:eastAsia="en-US"/>
        </w:rPr>
        <w:t>S</w:t>
      </w:r>
      <w:r w:rsidRPr="00B0507B">
        <w:rPr>
          <w:rFonts w:ascii="Calibri" w:eastAsia="Calibri" w:hAnsi="Calibri" w:cs="Calibri"/>
          <w:u w:val="single"/>
          <w:lang w:eastAsia="en-US"/>
        </w:rPr>
        <w:t xml:space="preserve">tates consistently accounted for around 35 to 45 percent of world defense spending and maintained </w:t>
      </w:r>
      <w:r w:rsidRPr="00B0507B">
        <w:rPr>
          <w:rFonts w:ascii="Calibri" w:eastAsia="Calibri" w:hAnsi="Calibri" w:cs="Calibri"/>
          <w:b/>
          <w:iCs/>
          <w:u w:val="single"/>
          <w:lang w:eastAsia="en-US"/>
        </w:rPr>
        <w:t>peerless global power-projection capabilities</w:t>
      </w:r>
      <w:r w:rsidRPr="00B0507B">
        <w:rPr>
          <w:rFonts w:ascii="Calibri" w:eastAsia="Calibri" w:hAnsi="Calibri" w:cs="Calibri"/>
          <w:lang w:eastAsia="en-US"/>
        </w:rPr>
        <w:t xml:space="preserve">.7 Perhaps more important, U.S. </w:t>
      </w:r>
      <w:r w:rsidRPr="00B0507B">
        <w:rPr>
          <w:rFonts w:ascii="Calibri" w:eastAsia="Calibri" w:hAnsi="Calibri" w:cs="Calibri"/>
          <w:highlight w:val="green"/>
          <w:u w:val="single"/>
          <w:lang w:eastAsia="en-US"/>
        </w:rPr>
        <w:t>primacy was</w:t>
      </w:r>
      <w:r w:rsidRPr="00B0507B">
        <w:rPr>
          <w:rFonts w:ascii="Calibri" w:eastAsia="Calibri" w:hAnsi="Calibri" w:cs="Calibri"/>
          <w:u w:val="single"/>
          <w:lang w:eastAsia="en-US"/>
        </w:rPr>
        <w:t xml:space="preserve"> also </w:t>
      </w:r>
      <w:r w:rsidRPr="00B0507B">
        <w:rPr>
          <w:rFonts w:ascii="Calibri" w:eastAsia="Calibri" w:hAnsi="Calibri" w:cs="Calibri"/>
          <w:highlight w:val="green"/>
          <w:u w:val="single"/>
          <w:lang w:eastAsia="en-US"/>
        </w:rPr>
        <w:t xml:space="preserve">unrivaled in key overseas </w:t>
      </w:r>
      <w:r w:rsidRPr="00B0507B">
        <w:rPr>
          <w:rFonts w:ascii="Calibri" w:eastAsia="Calibri" w:hAnsi="Calibri" w:cs="Calibri"/>
          <w:b/>
          <w:iCs/>
          <w:highlight w:val="green"/>
          <w:u w:val="single"/>
          <w:lang w:eastAsia="en-US"/>
        </w:rPr>
        <w:t>strategic regions</w:t>
      </w:r>
      <w:r w:rsidRPr="00B0507B">
        <w:rPr>
          <w:rFonts w:ascii="Calibri" w:eastAsia="Calibri" w:hAnsi="Calibri" w:cs="Calibri"/>
          <w:lang w:eastAsia="en-US"/>
        </w:rPr>
        <w:t>—</w:t>
      </w:r>
      <w:r w:rsidRPr="00B0507B">
        <w:rPr>
          <w:rFonts w:ascii="Calibri" w:eastAsia="Calibri" w:hAnsi="Calibri" w:cs="Calibri"/>
          <w:b/>
          <w:iCs/>
          <w:highlight w:val="green"/>
          <w:u w:val="single"/>
          <w:lang w:eastAsia="en-US"/>
        </w:rPr>
        <w:t>Europe, East Asia, the Middle East</w:t>
      </w:r>
      <w:r w:rsidRPr="00B0507B">
        <w:rPr>
          <w:rFonts w:ascii="Calibri" w:eastAsia="Calibri" w:hAnsi="Calibri" w:cs="Calibri"/>
          <w:lang w:eastAsia="en-US"/>
        </w:rPr>
        <w:t xml:space="preserve">. </w:t>
      </w:r>
      <w:r w:rsidRPr="00B0507B">
        <w:rPr>
          <w:rFonts w:ascii="Calibri" w:eastAsia="Calibri" w:hAnsi="Calibri" w:cs="Calibri"/>
          <w:u w:val="single"/>
          <w:lang w:eastAsia="en-US"/>
        </w:rPr>
        <w:t xml:space="preserve">From </w:t>
      </w:r>
      <w:r w:rsidRPr="00B0507B">
        <w:rPr>
          <w:rFonts w:ascii="Calibri" w:eastAsia="Calibri" w:hAnsi="Calibri" w:cs="Calibri"/>
          <w:b/>
          <w:iCs/>
          <w:u w:val="single"/>
          <w:lang w:eastAsia="en-US"/>
        </w:rPr>
        <w:t>thrashing Saddam</w:t>
      </w:r>
      <w:r w:rsidRPr="00B0507B">
        <w:rPr>
          <w:rFonts w:ascii="Calibri" w:eastAsia="Calibri" w:hAnsi="Calibri" w:cs="Calibri"/>
          <w:lang w:eastAsia="en-US"/>
        </w:rPr>
        <w:t xml:space="preserve"> Hussein’s million-man Iraqi military </w:t>
      </w:r>
      <w:r w:rsidRPr="00B0507B">
        <w:rPr>
          <w:rFonts w:ascii="Calibri" w:eastAsia="Calibri" w:hAnsi="Calibri" w:cs="Calibri"/>
          <w:u w:val="single"/>
          <w:lang w:eastAsia="en-US"/>
        </w:rPr>
        <w:t xml:space="preserve">during Operation Desert Storm, to deploying—with impunity—two carrier strike groups off Taiwan during the China-Taiwan crisis of 1995– 96, Washington has been able to project military power </w:t>
      </w:r>
      <w:r w:rsidRPr="00B0507B">
        <w:rPr>
          <w:rFonts w:ascii="Calibri" w:eastAsia="Calibri" w:hAnsi="Calibri" w:cs="Calibri"/>
          <w:b/>
          <w:iCs/>
          <w:u w:val="single"/>
          <w:lang w:eastAsia="en-US"/>
        </w:rPr>
        <w:t>superior</w:t>
      </w:r>
      <w:r w:rsidRPr="00B0507B">
        <w:rPr>
          <w:rFonts w:ascii="Calibri" w:eastAsia="Calibri" w:hAnsi="Calibri" w:cs="Calibri"/>
          <w:u w:val="single"/>
          <w:lang w:eastAsia="en-US"/>
        </w:rPr>
        <w:t xml:space="preserve"> to anything a </w:t>
      </w:r>
      <w:r w:rsidRPr="00B0507B">
        <w:rPr>
          <w:rFonts w:ascii="Calibri" w:eastAsia="Calibri" w:hAnsi="Calibri" w:cs="Calibri"/>
          <w:b/>
          <w:iCs/>
          <w:u w:val="single"/>
          <w:lang w:eastAsia="en-US"/>
        </w:rPr>
        <w:t xml:space="preserve">regional rival </w:t>
      </w:r>
      <w:r w:rsidRPr="00B0507B">
        <w:rPr>
          <w:rFonts w:ascii="Calibri" w:eastAsia="Calibri" w:hAnsi="Calibri" w:cs="Calibri"/>
          <w:u w:val="single"/>
          <w:lang w:eastAsia="en-US"/>
        </w:rPr>
        <w:t xml:space="preserve">could employ even </w:t>
      </w:r>
      <w:r w:rsidRPr="00B0507B">
        <w:rPr>
          <w:rFonts w:ascii="Calibri" w:eastAsia="Calibri" w:hAnsi="Calibri" w:cs="Calibri"/>
          <w:b/>
          <w:iCs/>
          <w:u w:val="single"/>
          <w:lang w:eastAsia="en-US"/>
        </w:rPr>
        <w:t>on its own geopolitical doorstep.</w:t>
      </w:r>
    </w:p>
    <w:p w14:paraId="66B41579" w14:textId="77777777" w:rsidR="00B0507B" w:rsidRPr="00B0507B" w:rsidRDefault="00B0507B" w:rsidP="00B0507B">
      <w:pPr>
        <w:rPr>
          <w:rFonts w:ascii="Calibri" w:eastAsia="Calibri" w:hAnsi="Calibri" w:cs="Calibri"/>
          <w:lang w:eastAsia="en-US"/>
        </w:rPr>
      </w:pPr>
      <w:r w:rsidRPr="00B0507B">
        <w:rPr>
          <w:rFonts w:ascii="Calibri" w:eastAsia="Calibri" w:hAnsi="Calibri" w:cs="Calibri"/>
          <w:lang w:eastAsia="en-US"/>
        </w:rPr>
        <w:t xml:space="preserve">This </w:t>
      </w:r>
      <w:r w:rsidRPr="00B0507B">
        <w:rPr>
          <w:rFonts w:ascii="Calibri" w:eastAsia="Calibri" w:hAnsi="Calibri" w:cs="Calibri"/>
          <w:b/>
          <w:iCs/>
          <w:u w:val="single"/>
          <w:lang w:eastAsia="en-US"/>
        </w:rPr>
        <w:t xml:space="preserve">military </w:t>
      </w:r>
      <w:r w:rsidRPr="00B0507B">
        <w:rPr>
          <w:rFonts w:ascii="Calibri" w:eastAsia="Calibri" w:hAnsi="Calibri" w:cs="Calibri"/>
          <w:b/>
          <w:iCs/>
          <w:highlight w:val="green"/>
          <w:u w:val="single"/>
          <w:lang w:eastAsia="en-US"/>
        </w:rPr>
        <w:t>dominance</w:t>
      </w:r>
      <w:r w:rsidRPr="00B0507B">
        <w:rPr>
          <w:rFonts w:ascii="Calibri" w:eastAsia="Calibri" w:hAnsi="Calibri" w:cs="Calibri"/>
          <w:highlight w:val="green"/>
          <w:lang w:eastAsia="en-US"/>
        </w:rPr>
        <w:t xml:space="preserve"> </w:t>
      </w:r>
      <w:r w:rsidRPr="00B0507B">
        <w:rPr>
          <w:rFonts w:ascii="Calibri" w:eastAsia="Calibri" w:hAnsi="Calibri" w:cs="Calibri"/>
          <w:highlight w:val="green"/>
          <w:u w:val="single"/>
          <w:lang w:eastAsia="en-US"/>
        </w:rPr>
        <w:t>has constituted the</w:t>
      </w:r>
      <w:r w:rsidRPr="00B0507B">
        <w:rPr>
          <w:rFonts w:ascii="Calibri" w:eastAsia="Calibri" w:hAnsi="Calibri" w:cs="Calibri"/>
          <w:highlight w:val="green"/>
          <w:lang w:eastAsia="en-US"/>
        </w:rPr>
        <w:t xml:space="preserve"> </w:t>
      </w:r>
      <w:r w:rsidRPr="00B0507B">
        <w:rPr>
          <w:rFonts w:ascii="Calibri" w:eastAsia="Calibri" w:hAnsi="Calibri" w:cs="Calibri"/>
          <w:b/>
          <w:iCs/>
          <w:highlight w:val="green"/>
          <w:u w:val="single"/>
          <w:lang w:eastAsia="en-US"/>
        </w:rPr>
        <w:t xml:space="preserve">hard-power backbone </w:t>
      </w:r>
      <w:r w:rsidRPr="00B0507B">
        <w:rPr>
          <w:rFonts w:ascii="Calibri" w:eastAsia="Calibri" w:hAnsi="Calibri" w:cs="Calibri"/>
          <w:highlight w:val="green"/>
          <w:u w:val="single"/>
          <w:lang w:eastAsia="en-US"/>
        </w:rPr>
        <w:t>of an ambitious global strategy</w:t>
      </w:r>
      <w:r w:rsidRPr="00B0507B">
        <w:rPr>
          <w:rFonts w:ascii="Calibri" w:eastAsia="Calibri" w:hAnsi="Calibri" w:cs="Calibri"/>
          <w:u w:val="single"/>
          <w:lang w:eastAsia="en-US"/>
        </w:rPr>
        <w:t xml:space="preserve">. </w:t>
      </w:r>
      <w:r w:rsidRPr="00B0507B">
        <w:rPr>
          <w:rFonts w:ascii="Calibri" w:eastAsia="Calibri" w:hAnsi="Calibri" w:cs="Calibri"/>
          <w:lang w:eastAsia="en-US"/>
        </w:rPr>
        <w:t>After the Cold War, U.S.</w:t>
      </w:r>
      <w:r w:rsidRPr="00B0507B">
        <w:rPr>
          <w:rFonts w:ascii="Calibri" w:eastAsia="Calibri" w:hAnsi="Calibri" w:cs="Calibri"/>
          <w:u w:val="single"/>
          <w:lang w:eastAsia="en-US"/>
        </w:rPr>
        <w:t xml:space="preserve"> policymakers committed to </w:t>
      </w:r>
      <w:r w:rsidRPr="00B0507B">
        <w:rPr>
          <w:rFonts w:ascii="Calibri" w:eastAsia="Calibri" w:hAnsi="Calibri" w:cs="Calibri"/>
          <w:highlight w:val="green"/>
          <w:u w:val="single"/>
          <w:lang w:eastAsia="en-US"/>
        </w:rPr>
        <w:t>averting a return to</w:t>
      </w:r>
      <w:r w:rsidRPr="00B0507B">
        <w:rPr>
          <w:rFonts w:ascii="Calibri" w:eastAsia="Calibri" w:hAnsi="Calibri" w:cs="Calibri"/>
          <w:u w:val="single"/>
          <w:lang w:eastAsia="en-US"/>
        </w:rPr>
        <w:t xml:space="preserve"> the </w:t>
      </w:r>
      <w:r w:rsidRPr="00B0507B">
        <w:rPr>
          <w:rFonts w:ascii="Calibri" w:eastAsia="Calibri" w:hAnsi="Calibri" w:cs="Calibri"/>
          <w:b/>
          <w:iCs/>
          <w:highlight w:val="green"/>
          <w:u w:val="single"/>
          <w:lang w:eastAsia="en-US"/>
        </w:rPr>
        <w:t>unstable multipolarity</w:t>
      </w:r>
      <w:r w:rsidRPr="00B0507B">
        <w:rPr>
          <w:rFonts w:ascii="Calibri" w:eastAsia="Calibri" w:hAnsi="Calibri" w:cs="Calibri"/>
          <w:highlight w:val="green"/>
          <w:u w:val="single"/>
          <w:lang w:eastAsia="en-US"/>
        </w:rPr>
        <w:t xml:space="preserve"> of earlier eras</w:t>
      </w:r>
      <w:r w:rsidRPr="00B0507B">
        <w:rPr>
          <w:rFonts w:ascii="Calibri" w:eastAsia="Calibri" w:hAnsi="Calibri" w:cs="Calibri"/>
          <w:u w:val="single"/>
          <w:lang w:eastAsia="en-US"/>
        </w:rPr>
        <w:t>, and to perpetuating the more favorable unipolar order.</w:t>
      </w:r>
      <w:r w:rsidRPr="00B0507B">
        <w:rPr>
          <w:rFonts w:ascii="Calibri" w:eastAsia="Calibri" w:hAnsi="Calibri" w:cs="Calibri"/>
          <w:lang w:eastAsia="en-US"/>
        </w:rPr>
        <w:t xml:space="preserve"> </w:t>
      </w:r>
      <w:r w:rsidRPr="00B0507B">
        <w:rPr>
          <w:rFonts w:ascii="Calibri" w:eastAsia="Calibri" w:hAnsi="Calibri" w:cs="Calibri"/>
          <w:u w:val="single"/>
          <w:lang w:eastAsia="en-US"/>
        </w:rPr>
        <w:t xml:space="preserve">They committed to building on the successes of the postwar era by further </w:t>
      </w:r>
      <w:r w:rsidRPr="00B0507B">
        <w:rPr>
          <w:rFonts w:ascii="Calibri" w:eastAsia="Calibri" w:hAnsi="Calibri" w:cs="Calibri"/>
          <w:highlight w:val="green"/>
          <w:u w:val="single"/>
          <w:lang w:eastAsia="en-US"/>
        </w:rPr>
        <w:t xml:space="preserve">advancing </w:t>
      </w:r>
      <w:r w:rsidRPr="00B0507B">
        <w:rPr>
          <w:rFonts w:ascii="Calibri" w:eastAsia="Calibri" w:hAnsi="Calibri" w:cs="Calibri"/>
          <w:b/>
          <w:iCs/>
          <w:highlight w:val="green"/>
          <w:u w:val="single"/>
          <w:lang w:eastAsia="en-US"/>
        </w:rPr>
        <w:t>liberal political values</w:t>
      </w:r>
      <w:r w:rsidRPr="00B0507B">
        <w:rPr>
          <w:rFonts w:ascii="Calibri" w:eastAsia="Calibri" w:hAnsi="Calibri" w:cs="Calibri"/>
          <w:highlight w:val="green"/>
          <w:u w:val="single"/>
          <w:lang w:eastAsia="en-US"/>
        </w:rPr>
        <w:t xml:space="preserve"> and an open</w:t>
      </w:r>
      <w:r w:rsidRPr="00B0507B">
        <w:rPr>
          <w:rFonts w:ascii="Calibri" w:eastAsia="Calibri" w:hAnsi="Calibri" w:cs="Calibri"/>
          <w:u w:val="single"/>
          <w:lang w:eastAsia="en-US"/>
        </w:rPr>
        <w:t xml:space="preserve"> international </w:t>
      </w:r>
      <w:r w:rsidRPr="00B0507B">
        <w:rPr>
          <w:rFonts w:ascii="Calibri" w:eastAsia="Calibri" w:hAnsi="Calibri" w:cs="Calibri"/>
          <w:b/>
          <w:iCs/>
          <w:highlight w:val="green"/>
          <w:u w:val="single"/>
          <w:lang w:eastAsia="en-US"/>
        </w:rPr>
        <w:t>economy</w:t>
      </w:r>
      <w:r w:rsidRPr="00B0507B">
        <w:rPr>
          <w:rFonts w:ascii="Calibri" w:eastAsia="Calibri" w:hAnsi="Calibri" w:cs="Calibri"/>
          <w:highlight w:val="green"/>
          <w:u w:val="single"/>
          <w:lang w:eastAsia="en-US"/>
        </w:rPr>
        <w:t>,</w:t>
      </w:r>
      <w:r w:rsidRPr="00B0507B">
        <w:rPr>
          <w:rFonts w:ascii="Calibri" w:eastAsia="Calibri" w:hAnsi="Calibri" w:cs="Calibri"/>
          <w:u w:val="single"/>
          <w:lang w:eastAsia="en-US"/>
        </w:rPr>
        <w:t xml:space="preserve"> and to </w:t>
      </w:r>
      <w:r w:rsidRPr="00B0507B">
        <w:rPr>
          <w:rFonts w:ascii="Calibri" w:eastAsia="Calibri" w:hAnsi="Calibri" w:cs="Calibri"/>
          <w:b/>
          <w:iCs/>
          <w:highlight w:val="green"/>
          <w:u w:val="single"/>
          <w:lang w:eastAsia="en-US"/>
        </w:rPr>
        <w:t>suppressing</w:t>
      </w:r>
      <w:r w:rsidRPr="00B0507B">
        <w:rPr>
          <w:rFonts w:ascii="Calibri" w:eastAsia="Calibri" w:hAnsi="Calibri" w:cs="Calibri"/>
          <w:u w:val="single"/>
          <w:lang w:eastAsia="en-US"/>
        </w:rPr>
        <w:t xml:space="preserve"> international scourges such as </w:t>
      </w:r>
      <w:r w:rsidRPr="00B0507B">
        <w:rPr>
          <w:rFonts w:ascii="Calibri" w:eastAsia="Calibri" w:hAnsi="Calibri" w:cs="Calibri"/>
          <w:b/>
          <w:iCs/>
          <w:highlight w:val="green"/>
          <w:u w:val="single"/>
          <w:lang w:eastAsia="en-US"/>
        </w:rPr>
        <w:t>rogue states</w:t>
      </w:r>
      <w:r w:rsidRPr="00B0507B">
        <w:rPr>
          <w:rFonts w:ascii="Calibri" w:eastAsia="Calibri" w:hAnsi="Calibri" w:cs="Calibri"/>
          <w:highlight w:val="green"/>
          <w:u w:val="single"/>
          <w:lang w:eastAsia="en-US"/>
        </w:rPr>
        <w:t xml:space="preserve">, </w:t>
      </w:r>
      <w:r w:rsidRPr="00B0507B">
        <w:rPr>
          <w:rFonts w:ascii="Calibri" w:eastAsia="Calibri" w:hAnsi="Calibri" w:cs="Calibri"/>
          <w:b/>
          <w:iCs/>
          <w:highlight w:val="green"/>
          <w:u w:val="single"/>
          <w:lang w:eastAsia="en-US"/>
        </w:rPr>
        <w:t>nuclear proliferation</w:t>
      </w:r>
      <w:r w:rsidRPr="00B0507B">
        <w:rPr>
          <w:rFonts w:ascii="Calibri" w:eastAsia="Calibri" w:hAnsi="Calibri" w:cs="Calibri"/>
          <w:highlight w:val="green"/>
          <w:u w:val="single"/>
          <w:lang w:eastAsia="en-US"/>
        </w:rPr>
        <w:t>, and</w:t>
      </w:r>
      <w:r w:rsidRPr="00B0507B">
        <w:rPr>
          <w:rFonts w:ascii="Calibri" w:eastAsia="Calibri" w:hAnsi="Calibri" w:cs="Calibri"/>
          <w:u w:val="single"/>
          <w:lang w:eastAsia="en-US"/>
        </w:rPr>
        <w:t xml:space="preserve"> catastrophic </w:t>
      </w:r>
      <w:r w:rsidRPr="00B0507B">
        <w:rPr>
          <w:rFonts w:ascii="Calibri" w:eastAsia="Calibri" w:hAnsi="Calibri" w:cs="Calibri"/>
          <w:b/>
          <w:iCs/>
          <w:highlight w:val="green"/>
          <w:u w:val="single"/>
          <w:lang w:eastAsia="en-US"/>
        </w:rPr>
        <w:t>terrorism</w:t>
      </w:r>
      <w:r w:rsidRPr="00B0507B">
        <w:rPr>
          <w:rFonts w:ascii="Calibri" w:eastAsia="Calibri" w:hAnsi="Calibri" w:cs="Calibri"/>
          <w:u w:val="single"/>
          <w:lang w:eastAsia="en-US"/>
        </w:rPr>
        <w:t xml:space="preserve">. </w:t>
      </w:r>
      <w:r w:rsidRPr="00B0507B">
        <w:rPr>
          <w:rFonts w:ascii="Calibri" w:eastAsia="Calibri" w:hAnsi="Calibri" w:cs="Calibri"/>
          <w:lang w:eastAsia="en-US"/>
        </w:rPr>
        <w:t xml:space="preserve">And because they recognized that military force remained the ultima ratio regum, </w:t>
      </w:r>
      <w:r w:rsidRPr="00B0507B">
        <w:rPr>
          <w:rFonts w:ascii="Calibri" w:eastAsia="Calibri" w:hAnsi="Calibri" w:cs="Calibri"/>
          <w:u w:val="single"/>
          <w:lang w:eastAsia="en-US"/>
        </w:rPr>
        <w:t>they understood the</w:t>
      </w:r>
      <w:r w:rsidRPr="00B0507B">
        <w:rPr>
          <w:rFonts w:ascii="Calibri" w:eastAsia="Calibri" w:hAnsi="Calibri" w:cs="Calibri"/>
          <w:lang w:eastAsia="en-US"/>
        </w:rPr>
        <w:t xml:space="preserve"> </w:t>
      </w:r>
      <w:r w:rsidRPr="00B0507B">
        <w:rPr>
          <w:rFonts w:ascii="Calibri" w:eastAsia="Calibri" w:hAnsi="Calibri" w:cs="Calibri"/>
          <w:b/>
          <w:iCs/>
          <w:u w:val="single"/>
          <w:lang w:eastAsia="en-US"/>
        </w:rPr>
        <w:t>centrality</w:t>
      </w:r>
      <w:r w:rsidRPr="00B0507B">
        <w:rPr>
          <w:rFonts w:ascii="Calibri" w:eastAsia="Calibri" w:hAnsi="Calibri" w:cs="Calibri"/>
          <w:lang w:eastAsia="en-US"/>
        </w:rPr>
        <w:t xml:space="preserve"> </w:t>
      </w:r>
      <w:r w:rsidRPr="00B0507B">
        <w:rPr>
          <w:rFonts w:ascii="Calibri" w:eastAsia="Calibri" w:hAnsi="Calibri" w:cs="Calibri"/>
          <w:u w:val="single"/>
          <w:lang w:eastAsia="en-US"/>
        </w:rPr>
        <w:t>of military preponderance</w:t>
      </w:r>
      <w:r w:rsidRPr="00B0507B">
        <w:rPr>
          <w:rFonts w:ascii="Calibri" w:eastAsia="Calibri" w:hAnsi="Calibri" w:cs="Calibri"/>
          <w:lang w:eastAsia="en-US"/>
        </w:rPr>
        <w:t xml:space="preserve">. </w:t>
      </w:r>
    </w:p>
    <w:p w14:paraId="25A89E39" w14:textId="77777777" w:rsidR="00B0507B" w:rsidRPr="00B0507B" w:rsidRDefault="00B0507B" w:rsidP="00B0507B">
      <w:pPr>
        <w:rPr>
          <w:rFonts w:ascii="Calibri" w:eastAsia="Calibri" w:hAnsi="Calibri" w:cs="Calibri"/>
          <w:u w:val="single"/>
          <w:lang w:eastAsia="en-US"/>
        </w:rPr>
      </w:pPr>
      <w:r w:rsidRPr="00B0507B">
        <w:rPr>
          <w:rFonts w:ascii="Calibri" w:eastAsia="Calibri" w:hAnsi="Calibri" w:cs="Calibri"/>
          <w:u w:val="single"/>
          <w:lang w:eastAsia="en-US"/>
        </w:rPr>
        <w:t xml:space="preserve">Washington would </w:t>
      </w:r>
      <w:r w:rsidRPr="00B0507B">
        <w:rPr>
          <w:rFonts w:ascii="Calibri" w:eastAsia="Calibri" w:hAnsi="Calibri" w:cs="Calibri"/>
          <w:b/>
          <w:iCs/>
          <w:u w:val="single"/>
          <w:lang w:eastAsia="en-US"/>
        </w:rPr>
        <w:t>need</w:t>
      </w:r>
      <w:r w:rsidRPr="00B0507B">
        <w:rPr>
          <w:rFonts w:ascii="Calibri" w:eastAsia="Calibri" w:hAnsi="Calibri" w:cs="Calibri"/>
          <w:u w:val="single"/>
          <w:lang w:eastAsia="en-US"/>
        </w:rPr>
        <w:t xml:space="preserve"> the </w:t>
      </w:r>
      <w:r w:rsidRPr="00B0507B">
        <w:rPr>
          <w:rFonts w:ascii="Calibri" w:eastAsia="Calibri" w:hAnsi="Calibri" w:cs="Calibri"/>
          <w:b/>
          <w:iCs/>
          <w:u w:val="single"/>
          <w:lang w:eastAsia="en-US"/>
        </w:rPr>
        <w:t>military power</w:t>
      </w:r>
      <w:r w:rsidRPr="00B0507B">
        <w:rPr>
          <w:rFonts w:ascii="Calibri" w:eastAsia="Calibri" w:hAnsi="Calibri" w:cs="Calibri"/>
          <w:lang w:eastAsia="en-US"/>
        </w:rPr>
        <w:t xml:space="preserve"> </w:t>
      </w:r>
      <w:r w:rsidRPr="00B0507B">
        <w:rPr>
          <w:rFonts w:ascii="Calibri" w:eastAsia="Calibri" w:hAnsi="Calibri" w:cs="Calibri"/>
          <w:u w:val="single"/>
          <w:lang w:eastAsia="en-US"/>
        </w:rPr>
        <w:t xml:space="preserve">necessary to </w:t>
      </w:r>
      <w:r w:rsidRPr="00B0507B">
        <w:rPr>
          <w:rFonts w:ascii="Calibri" w:eastAsia="Calibri" w:hAnsi="Calibri" w:cs="Calibri"/>
          <w:b/>
          <w:iCs/>
          <w:u w:val="single"/>
          <w:lang w:eastAsia="en-US"/>
        </w:rPr>
        <w:t>underwrite</w:t>
      </w:r>
      <w:r w:rsidRPr="00B0507B">
        <w:rPr>
          <w:rFonts w:ascii="Calibri" w:eastAsia="Calibri" w:hAnsi="Calibri" w:cs="Calibri"/>
          <w:u w:val="single"/>
          <w:lang w:eastAsia="en-US"/>
        </w:rPr>
        <w:t xml:space="preserve"> worldwide </w:t>
      </w:r>
      <w:r w:rsidRPr="00B0507B">
        <w:rPr>
          <w:rFonts w:ascii="Calibri" w:eastAsia="Calibri" w:hAnsi="Calibri" w:cs="Calibri"/>
          <w:b/>
          <w:iCs/>
          <w:u w:val="single"/>
          <w:lang w:eastAsia="en-US"/>
        </w:rPr>
        <w:t>alliance commitments</w:t>
      </w:r>
      <w:r w:rsidRPr="00B0507B">
        <w:rPr>
          <w:rFonts w:ascii="Calibri" w:eastAsia="Calibri" w:hAnsi="Calibri" w:cs="Calibri"/>
          <w:u w:val="single"/>
          <w:lang w:eastAsia="en-US"/>
        </w:rPr>
        <w:t xml:space="preserve">. It would have to preserve </w:t>
      </w:r>
      <w:r w:rsidRPr="00B0507B">
        <w:rPr>
          <w:rFonts w:ascii="Calibri" w:eastAsia="Calibri" w:hAnsi="Calibri" w:cs="Calibri"/>
          <w:b/>
          <w:iCs/>
          <w:u w:val="single"/>
          <w:lang w:eastAsia="en-US"/>
        </w:rPr>
        <w:t>substantial overmatch</w:t>
      </w:r>
      <w:r w:rsidRPr="00B0507B">
        <w:rPr>
          <w:rFonts w:ascii="Calibri" w:eastAsia="Calibri" w:hAnsi="Calibri" w:cs="Calibri"/>
          <w:lang w:eastAsia="en-US"/>
        </w:rPr>
        <w:t xml:space="preserve"> </w:t>
      </w:r>
      <w:r w:rsidRPr="00B0507B">
        <w:rPr>
          <w:rFonts w:ascii="Calibri" w:eastAsia="Calibri" w:hAnsi="Calibri" w:cs="Calibri"/>
          <w:u w:val="single"/>
          <w:lang w:eastAsia="en-US"/>
        </w:rPr>
        <w:t>versus any potential</w:t>
      </w:r>
      <w:r w:rsidRPr="00B0507B">
        <w:rPr>
          <w:rFonts w:ascii="Calibri" w:eastAsia="Calibri" w:hAnsi="Calibri" w:cs="Calibri"/>
          <w:lang w:eastAsia="en-US"/>
        </w:rPr>
        <w:t xml:space="preserve"> </w:t>
      </w:r>
      <w:r w:rsidRPr="00B0507B">
        <w:rPr>
          <w:rFonts w:ascii="Calibri" w:eastAsia="Calibri" w:hAnsi="Calibri" w:cs="Calibri"/>
          <w:b/>
          <w:iCs/>
          <w:u w:val="single"/>
          <w:lang w:eastAsia="en-US"/>
        </w:rPr>
        <w:t xml:space="preserve">great-power rival. </w:t>
      </w:r>
      <w:r w:rsidRPr="00B0507B">
        <w:rPr>
          <w:rFonts w:ascii="Calibri" w:eastAsia="Calibri" w:hAnsi="Calibri" w:cs="Calibri"/>
          <w:lang w:eastAsia="en-US"/>
        </w:rPr>
        <w:t xml:space="preserve">It must be able to answer the sharpest challenges to the international system, such as Saddam’s invasion of Kuwait in 1990 or jihadist extremism after 9/11. Finally, </w:t>
      </w:r>
      <w:r w:rsidRPr="00B0507B">
        <w:rPr>
          <w:rFonts w:ascii="Calibri" w:eastAsia="Calibri" w:hAnsi="Calibri" w:cs="Calibri"/>
          <w:u w:val="single"/>
          <w:lang w:eastAsia="en-US"/>
        </w:rPr>
        <w:t xml:space="preserve">because </w:t>
      </w:r>
      <w:r w:rsidRPr="00B0507B">
        <w:rPr>
          <w:rFonts w:ascii="Calibri" w:eastAsia="Calibri" w:hAnsi="Calibri" w:cs="Calibri"/>
          <w:highlight w:val="green"/>
          <w:u w:val="single"/>
          <w:lang w:eastAsia="en-US"/>
        </w:rPr>
        <w:t xml:space="preserve">prevailing global </w:t>
      </w:r>
      <w:r w:rsidRPr="00B0507B">
        <w:rPr>
          <w:rFonts w:ascii="Calibri" w:eastAsia="Calibri" w:hAnsi="Calibri" w:cs="Calibri"/>
          <w:b/>
          <w:iCs/>
          <w:highlight w:val="green"/>
          <w:u w:val="single"/>
          <w:lang w:eastAsia="en-US"/>
        </w:rPr>
        <w:t>norms</w:t>
      </w:r>
      <w:r w:rsidRPr="00B0507B">
        <w:rPr>
          <w:rFonts w:ascii="Calibri" w:eastAsia="Calibri" w:hAnsi="Calibri" w:cs="Calibri"/>
          <w:u w:val="single"/>
          <w:lang w:eastAsia="en-US"/>
        </w:rPr>
        <w:t xml:space="preserve"> generally </w:t>
      </w:r>
      <w:r w:rsidRPr="00B0507B">
        <w:rPr>
          <w:rFonts w:ascii="Calibri" w:eastAsia="Calibri" w:hAnsi="Calibri" w:cs="Calibri"/>
          <w:highlight w:val="green"/>
          <w:u w:val="single"/>
          <w:lang w:eastAsia="en-US"/>
        </w:rPr>
        <w:t xml:space="preserve">reflect </w:t>
      </w:r>
      <w:r w:rsidRPr="00B0507B">
        <w:rPr>
          <w:rFonts w:ascii="Calibri" w:eastAsia="Calibri" w:hAnsi="Calibri" w:cs="Calibri"/>
          <w:b/>
          <w:iCs/>
          <w:highlight w:val="green"/>
          <w:u w:val="single"/>
          <w:lang w:eastAsia="en-US"/>
        </w:rPr>
        <w:t>hard-power realities</w:t>
      </w:r>
      <w:r w:rsidRPr="00B0507B">
        <w:rPr>
          <w:rFonts w:ascii="Calibri" w:eastAsia="Calibri" w:hAnsi="Calibri" w:cs="Calibri"/>
          <w:u w:val="single"/>
          <w:lang w:eastAsia="en-US"/>
        </w:rPr>
        <w:t xml:space="preserve">, America would need the superiority to assure that its own </w:t>
      </w:r>
      <w:r w:rsidRPr="00B0507B">
        <w:rPr>
          <w:rFonts w:ascii="Calibri" w:eastAsia="Calibri" w:hAnsi="Calibri" w:cs="Calibri"/>
          <w:b/>
          <w:iCs/>
          <w:u w:val="single"/>
          <w:lang w:eastAsia="en-US"/>
        </w:rPr>
        <w:t>values remained ascendant</w:t>
      </w:r>
      <w:r w:rsidRPr="00B0507B">
        <w:rPr>
          <w:rFonts w:ascii="Calibri" w:eastAsia="Calibri" w:hAnsi="Calibri" w:cs="Calibri"/>
          <w:u w:val="single"/>
          <w:lang w:eastAsia="en-US"/>
        </w:rPr>
        <w:t xml:space="preserve">. It was impolitic to say that U.S. strategy and </w:t>
      </w:r>
      <w:r w:rsidRPr="00B0507B">
        <w:rPr>
          <w:rFonts w:ascii="Calibri" w:eastAsia="Calibri" w:hAnsi="Calibri" w:cs="Calibri"/>
          <w:highlight w:val="green"/>
          <w:u w:val="single"/>
          <w:lang w:eastAsia="en-US"/>
        </w:rPr>
        <w:t>the international order</w:t>
      </w:r>
      <w:r w:rsidRPr="00B0507B">
        <w:rPr>
          <w:rFonts w:ascii="Calibri" w:eastAsia="Calibri" w:hAnsi="Calibri" w:cs="Calibri"/>
          <w:u w:val="single"/>
          <w:lang w:eastAsia="en-US"/>
        </w:rPr>
        <w:t xml:space="preserve"> </w:t>
      </w:r>
      <w:r w:rsidRPr="00B0507B">
        <w:rPr>
          <w:rFonts w:ascii="Calibri" w:eastAsia="Calibri" w:hAnsi="Calibri" w:cs="Calibri"/>
          <w:highlight w:val="green"/>
          <w:u w:val="single"/>
          <w:lang w:eastAsia="en-US"/>
        </w:rPr>
        <w:t>required “</w:t>
      </w:r>
      <w:r w:rsidRPr="00B0507B">
        <w:rPr>
          <w:rFonts w:ascii="Calibri" w:eastAsia="Calibri" w:hAnsi="Calibri" w:cs="Calibri"/>
          <w:b/>
          <w:iCs/>
          <w:highlight w:val="green"/>
          <w:u w:val="single"/>
          <w:lang w:eastAsia="en-US"/>
        </w:rPr>
        <w:t>strengths beyond challenge</w:t>
      </w:r>
      <w:r w:rsidRPr="00B0507B">
        <w:rPr>
          <w:rFonts w:ascii="Calibri" w:eastAsia="Calibri" w:hAnsi="Calibri" w:cs="Calibri"/>
          <w:u w:val="single"/>
          <w:lang w:eastAsia="en-US"/>
        </w:rPr>
        <w:t>,” but it was not at all inaccurate.</w:t>
      </w:r>
    </w:p>
    <w:p w14:paraId="50CAAD53" w14:textId="77777777" w:rsidR="00B0507B" w:rsidRPr="00B0507B" w:rsidRDefault="00B0507B" w:rsidP="00B0507B">
      <w:pPr>
        <w:rPr>
          <w:rFonts w:ascii="Calibri" w:eastAsia="Calibri" w:hAnsi="Calibri" w:cs="Calibri"/>
          <w:lang w:eastAsia="en-US"/>
        </w:rPr>
      </w:pPr>
      <w:r w:rsidRPr="00B0507B">
        <w:rPr>
          <w:rFonts w:ascii="Calibri" w:eastAsia="Calibri" w:hAnsi="Calibri" w:cs="Calibri"/>
          <w:lang w:eastAsia="en-US"/>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0A6820F9" w14:textId="77777777" w:rsidR="00B0507B" w:rsidRPr="00B0507B" w:rsidRDefault="00B0507B" w:rsidP="00B0507B">
      <w:pPr>
        <w:rPr>
          <w:rFonts w:ascii="Calibri" w:eastAsia="Calibri" w:hAnsi="Calibri" w:cs="Calibri"/>
          <w:u w:val="single"/>
          <w:lang w:eastAsia="en-US"/>
        </w:rPr>
      </w:pPr>
      <w:r w:rsidRPr="00B0507B">
        <w:rPr>
          <w:rFonts w:ascii="Calibri" w:eastAsia="Calibri" w:hAnsi="Calibri" w:cs="Calibri"/>
          <w:lang w:eastAsia="en-US"/>
        </w:rPr>
        <w:t xml:space="preserve">Yet U.S. strategy also heeded, at least until recently, </w:t>
      </w:r>
      <w:r w:rsidRPr="00B0507B">
        <w:rPr>
          <w:rFonts w:ascii="Calibri" w:eastAsia="Calibri" w:hAnsi="Calibri" w:cs="Calibri"/>
          <w:u w:val="single"/>
          <w:lang w:eastAsia="en-US"/>
        </w:rPr>
        <w:t xml:space="preserve">the fact that there was a limit to how cheaply that primacy could be had. The American military did shrink significantly during the 1990s, but U.S. officials understood that </w:t>
      </w:r>
      <w:r w:rsidRPr="00B0507B">
        <w:rPr>
          <w:rFonts w:ascii="Calibri" w:eastAsia="Calibri" w:hAnsi="Calibri" w:cs="Calibri"/>
          <w:highlight w:val="green"/>
          <w:u w:val="single"/>
          <w:lang w:eastAsia="en-US"/>
        </w:rPr>
        <w:t>if Washington cut back too far</w:t>
      </w:r>
      <w:r w:rsidRPr="00B0507B">
        <w:rPr>
          <w:rFonts w:ascii="Calibri" w:eastAsia="Calibri" w:hAnsi="Calibri" w:cs="Calibri"/>
          <w:u w:val="single"/>
          <w:lang w:eastAsia="en-US"/>
        </w:rPr>
        <w:t>, its primacy would erode to a point where it ceased to deliver its geopolitical benefits</w:t>
      </w:r>
      <w:r w:rsidRPr="00B0507B">
        <w:rPr>
          <w:rFonts w:ascii="Calibri" w:eastAsia="Calibri" w:hAnsi="Calibri" w:cs="Calibri"/>
          <w:lang w:eastAsia="en-US"/>
        </w:rPr>
        <w:t xml:space="preserve">. </w:t>
      </w:r>
      <w:r w:rsidRPr="00B0507B">
        <w:rPr>
          <w:rFonts w:ascii="Calibri" w:eastAsia="Calibri" w:hAnsi="Calibri" w:cs="Calibri"/>
          <w:b/>
          <w:iCs/>
          <w:highlight w:val="green"/>
          <w:u w:val="single"/>
          <w:lang w:eastAsia="en-US"/>
        </w:rPr>
        <w:t>Alliances</w:t>
      </w:r>
      <w:r w:rsidRPr="00B0507B">
        <w:rPr>
          <w:rFonts w:ascii="Calibri" w:eastAsia="Calibri" w:hAnsi="Calibri" w:cs="Calibri"/>
          <w:lang w:eastAsia="en-US"/>
        </w:rPr>
        <w:t xml:space="preserve"> </w:t>
      </w:r>
      <w:r w:rsidRPr="00B0507B">
        <w:rPr>
          <w:rFonts w:ascii="Calibri" w:eastAsia="Calibri" w:hAnsi="Calibri" w:cs="Calibri"/>
          <w:u w:val="single"/>
          <w:lang w:eastAsia="en-US"/>
        </w:rPr>
        <w:t>would</w:t>
      </w:r>
      <w:r w:rsidRPr="00B0507B">
        <w:rPr>
          <w:rFonts w:ascii="Calibri" w:eastAsia="Calibri" w:hAnsi="Calibri" w:cs="Calibri"/>
          <w:lang w:eastAsia="en-US"/>
        </w:rPr>
        <w:t xml:space="preserve"> </w:t>
      </w:r>
      <w:r w:rsidRPr="00B0507B">
        <w:rPr>
          <w:rFonts w:ascii="Calibri" w:eastAsia="Calibri" w:hAnsi="Calibri" w:cs="Calibri"/>
          <w:b/>
          <w:iCs/>
          <w:highlight w:val="green"/>
          <w:u w:val="single"/>
          <w:lang w:eastAsia="en-US"/>
        </w:rPr>
        <w:t>lose credibility</w:t>
      </w:r>
      <w:r w:rsidRPr="00B0507B">
        <w:rPr>
          <w:rFonts w:ascii="Calibri" w:eastAsia="Calibri" w:hAnsi="Calibri" w:cs="Calibri"/>
          <w:lang w:eastAsia="en-US"/>
        </w:rPr>
        <w:t xml:space="preserve">; </w:t>
      </w:r>
      <w:r w:rsidRPr="00B0507B">
        <w:rPr>
          <w:rFonts w:ascii="Calibri" w:eastAsia="Calibri" w:hAnsi="Calibri" w:cs="Calibri"/>
          <w:u w:val="single"/>
          <w:lang w:eastAsia="en-US"/>
        </w:rPr>
        <w:t>the</w:t>
      </w:r>
      <w:r w:rsidRPr="00B0507B">
        <w:rPr>
          <w:rFonts w:ascii="Calibri" w:eastAsia="Calibri" w:hAnsi="Calibri" w:cs="Calibri"/>
          <w:lang w:eastAsia="en-US"/>
        </w:rPr>
        <w:t xml:space="preserve"> </w:t>
      </w:r>
      <w:r w:rsidRPr="00B0507B">
        <w:rPr>
          <w:rFonts w:ascii="Calibri" w:eastAsia="Calibri" w:hAnsi="Calibri" w:cs="Calibri"/>
          <w:highlight w:val="green"/>
          <w:u w:val="single"/>
          <w:lang w:eastAsia="en-US"/>
        </w:rPr>
        <w:t>stability</w:t>
      </w:r>
      <w:r w:rsidRPr="00B0507B">
        <w:rPr>
          <w:rFonts w:ascii="Calibri" w:eastAsia="Calibri" w:hAnsi="Calibri" w:cs="Calibri"/>
          <w:u w:val="single"/>
          <w:lang w:eastAsia="en-US"/>
        </w:rPr>
        <w:t xml:space="preserve"> of key </w:t>
      </w:r>
      <w:r w:rsidRPr="00B0507B">
        <w:rPr>
          <w:rFonts w:ascii="Calibri" w:eastAsia="Calibri" w:hAnsi="Calibri" w:cs="Calibri"/>
          <w:b/>
          <w:iCs/>
          <w:u w:val="single"/>
          <w:lang w:eastAsia="en-US"/>
        </w:rPr>
        <w:t>regions</w:t>
      </w:r>
      <w:r w:rsidRPr="00B0507B">
        <w:rPr>
          <w:rFonts w:ascii="Calibri" w:eastAsia="Calibri" w:hAnsi="Calibri" w:cs="Calibri"/>
          <w:u w:val="single"/>
          <w:lang w:eastAsia="en-US"/>
        </w:rPr>
        <w:t xml:space="preserve"> </w:t>
      </w:r>
      <w:r w:rsidRPr="00B0507B">
        <w:rPr>
          <w:rFonts w:ascii="Calibri" w:eastAsia="Calibri" w:hAnsi="Calibri" w:cs="Calibri"/>
          <w:highlight w:val="green"/>
          <w:u w:val="single"/>
          <w:lang w:eastAsia="en-US"/>
        </w:rPr>
        <w:t>would</w:t>
      </w:r>
      <w:r w:rsidRPr="00B0507B">
        <w:rPr>
          <w:rFonts w:ascii="Calibri" w:eastAsia="Calibri" w:hAnsi="Calibri" w:cs="Calibri"/>
          <w:u w:val="single"/>
          <w:lang w:eastAsia="en-US"/>
        </w:rPr>
        <w:t xml:space="preserve"> be </w:t>
      </w:r>
      <w:r w:rsidRPr="00B0507B">
        <w:rPr>
          <w:rFonts w:ascii="Calibri" w:eastAsia="Calibri" w:hAnsi="Calibri" w:cs="Calibri"/>
          <w:b/>
          <w:iCs/>
          <w:highlight w:val="green"/>
          <w:u w:val="single"/>
          <w:lang w:eastAsia="en-US"/>
        </w:rPr>
        <w:t>erode</w:t>
      </w:r>
      <w:r w:rsidRPr="00B0507B">
        <w:rPr>
          <w:rFonts w:ascii="Calibri" w:eastAsia="Calibri" w:hAnsi="Calibri" w:cs="Calibri"/>
          <w:b/>
          <w:iCs/>
          <w:u w:val="single"/>
          <w:lang w:eastAsia="en-US"/>
        </w:rPr>
        <w:t>d</w:t>
      </w:r>
      <w:r w:rsidRPr="00B0507B">
        <w:rPr>
          <w:rFonts w:ascii="Calibri" w:eastAsia="Calibri" w:hAnsi="Calibri" w:cs="Calibri"/>
          <w:lang w:eastAsia="en-US"/>
        </w:rPr>
        <w:t xml:space="preserve">; </w:t>
      </w:r>
      <w:r w:rsidRPr="00B0507B">
        <w:rPr>
          <w:rFonts w:ascii="Calibri" w:eastAsia="Calibri" w:hAnsi="Calibri" w:cs="Calibri"/>
          <w:b/>
          <w:iCs/>
          <w:u w:val="single"/>
          <w:lang w:eastAsia="en-US"/>
        </w:rPr>
        <w:t>rivals would be emboldened</w:t>
      </w:r>
      <w:r w:rsidRPr="00B0507B">
        <w:rPr>
          <w:rFonts w:ascii="Calibri" w:eastAsia="Calibri" w:hAnsi="Calibri" w:cs="Calibri"/>
          <w:lang w:eastAsia="en-US"/>
        </w:rPr>
        <w:t xml:space="preserve">; </w:t>
      </w:r>
      <w:r w:rsidRPr="00B0507B">
        <w:rPr>
          <w:rFonts w:ascii="Calibri" w:eastAsia="Calibri" w:hAnsi="Calibri" w:cs="Calibri"/>
          <w:b/>
          <w:iCs/>
          <w:u w:val="single"/>
          <w:lang w:eastAsia="en-US"/>
        </w:rPr>
        <w:t xml:space="preserve">international </w:t>
      </w:r>
      <w:r w:rsidRPr="00B0507B">
        <w:rPr>
          <w:rFonts w:ascii="Calibri" w:eastAsia="Calibri" w:hAnsi="Calibri" w:cs="Calibri"/>
          <w:b/>
          <w:iCs/>
          <w:highlight w:val="green"/>
          <w:u w:val="single"/>
          <w:lang w:eastAsia="en-US"/>
        </w:rPr>
        <w:t>crises would go unaddressed</w:t>
      </w:r>
      <w:r w:rsidRPr="00B0507B">
        <w:rPr>
          <w:rFonts w:ascii="Calibri" w:eastAsia="Calibri" w:hAnsi="Calibri" w:cs="Calibri"/>
          <w:lang w:eastAsia="en-US"/>
        </w:rPr>
        <w:t xml:space="preserve">. American </w:t>
      </w:r>
      <w:r w:rsidRPr="00B0507B">
        <w:rPr>
          <w:rFonts w:ascii="Calibri" w:eastAsia="Calibri" w:hAnsi="Calibri" w:cs="Calibri"/>
          <w:highlight w:val="green"/>
          <w:u w:val="single"/>
          <w:lang w:eastAsia="en-US"/>
        </w:rPr>
        <w:t>primacy was</w:t>
      </w:r>
      <w:r w:rsidRPr="00B0507B">
        <w:rPr>
          <w:rFonts w:ascii="Calibri" w:eastAsia="Calibri" w:hAnsi="Calibri" w:cs="Calibri"/>
          <w:u w:val="single"/>
          <w:lang w:eastAsia="en-US"/>
        </w:rPr>
        <w:t xml:space="preserve"> thus like </w:t>
      </w:r>
      <w:r w:rsidRPr="00B0507B">
        <w:rPr>
          <w:rFonts w:ascii="Calibri" w:eastAsia="Calibri" w:hAnsi="Calibri" w:cs="Calibri"/>
          <w:highlight w:val="green"/>
          <w:u w:val="single"/>
          <w:lang w:eastAsia="en-US"/>
        </w:rPr>
        <w:t xml:space="preserve">a </w:t>
      </w:r>
      <w:r w:rsidRPr="00B0507B">
        <w:rPr>
          <w:rFonts w:ascii="Calibri" w:eastAsia="Calibri" w:hAnsi="Calibri" w:cs="Calibri"/>
          <w:b/>
          <w:iCs/>
          <w:highlight w:val="green"/>
          <w:u w:val="single"/>
          <w:lang w:eastAsia="en-US"/>
        </w:rPr>
        <w:t>reasonably priced insurance policy</w:t>
      </w:r>
      <w:r w:rsidRPr="00B0507B">
        <w:rPr>
          <w:rFonts w:ascii="Calibri" w:eastAsia="Calibri" w:hAnsi="Calibri" w:cs="Calibri"/>
          <w:lang w:eastAsia="en-US"/>
        </w:rPr>
        <w:t xml:space="preserve">. </w:t>
      </w:r>
      <w:r w:rsidRPr="00B0507B">
        <w:rPr>
          <w:rFonts w:ascii="Calibri" w:eastAsia="Calibri" w:hAnsi="Calibri" w:cs="Calibri"/>
          <w:u w:val="single"/>
          <w:lang w:eastAsia="en-US"/>
        </w:rPr>
        <w:t>It required nontrivial expenditures, but protected against far costlier outcomes.</w:t>
      </w:r>
      <w:r w:rsidRPr="00B0507B">
        <w:rPr>
          <w:rFonts w:ascii="Calibri" w:eastAsia="Calibri" w:hAnsi="Calibri" w:cs="Calibri"/>
          <w:lang w:eastAsia="en-US"/>
        </w:rPr>
        <w:t>9 Washington paid its insurance premiums for two decades after the Cold War. But more</w:t>
      </w:r>
      <w:r w:rsidRPr="00B0507B">
        <w:rPr>
          <w:rFonts w:ascii="Calibri" w:eastAsia="Calibri" w:hAnsi="Calibri" w:cs="Calibri"/>
          <w:u w:val="single"/>
          <w:lang w:eastAsia="en-US"/>
        </w:rPr>
        <w:t xml:space="preserve"> recently American primacy and strategic solvency have been imperiled.</w:t>
      </w:r>
    </w:p>
    <w:p w14:paraId="57C59F70" w14:textId="77777777" w:rsidR="00B0507B" w:rsidRPr="00B0507B" w:rsidRDefault="00B0507B" w:rsidP="00B0507B">
      <w:pPr>
        <w:rPr>
          <w:rFonts w:ascii="Calibri" w:eastAsia="Calibri" w:hAnsi="Calibri" w:cs="Calibri"/>
          <w:lang w:eastAsia="en-US"/>
        </w:rPr>
      </w:pPr>
      <w:r w:rsidRPr="00B0507B">
        <w:rPr>
          <w:rFonts w:ascii="Calibri" w:eastAsia="Calibri" w:hAnsi="Calibri" w:cs="Calibri"/>
          <w:lang w:eastAsia="en-US"/>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B0507B">
        <w:rPr>
          <w:rFonts w:ascii="Calibri" w:eastAsia="Calibri" w:hAnsi="Calibri" w:cs="Calibri"/>
          <w:u w:val="single"/>
          <w:lang w:eastAsia="en-US"/>
        </w:rPr>
        <w:t xml:space="preserve">two decades after the Soviet collapse, the world was characterized by </w:t>
      </w:r>
      <w:r w:rsidRPr="00B0507B">
        <w:rPr>
          <w:rFonts w:ascii="Calibri" w:eastAsia="Calibri" w:hAnsi="Calibri" w:cs="Calibri"/>
          <w:b/>
          <w:iCs/>
          <w:u w:val="single"/>
          <w:lang w:eastAsia="en-US"/>
        </w:rPr>
        <w:t xml:space="preserve">remarkably low levels of great-power competition, </w:t>
      </w:r>
      <w:r w:rsidRPr="00B0507B">
        <w:rPr>
          <w:rFonts w:ascii="Calibri" w:eastAsia="Calibri" w:hAnsi="Calibri" w:cs="Calibri"/>
          <w:u w:val="single"/>
          <w:lang w:eastAsia="en-US"/>
        </w:rPr>
        <w:t xml:space="preserve">high levels of </w:t>
      </w:r>
      <w:r w:rsidRPr="00B0507B">
        <w:rPr>
          <w:rFonts w:ascii="Calibri" w:eastAsia="Calibri" w:hAnsi="Calibri" w:cs="Calibri"/>
          <w:b/>
          <w:iCs/>
          <w:u w:val="single"/>
          <w:lang w:eastAsia="en-US"/>
        </w:rPr>
        <w:t>security</w:t>
      </w:r>
      <w:r w:rsidRPr="00B0507B">
        <w:rPr>
          <w:rFonts w:ascii="Calibri" w:eastAsia="Calibri" w:hAnsi="Calibri" w:cs="Calibri"/>
          <w:u w:val="single"/>
          <w:lang w:eastAsia="en-US"/>
        </w:rPr>
        <w:t xml:space="preserve"> in key theaters such as </w:t>
      </w:r>
      <w:r w:rsidRPr="00B0507B">
        <w:rPr>
          <w:rFonts w:ascii="Calibri" w:eastAsia="Calibri" w:hAnsi="Calibri" w:cs="Calibri"/>
          <w:b/>
          <w:iCs/>
          <w:u w:val="single"/>
          <w:lang w:eastAsia="en-US"/>
        </w:rPr>
        <w:t>Europe</w:t>
      </w:r>
      <w:r w:rsidRPr="00B0507B">
        <w:rPr>
          <w:rFonts w:ascii="Calibri" w:eastAsia="Calibri" w:hAnsi="Calibri" w:cs="Calibri"/>
          <w:u w:val="single"/>
          <w:lang w:eastAsia="en-US"/>
        </w:rPr>
        <w:t xml:space="preserve"> and </w:t>
      </w:r>
      <w:r w:rsidRPr="00B0507B">
        <w:rPr>
          <w:rFonts w:ascii="Calibri" w:eastAsia="Calibri" w:hAnsi="Calibri" w:cs="Calibri"/>
          <w:b/>
          <w:iCs/>
          <w:u w:val="single"/>
          <w:lang w:eastAsia="en-US"/>
        </w:rPr>
        <w:t>East Asia</w:t>
      </w:r>
      <w:r w:rsidRPr="00B0507B">
        <w:rPr>
          <w:rFonts w:ascii="Calibri" w:eastAsia="Calibri" w:hAnsi="Calibri" w:cs="Calibri"/>
          <w:u w:val="single"/>
          <w:lang w:eastAsia="en-US"/>
        </w:rPr>
        <w:t xml:space="preserve">, and the </w:t>
      </w:r>
      <w:r w:rsidRPr="00B0507B">
        <w:rPr>
          <w:rFonts w:ascii="Calibri" w:eastAsia="Calibri" w:hAnsi="Calibri" w:cs="Calibri"/>
          <w:b/>
          <w:iCs/>
          <w:u w:val="single"/>
          <w:lang w:eastAsia="en-US"/>
        </w:rPr>
        <w:t>comparative weakness</w:t>
      </w:r>
      <w:r w:rsidRPr="00B0507B">
        <w:rPr>
          <w:rFonts w:ascii="Calibri" w:eastAsia="Calibri" w:hAnsi="Calibri" w:cs="Calibri"/>
          <w:u w:val="single"/>
          <w:lang w:eastAsia="en-US"/>
        </w:rPr>
        <w:t xml:space="preserve"> of those “</w:t>
      </w:r>
      <w:r w:rsidRPr="00B0507B">
        <w:rPr>
          <w:rFonts w:ascii="Calibri" w:eastAsia="Calibri" w:hAnsi="Calibri" w:cs="Calibri"/>
          <w:b/>
          <w:iCs/>
          <w:u w:val="single"/>
          <w:lang w:eastAsia="en-US"/>
        </w:rPr>
        <w:t>rogue” actors</w:t>
      </w:r>
      <w:r w:rsidRPr="00B0507B">
        <w:rPr>
          <w:rFonts w:ascii="Calibri" w:eastAsia="Calibri" w:hAnsi="Calibri" w:cs="Calibri"/>
          <w:u w:val="single"/>
          <w:lang w:eastAsia="en-US"/>
        </w:rPr>
        <w:t>—Iran, Iraq, North Korea, al-Qaeda—who most aggressively challenged American power.</w:t>
      </w:r>
      <w:r w:rsidRPr="00B0507B">
        <w:rPr>
          <w:rFonts w:ascii="Calibri" w:eastAsia="Calibri" w:hAnsi="Calibri" w:cs="Calibri"/>
          <w:lang w:eastAsia="en-US"/>
        </w:rPr>
        <w:t xml:space="preserve"> During the 1990s, some observers even spoke of a “strategic pause,” the idea being that the end of the Cold War had afforded the United States a respite from normal levels of geopolitical danger and competition. Now, however, </w:t>
      </w:r>
      <w:r w:rsidRPr="00B0507B">
        <w:rPr>
          <w:rFonts w:ascii="Calibri" w:eastAsia="Calibri" w:hAnsi="Calibri" w:cs="Calibri"/>
          <w:b/>
          <w:iCs/>
          <w:u w:val="single"/>
          <w:lang w:eastAsia="en-US"/>
        </w:rPr>
        <w:t>the strategic horizon is darkening</w:t>
      </w:r>
      <w:r w:rsidRPr="00B0507B">
        <w:rPr>
          <w:rFonts w:ascii="Calibri" w:eastAsia="Calibri" w:hAnsi="Calibri" w:cs="Calibri"/>
          <w:lang w:eastAsia="en-US"/>
        </w:rPr>
        <w:t>, due to four factors.</w:t>
      </w:r>
    </w:p>
    <w:p w14:paraId="53826141" w14:textId="77777777" w:rsidR="00B0507B" w:rsidRPr="00B0507B" w:rsidRDefault="00B0507B" w:rsidP="00B0507B">
      <w:pPr>
        <w:rPr>
          <w:rFonts w:ascii="Calibri" w:eastAsia="Calibri" w:hAnsi="Calibri" w:cs="Calibri"/>
          <w:b/>
          <w:iCs/>
          <w:u w:val="single"/>
          <w:lang w:eastAsia="en-US"/>
        </w:rPr>
      </w:pPr>
      <w:r w:rsidRPr="00B0507B">
        <w:rPr>
          <w:rFonts w:ascii="Calibri" w:eastAsia="Calibri" w:hAnsi="Calibri" w:cs="Calibri"/>
          <w:lang w:eastAsia="en-US"/>
        </w:rPr>
        <w:t xml:space="preserve">First, </w:t>
      </w:r>
      <w:r w:rsidRPr="00B0507B">
        <w:rPr>
          <w:rFonts w:ascii="Calibri" w:eastAsia="Calibri" w:hAnsi="Calibri" w:cs="Calibri"/>
          <w:b/>
          <w:iCs/>
          <w:highlight w:val="green"/>
          <w:u w:val="single"/>
          <w:lang w:eastAsia="en-US"/>
        </w:rPr>
        <w:t>great-power</w:t>
      </w:r>
      <w:r w:rsidRPr="00B0507B">
        <w:rPr>
          <w:rFonts w:ascii="Calibri" w:eastAsia="Calibri" w:hAnsi="Calibri" w:cs="Calibri"/>
          <w:b/>
          <w:iCs/>
          <w:u w:val="single"/>
          <w:lang w:eastAsia="en-US"/>
        </w:rPr>
        <w:t xml:space="preserve"> military </w:t>
      </w:r>
      <w:r w:rsidRPr="00B0507B">
        <w:rPr>
          <w:rFonts w:ascii="Calibri" w:eastAsia="Calibri" w:hAnsi="Calibri" w:cs="Calibri"/>
          <w:b/>
          <w:iCs/>
          <w:highlight w:val="green"/>
          <w:u w:val="single"/>
          <w:lang w:eastAsia="en-US"/>
        </w:rPr>
        <w:t>competition is back</w:t>
      </w:r>
      <w:r w:rsidRPr="00B0507B">
        <w:rPr>
          <w:rFonts w:ascii="Calibri" w:eastAsia="Calibri" w:hAnsi="Calibri" w:cs="Calibri"/>
          <w:lang w:eastAsia="en-US"/>
        </w:rPr>
        <w:t xml:space="preserve">. </w:t>
      </w:r>
      <w:r w:rsidRPr="00B0507B">
        <w:rPr>
          <w:rFonts w:ascii="Calibri" w:eastAsia="Calibri" w:hAnsi="Calibri" w:cs="Calibri"/>
          <w:u w:val="single"/>
          <w:lang w:eastAsia="en-US"/>
        </w:rPr>
        <w:t>The world’s two leading authoritarian powers</w:t>
      </w:r>
      <w:r w:rsidRPr="00B0507B">
        <w:rPr>
          <w:rFonts w:ascii="Calibri" w:eastAsia="Calibri" w:hAnsi="Calibri" w:cs="Calibri"/>
          <w:lang w:eastAsia="en-US"/>
        </w:rPr>
        <w:t>—</w:t>
      </w:r>
      <w:r w:rsidRPr="00B0507B">
        <w:rPr>
          <w:rFonts w:ascii="Calibri" w:eastAsia="Calibri" w:hAnsi="Calibri" w:cs="Calibri"/>
          <w:b/>
          <w:iCs/>
          <w:highlight w:val="green"/>
          <w:u w:val="single"/>
          <w:lang w:eastAsia="en-US"/>
        </w:rPr>
        <w:t>China</w:t>
      </w:r>
      <w:r w:rsidRPr="00B0507B">
        <w:rPr>
          <w:rFonts w:ascii="Calibri" w:eastAsia="Calibri" w:hAnsi="Calibri" w:cs="Calibri"/>
          <w:highlight w:val="green"/>
          <w:lang w:eastAsia="en-US"/>
        </w:rPr>
        <w:t xml:space="preserve"> </w:t>
      </w:r>
      <w:r w:rsidRPr="00B0507B">
        <w:rPr>
          <w:rFonts w:ascii="Calibri" w:eastAsia="Calibri" w:hAnsi="Calibri" w:cs="Calibri"/>
          <w:highlight w:val="green"/>
          <w:u w:val="single"/>
          <w:lang w:eastAsia="en-US"/>
        </w:rPr>
        <w:t>and</w:t>
      </w:r>
      <w:r w:rsidRPr="00B0507B">
        <w:rPr>
          <w:rFonts w:ascii="Calibri" w:eastAsia="Calibri" w:hAnsi="Calibri" w:cs="Calibri"/>
          <w:highlight w:val="green"/>
          <w:lang w:eastAsia="en-US"/>
        </w:rPr>
        <w:t xml:space="preserve"> </w:t>
      </w:r>
      <w:r w:rsidRPr="00B0507B">
        <w:rPr>
          <w:rFonts w:ascii="Calibri" w:eastAsia="Calibri" w:hAnsi="Calibri" w:cs="Calibri"/>
          <w:b/>
          <w:iCs/>
          <w:highlight w:val="green"/>
          <w:u w:val="single"/>
          <w:lang w:eastAsia="en-US"/>
        </w:rPr>
        <w:t>Russia</w:t>
      </w:r>
      <w:r w:rsidRPr="00B0507B">
        <w:rPr>
          <w:rFonts w:ascii="Calibri" w:eastAsia="Calibri" w:hAnsi="Calibri" w:cs="Calibri"/>
          <w:lang w:eastAsia="en-US"/>
        </w:rPr>
        <w:t>—</w:t>
      </w:r>
      <w:r w:rsidRPr="00B0507B">
        <w:rPr>
          <w:rFonts w:ascii="Calibri" w:eastAsia="Calibri" w:hAnsi="Calibri" w:cs="Calibri"/>
          <w:highlight w:val="green"/>
          <w:u w:val="single"/>
          <w:lang w:eastAsia="en-US"/>
        </w:rPr>
        <w:t xml:space="preserve">are seeking </w:t>
      </w:r>
      <w:r w:rsidRPr="00B0507B">
        <w:rPr>
          <w:rFonts w:ascii="Calibri" w:eastAsia="Calibri" w:hAnsi="Calibri" w:cs="Calibri"/>
          <w:b/>
          <w:iCs/>
          <w:highlight w:val="green"/>
          <w:u w:val="single"/>
          <w:lang w:eastAsia="en-US"/>
        </w:rPr>
        <w:t>regional hegemony</w:t>
      </w:r>
      <w:r w:rsidRPr="00B0507B">
        <w:rPr>
          <w:rFonts w:ascii="Calibri" w:eastAsia="Calibri" w:hAnsi="Calibri" w:cs="Calibri"/>
          <w:lang w:eastAsia="en-US"/>
        </w:rPr>
        <w:t xml:space="preserve">, </w:t>
      </w:r>
      <w:r w:rsidRPr="00B0507B">
        <w:rPr>
          <w:rFonts w:ascii="Calibri" w:eastAsia="Calibri" w:hAnsi="Calibri" w:cs="Calibri"/>
          <w:highlight w:val="green"/>
          <w:u w:val="single"/>
          <w:lang w:eastAsia="en-US"/>
        </w:rPr>
        <w:t>contesting</w:t>
      </w:r>
      <w:r w:rsidRPr="00B0507B">
        <w:rPr>
          <w:rFonts w:ascii="Calibri" w:eastAsia="Calibri" w:hAnsi="Calibri" w:cs="Calibri"/>
          <w:u w:val="single"/>
          <w:lang w:eastAsia="en-US"/>
        </w:rPr>
        <w:t xml:space="preserve"> global norms such as nonaggression and </w:t>
      </w:r>
      <w:r w:rsidRPr="00B0507B">
        <w:rPr>
          <w:rFonts w:ascii="Calibri" w:eastAsia="Calibri" w:hAnsi="Calibri" w:cs="Calibri"/>
          <w:highlight w:val="green"/>
          <w:u w:val="single"/>
          <w:lang w:eastAsia="en-US"/>
        </w:rPr>
        <w:t>freedom of navigation</w:t>
      </w:r>
      <w:r w:rsidRPr="00B0507B">
        <w:rPr>
          <w:rFonts w:ascii="Calibri" w:eastAsia="Calibri" w:hAnsi="Calibri" w:cs="Calibri"/>
          <w:u w:val="single"/>
          <w:lang w:eastAsia="en-US"/>
        </w:rPr>
        <w:t xml:space="preserve">, and developing the </w:t>
      </w:r>
      <w:r w:rsidRPr="00B0507B">
        <w:rPr>
          <w:rFonts w:ascii="Calibri" w:eastAsia="Calibri" w:hAnsi="Calibri" w:cs="Calibri"/>
          <w:b/>
          <w:iCs/>
          <w:u w:val="single"/>
          <w:lang w:eastAsia="en-US"/>
        </w:rPr>
        <w:t>military punch</w:t>
      </w:r>
      <w:r w:rsidRPr="00B0507B">
        <w:rPr>
          <w:rFonts w:ascii="Calibri" w:eastAsia="Calibri" w:hAnsi="Calibri" w:cs="Calibri"/>
          <w:u w:val="single"/>
          <w:lang w:eastAsia="en-US"/>
        </w:rPr>
        <w:t xml:space="preserve"> to underwrite these ambitions</w:t>
      </w:r>
      <w:r w:rsidRPr="00B0507B">
        <w:rPr>
          <w:rFonts w:ascii="Calibri" w:eastAsia="Calibri" w:hAnsi="Calibri" w:cs="Calibri"/>
          <w:lang w:eastAsia="en-US"/>
        </w:rPr>
        <w:t>. Notwithstanding severe economic and demographic problems</w:t>
      </w:r>
      <w:r w:rsidRPr="00B0507B">
        <w:rPr>
          <w:rFonts w:ascii="Calibri" w:eastAsia="Calibri" w:hAnsi="Calibri" w:cs="Calibri"/>
          <w:u w:val="single"/>
          <w:lang w:eastAsia="en-US"/>
        </w:rPr>
        <w:t xml:space="preserve">, Russia has conducted </w:t>
      </w:r>
      <w:r w:rsidRPr="00B0507B">
        <w:rPr>
          <w:rFonts w:ascii="Calibri" w:eastAsia="Calibri" w:hAnsi="Calibri" w:cs="Calibri"/>
          <w:highlight w:val="green"/>
          <w:u w:val="single"/>
          <w:lang w:eastAsia="en-US"/>
        </w:rPr>
        <w:t xml:space="preserve">a major military </w:t>
      </w:r>
      <w:r w:rsidRPr="00B0507B">
        <w:rPr>
          <w:rFonts w:ascii="Calibri" w:eastAsia="Calibri" w:hAnsi="Calibri" w:cs="Calibri"/>
          <w:b/>
          <w:iCs/>
          <w:highlight w:val="green"/>
          <w:u w:val="single"/>
          <w:lang w:eastAsia="en-US"/>
        </w:rPr>
        <w:t>modernization</w:t>
      </w:r>
      <w:r w:rsidRPr="00B0507B">
        <w:rPr>
          <w:rFonts w:ascii="Calibri" w:eastAsia="Calibri" w:hAnsi="Calibri" w:cs="Calibri"/>
          <w:highlight w:val="green"/>
          <w:u w:val="single"/>
          <w:lang w:eastAsia="en-US"/>
        </w:rPr>
        <w:t xml:space="preserve"> emphasizing </w:t>
      </w:r>
      <w:r w:rsidRPr="00B0507B">
        <w:rPr>
          <w:rFonts w:ascii="Calibri" w:eastAsia="Calibri" w:hAnsi="Calibri" w:cs="Calibri"/>
          <w:b/>
          <w:iCs/>
          <w:highlight w:val="green"/>
          <w:u w:val="single"/>
          <w:lang w:eastAsia="en-US"/>
        </w:rPr>
        <w:t>nuclear weapons</w:t>
      </w:r>
      <w:r w:rsidRPr="00B0507B">
        <w:rPr>
          <w:rFonts w:ascii="Calibri" w:eastAsia="Calibri" w:hAnsi="Calibri" w:cs="Calibri"/>
          <w:u w:val="single"/>
          <w:lang w:eastAsia="en-US"/>
        </w:rPr>
        <w:t>, high-end conventional capabilities, and rapid-deployment and special operations forces— and utilized many of these capabilities in conflicts in Ukraine and Syria</w:t>
      </w:r>
      <w:r w:rsidRPr="00B0507B">
        <w:rPr>
          <w:rFonts w:ascii="Calibri" w:eastAsia="Calibri" w:hAnsi="Calibri" w:cs="Calibri"/>
          <w:lang w:eastAsia="en-US"/>
        </w:rPr>
        <w:t xml:space="preserve">.10 </w:t>
      </w:r>
      <w:r w:rsidRPr="00B0507B">
        <w:rPr>
          <w:rFonts w:ascii="Calibri" w:eastAsia="Calibri" w:hAnsi="Calibri" w:cs="Calibri"/>
          <w:u w:val="single"/>
          <w:lang w:eastAsia="en-US"/>
        </w:rPr>
        <w:t>China</w:t>
      </w:r>
      <w:r w:rsidRPr="00B0507B">
        <w:rPr>
          <w:rFonts w:ascii="Calibri" w:eastAsia="Calibri" w:hAnsi="Calibri" w:cs="Calibri"/>
          <w:lang w:eastAsia="en-US"/>
        </w:rPr>
        <w:t xml:space="preserve">, meanwhile, </w:t>
      </w:r>
      <w:r w:rsidRPr="00B0507B">
        <w:rPr>
          <w:rFonts w:ascii="Calibri" w:eastAsia="Calibri" w:hAnsi="Calibri" w:cs="Calibri"/>
          <w:u w:val="single"/>
          <w:lang w:eastAsia="en-US"/>
        </w:rPr>
        <w:t xml:space="preserve">has carried out a </w:t>
      </w:r>
      <w:r w:rsidRPr="00B0507B">
        <w:rPr>
          <w:rFonts w:ascii="Calibri" w:eastAsia="Calibri" w:hAnsi="Calibri" w:cs="Calibri"/>
          <w:b/>
          <w:iCs/>
          <w:u w:val="single"/>
          <w:lang w:eastAsia="en-US"/>
        </w:rPr>
        <w:t>buildup of historic proportions,</w:t>
      </w:r>
      <w:r w:rsidRPr="00B0507B">
        <w:rPr>
          <w:rFonts w:ascii="Calibri" w:eastAsia="Calibri" w:hAnsi="Calibri" w:cs="Calibri"/>
          <w:lang w:eastAsia="en-US"/>
        </w:rPr>
        <w:t xml:space="preserve"> with constant-dollar defense outlays rising from US$26 billion in 1995 to US$226 billion in 2016.11 Ominously, </w:t>
      </w:r>
      <w:r w:rsidRPr="00B0507B">
        <w:rPr>
          <w:rFonts w:ascii="Calibri" w:eastAsia="Calibri" w:hAnsi="Calibri" w:cs="Calibri"/>
          <w:u w:val="single"/>
          <w:lang w:eastAsia="en-US"/>
        </w:rPr>
        <w:t xml:space="preserve">these expenditures have funded development of </w:t>
      </w:r>
      <w:r w:rsidRPr="00B0507B">
        <w:rPr>
          <w:rFonts w:ascii="Calibri" w:eastAsia="Calibri" w:hAnsi="Calibri" w:cs="Calibri"/>
          <w:b/>
          <w:iCs/>
          <w:u w:val="single"/>
          <w:lang w:eastAsia="en-US"/>
        </w:rPr>
        <w:t>power-projection</w:t>
      </w:r>
      <w:r w:rsidRPr="00B0507B">
        <w:rPr>
          <w:rFonts w:ascii="Calibri" w:eastAsia="Calibri" w:hAnsi="Calibri" w:cs="Calibri"/>
          <w:u w:val="single"/>
          <w:lang w:eastAsia="en-US"/>
        </w:rPr>
        <w:t xml:space="preserve"> and antiaccess/area denial (A2/</w:t>
      </w:r>
      <w:r w:rsidRPr="00B0507B">
        <w:rPr>
          <w:rFonts w:ascii="Calibri" w:eastAsia="Calibri" w:hAnsi="Calibri" w:cs="Calibri"/>
          <w:b/>
          <w:iCs/>
          <w:u w:val="single"/>
          <w:lang w:eastAsia="en-US"/>
        </w:rPr>
        <w:t>AD) tools</w:t>
      </w:r>
      <w:r w:rsidRPr="00B0507B">
        <w:rPr>
          <w:rFonts w:ascii="Calibri" w:eastAsia="Calibri" w:hAnsi="Calibri" w:cs="Calibri"/>
          <w:lang w:eastAsia="en-US"/>
        </w:rPr>
        <w:t xml:space="preserve"> </w:t>
      </w:r>
      <w:r w:rsidRPr="00B0507B">
        <w:rPr>
          <w:rFonts w:ascii="Calibri" w:eastAsia="Calibri" w:hAnsi="Calibri" w:cs="Calibri"/>
          <w:u w:val="single"/>
          <w:lang w:eastAsia="en-US"/>
        </w:rPr>
        <w:t>necessary to threaten China’s neighbors and complicate U.S. intervention on their behalf</w:t>
      </w:r>
      <w:r w:rsidRPr="00B0507B">
        <w:rPr>
          <w:rFonts w:ascii="Calibri" w:eastAsia="Calibri" w:hAnsi="Calibri" w:cs="Calibri"/>
          <w:lang w:eastAsia="en-US"/>
        </w:rPr>
        <w:t xml:space="preserve">. Washington has grown accustomed to having a generational military lead; </w:t>
      </w:r>
      <w:r w:rsidRPr="00B0507B">
        <w:rPr>
          <w:rFonts w:ascii="Calibri" w:eastAsia="Calibri" w:hAnsi="Calibri" w:cs="Calibri"/>
          <w:u w:val="single"/>
          <w:lang w:eastAsia="en-US"/>
        </w:rPr>
        <w:t xml:space="preserve">Russian and Chinese modernization efforts are now creating a </w:t>
      </w:r>
      <w:r w:rsidRPr="00B0507B">
        <w:rPr>
          <w:rFonts w:ascii="Calibri" w:eastAsia="Calibri" w:hAnsi="Calibri" w:cs="Calibri"/>
          <w:b/>
          <w:iCs/>
          <w:u w:val="single"/>
          <w:lang w:eastAsia="en-US"/>
        </w:rPr>
        <w:t xml:space="preserve">far more competitive environment. </w:t>
      </w:r>
    </w:p>
    <w:p w14:paraId="4BD9E516" w14:textId="77777777" w:rsidR="00B0507B" w:rsidRPr="00B0507B" w:rsidRDefault="00B0507B" w:rsidP="00B0507B">
      <w:pPr>
        <w:keepNext/>
        <w:keepLines/>
        <w:spacing w:before="40" w:after="0"/>
        <w:outlineLvl w:val="3"/>
        <w:rPr>
          <w:rFonts w:ascii="Calibri" w:eastAsia="SimSun" w:hAnsi="Calibri" w:cs="Calibri"/>
          <w:b/>
          <w:iCs/>
          <w:sz w:val="26"/>
          <w:lang w:eastAsia="en-US"/>
        </w:rPr>
      </w:pPr>
      <w:r w:rsidRPr="00B0507B">
        <w:rPr>
          <w:rFonts w:ascii="Calibri" w:eastAsia="SimSun" w:hAnsi="Calibri" w:cs="Calibri"/>
          <w:b/>
          <w:iCs/>
          <w:sz w:val="26"/>
          <w:lang w:eastAsia="en-US"/>
        </w:rPr>
        <w:t xml:space="preserve">Pursuit inevitable---decline causes </w:t>
      </w:r>
      <w:r w:rsidRPr="00B0507B">
        <w:rPr>
          <w:rFonts w:ascii="Calibri" w:eastAsia="SimSun" w:hAnsi="Calibri" w:cs="Calibri"/>
          <w:b/>
          <w:iCs/>
          <w:sz w:val="26"/>
          <w:u w:val="single"/>
          <w:lang w:eastAsia="en-US"/>
        </w:rPr>
        <w:t>global war</w:t>
      </w:r>
    </w:p>
    <w:p w14:paraId="01365B1B" w14:textId="77777777" w:rsidR="00B0507B" w:rsidRPr="00B0507B" w:rsidRDefault="00B0507B" w:rsidP="00B0507B">
      <w:pPr>
        <w:rPr>
          <w:rFonts w:ascii="Calibri" w:eastAsia="Calibri" w:hAnsi="Calibri" w:cs="Calibri"/>
          <w:lang w:eastAsia="en-US"/>
        </w:rPr>
      </w:pPr>
      <w:r w:rsidRPr="00B0507B">
        <w:rPr>
          <w:rFonts w:ascii="Calibri" w:eastAsia="Calibri" w:hAnsi="Calibri" w:cs="Calibri"/>
          <w:b/>
          <w:bCs/>
          <w:sz w:val="26"/>
          <w:lang w:eastAsia="en-US"/>
        </w:rPr>
        <w:t xml:space="preserve">Beckley 15 </w:t>
      </w:r>
      <w:r w:rsidRPr="00B0507B">
        <w:rPr>
          <w:rFonts w:ascii="Calibri" w:eastAsia="Calibri" w:hAnsi="Calibri" w:cs="Calibri"/>
          <w:lang w:eastAsia="en-US"/>
        </w:rPr>
        <w:t xml:space="preserve">(Michael Beckley is a research fellow in the International Security Program at Harvard Kennedy School’s Belfer Center for Science and International Affairs., “The Myth of Entangling Alliances Michael Beckley Reassessing the Security Risks of U.S. Defense Pacts”, </w:t>
      </w:r>
      <w:hyperlink r:id="rId19" w:history="1">
        <w:r w:rsidRPr="00B0507B">
          <w:rPr>
            <w:rFonts w:ascii="Calibri" w:eastAsia="Calibri" w:hAnsi="Calibri" w:cs="Calibri"/>
            <w:lang w:eastAsia="en-US"/>
          </w:rPr>
          <w:t>http://live.belfercenter.org/files/IS3904_pp007-048.pdf</w:t>
        </w:r>
      </w:hyperlink>
      <w:r w:rsidRPr="00B0507B">
        <w:rPr>
          <w:rFonts w:ascii="Calibri" w:eastAsia="Calibri" w:hAnsi="Calibri" w:cs="Calibri"/>
          <w:lang w:eastAsia="en-US"/>
        </w:rPr>
        <w:t>)</w:t>
      </w:r>
    </w:p>
    <w:p w14:paraId="1D51D3AE" w14:textId="77777777" w:rsidR="00B0507B" w:rsidRPr="00B0507B" w:rsidRDefault="00B0507B" w:rsidP="00B0507B">
      <w:pPr>
        <w:rPr>
          <w:rFonts w:ascii="Calibri" w:eastAsia="Calibri" w:hAnsi="Calibri" w:cs="Calibri"/>
          <w:b/>
          <w:iCs/>
          <w:u w:val="single"/>
          <w:lang w:eastAsia="en-US"/>
        </w:rPr>
      </w:pPr>
      <w:r w:rsidRPr="00B0507B">
        <w:rPr>
          <w:rFonts w:ascii="Calibri" w:eastAsia="Calibri" w:hAnsi="Calibri" w:cs="Calibri"/>
          <w:u w:val="single"/>
          <w:lang w:eastAsia="en-US"/>
        </w:rPr>
        <w:t>The finding that</w:t>
      </w:r>
      <w:r w:rsidRPr="00B0507B">
        <w:rPr>
          <w:rFonts w:ascii="Calibri" w:eastAsia="Calibri" w:hAnsi="Calibri" w:cs="Calibri"/>
          <w:lang w:eastAsia="en-US"/>
        </w:rPr>
        <w:t xml:space="preserve"> U.S. </w:t>
      </w:r>
      <w:r w:rsidRPr="00B0507B">
        <w:rPr>
          <w:rFonts w:ascii="Calibri" w:eastAsia="Calibri" w:hAnsi="Calibri" w:cs="Calibri"/>
          <w:u w:val="single"/>
          <w:lang w:eastAsia="en-US"/>
        </w:rPr>
        <w:t>entanglement is rare</w:t>
      </w:r>
      <w:r w:rsidRPr="00B0507B">
        <w:rPr>
          <w:rFonts w:ascii="Calibri" w:eastAsia="Calibri" w:hAnsi="Calibri" w:cs="Calibri"/>
          <w:b/>
          <w:iCs/>
          <w:u w:val="single"/>
          <w:lang w:eastAsia="en-US"/>
        </w:rPr>
        <w:t xml:space="preserve"> has important implications for international relations scholarship</w:t>
      </w:r>
      <w:r w:rsidRPr="00B0507B">
        <w:rPr>
          <w:rFonts w:ascii="Calibri" w:eastAsia="Calibri" w:hAnsi="Calibri" w:cs="Calibri"/>
          <w:lang w:eastAsia="en-US"/>
        </w:rPr>
        <w:t xml:space="preserve"> and U.S. foreign policy. For scholars, </w:t>
      </w:r>
      <w:r w:rsidRPr="00B0507B">
        <w:rPr>
          <w:rFonts w:ascii="Calibri" w:eastAsia="Calibri" w:hAnsi="Calibri" w:cs="Calibri"/>
          <w:b/>
          <w:iCs/>
          <w:u w:val="single"/>
          <w:lang w:eastAsia="en-US"/>
        </w:rPr>
        <w:t>it casts doubt on classic theories of imperial overstretch</w:t>
      </w:r>
      <w:r w:rsidRPr="00B0507B">
        <w:rPr>
          <w:rFonts w:ascii="Calibri" w:eastAsia="Calibri" w:hAnsi="Calibri" w:cs="Calibri"/>
          <w:lang w:eastAsia="en-US"/>
        </w:rPr>
        <w:t xml:space="preserve"> in which great powers exhaust their resources by accumulating allies that free ride on their protection and embroil them in military quagmires.22 </w:t>
      </w:r>
      <w:r w:rsidRPr="00B0507B">
        <w:rPr>
          <w:rFonts w:ascii="Calibri" w:eastAsia="Calibri" w:hAnsi="Calibri" w:cs="Calibri"/>
          <w:u w:val="single"/>
          <w:lang w:eastAsia="en-US"/>
        </w:rPr>
        <w:t xml:space="preserve">The U.S. experience instead suggests that </w:t>
      </w:r>
      <w:r w:rsidRPr="00B0507B">
        <w:rPr>
          <w:rFonts w:ascii="Calibri" w:eastAsia="Calibri" w:hAnsi="Calibri" w:cs="Calibri"/>
          <w:b/>
          <w:iCs/>
          <w:highlight w:val="green"/>
          <w:u w:val="single"/>
          <w:lang w:eastAsia="en-US"/>
        </w:rPr>
        <w:t xml:space="preserve">great powers </w:t>
      </w:r>
      <w:r w:rsidRPr="00B0507B">
        <w:rPr>
          <w:rFonts w:ascii="Calibri" w:eastAsia="Calibri" w:hAnsi="Calibri" w:cs="Calibri"/>
          <w:b/>
          <w:iCs/>
          <w:u w:val="single"/>
          <w:lang w:eastAsia="en-US"/>
        </w:rPr>
        <w:t xml:space="preserve">can </w:t>
      </w:r>
      <w:r w:rsidRPr="00B0507B">
        <w:rPr>
          <w:rFonts w:ascii="Calibri" w:eastAsia="Calibri" w:hAnsi="Calibri" w:cs="Calibri"/>
          <w:b/>
          <w:iCs/>
          <w:highlight w:val="green"/>
          <w:u w:val="single"/>
          <w:lang w:eastAsia="en-US"/>
        </w:rPr>
        <w:t xml:space="preserve">dictate </w:t>
      </w:r>
      <w:r w:rsidRPr="00B0507B">
        <w:rPr>
          <w:rFonts w:ascii="Calibri" w:eastAsia="Calibri" w:hAnsi="Calibri" w:cs="Calibri"/>
          <w:b/>
          <w:iCs/>
          <w:u w:val="single"/>
          <w:lang w:eastAsia="en-US"/>
        </w:rPr>
        <w:t xml:space="preserve">the terms of their </w:t>
      </w:r>
      <w:r w:rsidRPr="00B0507B">
        <w:rPr>
          <w:rFonts w:ascii="Calibri" w:eastAsia="Calibri" w:hAnsi="Calibri" w:cs="Calibri"/>
          <w:b/>
          <w:iCs/>
          <w:highlight w:val="green"/>
          <w:u w:val="single"/>
          <w:lang w:eastAsia="en-US"/>
        </w:rPr>
        <w:t>security</w:t>
      </w:r>
      <w:r w:rsidRPr="00B0507B">
        <w:rPr>
          <w:rFonts w:ascii="Calibri" w:eastAsia="Calibri" w:hAnsi="Calibri" w:cs="Calibri"/>
          <w:b/>
          <w:iCs/>
          <w:u w:val="single"/>
          <w:lang w:eastAsia="en-US"/>
        </w:rPr>
        <w:t xml:space="preserve"> commitments </w:t>
      </w:r>
      <w:r w:rsidRPr="00B0507B">
        <w:rPr>
          <w:rFonts w:ascii="Calibri" w:eastAsia="Calibri" w:hAnsi="Calibri" w:cs="Calibri"/>
          <w:b/>
          <w:iCs/>
          <w:highlight w:val="green"/>
          <w:u w:val="single"/>
          <w:lang w:eastAsia="en-US"/>
        </w:rPr>
        <w:t>and</w:t>
      </w:r>
      <w:r w:rsidRPr="00B0507B">
        <w:rPr>
          <w:rFonts w:ascii="Calibri" w:eastAsia="Calibri" w:hAnsi="Calibri" w:cs="Calibri"/>
          <w:b/>
          <w:iCs/>
          <w:u w:val="single"/>
          <w:lang w:eastAsia="en-US"/>
        </w:rPr>
        <w:t xml:space="preserve"> that </w:t>
      </w:r>
      <w:r w:rsidRPr="00B0507B">
        <w:rPr>
          <w:rFonts w:ascii="Calibri" w:eastAsia="Calibri" w:hAnsi="Calibri" w:cs="Calibri"/>
          <w:b/>
          <w:iCs/>
          <w:highlight w:val="green"/>
          <w:u w:val="single"/>
          <w:lang w:eastAsia="en-US"/>
        </w:rPr>
        <w:t>allies</w:t>
      </w:r>
      <w:r w:rsidRPr="00B0507B">
        <w:rPr>
          <w:rFonts w:ascii="Calibri" w:eastAsia="Calibri" w:hAnsi="Calibri" w:cs="Calibri"/>
          <w:b/>
          <w:iCs/>
          <w:u w:val="single"/>
          <w:lang w:eastAsia="en-US"/>
        </w:rPr>
        <w:t xml:space="preserve"> often </w:t>
      </w:r>
      <w:r w:rsidRPr="00B0507B">
        <w:rPr>
          <w:rFonts w:ascii="Calibri" w:eastAsia="Calibri" w:hAnsi="Calibri" w:cs="Calibri"/>
          <w:b/>
          <w:iCs/>
          <w:highlight w:val="green"/>
          <w:u w:val="single"/>
          <w:lang w:eastAsia="en-US"/>
        </w:rPr>
        <w:t>help</w:t>
      </w:r>
      <w:r w:rsidRPr="00B0507B">
        <w:rPr>
          <w:rFonts w:ascii="Calibri" w:eastAsia="Calibri" w:hAnsi="Calibri" w:cs="Calibri"/>
          <w:b/>
          <w:iCs/>
          <w:u w:val="single"/>
          <w:lang w:eastAsia="en-US"/>
        </w:rPr>
        <w:t xml:space="preserve"> their great power protectors </w:t>
      </w:r>
      <w:r w:rsidRPr="00B0507B">
        <w:rPr>
          <w:rFonts w:ascii="Calibri" w:eastAsia="Calibri" w:hAnsi="Calibri" w:cs="Calibri"/>
          <w:b/>
          <w:iCs/>
          <w:highlight w:val="green"/>
          <w:u w:val="single"/>
          <w:lang w:eastAsia="en-US"/>
        </w:rPr>
        <w:t>avoid</w:t>
      </w:r>
      <w:r w:rsidRPr="00B0507B">
        <w:rPr>
          <w:rFonts w:ascii="Calibri" w:eastAsia="Calibri" w:hAnsi="Calibri" w:cs="Calibri"/>
          <w:b/>
          <w:iCs/>
          <w:u w:val="single"/>
          <w:lang w:eastAsia="en-US"/>
        </w:rPr>
        <w:t xml:space="preserve"> strategic </w:t>
      </w:r>
      <w:r w:rsidRPr="00B0507B">
        <w:rPr>
          <w:rFonts w:ascii="Calibri" w:eastAsia="Calibri" w:hAnsi="Calibri" w:cs="Calibri"/>
          <w:b/>
          <w:iCs/>
          <w:highlight w:val="green"/>
          <w:u w:val="single"/>
          <w:lang w:eastAsia="en-US"/>
        </w:rPr>
        <w:t>overextension</w:t>
      </w:r>
      <w:r w:rsidRPr="00B0507B">
        <w:rPr>
          <w:rFonts w:ascii="Calibri" w:eastAsia="Calibri" w:hAnsi="Calibri" w:cs="Calibri"/>
          <w:b/>
          <w:iCs/>
          <w:u w:val="single"/>
          <w:lang w:eastAsia="en-US"/>
        </w:rPr>
        <w:t>.</w:t>
      </w:r>
    </w:p>
    <w:p w14:paraId="67328EE1" w14:textId="77777777" w:rsidR="00B0507B" w:rsidRPr="00B0507B" w:rsidRDefault="00B0507B" w:rsidP="00B0507B">
      <w:pPr>
        <w:rPr>
          <w:rFonts w:ascii="Calibri" w:eastAsia="Calibri" w:hAnsi="Calibri" w:cs="Calibri"/>
          <w:sz w:val="26"/>
          <w:u w:val="single"/>
          <w:lang w:eastAsia="en-US"/>
        </w:rPr>
      </w:pPr>
      <w:r w:rsidRPr="00B0507B">
        <w:rPr>
          <w:rFonts w:ascii="Calibri" w:eastAsia="Calibri" w:hAnsi="Calibri" w:cs="Calibri"/>
          <w:sz w:val="12"/>
          <w:lang w:eastAsia="en-US"/>
        </w:rPr>
        <w:t xml:space="preserve">For policy, </w:t>
      </w:r>
      <w:r w:rsidRPr="00B0507B">
        <w:rPr>
          <w:rFonts w:ascii="Calibri" w:eastAsia="Calibri" w:hAnsi="Calibri" w:cs="Calibri"/>
          <w:u w:val="single"/>
          <w:lang w:eastAsia="en-US"/>
        </w:rPr>
        <w:t xml:space="preserve">the </w:t>
      </w:r>
      <w:r w:rsidRPr="00B0507B">
        <w:rPr>
          <w:rFonts w:ascii="Calibri" w:eastAsia="Calibri" w:hAnsi="Calibri" w:cs="Calibri"/>
          <w:highlight w:val="green"/>
          <w:u w:val="single"/>
          <w:lang w:eastAsia="en-US"/>
        </w:rPr>
        <w:t>rarity of</w:t>
      </w:r>
      <w:r w:rsidRPr="00B0507B">
        <w:rPr>
          <w:rFonts w:ascii="Calibri" w:eastAsia="Calibri" w:hAnsi="Calibri" w:cs="Calibri"/>
          <w:u w:val="single"/>
          <w:lang w:eastAsia="en-US"/>
        </w:rPr>
        <w:t xml:space="preserve"> U.S. </w:t>
      </w:r>
      <w:r w:rsidRPr="00B0507B">
        <w:rPr>
          <w:rFonts w:ascii="Calibri" w:eastAsia="Calibri" w:hAnsi="Calibri" w:cs="Calibri"/>
          <w:highlight w:val="green"/>
          <w:u w:val="single"/>
          <w:lang w:eastAsia="en-US"/>
        </w:rPr>
        <w:t>entanglement suggests</w:t>
      </w:r>
      <w:r w:rsidRPr="00B0507B">
        <w:rPr>
          <w:rFonts w:ascii="Calibri" w:eastAsia="Calibri" w:hAnsi="Calibri" w:cs="Calibri"/>
          <w:u w:val="single"/>
          <w:lang w:eastAsia="en-US"/>
        </w:rPr>
        <w:t xml:space="preserve"> that the United States’ current grand strategy of </w:t>
      </w:r>
      <w:r w:rsidRPr="00B0507B">
        <w:rPr>
          <w:rFonts w:ascii="Calibri" w:eastAsia="Calibri" w:hAnsi="Calibri" w:cs="Calibri"/>
          <w:highlight w:val="green"/>
          <w:u w:val="single"/>
          <w:lang w:eastAsia="en-US"/>
        </w:rPr>
        <w:t>deep engagement</w:t>
      </w:r>
      <w:r w:rsidRPr="00B0507B">
        <w:rPr>
          <w:rFonts w:ascii="Calibri" w:eastAsia="Calibri" w:hAnsi="Calibri" w:cs="Calibri"/>
          <w:sz w:val="12"/>
          <w:lang w:eastAsia="en-US"/>
        </w:rPr>
        <w:t xml:space="preserve">, which is centered on a network of standing alliances, does not preclude, and </w:t>
      </w:r>
      <w:r w:rsidRPr="00B0507B">
        <w:rPr>
          <w:rFonts w:ascii="Calibri" w:eastAsia="Calibri" w:hAnsi="Calibri" w:cs="Calibri"/>
          <w:highlight w:val="green"/>
          <w:u w:val="single"/>
          <w:lang w:eastAsia="en-US"/>
        </w:rPr>
        <w:t>may</w:t>
      </w:r>
      <w:r w:rsidRPr="00B0507B">
        <w:rPr>
          <w:rFonts w:ascii="Calibri" w:eastAsia="Calibri" w:hAnsi="Calibri" w:cs="Calibri"/>
          <w:sz w:val="12"/>
          <w:lang w:eastAsia="en-US"/>
        </w:rPr>
        <w:t xml:space="preserve"> even </w:t>
      </w:r>
      <w:r w:rsidRPr="00B0507B">
        <w:rPr>
          <w:rFonts w:ascii="Calibri" w:eastAsia="Calibri" w:hAnsi="Calibri" w:cs="Calibri"/>
          <w:highlight w:val="green"/>
          <w:u w:val="single"/>
          <w:lang w:eastAsia="en-US"/>
        </w:rPr>
        <w:t>facilitate</w:t>
      </w:r>
      <w:r w:rsidRPr="00B0507B">
        <w:rPr>
          <w:rFonts w:ascii="Calibri" w:eastAsia="Calibri" w:hAnsi="Calibri" w:cs="Calibri"/>
          <w:sz w:val="12"/>
          <w:lang w:eastAsia="en-US"/>
        </w:rPr>
        <w:t xml:space="preserve">, U.S. </w:t>
      </w:r>
      <w:r w:rsidRPr="00B0507B">
        <w:rPr>
          <w:rFonts w:ascii="Calibri" w:eastAsia="Calibri" w:hAnsi="Calibri" w:cs="Calibri"/>
          <w:b/>
          <w:iCs/>
          <w:highlight w:val="green"/>
          <w:u w:val="single"/>
          <w:lang w:eastAsia="en-US"/>
        </w:rPr>
        <w:t>military restraint</w:t>
      </w:r>
      <w:r w:rsidRPr="00B0507B">
        <w:rPr>
          <w:rFonts w:ascii="Calibri" w:eastAsia="Calibri" w:hAnsi="Calibri" w:cs="Calibri"/>
          <w:sz w:val="12"/>
          <w:lang w:eastAsia="en-US"/>
        </w:rPr>
        <w:t xml:space="preserve">. Since 1945 the United States has been, by some measures, the most militarily active state in the world. </w:t>
      </w:r>
      <w:r w:rsidRPr="00B0507B">
        <w:rPr>
          <w:rFonts w:ascii="Calibri" w:eastAsia="Calibri" w:hAnsi="Calibri" w:cs="Calibri"/>
          <w:u w:val="single"/>
          <w:lang w:eastAsia="en-US"/>
        </w:rPr>
        <w:t>The most egregious cases of U.S. overreach</w:t>
      </w:r>
      <w:r w:rsidRPr="00B0507B">
        <w:rPr>
          <w:rFonts w:ascii="Calibri" w:eastAsia="Calibri" w:hAnsi="Calibri" w:cs="Calibri"/>
          <w:sz w:val="12"/>
          <w:lang w:eastAsia="en-US"/>
        </w:rPr>
        <w:t xml:space="preserve">, however, </w:t>
      </w:r>
      <w:r w:rsidRPr="00B0507B">
        <w:rPr>
          <w:rFonts w:ascii="Calibri" w:eastAsia="Calibri" w:hAnsi="Calibri" w:cs="Calibri"/>
          <w:b/>
          <w:iCs/>
          <w:u w:val="single"/>
          <w:lang w:eastAsia="en-US"/>
        </w:rPr>
        <w:t xml:space="preserve">have stemmed not from entangling </w:t>
      </w:r>
      <w:r w:rsidRPr="00B0507B">
        <w:rPr>
          <w:rFonts w:ascii="Calibri" w:eastAsia="Calibri" w:hAnsi="Calibri" w:cs="Calibri"/>
          <w:sz w:val="12"/>
          <w:lang w:eastAsia="en-US"/>
        </w:rPr>
        <w:t xml:space="preserve">alliances, </w:t>
      </w:r>
      <w:r w:rsidRPr="00B0507B">
        <w:rPr>
          <w:rFonts w:ascii="Calibri" w:eastAsia="Calibri" w:hAnsi="Calibri" w:cs="Calibri"/>
          <w:u w:val="single"/>
          <w:lang w:eastAsia="en-US"/>
        </w:rPr>
        <w:t xml:space="preserve">but from the penchant of </w:t>
      </w:r>
      <w:r w:rsidRPr="00B0507B">
        <w:rPr>
          <w:rFonts w:ascii="Calibri" w:eastAsia="Calibri" w:hAnsi="Calibri" w:cs="Calibri"/>
          <w:highlight w:val="green"/>
          <w:u w:val="single"/>
          <w:lang w:eastAsia="en-US"/>
        </w:rPr>
        <w:t>American leaders</w:t>
      </w:r>
      <w:r w:rsidRPr="00B0507B">
        <w:rPr>
          <w:rFonts w:ascii="Calibri" w:eastAsia="Calibri" w:hAnsi="Calibri" w:cs="Calibri"/>
          <w:u w:val="single"/>
          <w:lang w:eastAsia="en-US"/>
        </w:rPr>
        <w:t xml:space="preserve"> </w:t>
      </w:r>
      <w:r w:rsidRPr="00B0507B">
        <w:rPr>
          <w:rFonts w:ascii="Calibri" w:eastAsia="Calibri" w:hAnsi="Calibri" w:cs="Calibri"/>
          <w:b/>
          <w:iCs/>
          <w:u w:val="single"/>
          <w:lang w:eastAsia="en-US"/>
        </w:rPr>
        <w:t xml:space="preserve">to </w:t>
      </w:r>
      <w:r w:rsidRPr="00B0507B">
        <w:rPr>
          <w:rFonts w:ascii="Calibri" w:eastAsia="Calibri" w:hAnsi="Calibri" w:cs="Calibri"/>
          <w:b/>
          <w:iCs/>
          <w:highlight w:val="green"/>
          <w:u w:val="single"/>
          <w:lang w:eastAsia="en-US"/>
        </w:rPr>
        <w:t>define national interests expansively</w:t>
      </w:r>
      <w:r w:rsidRPr="00B0507B">
        <w:rPr>
          <w:rFonts w:ascii="Calibri" w:eastAsia="Calibri" w:hAnsi="Calibri" w:cs="Calibri"/>
          <w:u w:val="single"/>
          <w:lang w:eastAsia="en-US"/>
        </w:rPr>
        <w:t xml:space="preserve">, </w:t>
      </w:r>
      <w:r w:rsidRPr="00B0507B">
        <w:rPr>
          <w:rFonts w:ascii="Calibri" w:eastAsia="Calibri" w:hAnsi="Calibri" w:cs="Calibri"/>
          <w:sz w:val="12"/>
          <w:lang w:eastAsia="en-US"/>
        </w:rPr>
        <w:t xml:space="preserve">to overestimate the magnitude of foreign threats, and to underestimate the costs of military intervention. Scrapping alliances will not correct these bad habits. In fact, </w:t>
      </w:r>
      <w:r w:rsidRPr="00B0507B">
        <w:rPr>
          <w:rFonts w:ascii="Calibri" w:eastAsia="Calibri" w:hAnsi="Calibri" w:cs="Calibri"/>
          <w:highlight w:val="green"/>
          <w:u w:val="single"/>
          <w:lang w:eastAsia="en-US"/>
        </w:rPr>
        <w:t>disengaging</w:t>
      </w:r>
      <w:r w:rsidRPr="00B0507B">
        <w:rPr>
          <w:rFonts w:ascii="Calibri" w:eastAsia="Calibri" w:hAnsi="Calibri" w:cs="Calibri"/>
          <w:u w:val="single"/>
          <w:lang w:eastAsia="en-US"/>
        </w:rPr>
        <w:t xml:space="preserve"> from alliances may</w:t>
      </w:r>
      <w:r w:rsidRPr="00B0507B">
        <w:rPr>
          <w:rFonts w:ascii="Calibri" w:eastAsia="Calibri" w:hAnsi="Calibri" w:cs="Calibri"/>
          <w:highlight w:val="green"/>
          <w:u w:val="single"/>
          <w:lang w:eastAsia="en-US"/>
        </w:rPr>
        <w:t xml:space="preserve"> unleash the</w:t>
      </w:r>
      <w:r w:rsidRPr="00B0507B">
        <w:rPr>
          <w:rFonts w:ascii="Calibri" w:eastAsia="Calibri" w:hAnsi="Calibri" w:cs="Calibri"/>
          <w:u w:val="single"/>
          <w:lang w:eastAsia="en-US"/>
        </w:rPr>
        <w:t xml:space="preserve"> </w:t>
      </w:r>
      <w:r w:rsidRPr="00B0507B">
        <w:rPr>
          <w:rFonts w:ascii="Calibri" w:eastAsia="Calibri" w:hAnsi="Calibri" w:cs="Calibri"/>
          <w:b/>
          <w:iCs/>
          <w:highlight w:val="green"/>
          <w:u w:val="single"/>
          <w:lang w:eastAsia="en-US"/>
        </w:rPr>
        <w:t>U</w:t>
      </w:r>
      <w:r w:rsidRPr="00B0507B">
        <w:rPr>
          <w:rFonts w:ascii="Calibri" w:eastAsia="Calibri" w:hAnsi="Calibri" w:cs="Calibri"/>
          <w:sz w:val="12"/>
          <w:lang w:eastAsia="en-US"/>
        </w:rPr>
        <w:t xml:space="preserve">nited </w:t>
      </w:r>
      <w:r w:rsidRPr="00B0507B">
        <w:rPr>
          <w:rFonts w:ascii="Calibri" w:eastAsia="Calibri" w:hAnsi="Calibri" w:cs="Calibri"/>
          <w:b/>
          <w:iCs/>
          <w:highlight w:val="green"/>
          <w:u w:val="single"/>
          <w:lang w:eastAsia="en-US"/>
        </w:rPr>
        <w:t>S</w:t>
      </w:r>
      <w:r w:rsidRPr="00B0507B">
        <w:rPr>
          <w:rFonts w:ascii="Calibri" w:eastAsia="Calibri" w:hAnsi="Calibri" w:cs="Calibri"/>
          <w:sz w:val="12"/>
          <w:lang w:eastAsia="en-US"/>
        </w:rPr>
        <w:t xml:space="preserve">tates </w:t>
      </w:r>
      <w:r w:rsidRPr="00B0507B">
        <w:rPr>
          <w:rFonts w:ascii="Calibri" w:eastAsia="Calibri" w:hAnsi="Calibri" w:cs="Calibri"/>
          <w:b/>
          <w:iCs/>
          <w:highlight w:val="green"/>
          <w:u w:val="single"/>
          <w:lang w:eastAsia="en-US"/>
        </w:rPr>
        <w:t>to intervene recklessly</w:t>
      </w:r>
      <w:r w:rsidRPr="00B0507B">
        <w:rPr>
          <w:rFonts w:ascii="Calibri" w:eastAsia="Calibri" w:hAnsi="Calibri" w:cs="Calibri"/>
          <w:sz w:val="12"/>
          <w:lang w:eastAsia="en-US"/>
        </w:rPr>
        <w:t xml:space="preserve"> abroad </w:t>
      </w:r>
      <w:r w:rsidRPr="00B0507B">
        <w:rPr>
          <w:rFonts w:ascii="Calibri" w:eastAsia="Calibri" w:hAnsi="Calibri" w:cs="Calibri"/>
          <w:u w:val="single"/>
          <w:lang w:eastAsia="en-US"/>
        </w:rPr>
        <w:t xml:space="preserve">while </w:t>
      </w:r>
      <w:r w:rsidRPr="00B0507B">
        <w:rPr>
          <w:rFonts w:ascii="Calibri" w:eastAsia="Calibri" w:hAnsi="Calibri" w:cs="Calibri"/>
          <w:b/>
          <w:iCs/>
          <w:highlight w:val="green"/>
          <w:u w:val="single"/>
          <w:lang w:eastAsia="en-US"/>
        </w:rPr>
        <w:t>leaving it without partners</w:t>
      </w:r>
      <w:r w:rsidRPr="00B0507B">
        <w:rPr>
          <w:rFonts w:ascii="Calibri" w:eastAsia="Calibri" w:hAnsi="Calibri" w:cs="Calibri"/>
          <w:u w:val="single"/>
          <w:lang w:eastAsia="en-US"/>
        </w:rPr>
        <w:t xml:space="preserve"> to share the burden </w:t>
      </w:r>
      <w:r w:rsidRPr="00B0507B">
        <w:rPr>
          <w:rFonts w:ascii="Calibri" w:eastAsia="Calibri" w:hAnsi="Calibri" w:cs="Calibri"/>
          <w:b/>
          <w:iCs/>
          <w:u w:val="single"/>
          <w:lang w:eastAsia="en-US"/>
        </w:rPr>
        <w:t>when those interventions go awry</w:t>
      </w:r>
      <w:r w:rsidRPr="00B0507B">
        <w:rPr>
          <w:rFonts w:ascii="Calibri" w:eastAsia="Calibri" w:hAnsi="Calibri" w:cs="Calibri"/>
          <w:u w:val="single"/>
          <w:lang w:eastAsia="en-US"/>
        </w:rPr>
        <w:t>.</w:t>
      </w:r>
    </w:p>
    <w:p w14:paraId="19A03CD2" w14:textId="77777777" w:rsidR="00B0507B" w:rsidRPr="00B0507B" w:rsidRDefault="00B0507B" w:rsidP="00B0507B"/>
    <w:p w14:paraId="422C3298" w14:textId="77777777" w:rsidR="002A4672" w:rsidRDefault="002A4672"/>
    <w:sectPr w:rsidR="002A46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2826EB"/>
    <w:multiLevelType w:val="hybridMultilevel"/>
    <w:tmpl w:val="A2AAD37E"/>
    <w:lvl w:ilvl="0" w:tplc="72827A9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76401733">
    <w:abstractNumId w:val="9"/>
  </w:num>
  <w:num w:numId="2" w16cid:durableId="1591230000">
    <w:abstractNumId w:val="7"/>
  </w:num>
  <w:num w:numId="3" w16cid:durableId="2075081732">
    <w:abstractNumId w:val="6"/>
  </w:num>
  <w:num w:numId="4" w16cid:durableId="558132242">
    <w:abstractNumId w:val="5"/>
  </w:num>
  <w:num w:numId="5" w16cid:durableId="708648887">
    <w:abstractNumId w:val="4"/>
  </w:num>
  <w:num w:numId="6" w16cid:durableId="1811442075">
    <w:abstractNumId w:val="8"/>
  </w:num>
  <w:num w:numId="7" w16cid:durableId="930356540">
    <w:abstractNumId w:val="3"/>
  </w:num>
  <w:num w:numId="8" w16cid:durableId="972979851">
    <w:abstractNumId w:val="2"/>
  </w:num>
  <w:num w:numId="9" w16cid:durableId="2105688192">
    <w:abstractNumId w:val="1"/>
  </w:num>
  <w:num w:numId="10" w16cid:durableId="895777970">
    <w:abstractNumId w:val="0"/>
  </w:num>
  <w:num w:numId="11" w16cid:durableId="469060995">
    <w:abstractNumId w:val="10"/>
  </w:num>
  <w:num w:numId="12" w16cid:durableId="190094058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07B"/>
    <w:rsid w:val="002A4672"/>
    <w:rsid w:val="00B050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11BC3"/>
  <w15:chartTrackingRefBased/>
  <w15:docId w15:val="{7562F483-7D7A-44BB-97CC-83908684C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Pocket"/>
    <w:basedOn w:val="Normal"/>
    <w:next w:val="Normal"/>
    <w:link w:val="Heading1Char"/>
    <w:qFormat/>
    <w:rsid w:val="00B0507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libri" w:eastAsiaTheme="majorEastAsia" w:hAnsi="Calibri" w:cstheme="majorBidi"/>
      <w:b/>
      <w:sz w:val="52"/>
      <w:szCs w:val="32"/>
      <w:lang w:eastAsia="en-US"/>
    </w:rPr>
  </w:style>
  <w:style w:type="paragraph" w:styleId="Heading2">
    <w:name w:val="heading 2"/>
    <w:aliases w:val="Hat"/>
    <w:basedOn w:val="Normal"/>
    <w:next w:val="Normal"/>
    <w:link w:val="Heading2Char"/>
    <w:uiPriority w:val="1"/>
    <w:unhideWhenUsed/>
    <w:qFormat/>
    <w:rsid w:val="00B0507B"/>
    <w:pPr>
      <w:keepNext/>
      <w:keepLines/>
      <w:pageBreakBefore/>
      <w:spacing w:before="40" w:after="0"/>
      <w:jc w:val="center"/>
      <w:outlineLvl w:val="1"/>
    </w:pPr>
    <w:rPr>
      <w:rFonts w:ascii="Calibri" w:eastAsiaTheme="majorEastAsia" w:hAnsi="Calibri" w:cstheme="majorBidi"/>
      <w:b/>
      <w:sz w:val="44"/>
      <w:szCs w:val="26"/>
      <w:u w:val="double"/>
      <w:lang w:eastAsia="en-US"/>
    </w:rPr>
  </w:style>
  <w:style w:type="paragraph" w:styleId="Heading3">
    <w:name w:val="heading 3"/>
    <w:aliases w:val="Block"/>
    <w:basedOn w:val="Normal"/>
    <w:next w:val="Normal"/>
    <w:link w:val="Heading3Char"/>
    <w:uiPriority w:val="2"/>
    <w:unhideWhenUsed/>
    <w:qFormat/>
    <w:rsid w:val="00B0507B"/>
    <w:pPr>
      <w:keepNext/>
      <w:keepLines/>
      <w:pageBreakBefore/>
      <w:spacing w:before="40" w:after="0"/>
      <w:jc w:val="center"/>
      <w:outlineLvl w:val="2"/>
    </w:pPr>
    <w:rPr>
      <w:rFonts w:ascii="Calibri" w:eastAsiaTheme="majorEastAsia" w:hAnsi="Calibri" w:cstheme="majorBidi"/>
      <w:b/>
      <w:sz w:val="32"/>
      <w:szCs w:val="24"/>
      <w:u w:val="single"/>
      <w:lang w:eastAsia="en-US"/>
    </w:rPr>
  </w:style>
  <w:style w:type="paragraph" w:styleId="Heading4">
    <w:name w:val="heading 4"/>
    <w:aliases w:val="Tag,Big card,body,small text,Normal Tag,heading 2,Heading 2 Char2 Char,Ch,Card,Tags,No Spacing1,Debate Text,No Spacing11,Read stuff,No Spacing111,No Spacing2,tags,No Spacing1111,No Spacing11111,No Spacing111111,No Spacing211,No Spacing12,t, Ch"/>
    <w:basedOn w:val="Normal"/>
    <w:next w:val="Normal"/>
    <w:link w:val="Heading4Char"/>
    <w:uiPriority w:val="3"/>
    <w:unhideWhenUsed/>
    <w:qFormat/>
    <w:rsid w:val="00B0507B"/>
    <w:pPr>
      <w:keepNext/>
      <w:keepLines/>
      <w:spacing w:before="40" w:after="0"/>
      <w:outlineLvl w:val="3"/>
    </w:pPr>
    <w:rPr>
      <w:rFonts w:ascii="Calibri" w:eastAsiaTheme="majorEastAsia" w:hAnsi="Calibri" w:cstheme="majorBidi"/>
      <w:b/>
      <w:iCs/>
      <w:sz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B0507B"/>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B0507B"/>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B0507B"/>
    <w:rPr>
      <w:rFonts w:ascii="Calibri" w:eastAsiaTheme="majorEastAsia" w:hAnsi="Calibri" w:cstheme="majorBidi"/>
      <w:b/>
      <w:sz w:val="32"/>
      <w:szCs w:val="24"/>
      <w:u w:val="single"/>
      <w:lang w:eastAsia="en-US"/>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B0507B"/>
    <w:rPr>
      <w:rFonts w:ascii="Calibri" w:eastAsiaTheme="majorEastAsia" w:hAnsi="Calibri" w:cstheme="majorBidi"/>
      <w:b/>
      <w:iCs/>
      <w:sz w:val="26"/>
      <w:lang w:eastAsia="en-US"/>
    </w:rPr>
  </w:style>
  <w:style w:type="numbering" w:customStyle="1" w:styleId="NoList1">
    <w:name w:val="No List1"/>
    <w:next w:val="NoList"/>
    <w:uiPriority w:val="99"/>
    <w:semiHidden/>
    <w:unhideWhenUsed/>
    <w:rsid w:val="00B0507B"/>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B"/>
    <w:basedOn w:val="DefaultParagraphFont"/>
    <w:link w:val="Emphasis1"/>
    <w:uiPriority w:val="7"/>
    <w:qFormat/>
    <w:rsid w:val="00B0507B"/>
    <w:rPr>
      <w:rFonts w:ascii="Calibri" w:hAnsi="Calibri" w:cs="Calibri"/>
      <w:b/>
      <w:iCs/>
      <w:u w:val="single"/>
    </w:rPr>
  </w:style>
  <w:style w:type="character" w:customStyle="1" w:styleId="Style13ptBold">
    <w:name w:val="Style 13 pt Bold"/>
    <w:aliases w:val="Cite"/>
    <w:basedOn w:val="DefaultParagraphFont"/>
    <w:uiPriority w:val="5"/>
    <w:qFormat/>
    <w:rsid w:val="00B0507B"/>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6"/>
    <w:qFormat/>
    <w:rsid w:val="00B0507B"/>
    <w:rPr>
      <w:b w:val="0"/>
      <w:sz w:val="22"/>
      <w:u w:val="single"/>
    </w:rPr>
  </w:style>
  <w:style w:type="character" w:styleId="Hyperlink">
    <w:name w:val="Hyperlink"/>
    <w:basedOn w:val="DefaultParagraphFont"/>
    <w:uiPriority w:val="99"/>
    <w:semiHidden/>
    <w:unhideWhenUsed/>
    <w:rsid w:val="00B0507B"/>
    <w:rPr>
      <w:color w:val="auto"/>
      <w:u w:val="none"/>
    </w:rPr>
  </w:style>
  <w:style w:type="character" w:styleId="FollowedHyperlink">
    <w:name w:val="FollowedHyperlink"/>
    <w:basedOn w:val="DefaultParagraphFont"/>
    <w:uiPriority w:val="99"/>
    <w:semiHidden/>
    <w:unhideWhenUsed/>
    <w:rsid w:val="00B0507B"/>
    <w:rPr>
      <w:color w:val="auto"/>
      <w:u w:val="none"/>
    </w:rPr>
  </w:style>
  <w:style w:type="paragraph" w:customStyle="1" w:styleId="Emphasis1">
    <w:name w:val="Emphasis1"/>
    <w:basedOn w:val="Normal"/>
    <w:link w:val="Emphasis"/>
    <w:autoRedefine/>
    <w:uiPriority w:val="7"/>
    <w:qFormat/>
    <w:rsid w:val="00B0507B"/>
    <w:pPr>
      <w:pBdr>
        <w:top w:val="single" w:sz="4" w:space="1" w:color="auto"/>
        <w:left w:val="single" w:sz="4" w:space="4" w:color="auto"/>
        <w:bottom w:val="single" w:sz="4" w:space="1" w:color="auto"/>
        <w:right w:val="single" w:sz="4" w:space="4" w:color="auto"/>
      </w:pBdr>
      <w:ind w:left="720"/>
      <w:jc w:val="both"/>
    </w:pPr>
    <w:rPr>
      <w:rFonts w:ascii="Calibri" w:hAnsi="Calibri" w:cs="Calibri"/>
      <w:b/>
      <w:iCs/>
      <w:u w:val="single"/>
    </w:rPr>
  </w:style>
  <w:style w:type="paragraph" w:customStyle="1" w:styleId="textbold">
    <w:name w:val="text bold"/>
    <w:basedOn w:val="Normal"/>
    <w:autoRedefine/>
    <w:uiPriority w:val="7"/>
    <w:qFormat/>
    <w:rsid w:val="00B0507B"/>
    <w:pPr>
      <w:pBdr>
        <w:top w:val="single" w:sz="18" w:space="0" w:color="auto"/>
        <w:left w:val="single" w:sz="18" w:space="0" w:color="auto"/>
        <w:bottom w:val="single" w:sz="18" w:space="0" w:color="auto"/>
        <w:right w:val="single" w:sz="18" w:space="0" w:color="auto"/>
      </w:pBdr>
      <w:ind w:left="720"/>
      <w:jc w:val="both"/>
    </w:pPr>
    <w:rPr>
      <w:rFonts w:ascii="Calibri" w:hAnsi="Calibri" w:cs="Calibri"/>
      <w:b/>
      <w:iCs/>
      <w:szCs w:val="24"/>
      <w:u w:val="single"/>
      <w:lang w:eastAsia="en-US"/>
    </w:rPr>
  </w:style>
  <w:style w:type="paragraph" w:styleId="ListParagraph">
    <w:name w:val="List Paragraph"/>
    <w:aliases w:val="6 font"/>
    <w:basedOn w:val="Normal"/>
    <w:uiPriority w:val="34"/>
    <w:unhideWhenUsed/>
    <w:qFormat/>
    <w:rsid w:val="00B0507B"/>
    <w:pPr>
      <w:ind w:left="720"/>
      <w:contextualSpacing/>
    </w:pPr>
    <w:rPr>
      <w:rFonts w:ascii="Arial" w:eastAsiaTheme="minorHAnsi" w:hAnsi="Arial"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mp.com/news/china/diplomacy/article/3122501/china-raises-rare-earth-quotas-goodwill-trade-signal-us" TargetMode="External"/><Relationship Id="rId13" Type="http://schemas.openxmlformats.org/officeDocument/2006/relationships/hyperlink" Target="https://www.wsj.com/articles/china-trade-fight-raises-specter-of-rare-earth-shortage-11559304000" TargetMode="External"/><Relationship Id="rId18" Type="http://schemas.openxmlformats.org/officeDocument/2006/relationships/hyperlink" Target="https://digital.stpetersburg.usf.edu/cgi/viewcontent.cgi?article=1132&amp;context=honorstheses"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bloomberg.com/opinion/articles/2021-03-04/u-s-needs-a-strong-defense-against-china-s-rare-earth-weapon" TargetMode="External"/><Relationship Id="rId12" Type="http://schemas.openxmlformats.org/officeDocument/2006/relationships/hyperlink" Target="https://www.fraserinstitute.org/article/afghanistans-rare-earth-element-bonanza" TargetMode="External"/><Relationship Id="rId17" Type="http://schemas.openxmlformats.org/officeDocument/2006/relationships/hyperlink" Target="https://www.commerce.gov/news/press-releases/2019/06/department-commerce-releases-report-critical-minerals" TargetMode="External"/><Relationship Id="rId2" Type="http://schemas.openxmlformats.org/officeDocument/2006/relationships/styles" Target="styles.xml"/><Relationship Id="rId16" Type="http://schemas.openxmlformats.org/officeDocument/2006/relationships/hyperlink" Target="https://www.bloomberg.com/opinion/articles/2021-02-22/china-weaponizing-rare-earths-technology-will-probably-backfire"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thediplomat.com/2020/02/afghanistans-mineral-resources-are-a-lost-opportunity-and-a-threat/" TargetMode="External"/><Relationship Id="rId5" Type="http://schemas.openxmlformats.org/officeDocument/2006/relationships/hyperlink" Target="https://www.law.cornell.edu/definitions/uscode.php?width=840&amp;height=800&amp;iframe=true&amp;def_id=6-USC-625312480-168358316&amp;term_occur=999&amp;term_src=title:6:chapter:6:subchapter:I:section:1501" TargetMode="External"/><Relationship Id="rId15" Type="http://schemas.openxmlformats.org/officeDocument/2006/relationships/hyperlink" Target="https://www.bloomberg.com/opinion/articles/2019-10-30/china-is-determined-to-reshape-the-globe" TargetMode="External"/><Relationship Id="rId10" Type="http://schemas.openxmlformats.org/officeDocument/2006/relationships/hyperlink" Target="https://www.bloomberg.com/news/articles/2021-02-16/why-rare-earths-are-achilles-heal-for-europe-u-s-quicktake" TargetMode="External"/><Relationship Id="rId19" Type="http://schemas.openxmlformats.org/officeDocument/2006/relationships/hyperlink" Target="http://live.belfercenter.org/files/IS3904_pp007-048.pdf" TargetMode="External"/><Relationship Id="rId4" Type="http://schemas.openxmlformats.org/officeDocument/2006/relationships/webSettings" Target="webSettings.xml"/><Relationship Id="rId9" Type="http://schemas.openxmlformats.org/officeDocument/2006/relationships/hyperlink" Target="https://www.bloomberg.com/news/articles/2021-02-19/china-may-ban-rare-earth-technology-exports-on-security-concerns?sref=QYxyklwO" TargetMode="External"/><Relationship Id="rId14" Type="http://schemas.openxmlformats.org/officeDocument/2006/relationships/hyperlink" Target="https://www.state.gov/wp-content/uploads/2019/06/Energy-Resource-Governance-Initiative-ERGI-Fact-Shee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11358</Words>
  <Characters>64741</Characters>
  <Application>Microsoft Office Word</Application>
  <DocSecurity>0</DocSecurity>
  <Lines>539</Lines>
  <Paragraphs>151</Paragraphs>
  <ScaleCrop>false</ScaleCrop>
  <Company/>
  <LinksUpToDate>false</LinksUpToDate>
  <CharactersWithSpaces>75948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1</cp:revision>
  <dcterms:created xsi:type="dcterms:W3CDTF">2022-04-24T14:04:00Z</dcterms:created>
  <dcterms:modified xsi:type="dcterms:W3CDTF">2022-04-24T14:05:00Z</dcterms:modified>
</cp:coreProperties>
</file>