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F6CE1" w14:textId="77777777" w:rsidR="006C704C" w:rsidRPr="006C704C" w:rsidRDefault="006C704C" w:rsidP="006C70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6C704C">
        <w:rPr>
          <w:rFonts w:ascii="Calibri" w:eastAsiaTheme="majorEastAsia" w:hAnsi="Calibri" w:cstheme="majorBidi"/>
          <w:b/>
          <w:sz w:val="52"/>
          <w:szCs w:val="32"/>
          <w:lang w:eastAsia="en-US"/>
        </w:rPr>
        <w:t>1NC</w:t>
      </w:r>
    </w:p>
    <w:p w14:paraId="29E0CBEE" w14:textId="77777777" w:rsidR="006C704C" w:rsidRPr="006C704C" w:rsidRDefault="006C704C" w:rsidP="006C704C">
      <w:pPr>
        <w:rPr>
          <w:rFonts w:ascii="Calibri" w:eastAsiaTheme="minorHAnsi" w:hAnsi="Calibri" w:cs="Calibri"/>
          <w:lang w:eastAsia="en-US"/>
        </w:rPr>
      </w:pPr>
    </w:p>
    <w:p w14:paraId="2FFC3B49" w14:textId="77777777" w:rsidR="006C704C" w:rsidRPr="006C704C" w:rsidRDefault="006C704C" w:rsidP="006C704C">
      <w:pPr>
        <w:keepNext/>
        <w:keepLines/>
        <w:pageBreakBefore/>
        <w:spacing w:before="40" w:after="0"/>
        <w:jc w:val="center"/>
        <w:outlineLvl w:val="1"/>
        <w:rPr>
          <w:rFonts w:ascii="Calibri" w:eastAsiaTheme="majorEastAsia" w:hAnsi="Calibri" w:cstheme="majorBidi"/>
          <w:b/>
          <w:sz w:val="44"/>
          <w:szCs w:val="26"/>
          <w:u w:val="double"/>
          <w:lang w:eastAsia="en-US"/>
        </w:rPr>
      </w:pPr>
      <w:r w:rsidRPr="006C704C">
        <w:rPr>
          <w:rFonts w:ascii="Calibri" w:eastAsiaTheme="majorEastAsia" w:hAnsi="Calibri" w:cstheme="majorBidi"/>
          <w:b/>
          <w:sz w:val="44"/>
          <w:szCs w:val="26"/>
          <w:u w:val="double"/>
          <w:lang w:eastAsia="en-US"/>
        </w:rPr>
        <w:t>DA</w:t>
      </w:r>
    </w:p>
    <w:p w14:paraId="7A7B207B" w14:textId="77777777" w:rsidR="006C704C" w:rsidRPr="006C704C" w:rsidRDefault="006C704C" w:rsidP="006C704C">
      <w:pPr>
        <w:keepNext/>
        <w:keepLines/>
        <w:spacing w:before="40" w:after="0"/>
        <w:outlineLvl w:val="3"/>
        <w:rPr>
          <w:rFonts w:ascii="Calibri" w:eastAsia="MS Gothic" w:hAnsi="Calibri" w:cs="Times New Roman"/>
          <w:b/>
          <w:iCs/>
          <w:sz w:val="28"/>
          <w:lang w:eastAsia="en-US"/>
        </w:rPr>
      </w:pPr>
      <w:r w:rsidRPr="006C704C">
        <w:rPr>
          <w:rFonts w:ascii="Calibri" w:eastAsia="MS Gothic" w:hAnsi="Calibri" w:cs="Times New Roman"/>
          <w:b/>
          <w:iCs/>
          <w:sz w:val="28"/>
          <w:lang w:eastAsia="en-US"/>
        </w:rPr>
        <w:t xml:space="preserve">Hypersonics are coming now – a new “space race” will push the US, Russia, and China to overcome tech hurdles and develop technologies that are impervious to nuclear deterrence and ABMs  </w:t>
      </w:r>
    </w:p>
    <w:p w14:paraId="6099FB07" w14:textId="77777777" w:rsidR="006C704C" w:rsidRPr="006C704C" w:rsidRDefault="006C704C" w:rsidP="006C704C">
      <w:pPr>
        <w:rPr>
          <w:rFonts w:ascii="Calibri" w:eastAsia="Cambria" w:hAnsi="Calibri" w:cs="Calibri"/>
          <w:b/>
          <w:bCs/>
          <w:sz w:val="26"/>
          <w:lang w:eastAsia="en-US"/>
        </w:rPr>
      </w:pPr>
      <w:r w:rsidRPr="006C704C">
        <w:rPr>
          <w:rFonts w:ascii="Calibri" w:eastAsia="Cambria" w:hAnsi="Calibri" w:cs="Calibri"/>
          <w:b/>
          <w:bCs/>
          <w:sz w:val="26"/>
          <w:lang w:eastAsia="en-US"/>
        </w:rPr>
        <w:t>Stone 1/8</w:t>
      </w:r>
    </w:p>
    <w:p w14:paraId="0E402E90" w14:textId="77777777" w:rsidR="006C704C" w:rsidRPr="006C704C" w:rsidRDefault="006C704C" w:rsidP="006C704C">
      <w:pPr>
        <w:rPr>
          <w:rFonts w:ascii="Calibri" w:eastAsia="Cambria" w:hAnsi="Calibri" w:cs="Calibri"/>
          <w:u w:val="single"/>
          <w:lang w:eastAsia="en-US"/>
        </w:rPr>
      </w:pPr>
      <w:r w:rsidRPr="006C704C">
        <w:rPr>
          <w:rFonts w:ascii="Calibri" w:eastAsia="Cambria" w:hAnsi="Calibri" w:cs="Calibri"/>
          <w:sz w:val="16"/>
          <w:lang w:eastAsia="en-US"/>
        </w:rPr>
        <w:t xml:space="preserve">Stone, Richard. [Senior science editor at the Howard Hughes Medical Institute’s Tangled Bank Studios in Chevy Chase, Maryland. Rich was a Fulbright Scholar in Russia from 1995–96 and in Kazakhstan from 2004–05. He spent 4 years as European news editor in Science’s office in Cambridge, U.K., during which he also served as visiting writer in science at the University of Cambridge, and 5 years as Asia news editor in Beijing. Rich has won several awards for articles that have appeared in Science, Discover, Smithsonian, and National Geographic.] “‘National pride is at stake.’ Russia, China, United States race to build hypersonic weapons.” Association for the Advancement of American Science. </w:t>
      </w:r>
      <w:hyperlink r:id="rId5" w:history="1">
        <w:r w:rsidRPr="006C704C">
          <w:rPr>
            <w:rFonts w:ascii="Calibri" w:eastAsia="Cambria" w:hAnsi="Calibri" w:cs="Calibri"/>
            <w:sz w:val="16"/>
            <w:lang w:eastAsia="en-US"/>
          </w:rPr>
          <w:t>https://www.sciencemag.org/news/2020/01/national-pride-stake-russia-china-united-states-race-build-hypersonic-weapons</w:t>
        </w:r>
      </w:hyperlink>
      <w:r w:rsidRPr="006C704C">
        <w:rPr>
          <w:rFonts w:ascii="Calibri" w:eastAsia="Cambria" w:hAnsi="Calibri" w:cs="Calibri"/>
          <w:sz w:val="16"/>
          <w:lang w:eastAsia="en-US"/>
        </w:rPr>
        <w:t>.</w:t>
      </w:r>
    </w:p>
    <w:p w14:paraId="4F46F6D2" w14:textId="77777777" w:rsidR="006C704C" w:rsidRPr="006C704C" w:rsidRDefault="006C704C" w:rsidP="006C704C">
      <w:pPr>
        <w:rPr>
          <w:rFonts w:ascii="Calibri" w:eastAsia="Cambria" w:hAnsi="Calibri" w:cs="Calibri"/>
          <w:sz w:val="16"/>
          <w:lang w:eastAsia="en-US"/>
        </w:rPr>
      </w:pPr>
      <w:r w:rsidRPr="006C704C">
        <w:rPr>
          <w:rFonts w:ascii="Calibri" w:eastAsia="Cambria" w:hAnsi="Calibri" w:cs="Calibri"/>
          <w:sz w:val="16"/>
          <w:lang w:eastAsia="en-US"/>
        </w:rPr>
        <w:t xml:space="preserve">High in the sky over northwestern China, a wedge-shaped unmanned vehicle separated from a rocket. Coasting along </w:t>
      </w:r>
      <w:r w:rsidRPr="006C704C">
        <w:rPr>
          <w:rFonts w:ascii="Calibri" w:eastAsia="Cambria" w:hAnsi="Calibri" w:cs="Calibri"/>
          <w:bCs/>
          <w:highlight w:val="yellow"/>
          <w:u w:val="single"/>
          <w:lang w:eastAsia="en-US"/>
        </w:rPr>
        <w:t>at</w:t>
      </w:r>
      <w:r w:rsidRPr="006C704C">
        <w:rPr>
          <w:rFonts w:ascii="Calibri" w:eastAsia="Cambria" w:hAnsi="Calibri" w:cs="Calibri"/>
          <w:sz w:val="16"/>
          <w:lang w:eastAsia="en-US"/>
        </w:rPr>
        <w:t xml:space="preserve"> up to </w:t>
      </w:r>
      <w:r w:rsidRPr="006C704C">
        <w:rPr>
          <w:rFonts w:ascii="Calibri" w:eastAsia="Cambria" w:hAnsi="Calibri" w:cs="Calibri"/>
          <w:bCs/>
          <w:u w:val="single"/>
          <w:lang w:eastAsia="en-US"/>
        </w:rPr>
        <w:t>Mach 6</w:t>
      </w:r>
      <w:r w:rsidRPr="006C704C">
        <w:rPr>
          <w:rFonts w:ascii="Calibri" w:eastAsia="Cambria" w:hAnsi="Calibri" w:cs="Calibri"/>
          <w:sz w:val="16"/>
          <w:lang w:eastAsia="en-US"/>
        </w:rPr>
        <w:t xml:space="preserve">, </w:t>
      </w:r>
      <w:r w:rsidRPr="006C704C">
        <w:rPr>
          <w:rFonts w:ascii="Calibri" w:eastAsia="Cambria" w:hAnsi="Calibri" w:cs="Calibri"/>
          <w:sz w:val="16"/>
          <w:szCs w:val="16"/>
          <w:lang w:eastAsia="en-US"/>
        </w:rPr>
        <w:t>or</w:t>
      </w:r>
      <w:r w:rsidRPr="006C704C">
        <w:rPr>
          <w:rFonts w:ascii="Calibri" w:eastAsia="Cambria" w:hAnsi="Calibri" w:cs="Calibri"/>
          <w:bCs/>
          <w:u w:val="single"/>
          <w:lang w:eastAsia="en-US"/>
        </w:rPr>
        <w:t xml:space="preserve"> </w:t>
      </w:r>
      <w:r w:rsidRPr="006C704C">
        <w:rPr>
          <w:rFonts w:ascii="Calibri" w:eastAsia="Cambria" w:hAnsi="Calibri" w:cs="Calibri"/>
          <w:bCs/>
          <w:highlight w:val="yellow"/>
          <w:u w:val="single"/>
          <w:lang w:eastAsia="en-US"/>
        </w:rPr>
        <w:t>six times the speed of sound</w:t>
      </w:r>
      <w:r w:rsidRPr="006C704C">
        <w:rPr>
          <w:rFonts w:ascii="Calibri" w:eastAsia="Cambria" w:hAnsi="Calibri" w:cs="Calibri"/>
          <w:sz w:val="16"/>
          <w:highlight w:val="yellow"/>
          <w:lang w:eastAsia="en-US"/>
        </w:rPr>
        <w:t>,</w:t>
      </w:r>
      <w:r w:rsidRPr="006C704C">
        <w:rPr>
          <w:rFonts w:ascii="Calibri" w:eastAsia="Cambria" w:hAnsi="Calibri" w:cs="Calibri"/>
          <w:sz w:val="16"/>
          <w:lang w:eastAsia="en-US"/>
        </w:rPr>
        <w:t xml:space="preserve"> </w:t>
      </w:r>
      <w:r w:rsidRPr="006C704C">
        <w:rPr>
          <w:rFonts w:ascii="Calibri" w:eastAsia="Cambria" w:hAnsi="Calibri" w:cs="Calibri"/>
          <w:bCs/>
          <w:highlight w:val="yellow"/>
          <w:u w:val="single"/>
          <w:lang w:eastAsia="en-US"/>
        </w:rPr>
        <w:t>the</w:t>
      </w:r>
      <w:r w:rsidRPr="006C704C">
        <w:rPr>
          <w:rFonts w:ascii="Calibri" w:eastAsia="Cambria" w:hAnsi="Calibri" w:cs="Calibri"/>
          <w:sz w:val="16"/>
          <w:highlight w:val="yellow"/>
          <w:lang w:eastAsia="en-US"/>
        </w:rPr>
        <w:t xml:space="preserve"> </w:t>
      </w:r>
      <w:r w:rsidRPr="006C704C">
        <w:rPr>
          <w:rFonts w:ascii="Calibri" w:eastAsia="Cambria" w:hAnsi="Calibri" w:cs="Calibri"/>
          <w:bCs/>
          <w:u w:val="single"/>
          <w:lang w:eastAsia="en-US"/>
        </w:rPr>
        <w:t xml:space="preserve">Xingkong-2 </w:t>
      </w:r>
      <w:r w:rsidRPr="006C704C">
        <w:rPr>
          <w:rFonts w:ascii="Calibri" w:eastAsia="Cambria" w:hAnsi="Calibri" w:cs="Calibri"/>
          <w:bCs/>
          <w:highlight w:val="yellow"/>
          <w:u w:val="single"/>
          <w:lang w:eastAsia="en-US"/>
        </w:rPr>
        <w:t>“waverider”</w:t>
      </w:r>
      <w:r w:rsidRPr="006C704C">
        <w:rPr>
          <w:rFonts w:ascii="Calibri" w:eastAsia="Cambria" w:hAnsi="Calibri" w:cs="Calibri"/>
          <w:bCs/>
          <w:u w:val="single"/>
          <w:lang w:eastAsia="en-US"/>
        </w:rPr>
        <w:t xml:space="preserve"> </w:t>
      </w:r>
      <w:r w:rsidRPr="006C704C">
        <w:rPr>
          <w:rFonts w:ascii="Calibri" w:eastAsia="Cambria" w:hAnsi="Calibri" w:cs="Calibri"/>
          <w:bCs/>
          <w:highlight w:val="yellow"/>
          <w:u w:val="single"/>
          <w:lang w:eastAsia="en-US"/>
        </w:rPr>
        <w:t>hypersonic cruise missile (</w:t>
      </w:r>
      <w:r w:rsidRPr="006C704C">
        <w:rPr>
          <w:rFonts w:ascii="Calibri" w:eastAsia="Cambria" w:hAnsi="Calibri" w:cs="Calibri"/>
          <w:bCs/>
          <w:u w:val="single"/>
          <w:lang w:eastAsia="en-US"/>
        </w:rPr>
        <w:t>HCM)</w:t>
      </w:r>
      <w:r w:rsidRPr="006C704C">
        <w:rPr>
          <w:rFonts w:ascii="Calibri" w:eastAsia="Cambria" w:hAnsi="Calibri" w:cs="Calibri"/>
          <w:sz w:val="16"/>
          <w:lang w:eastAsia="en-US"/>
        </w:rPr>
        <w:t xml:space="preserve"> bobbed and weaved through the stratosphere, surfing on its own shock waves. At least that’s how the weapon’s developer, the China Academy of Aerospace Aerodynamics, described the August 2018 test. (China did not release any video footage.) The HCM’s speed and maneuverability, crowed the Communist Party’s Global Times, </w:t>
      </w:r>
      <w:r w:rsidRPr="006C704C">
        <w:rPr>
          <w:rFonts w:ascii="Calibri" w:eastAsia="Cambria" w:hAnsi="Calibri" w:cs="Calibri"/>
          <w:bCs/>
          <w:highlight w:val="yellow"/>
          <w:u w:val="single"/>
          <w:lang w:eastAsia="en-US"/>
        </w:rPr>
        <w:t>would</w:t>
      </w:r>
      <w:r w:rsidRPr="006C704C">
        <w:rPr>
          <w:rFonts w:ascii="Calibri" w:eastAsia="Cambria" w:hAnsi="Calibri" w:cs="Calibri"/>
          <w:bCs/>
          <w:u w:val="single"/>
          <w:lang w:eastAsia="en-US"/>
        </w:rPr>
        <w:t xml:space="preserve"> </w:t>
      </w:r>
      <w:r w:rsidRPr="006C704C">
        <w:rPr>
          <w:rFonts w:ascii="Calibri" w:eastAsia="Cambria" w:hAnsi="Calibri" w:cs="Calibri"/>
          <w:sz w:val="16"/>
          <w:szCs w:val="16"/>
          <w:lang w:eastAsia="en-US"/>
        </w:rPr>
        <w:t>enable the new weapon to</w:t>
      </w:r>
      <w:r w:rsidRPr="006C704C">
        <w:rPr>
          <w:rFonts w:ascii="Calibri" w:eastAsia="Cambria" w:hAnsi="Calibri" w:cs="Calibri"/>
          <w:bCs/>
          <w:u w:val="single"/>
          <w:lang w:eastAsia="en-US"/>
        </w:rPr>
        <w:t xml:space="preserve"> </w:t>
      </w:r>
      <w:r w:rsidRPr="006C704C">
        <w:rPr>
          <w:rFonts w:ascii="Calibri" w:eastAsia="Cambria" w:hAnsi="Calibri" w:cs="Calibri"/>
          <w:bCs/>
          <w:highlight w:val="yellow"/>
          <w:u w:val="single"/>
          <w:lang w:eastAsia="en-US"/>
        </w:rPr>
        <w:t xml:space="preserve">“break through any current </w:t>
      </w:r>
      <w:r w:rsidRPr="006C704C">
        <w:rPr>
          <w:rFonts w:ascii="Calibri" w:eastAsia="Cambria" w:hAnsi="Calibri" w:cs="Calibri"/>
          <w:bCs/>
          <w:u w:val="single"/>
          <w:lang w:eastAsia="en-US"/>
        </w:rPr>
        <w:t xml:space="preserve">generation </w:t>
      </w:r>
      <w:r w:rsidRPr="006C704C">
        <w:rPr>
          <w:rFonts w:ascii="Calibri" w:eastAsia="Cambria" w:hAnsi="Calibri" w:cs="Calibri"/>
          <w:bCs/>
          <w:highlight w:val="yellow"/>
          <w:u w:val="single"/>
          <w:lang w:eastAsia="en-US"/>
        </w:rPr>
        <w:t>anti-missile defense system</w:t>
      </w:r>
      <w:r w:rsidRPr="006C704C">
        <w:rPr>
          <w:rFonts w:ascii="Calibri" w:eastAsia="Cambria" w:hAnsi="Calibri" w:cs="Calibri"/>
          <w:sz w:val="16"/>
          <w:lang w:eastAsia="en-US"/>
        </w:rPr>
        <w:t>. For decades, the U.S. military—and its adversaries—have coveted missiles that travel at hypersonic speed, generally defined as Mach 5 or greater. Intercontinental ballistic missiles (</w:t>
      </w:r>
      <w:r w:rsidRPr="006C704C">
        <w:rPr>
          <w:rFonts w:ascii="Calibri" w:eastAsia="Cambria" w:hAnsi="Calibri" w:cs="Calibri"/>
          <w:bCs/>
          <w:u w:val="single"/>
          <w:lang w:eastAsia="en-US"/>
        </w:rPr>
        <w:t>ICBMs</w:t>
      </w:r>
      <w:r w:rsidRPr="006C704C">
        <w:rPr>
          <w:rFonts w:ascii="Calibri" w:eastAsia="Cambria" w:hAnsi="Calibri" w:cs="Calibri"/>
          <w:sz w:val="16"/>
          <w:lang w:eastAsia="en-US"/>
        </w:rPr>
        <w:t xml:space="preserve">) meet that definition when they </w:t>
      </w:r>
      <w:r w:rsidRPr="006C704C">
        <w:rPr>
          <w:rFonts w:ascii="Calibri" w:eastAsia="Cambria" w:hAnsi="Calibri" w:cs="Calibri"/>
          <w:bCs/>
          <w:u w:val="single"/>
          <w:lang w:eastAsia="en-US"/>
        </w:rPr>
        <w:t>re-enter the atmosphere from space</w:t>
      </w:r>
      <w:r w:rsidRPr="006C704C">
        <w:rPr>
          <w:rFonts w:ascii="Calibri" w:eastAsia="Cambria" w:hAnsi="Calibri" w:cs="Calibri"/>
          <w:sz w:val="16"/>
          <w:lang w:eastAsia="en-US"/>
        </w:rPr>
        <w:t xml:space="preserve">. But </w:t>
      </w:r>
      <w:r w:rsidRPr="006C704C">
        <w:rPr>
          <w:rFonts w:ascii="Calibri" w:eastAsia="Cambria" w:hAnsi="Calibri" w:cs="Calibri"/>
          <w:bCs/>
          <w:u w:val="single"/>
          <w:lang w:eastAsia="en-US"/>
        </w:rPr>
        <w:t>because they</w:t>
      </w:r>
      <w:r w:rsidRPr="006C704C">
        <w:rPr>
          <w:rFonts w:ascii="Calibri" w:eastAsia="Cambria" w:hAnsi="Calibri" w:cs="Calibri"/>
          <w:sz w:val="16"/>
          <w:lang w:eastAsia="en-US"/>
        </w:rPr>
        <w:t xml:space="preserve"> </w:t>
      </w:r>
      <w:r w:rsidRPr="006C704C">
        <w:rPr>
          <w:rFonts w:ascii="Calibri" w:eastAsia="Cambria" w:hAnsi="Calibri" w:cs="Calibri"/>
          <w:bCs/>
          <w:u w:val="single"/>
          <w:lang w:eastAsia="en-US"/>
        </w:rPr>
        <w:t>arc along a predictable ballistic path</w:t>
      </w:r>
      <w:r w:rsidRPr="006C704C">
        <w:rPr>
          <w:rFonts w:ascii="Calibri" w:eastAsia="Cambria" w:hAnsi="Calibri" w:cs="Calibri"/>
          <w:sz w:val="16"/>
          <w:lang w:eastAsia="en-US"/>
        </w:rPr>
        <w:t xml:space="preserve">, like a bullet, </w:t>
      </w:r>
      <w:r w:rsidRPr="006C704C">
        <w:rPr>
          <w:rFonts w:ascii="Calibri" w:eastAsia="Cambria" w:hAnsi="Calibri" w:cs="Calibri"/>
          <w:bCs/>
          <w:u w:val="single"/>
          <w:lang w:eastAsia="en-US"/>
        </w:rPr>
        <w:t>they lack the element of surprise.</w:t>
      </w:r>
      <w:r w:rsidRPr="006C704C">
        <w:rPr>
          <w:rFonts w:ascii="Calibri" w:eastAsia="Cambria" w:hAnsi="Calibri" w:cs="Calibri"/>
          <w:sz w:val="16"/>
          <w:lang w:eastAsia="en-US"/>
        </w:rPr>
        <w:t xml:space="preserve"> In contrast, </w:t>
      </w:r>
      <w:r w:rsidRPr="006C704C">
        <w:rPr>
          <w:rFonts w:ascii="Calibri" w:eastAsia="Cambria" w:hAnsi="Calibri" w:cs="Calibri"/>
          <w:bCs/>
          <w:u w:val="single"/>
          <w:lang w:eastAsia="en-US"/>
        </w:rPr>
        <w:t>hypersonic weapons such as China’s waverider maneuver aerodynamically, enabling them to dodge defenses</w:t>
      </w:r>
      <w:r w:rsidRPr="006C704C">
        <w:rPr>
          <w:rFonts w:ascii="Calibri" w:eastAsia="Cambria" w:hAnsi="Calibri" w:cs="Calibri"/>
          <w:sz w:val="16"/>
          <w:lang w:eastAsia="en-US"/>
        </w:rPr>
        <w:t xml:space="preserve"> and keep an adversary guessing about the target. </w:t>
      </w:r>
      <w:r w:rsidRPr="006C704C">
        <w:rPr>
          <w:rFonts w:ascii="Calibri" w:eastAsia="Cambria" w:hAnsi="Calibri" w:cs="Calibri"/>
          <w:bCs/>
          <w:u w:val="single"/>
          <w:lang w:eastAsia="en-US"/>
        </w:rPr>
        <w:t>Since the dawn of the Cold War</w:t>
      </w:r>
      <w:r w:rsidRPr="006C704C">
        <w:rPr>
          <w:rFonts w:ascii="Calibri" w:eastAsia="Cambria" w:hAnsi="Calibri" w:cs="Calibri"/>
          <w:sz w:val="16"/>
          <w:lang w:eastAsia="en-US"/>
        </w:rPr>
        <w:t xml:space="preserve">, </w:t>
      </w:r>
      <w:r w:rsidRPr="006C704C">
        <w:rPr>
          <w:rFonts w:ascii="Calibri" w:eastAsia="Cambria" w:hAnsi="Calibri" w:cs="Calibri"/>
          <w:bCs/>
          <w:highlight w:val="yellow"/>
          <w:u w:val="single"/>
          <w:lang w:eastAsia="en-US"/>
        </w:rPr>
        <w:t xml:space="preserve">the Pentagon </w:t>
      </w:r>
      <w:r w:rsidRPr="006C704C">
        <w:rPr>
          <w:rFonts w:ascii="Calibri" w:eastAsia="Cambria" w:hAnsi="Calibri" w:cs="Calibri"/>
          <w:bCs/>
          <w:u w:val="single"/>
          <w:lang w:eastAsia="en-US"/>
        </w:rPr>
        <w:t xml:space="preserve">has periodically thrown its weight behind the development of maneuverable hypersonic weapons, only to </w:t>
      </w:r>
      <w:r w:rsidRPr="006C704C">
        <w:rPr>
          <w:rFonts w:ascii="Calibri" w:eastAsia="Cambria" w:hAnsi="Calibri" w:cs="Calibri"/>
          <w:bCs/>
          <w:highlight w:val="yellow"/>
          <w:u w:val="single"/>
          <w:lang w:eastAsia="en-US"/>
        </w:rPr>
        <w:t xml:space="preserve">shy away </w:t>
      </w:r>
      <w:r w:rsidRPr="006C704C">
        <w:rPr>
          <w:rFonts w:ascii="Calibri" w:eastAsia="Cambria" w:hAnsi="Calibri" w:cs="Calibri"/>
          <w:bCs/>
          <w:u w:val="single"/>
          <w:lang w:eastAsia="en-US"/>
        </w:rPr>
        <w:t xml:space="preserve">when </w:t>
      </w:r>
      <w:r w:rsidRPr="006C704C">
        <w:rPr>
          <w:rFonts w:ascii="Calibri" w:eastAsia="Cambria" w:hAnsi="Calibri" w:cs="Calibri"/>
          <w:bCs/>
          <w:highlight w:val="yellow"/>
          <w:u w:val="single"/>
          <w:lang w:eastAsia="en-US"/>
        </w:rPr>
        <w:t>technological hurdles such as propulsion, control, and heat resistance proved daunting</w:t>
      </w:r>
      <w:r w:rsidRPr="006C704C">
        <w:rPr>
          <w:rFonts w:ascii="Calibri" w:eastAsia="Cambria" w:hAnsi="Calibri" w:cs="Calibri"/>
          <w:sz w:val="16"/>
          <w:lang w:eastAsia="en-US"/>
        </w:rPr>
        <w:t xml:space="preserve">. “You see a flurry of activity, a lot of investment, and then we conclude it’s a bridge too far,” says aerospace engineer Mark Lewis, director of defense research and engineering for modernization at the U.S. Department of Defense (DOD). “The </w:t>
      </w:r>
      <w:r w:rsidRPr="006C704C">
        <w:rPr>
          <w:rFonts w:ascii="Calibri" w:eastAsia="Cambria" w:hAnsi="Calibri" w:cs="Calibri"/>
          <w:bCs/>
          <w:u w:val="single"/>
          <w:lang w:eastAsia="en-US"/>
        </w:rPr>
        <w:t>community was underfunded and largely forgotten for many years</w:t>
      </w:r>
      <w:r w:rsidRPr="006C704C">
        <w:rPr>
          <w:rFonts w:ascii="Calibri" w:eastAsia="Cambria" w:hAnsi="Calibri" w:cs="Calibri"/>
          <w:sz w:val="16"/>
          <w:lang w:eastAsia="en-US"/>
        </w:rPr>
        <w:t xml:space="preserve">,” adds Daniel DeLaurentis, director of Purdue University’s Institute for Global Security and Defense Innovation. </w:t>
      </w:r>
      <w:r w:rsidRPr="006C704C">
        <w:rPr>
          <w:rFonts w:ascii="Calibri" w:eastAsia="Cambria" w:hAnsi="Calibri" w:cs="Calibri"/>
          <w:bCs/>
          <w:highlight w:val="yellow"/>
          <w:u w:val="single"/>
          <w:lang w:eastAsia="en-US"/>
        </w:rPr>
        <w:t xml:space="preserve">Now, DOD is leading a new charge, pouring more than $1 billion annually into </w:t>
      </w:r>
      <w:r w:rsidRPr="006C704C">
        <w:rPr>
          <w:rFonts w:ascii="Calibri" w:eastAsia="Cambria" w:hAnsi="Calibri" w:cs="Calibri"/>
          <w:bCs/>
          <w:u w:val="single"/>
          <w:lang w:eastAsia="en-US"/>
        </w:rPr>
        <w:t xml:space="preserve">hypersonic </w:t>
      </w:r>
      <w:r w:rsidRPr="006C704C">
        <w:rPr>
          <w:rFonts w:ascii="Calibri" w:eastAsia="Cambria" w:hAnsi="Calibri" w:cs="Calibri"/>
          <w:bCs/>
          <w:highlight w:val="yellow"/>
          <w:u w:val="single"/>
          <w:lang w:eastAsia="en-US"/>
        </w:rPr>
        <w:t>research</w:t>
      </w:r>
      <w:r w:rsidRPr="006C704C">
        <w:rPr>
          <w:rFonts w:ascii="Calibri" w:eastAsia="Cambria" w:hAnsi="Calibri" w:cs="Calibri"/>
          <w:sz w:val="16"/>
          <w:highlight w:val="yellow"/>
          <w:lang w:eastAsia="en-US"/>
        </w:rPr>
        <w:t xml:space="preserve">. </w:t>
      </w:r>
      <w:r w:rsidRPr="006C704C">
        <w:rPr>
          <w:rFonts w:ascii="Calibri" w:eastAsia="Cambria" w:hAnsi="Calibri" w:cs="Calibri"/>
          <w:bCs/>
          <w:highlight w:val="yellow"/>
          <w:u w:val="single"/>
          <w:lang w:eastAsia="en-US"/>
        </w:rPr>
        <w:t xml:space="preserve">Competition from </w:t>
      </w:r>
      <w:r w:rsidRPr="006C704C">
        <w:rPr>
          <w:rFonts w:ascii="Calibri" w:eastAsia="Cambria" w:hAnsi="Calibri" w:cs="Calibri"/>
          <w:bCs/>
          <w:u w:val="single"/>
          <w:lang w:eastAsia="en-US"/>
        </w:rPr>
        <w:t xml:space="preserve">ambitious programs in </w:t>
      </w:r>
      <w:r w:rsidRPr="006C704C">
        <w:rPr>
          <w:rFonts w:ascii="Calibri" w:eastAsia="Cambria" w:hAnsi="Calibri" w:cs="Calibri"/>
          <w:bCs/>
          <w:highlight w:val="yellow"/>
          <w:u w:val="single"/>
          <w:lang w:eastAsia="en-US"/>
        </w:rPr>
        <w:t>China and Russia is a key motivator</w:t>
      </w:r>
      <w:r w:rsidRPr="006C704C">
        <w:rPr>
          <w:rFonts w:ascii="Calibri" w:eastAsia="Cambria" w:hAnsi="Calibri" w:cs="Calibri"/>
          <w:sz w:val="16"/>
          <w:lang w:eastAsia="en-US"/>
        </w:rPr>
        <w:t xml:space="preserve">. Although hype and secrecy muddy the picture, </w:t>
      </w:r>
      <w:r w:rsidRPr="006C704C">
        <w:rPr>
          <w:rFonts w:ascii="Calibri" w:eastAsia="Cambria" w:hAnsi="Calibri" w:cs="Calibri"/>
          <w:bCs/>
          <w:u w:val="single"/>
          <w:lang w:eastAsia="en-US"/>
        </w:rPr>
        <w:t>all three nations appear to have made substantial progress in overcoming key obstacles, such as protecting hypersonic craft from savage frictional heating</w:t>
      </w:r>
      <w:r w:rsidRPr="006C704C">
        <w:rPr>
          <w:rFonts w:ascii="Calibri" w:eastAsia="Cambria" w:hAnsi="Calibri" w:cs="Calibri"/>
          <w:sz w:val="16"/>
          <w:lang w:eastAsia="en-US"/>
        </w:rPr>
        <w:t xml:space="preserve">. </w:t>
      </w:r>
      <w:r w:rsidRPr="006C704C">
        <w:rPr>
          <w:rFonts w:ascii="Calibri" w:eastAsia="Cambria" w:hAnsi="Calibri" w:cs="Calibri"/>
          <w:bCs/>
          <w:u w:val="single"/>
          <w:lang w:eastAsia="en-US"/>
        </w:rPr>
        <w:t>Russia recently unveiled a weapon</w:t>
      </w:r>
      <w:r w:rsidRPr="006C704C">
        <w:rPr>
          <w:rFonts w:ascii="Calibri" w:eastAsia="Cambria" w:hAnsi="Calibri" w:cs="Calibri"/>
          <w:sz w:val="16"/>
          <w:lang w:eastAsia="en-US"/>
        </w:rPr>
        <w:t xml:space="preserve"> called </w:t>
      </w:r>
      <w:r w:rsidRPr="006C704C">
        <w:rPr>
          <w:rFonts w:ascii="Calibri" w:eastAsia="Cambria" w:hAnsi="Calibri" w:cs="Calibri"/>
          <w:bCs/>
          <w:u w:val="single"/>
          <w:lang w:eastAsia="en-US"/>
        </w:rPr>
        <w:t>the Kinzhal, said to reach Mach 10 under its own power</w:t>
      </w:r>
      <w:r w:rsidRPr="006C704C">
        <w:rPr>
          <w:rFonts w:ascii="Calibri" w:eastAsia="Cambria" w:hAnsi="Calibri" w:cs="Calibri"/>
          <w:sz w:val="16"/>
          <w:lang w:eastAsia="en-US"/>
        </w:rPr>
        <w:t xml:space="preserve">, </w:t>
      </w:r>
      <w:r w:rsidRPr="006C704C">
        <w:rPr>
          <w:rFonts w:ascii="Calibri" w:eastAsia="Cambria" w:hAnsi="Calibri" w:cs="Calibri"/>
          <w:bCs/>
          <w:u w:val="single"/>
          <w:lang w:eastAsia="en-US"/>
        </w:rPr>
        <w:t>and another</w:t>
      </w:r>
      <w:r w:rsidRPr="006C704C">
        <w:rPr>
          <w:rFonts w:ascii="Calibri" w:eastAsia="Cambria" w:hAnsi="Calibri" w:cs="Calibri"/>
          <w:sz w:val="16"/>
          <w:lang w:eastAsia="en-US"/>
        </w:rPr>
        <w:t xml:space="preserve"> that is </w:t>
      </w:r>
      <w:r w:rsidRPr="006C704C">
        <w:rPr>
          <w:rFonts w:ascii="Calibri" w:eastAsia="Cambria" w:hAnsi="Calibri" w:cs="Calibri"/>
          <w:bCs/>
          <w:u w:val="single"/>
          <w:lang w:eastAsia="en-US"/>
        </w:rPr>
        <w:t>boosted by a rocket to an astonishing Mach 27</w:t>
      </w:r>
      <w:r w:rsidRPr="006C704C">
        <w:rPr>
          <w:rFonts w:ascii="Calibri" w:eastAsia="Cambria" w:hAnsi="Calibri" w:cs="Calibri"/>
          <w:sz w:val="16"/>
          <w:lang w:eastAsia="en-US"/>
        </w:rPr>
        <w:t xml:space="preserve">. </w:t>
      </w:r>
      <w:r w:rsidRPr="006C704C">
        <w:rPr>
          <w:rFonts w:ascii="Calibri" w:eastAsia="Cambria" w:hAnsi="Calibri" w:cs="Calibri"/>
          <w:bCs/>
          <w:u w:val="single"/>
          <w:lang w:eastAsia="en-US"/>
        </w:rPr>
        <w:t>China showed off a rocket-boosted hypersonic glide vehicle</w:t>
      </w:r>
      <w:r w:rsidRPr="006C704C">
        <w:rPr>
          <w:rFonts w:ascii="Calibri" w:eastAsia="Cambria" w:hAnsi="Calibri" w:cs="Calibri"/>
          <w:sz w:val="16"/>
          <w:lang w:eastAsia="en-US"/>
        </w:rPr>
        <w:t xml:space="preserve"> (HGV) </w:t>
      </w:r>
      <w:r w:rsidRPr="006C704C">
        <w:rPr>
          <w:rFonts w:ascii="Calibri" w:eastAsia="Cambria" w:hAnsi="Calibri" w:cs="Calibri"/>
          <w:bCs/>
          <w:u w:val="single"/>
          <w:lang w:eastAsia="en-US"/>
        </w:rPr>
        <w:t>of its own, the Dongfeng-17, in a recent military parade</w:t>
      </w:r>
      <w:r w:rsidRPr="006C704C">
        <w:rPr>
          <w:rFonts w:ascii="Calibri" w:eastAsia="Cambria" w:hAnsi="Calibri" w:cs="Calibri"/>
          <w:sz w:val="16"/>
          <w:lang w:eastAsia="en-US"/>
        </w:rPr>
        <w:t xml:space="preserve">. </w:t>
      </w:r>
      <w:r w:rsidRPr="006C704C">
        <w:rPr>
          <w:rFonts w:ascii="Calibri" w:eastAsia="Cambria" w:hAnsi="Calibri" w:cs="Calibri"/>
          <w:bCs/>
          <w:u w:val="single"/>
          <w:lang w:eastAsia="en-US"/>
        </w:rPr>
        <w:t>The United States</w:t>
      </w:r>
      <w:r w:rsidRPr="006C704C">
        <w:rPr>
          <w:rFonts w:ascii="Calibri" w:eastAsia="Cambria" w:hAnsi="Calibri" w:cs="Calibri"/>
          <w:sz w:val="16"/>
          <w:lang w:eastAsia="en-US"/>
        </w:rPr>
        <w:t xml:space="preserve">, meanwhile, </w:t>
      </w:r>
      <w:r w:rsidRPr="006C704C">
        <w:rPr>
          <w:rFonts w:ascii="Calibri" w:eastAsia="Cambria" w:hAnsi="Calibri" w:cs="Calibri"/>
          <w:bCs/>
          <w:u w:val="single"/>
          <w:lang w:eastAsia="en-US"/>
        </w:rPr>
        <w:t>is testing several hypersonic weapons</w:t>
      </w:r>
      <w:r w:rsidRPr="006C704C">
        <w:rPr>
          <w:rFonts w:ascii="Calibri" w:eastAsia="Cambria" w:hAnsi="Calibri" w:cs="Calibri"/>
          <w:sz w:val="16"/>
          <w:lang w:eastAsia="en-US"/>
        </w:rPr>
        <w:t xml:space="preserve">. “It’s a race to the Moon sort of thing,” says Iain Boyd, an aerospace engineer at the University of Colorado, Boulder. “National pride is at stake.” </w:t>
      </w:r>
      <w:r w:rsidRPr="006C704C">
        <w:rPr>
          <w:rFonts w:ascii="Calibri" w:eastAsia="Cambria" w:hAnsi="Calibri" w:cs="Calibri"/>
          <w:bCs/>
          <w:u w:val="single"/>
          <w:lang w:eastAsia="en-US"/>
        </w:rPr>
        <w:t>This new arms race promises to upend strategic calculations</w:t>
      </w:r>
      <w:r w:rsidRPr="006C704C">
        <w:rPr>
          <w:rFonts w:ascii="Calibri" w:eastAsia="Cambria" w:hAnsi="Calibri" w:cs="Calibri"/>
          <w:sz w:val="16"/>
          <w:lang w:eastAsia="en-US"/>
        </w:rPr>
        <w:t xml:space="preserve">. </w:t>
      </w:r>
      <w:r w:rsidRPr="006C704C">
        <w:rPr>
          <w:rFonts w:ascii="Calibri" w:eastAsia="Cambria" w:hAnsi="Calibri" w:cs="Calibri"/>
          <w:bCs/>
          <w:highlight w:val="yellow"/>
          <w:u w:val="single"/>
          <w:lang w:eastAsia="en-US"/>
        </w:rPr>
        <w:t xml:space="preserve">Russian officials have cast nuclear-armed hypersonic </w:t>
      </w:r>
      <w:r w:rsidRPr="006C704C">
        <w:rPr>
          <w:rFonts w:ascii="Calibri" w:eastAsia="Cambria" w:hAnsi="Calibri" w:cs="Calibri"/>
          <w:bCs/>
          <w:u w:val="single"/>
          <w:lang w:eastAsia="en-US"/>
        </w:rPr>
        <w:t xml:space="preserve">craft </w:t>
      </w:r>
      <w:r w:rsidRPr="006C704C">
        <w:rPr>
          <w:rFonts w:ascii="Calibri" w:eastAsia="Cambria" w:hAnsi="Calibri" w:cs="Calibri"/>
          <w:bCs/>
          <w:highlight w:val="yellow"/>
          <w:u w:val="single"/>
          <w:lang w:eastAsia="en-US"/>
        </w:rPr>
        <w:t>as a hedge against future U.S. prowess at shooting down ICBMs, which could undermine nuclear deterrence</w:t>
      </w:r>
      <w:r w:rsidRPr="006C704C">
        <w:rPr>
          <w:rFonts w:ascii="Calibri" w:eastAsia="Cambria" w:hAnsi="Calibri" w:cs="Calibri"/>
          <w:sz w:val="16"/>
          <w:lang w:eastAsia="en-US"/>
        </w:rPr>
        <w:t xml:space="preserve">. China’s military, in contrast, sees hypersonic weapons (as well as cyberwarfare and electromagnetic pulse strikes) as an “assassin’s mace”: a folklore term for a weapon that gives an advantage against a better-armed foe, says Larry Wortzel, a senior fellow at the American Foreign Policy Council who serves on the U.S.-China Economic and Security Review Commission. </w:t>
      </w:r>
      <w:r w:rsidRPr="006C704C">
        <w:rPr>
          <w:rFonts w:ascii="Calibri" w:eastAsia="Cambria" w:hAnsi="Calibri" w:cs="Calibri"/>
          <w:bCs/>
          <w:highlight w:val="yellow"/>
          <w:u w:val="single"/>
          <w:lang w:eastAsia="en-US"/>
        </w:rPr>
        <w:t>If tensions were to spike over</w:t>
      </w:r>
      <w:r w:rsidRPr="006C704C">
        <w:rPr>
          <w:rFonts w:ascii="Calibri" w:eastAsia="Cambria" w:hAnsi="Calibri" w:cs="Calibri"/>
          <w:bCs/>
          <w:u w:val="single"/>
          <w:lang w:eastAsia="en-US"/>
        </w:rPr>
        <w:t xml:space="preserve"> Taiwan or </w:t>
      </w:r>
      <w:r w:rsidRPr="006C704C">
        <w:rPr>
          <w:rFonts w:ascii="Calibri" w:eastAsia="Cambria" w:hAnsi="Calibri" w:cs="Calibri"/>
          <w:bCs/>
          <w:highlight w:val="yellow"/>
          <w:u w:val="single"/>
          <w:lang w:eastAsia="en-US"/>
        </w:rPr>
        <w:t>the S</w:t>
      </w:r>
      <w:r w:rsidRPr="006C704C">
        <w:rPr>
          <w:rFonts w:ascii="Calibri" w:eastAsia="Cambria" w:hAnsi="Calibri" w:cs="Calibri"/>
          <w:bCs/>
          <w:u w:val="single"/>
          <w:lang w:eastAsia="en-US"/>
        </w:rPr>
        <w:t>outh</w:t>
      </w:r>
      <w:r w:rsidRPr="006C704C">
        <w:rPr>
          <w:rFonts w:ascii="Calibri" w:eastAsia="Cambria" w:hAnsi="Calibri" w:cs="Calibri"/>
          <w:bCs/>
          <w:highlight w:val="yellow"/>
          <w:u w:val="single"/>
          <w:lang w:eastAsia="en-US"/>
        </w:rPr>
        <w:t xml:space="preserve"> C</w:t>
      </w:r>
      <w:r w:rsidRPr="006C704C">
        <w:rPr>
          <w:rFonts w:ascii="Calibri" w:eastAsia="Cambria" w:hAnsi="Calibri" w:cs="Calibri"/>
          <w:bCs/>
          <w:u w:val="single"/>
          <w:lang w:eastAsia="en-US"/>
        </w:rPr>
        <w:t>hina</w:t>
      </w:r>
      <w:r w:rsidRPr="006C704C">
        <w:rPr>
          <w:rFonts w:ascii="Calibri" w:eastAsia="Cambria" w:hAnsi="Calibri" w:cs="Calibri"/>
          <w:bCs/>
          <w:highlight w:val="yellow"/>
          <w:u w:val="single"/>
          <w:lang w:eastAsia="en-US"/>
        </w:rPr>
        <w:t xml:space="preserve"> S</w:t>
      </w:r>
      <w:r w:rsidRPr="006C704C">
        <w:rPr>
          <w:rFonts w:ascii="Calibri" w:eastAsia="Cambria" w:hAnsi="Calibri" w:cs="Calibri"/>
          <w:bCs/>
          <w:u w:val="single"/>
          <w:lang w:eastAsia="en-US"/>
        </w:rPr>
        <w:t xml:space="preserve">ea, for instance, </w:t>
      </w:r>
      <w:r w:rsidRPr="006C704C">
        <w:rPr>
          <w:rFonts w:ascii="Calibri" w:eastAsia="Cambria" w:hAnsi="Calibri" w:cs="Calibri"/>
          <w:bCs/>
          <w:highlight w:val="yellow"/>
          <w:u w:val="single"/>
          <w:lang w:eastAsia="en-US"/>
        </w:rPr>
        <w:t>China might be tempted to launch preemptive strikes with conventional hypersonic weapons</w:t>
      </w:r>
      <w:r w:rsidRPr="006C704C">
        <w:rPr>
          <w:rFonts w:ascii="Calibri" w:eastAsia="Cambria" w:hAnsi="Calibri" w:cs="Calibri"/>
          <w:bCs/>
          <w:u w:val="single"/>
          <w:lang w:eastAsia="en-US"/>
        </w:rPr>
        <w:t xml:space="preserve"> that could cripple U.S. forces in the Pacific Ocean</w:t>
      </w:r>
      <w:r w:rsidRPr="006C704C">
        <w:rPr>
          <w:rFonts w:ascii="Calibri" w:eastAsia="Cambria" w:hAnsi="Calibri" w:cs="Calibri"/>
          <w:sz w:val="16"/>
          <w:lang w:eastAsia="en-US"/>
        </w:rPr>
        <w:t>, Wortzel says. China’s hypersonic weapons, he warns, “seem deliberately targeted at upending the tenuous strategic stability that has been in place since the end of the Cold War.”</w:t>
      </w:r>
    </w:p>
    <w:p w14:paraId="7077AC14" w14:textId="77777777" w:rsidR="006C704C" w:rsidRPr="006C704C" w:rsidRDefault="006C704C" w:rsidP="006C704C">
      <w:pPr>
        <w:rPr>
          <w:rFonts w:ascii="Calibri" w:eastAsia="Cambria" w:hAnsi="Calibri" w:cs="Calibri"/>
          <w:sz w:val="16"/>
          <w:lang w:eastAsia="en-US"/>
        </w:rPr>
      </w:pPr>
    </w:p>
    <w:p w14:paraId="3A117AA5" w14:textId="77777777" w:rsidR="006C704C" w:rsidRPr="006C704C" w:rsidRDefault="006C704C" w:rsidP="006C704C">
      <w:pPr>
        <w:keepNext/>
        <w:keepLines/>
        <w:spacing w:before="40" w:after="0"/>
        <w:outlineLvl w:val="3"/>
        <w:rPr>
          <w:rFonts w:ascii="Calibri" w:eastAsia="MS Gothic" w:hAnsi="Calibri" w:cs="Times New Roman"/>
          <w:b/>
          <w:iCs/>
          <w:sz w:val="26"/>
          <w:lang w:eastAsia="en-US"/>
        </w:rPr>
      </w:pPr>
      <w:r w:rsidRPr="006C704C">
        <w:rPr>
          <w:rFonts w:ascii="Calibri" w:eastAsia="MS Gothic" w:hAnsi="Calibri" w:cs="Times New Roman"/>
          <w:b/>
          <w:iCs/>
          <w:sz w:val="26"/>
          <w:lang w:eastAsia="en-US"/>
        </w:rPr>
        <w:t>Private space development key to missile defense – US needs to check itself before it wrecks itself</w:t>
      </w:r>
    </w:p>
    <w:p w14:paraId="4B9ADDB0" w14:textId="77777777" w:rsidR="006C704C" w:rsidRPr="006C704C" w:rsidRDefault="006C704C" w:rsidP="006C704C">
      <w:pPr>
        <w:rPr>
          <w:rFonts w:ascii="Calibri" w:eastAsia="Cambria" w:hAnsi="Calibri" w:cs="Calibri"/>
          <w:b/>
          <w:bCs/>
          <w:sz w:val="26"/>
          <w:lang w:eastAsia="en-US"/>
        </w:rPr>
      </w:pPr>
      <w:r w:rsidRPr="006C704C">
        <w:rPr>
          <w:rFonts w:ascii="Calibri" w:eastAsia="Cambria" w:hAnsi="Calibri" w:cs="Calibri"/>
          <w:b/>
          <w:bCs/>
          <w:sz w:val="26"/>
          <w:lang w:eastAsia="en-US"/>
        </w:rPr>
        <w:t>Button 18</w:t>
      </w:r>
    </w:p>
    <w:p w14:paraId="0F37894C" w14:textId="77777777" w:rsidR="006C704C" w:rsidRPr="006C704C" w:rsidRDefault="006C704C" w:rsidP="006C704C">
      <w:pPr>
        <w:rPr>
          <w:rFonts w:ascii="Calibri" w:eastAsia="Cambria" w:hAnsi="Calibri" w:cs="Calibri"/>
          <w:lang w:eastAsia="en-US"/>
        </w:rPr>
      </w:pPr>
      <w:r w:rsidRPr="006C704C">
        <w:rPr>
          <w:rFonts w:ascii="Calibri" w:eastAsia="Cambria" w:hAnsi="Calibri" w:cs="Calibri"/>
          <w:lang w:eastAsia="en-US"/>
        </w:rPr>
        <w:t xml:space="preserve">(Keith Button, Author &amp; Reporter specializing in military tech / engineering; “Hypersonic weapons race” (06-2018); </w:t>
      </w:r>
      <w:hyperlink r:id="rId6" w:history="1">
        <w:r w:rsidRPr="006C704C">
          <w:rPr>
            <w:rFonts w:ascii="Calibri" w:eastAsia="Cambria" w:hAnsi="Calibri" w:cs="Calibri"/>
            <w:lang w:eastAsia="en-US"/>
          </w:rPr>
          <w:t>https://aerospaceamerica.aiaa.org/features/hypersonic-weapons-race/</w:t>
        </w:r>
      </w:hyperlink>
      <w:r w:rsidRPr="006C704C">
        <w:rPr>
          <w:rFonts w:ascii="Calibri" w:eastAsia="Cambria" w:hAnsi="Calibri" w:cs="Calibri"/>
          <w:lang w:eastAsia="en-US"/>
        </w:rPr>
        <w:t>)//ckd</w:t>
      </w:r>
    </w:p>
    <w:p w14:paraId="609AF2B6" w14:textId="77777777" w:rsidR="006C704C" w:rsidRPr="006C704C" w:rsidRDefault="006C704C" w:rsidP="006C704C">
      <w:pPr>
        <w:rPr>
          <w:rFonts w:ascii="Calibri" w:eastAsia="Cambria" w:hAnsi="Calibri" w:cs="Calibri"/>
          <w:sz w:val="16"/>
          <w:lang w:eastAsia="en-US"/>
        </w:rPr>
      </w:pPr>
      <w:r w:rsidRPr="006C704C">
        <w:rPr>
          <w:rFonts w:ascii="Calibri" w:eastAsia="Cambria" w:hAnsi="Calibri" w:cs="Calibri"/>
          <w:sz w:val="16"/>
          <w:lang w:eastAsia="en-US"/>
        </w:rPr>
        <w:t xml:space="preserve">The </w:t>
      </w:r>
      <w:r w:rsidRPr="006C704C">
        <w:rPr>
          <w:rFonts w:ascii="Calibri" w:eastAsia="Cambria" w:hAnsi="Calibri" w:cs="Calibri"/>
          <w:highlight w:val="yellow"/>
          <w:u w:val="single"/>
          <w:lang w:eastAsia="en-US"/>
        </w:rPr>
        <w:t>U.S. continues</w:t>
      </w:r>
      <w:r w:rsidRPr="006C704C">
        <w:rPr>
          <w:rFonts w:ascii="Calibri" w:eastAsia="Cambria" w:hAnsi="Calibri" w:cs="Calibri"/>
          <w:u w:val="single"/>
          <w:lang w:eastAsia="en-US"/>
        </w:rPr>
        <w:t xml:space="preserve"> to pursue air-breathing </w:t>
      </w:r>
      <w:r w:rsidRPr="006C704C">
        <w:rPr>
          <w:rFonts w:ascii="Calibri" w:eastAsia="Cambria" w:hAnsi="Calibri" w:cs="Calibri"/>
          <w:highlight w:val="yellow"/>
          <w:u w:val="single"/>
          <w:lang w:eastAsia="en-US"/>
        </w:rPr>
        <w:t>hypersonics</w:t>
      </w:r>
      <w:r w:rsidRPr="006C704C">
        <w:rPr>
          <w:rFonts w:ascii="Calibri" w:eastAsia="Cambria" w:hAnsi="Calibri" w:cs="Calibri"/>
          <w:sz w:val="16"/>
          <w:lang w:eastAsia="en-US"/>
        </w:rPr>
        <w:t xml:space="preserve"> while increasing its focus on boost-glide vehicles. Charles Miller, president of NexGen Space consulting and a former NASA senior adviser for commercial space, argues that the </w:t>
      </w:r>
      <w:r w:rsidRPr="006C704C">
        <w:rPr>
          <w:rFonts w:ascii="Calibri" w:eastAsia="Cambria" w:hAnsi="Calibri" w:cs="Calibri"/>
          <w:u w:val="single"/>
          <w:lang w:eastAsia="en-US"/>
        </w:rPr>
        <w:t xml:space="preserve">U.S. </w:t>
      </w:r>
      <w:r w:rsidRPr="006C704C">
        <w:rPr>
          <w:rFonts w:ascii="Calibri" w:eastAsia="Cambria" w:hAnsi="Calibri" w:cs="Calibri"/>
          <w:highlight w:val="yellow"/>
          <w:u w:val="single"/>
          <w:lang w:eastAsia="en-US"/>
        </w:rPr>
        <w:t>government</w:t>
      </w:r>
      <w:r w:rsidRPr="006C704C">
        <w:rPr>
          <w:rFonts w:ascii="Calibri" w:eastAsia="Cambria" w:hAnsi="Calibri" w:cs="Calibri"/>
          <w:u w:val="single"/>
          <w:lang w:eastAsia="en-US"/>
        </w:rPr>
        <w:t xml:space="preserve"> should </w:t>
      </w:r>
      <w:r w:rsidRPr="006C704C">
        <w:rPr>
          <w:rFonts w:ascii="Calibri" w:eastAsia="Cambria" w:hAnsi="Calibri" w:cs="Calibri"/>
          <w:highlight w:val="yellow"/>
          <w:u w:val="single"/>
          <w:lang w:eastAsia="en-US"/>
        </w:rPr>
        <w:t>follow</w:t>
      </w:r>
      <w:r w:rsidRPr="006C704C">
        <w:rPr>
          <w:rFonts w:ascii="Calibri" w:eastAsia="Cambria" w:hAnsi="Calibri" w:cs="Calibri"/>
          <w:u w:val="single"/>
          <w:lang w:eastAsia="en-US"/>
        </w:rPr>
        <w:t xml:space="preserve"> the lead of the </w:t>
      </w:r>
      <w:r w:rsidRPr="006C704C">
        <w:rPr>
          <w:rFonts w:ascii="Calibri" w:eastAsia="Cambria" w:hAnsi="Calibri" w:cs="Calibri"/>
          <w:highlight w:val="yellow"/>
          <w:u w:val="single"/>
          <w:lang w:eastAsia="en-US"/>
        </w:rPr>
        <w:t>private space</w:t>
      </w:r>
      <w:r w:rsidRPr="006C704C">
        <w:rPr>
          <w:rFonts w:ascii="Calibri" w:eastAsia="Cambria" w:hAnsi="Calibri" w:cs="Calibri"/>
          <w:u w:val="single"/>
          <w:lang w:eastAsia="en-US"/>
        </w:rPr>
        <w:t xml:space="preserve"> industry, which has invested heavily in rocket propulsion and passed over the air-breathing hypersonic concepts</w:t>
      </w:r>
      <w:r w:rsidRPr="006C704C">
        <w:rPr>
          <w:rFonts w:ascii="Calibri" w:eastAsia="Cambria" w:hAnsi="Calibri" w:cs="Calibri"/>
          <w:sz w:val="16"/>
          <w:lang w:eastAsia="en-US"/>
        </w:rPr>
        <w:t xml:space="preserve">. “The free market is saying rockets are the way to do it; scramjets are not,” Miller says, using a shorthand term for supersonic combustion ramjets, an air-breathing concept. “One of them has a </w:t>
      </w:r>
      <w:r w:rsidRPr="006C704C">
        <w:rPr>
          <w:rFonts w:ascii="Calibri" w:eastAsia="Cambria" w:hAnsi="Calibri" w:cs="Calibri"/>
          <w:u w:val="single"/>
          <w:lang w:eastAsia="en-US"/>
        </w:rPr>
        <w:t>large commercial market that will drive private investment and make it sustainable; the other does not</w:t>
      </w:r>
      <w:r w:rsidRPr="006C704C">
        <w:rPr>
          <w:rFonts w:ascii="Calibri" w:eastAsia="Cambria" w:hAnsi="Calibri" w:cs="Calibri"/>
          <w:sz w:val="16"/>
          <w:lang w:eastAsia="en-US"/>
        </w:rPr>
        <w:t>.” With air-breathing hypersonics, he says, “</w:t>
      </w:r>
      <w:r w:rsidRPr="006C704C">
        <w:rPr>
          <w:rFonts w:ascii="Calibri" w:eastAsia="Cambria" w:hAnsi="Calibri" w:cs="Calibri"/>
          <w:u w:val="single"/>
          <w:lang w:eastAsia="en-US"/>
        </w:rPr>
        <w:t>Companies are not going to put private skin in the game. They see no long-term commercial market opportunity. That means it’s all going to be cost-plus contracts that the government has to pay for</w:t>
      </w:r>
      <w:r w:rsidRPr="006C704C">
        <w:rPr>
          <w:rFonts w:ascii="Calibri" w:eastAsia="Cambria" w:hAnsi="Calibri" w:cs="Calibri"/>
          <w:sz w:val="16"/>
          <w:lang w:eastAsia="en-US"/>
        </w:rPr>
        <w:t xml:space="preserve">.” It would make sense for the U.S. to look to the technology advances of the private space launch companies and their potential military capabilities, says Jess Sponable, former DARPA program manager for the hypersonic XS-1. The rocket-powered XS-1 Experimental Spaceplane would take off and accelerate under rocket power to nearly orbital altitudes to launch satellites, then glide back to Earth. Flight tests are planned by 2020. “I think </w:t>
      </w:r>
      <w:r w:rsidRPr="006C704C">
        <w:rPr>
          <w:rFonts w:ascii="Calibri" w:eastAsia="Cambria" w:hAnsi="Calibri" w:cs="Calibri"/>
          <w:b/>
          <w:iCs/>
          <w:u w:val="single"/>
          <w:lang w:eastAsia="en-US"/>
        </w:rPr>
        <w:t xml:space="preserve">we should </w:t>
      </w:r>
      <w:r w:rsidRPr="006C704C">
        <w:rPr>
          <w:rFonts w:ascii="Calibri" w:eastAsia="Cambria" w:hAnsi="Calibri" w:cs="Calibri"/>
          <w:b/>
          <w:iCs/>
          <w:highlight w:val="yellow"/>
          <w:u w:val="single"/>
          <w:lang w:eastAsia="en-US"/>
        </w:rPr>
        <w:t>leverage</w:t>
      </w:r>
      <w:r w:rsidRPr="006C704C">
        <w:rPr>
          <w:rFonts w:ascii="Calibri" w:eastAsia="Cambria" w:hAnsi="Calibri" w:cs="Calibri"/>
          <w:b/>
          <w:iCs/>
          <w:u w:val="single"/>
          <w:lang w:eastAsia="en-US"/>
        </w:rPr>
        <w:t xml:space="preserve"> the billionaire entrepreneurs at the </w:t>
      </w:r>
      <w:r w:rsidRPr="006C704C">
        <w:rPr>
          <w:rFonts w:ascii="Calibri" w:eastAsia="Cambria" w:hAnsi="Calibri" w:cs="Calibri"/>
          <w:b/>
          <w:iCs/>
          <w:highlight w:val="yellow"/>
          <w:u w:val="single"/>
          <w:lang w:eastAsia="en-US"/>
        </w:rPr>
        <w:t>companies investing in</w:t>
      </w:r>
      <w:r w:rsidRPr="006C704C">
        <w:rPr>
          <w:rFonts w:ascii="Calibri" w:eastAsia="Cambria" w:hAnsi="Calibri" w:cs="Calibri"/>
          <w:b/>
          <w:iCs/>
          <w:u w:val="single"/>
          <w:lang w:eastAsia="en-US"/>
        </w:rPr>
        <w:t xml:space="preserve"> reusable </w:t>
      </w:r>
      <w:r w:rsidRPr="006C704C">
        <w:rPr>
          <w:rFonts w:ascii="Calibri" w:eastAsia="Cambria" w:hAnsi="Calibri" w:cs="Calibri"/>
          <w:b/>
          <w:iCs/>
          <w:highlight w:val="yellow"/>
          <w:u w:val="single"/>
          <w:lang w:eastAsia="en-US"/>
        </w:rPr>
        <w:t>hypersonic</w:t>
      </w:r>
      <w:r w:rsidRPr="006C704C">
        <w:rPr>
          <w:rFonts w:ascii="Calibri" w:eastAsia="Cambria" w:hAnsi="Calibri" w:cs="Calibri"/>
          <w:b/>
          <w:iCs/>
          <w:u w:val="single"/>
          <w:lang w:eastAsia="en-US"/>
        </w:rPr>
        <w:t xml:space="preserve"> launch systems that are </w:t>
      </w:r>
      <w:r w:rsidRPr="006C704C">
        <w:rPr>
          <w:rFonts w:ascii="Calibri" w:eastAsia="Cambria" w:hAnsi="Calibri" w:cs="Calibri"/>
          <w:b/>
          <w:iCs/>
          <w:highlight w:val="yellow"/>
          <w:u w:val="single"/>
          <w:lang w:eastAsia="en-US"/>
        </w:rPr>
        <w:t>rocket</w:t>
      </w:r>
      <w:r w:rsidRPr="006C704C">
        <w:rPr>
          <w:rFonts w:ascii="Calibri" w:eastAsia="Cambria" w:hAnsi="Calibri" w:cs="Calibri"/>
          <w:b/>
          <w:iCs/>
          <w:u w:val="single"/>
          <w:lang w:eastAsia="en-US"/>
        </w:rPr>
        <w:t xml:space="preserve">-powered, and we should figure out how to </w:t>
      </w:r>
      <w:r w:rsidRPr="006C704C">
        <w:rPr>
          <w:rFonts w:ascii="Calibri" w:eastAsia="Cambria" w:hAnsi="Calibri" w:cs="Calibri"/>
          <w:b/>
          <w:iCs/>
          <w:highlight w:val="yellow"/>
          <w:u w:val="single"/>
          <w:lang w:eastAsia="en-US"/>
        </w:rPr>
        <w:t>take advantage</w:t>
      </w:r>
      <w:r w:rsidRPr="006C704C">
        <w:rPr>
          <w:rFonts w:ascii="Calibri" w:eastAsia="Cambria" w:hAnsi="Calibri" w:cs="Calibri"/>
          <w:b/>
          <w:iCs/>
          <w:u w:val="single"/>
          <w:lang w:eastAsia="en-US"/>
        </w:rPr>
        <w:t xml:space="preserve"> of all that capability that </w:t>
      </w:r>
      <w:r w:rsidRPr="006C704C">
        <w:rPr>
          <w:rFonts w:ascii="Calibri" w:eastAsia="Cambria" w:hAnsi="Calibri" w:cs="Calibri"/>
          <w:b/>
          <w:iCs/>
          <w:highlight w:val="yellow"/>
          <w:u w:val="single"/>
          <w:lang w:eastAsia="en-US"/>
        </w:rPr>
        <w:t>people</w:t>
      </w:r>
      <w:r w:rsidRPr="006C704C">
        <w:rPr>
          <w:rFonts w:ascii="Calibri" w:eastAsia="Cambria" w:hAnsi="Calibri" w:cs="Calibri"/>
          <w:b/>
          <w:iCs/>
          <w:u w:val="single"/>
          <w:lang w:eastAsia="en-US"/>
        </w:rPr>
        <w:t xml:space="preserve"> are literally </w:t>
      </w:r>
      <w:r w:rsidRPr="006C704C">
        <w:rPr>
          <w:rFonts w:ascii="Calibri" w:eastAsia="Cambria" w:hAnsi="Calibri" w:cs="Calibri"/>
          <w:b/>
          <w:iCs/>
          <w:highlight w:val="yellow"/>
          <w:u w:val="single"/>
          <w:lang w:eastAsia="en-US"/>
        </w:rPr>
        <w:t>spending billions</w:t>
      </w:r>
      <w:r w:rsidRPr="006C704C">
        <w:rPr>
          <w:rFonts w:ascii="Calibri" w:eastAsia="Cambria" w:hAnsi="Calibri" w:cs="Calibri"/>
          <w:b/>
          <w:iCs/>
          <w:u w:val="single"/>
          <w:lang w:eastAsia="en-US"/>
        </w:rPr>
        <w:t xml:space="preserve"> of dollars </w:t>
      </w:r>
      <w:r w:rsidRPr="006C704C">
        <w:rPr>
          <w:rFonts w:ascii="Calibri" w:eastAsia="Cambria" w:hAnsi="Calibri" w:cs="Calibri"/>
          <w:b/>
          <w:iCs/>
          <w:highlight w:val="yellow"/>
          <w:u w:val="single"/>
          <w:lang w:eastAsia="en-US"/>
        </w:rPr>
        <w:t>on</w:t>
      </w:r>
      <w:r w:rsidRPr="006C704C">
        <w:rPr>
          <w:rFonts w:ascii="Calibri" w:eastAsia="Cambria" w:hAnsi="Calibri" w:cs="Calibri"/>
          <w:sz w:val="16"/>
          <w:lang w:eastAsia="en-US"/>
        </w:rPr>
        <w:t xml:space="preserve">.” That does not have to mean giving up on air-breathing, he cautions. The advantage of boost-glide is that the rocket engine technology — how to build them and how they perform — is well known. The critical design limits for boost-glide aren’t propulsion; they’re aerodynamics and maneuverability, says Lewis of the Institute for Defense Analyses. Another advantage to boost glide is that its flight is typically through space during the acceleration phase, so the extreme thermal conditions and shock waves caused by trying to push through the air of the atmosphere are avoided during that phase, Sponable says. ATTRACTION OF AIR-BREATHING While both modes of flight present extreme engineering challenges, air-breathing hypersonic flight is the most difficult and least developed option. An air-breathing hypersonic engine — the supersonic combustion ramjet, or scramjet — has no moving parts. The inlet compresses the supersonic air rushing in to mix oxygen with fuel for combustion, and a nozzle at the back of the engine accelerates the heated air out of the combustion chamber to generate thrust. Igniting and maintaining combustion when air is traveling through the engine at 1.6 kilometers per second is challenging. “It’s like trying to light a match in a hurricane, to keep that combustor lit,” says Sponable, the former XS-1 manager. Extreme temperatures created by hypersonic airflow — more than 1,500 degrees Celsius (2,732 degrees Fahrenheit) on parts of the vehicle — and the shifting shock waves that buffet the aircraft at the extreme velocities add to the challenge. So far, the longest air-breathing hypersonic flight on record is the 210 second X-51 Waverider flight. The potential advantage of air-breathing engines would be that at hypersonic speeds, they could have three times the specific impulse — a measure of propulsion efficiency — of the rocket engines that would drive boost-glide vehicles. That could give the weapons an advantage in range. RESEARCH COMMUNITY In the U.S., most fundamental hypersonics research is handled by universities, while applied research progresses mostly through DARPA, and to a lesser extent through the Air Force Research Lab and NASA. While </w:t>
      </w:r>
      <w:r w:rsidRPr="006C704C">
        <w:rPr>
          <w:rFonts w:ascii="Calibri" w:eastAsia="Cambria" w:hAnsi="Calibri" w:cs="Calibri"/>
          <w:highlight w:val="yellow"/>
          <w:u w:val="single"/>
          <w:lang w:eastAsia="en-US"/>
        </w:rPr>
        <w:t>DARPA</w:t>
      </w:r>
      <w:r w:rsidRPr="006C704C">
        <w:rPr>
          <w:rFonts w:ascii="Calibri" w:eastAsia="Cambria" w:hAnsi="Calibri" w:cs="Calibri"/>
          <w:u w:val="single"/>
          <w:lang w:eastAsia="en-US"/>
        </w:rPr>
        <w:t xml:space="preserve"> receives funding from the Air Force, Navy and Army for hypersonics research, it doesn’t have its own laboratories — it </w:t>
      </w:r>
      <w:r w:rsidRPr="006C704C">
        <w:rPr>
          <w:rFonts w:ascii="Calibri" w:eastAsia="Cambria" w:hAnsi="Calibri" w:cs="Calibri"/>
          <w:highlight w:val="yellow"/>
          <w:u w:val="single"/>
          <w:lang w:eastAsia="en-US"/>
        </w:rPr>
        <w:t>farms</w:t>
      </w:r>
      <w:r w:rsidRPr="006C704C">
        <w:rPr>
          <w:rFonts w:ascii="Calibri" w:eastAsia="Cambria" w:hAnsi="Calibri" w:cs="Calibri"/>
          <w:u w:val="single"/>
          <w:lang w:eastAsia="en-US"/>
        </w:rPr>
        <w:t xml:space="preserve"> out the </w:t>
      </w:r>
      <w:r w:rsidRPr="006C704C">
        <w:rPr>
          <w:rFonts w:ascii="Calibri" w:eastAsia="Cambria" w:hAnsi="Calibri" w:cs="Calibri"/>
          <w:highlight w:val="yellow"/>
          <w:u w:val="single"/>
          <w:lang w:eastAsia="en-US"/>
        </w:rPr>
        <w:t>research</w:t>
      </w:r>
      <w:r w:rsidRPr="006C704C">
        <w:rPr>
          <w:rFonts w:ascii="Calibri" w:eastAsia="Cambria" w:hAnsi="Calibri" w:cs="Calibri"/>
          <w:u w:val="single"/>
          <w:lang w:eastAsia="en-US"/>
        </w:rPr>
        <w:t xml:space="preserve"> activities </w:t>
      </w:r>
      <w:r w:rsidRPr="006C704C">
        <w:rPr>
          <w:rFonts w:ascii="Calibri" w:eastAsia="Cambria" w:hAnsi="Calibri" w:cs="Calibri"/>
          <w:highlight w:val="yellow"/>
          <w:u w:val="single"/>
          <w:lang w:eastAsia="en-US"/>
        </w:rPr>
        <w:t>to</w:t>
      </w:r>
      <w:r w:rsidRPr="006C704C">
        <w:rPr>
          <w:rFonts w:ascii="Calibri" w:eastAsia="Cambria" w:hAnsi="Calibri" w:cs="Calibri"/>
          <w:u w:val="single"/>
          <w:lang w:eastAsia="en-US"/>
        </w:rPr>
        <w:t xml:space="preserve"> its </w:t>
      </w:r>
      <w:r w:rsidRPr="006C704C">
        <w:rPr>
          <w:rFonts w:ascii="Calibri" w:eastAsia="Cambria" w:hAnsi="Calibri" w:cs="Calibri"/>
          <w:b/>
          <w:iCs/>
          <w:highlight w:val="yellow"/>
          <w:u w:val="single"/>
          <w:lang w:eastAsia="en-US"/>
        </w:rPr>
        <w:t>private-industry</w:t>
      </w:r>
      <w:r w:rsidRPr="006C704C">
        <w:rPr>
          <w:rFonts w:ascii="Calibri" w:eastAsia="Cambria" w:hAnsi="Calibri" w:cs="Calibri"/>
          <w:b/>
          <w:iCs/>
          <w:u w:val="single"/>
          <w:lang w:eastAsia="en-US"/>
        </w:rPr>
        <w:t xml:space="preserve"> </w:t>
      </w:r>
      <w:r w:rsidRPr="006C704C">
        <w:rPr>
          <w:rFonts w:ascii="Calibri" w:eastAsia="Cambria" w:hAnsi="Calibri" w:cs="Calibri"/>
          <w:u w:val="single"/>
          <w:lang w:eastAsia="en-US"/>
        </w:rPr>
        <w:t>contractors</w:t>
      </w:r>
      <w:r w:rsidRPr="006C704C">
        <w:rPr>
          <w:rFonts w:ascii="Calibri" w:eastAsia="Cambria" w:hAnsi="Calibri" w:cs="Calibri"/>
          <w:sz w:val="16"/>
          <w:lang w:eastAsia="en-US"/>
        </w:rPr>
        <w:t xml:space="preserve">. On the university side, Boyd says about 300 faculty members, </w:t>
      </w:r>
      <w:r w:rsidRPr="006C704C">
        <w:rPr>
          <w:rFonts w:ascii="Calibri" w:eastAsia="Cambria" w:hAnsi="Calibri" w:cs="Calibri"/>
          <w:u w:val="single"/>
          <w:lang w:eastAsia="en-US"/>
        </w:rPr>
        <w:t>graduate students and post-doctorate researchers devote themselves to hypersonics research in the U.S., with about $20 million per year spent on it. The total number of hypersonics researchers is about half of that in China, judging by the publicly available research, he says</w:t>
      </w:r>
      <w:r w:rsidRPr="006C704C">
        <w:rPr>
          <w:rFonts w:ascii="Calibri" w:eastAsia="Cambria" w:hAnsi="Calibri" w:cs="Calibri"/>
          <w:sz w:val="16"/>
          <w:lang w:eastAsia="en-US"/>
        </w:rPr>
        <w:t xml:space="preserve">. </w:t>
      </w:r>
      <w:r w:rsidRPr="006C704C">
        <w:rPr>
          <w:rFonts w:ascii="Calibri" w:eastAsia="Cambria" w:hAnsi="Calibri" w:cs="Calibri"/>
          <w:b/>
          <w:iCs/>
          <w:highlight w:val="yellow"/>
          <w:u w:val="single"/>
          <w:lang w:eastAsia="en-US"/>
        </w:rPr>
        <w:t>China</w:t>
      </w:r>
      <w:r w:rsidRPr="006C704C">
        <w:rPr>
          <w:rFonts w:ascii="Calibri" w:eastAsia="Cambria" w:hAnsi="Calibri" w:cs="Calibri"/>
          <w:b/>
          <w:iCs/>
          <w:u w:val="single"/>
          <w:lang w:eastAsia="en-US"/>
        </w:rPr>
        <w:t xml:space="preserve"> also appears to </w:t>
      </w:r>
      <w:r w:rsidRPr="006C704C">
        <w:rPr>
          <w:rFonts w:ascii="Calibri" w:eastAsia="Cambria" w:hAnsi="Calibri" w:cs="Calibri"/>
          <w:b/>
          <w:iCs/>
          <w:highlight w:val="yellow"/>
          <w:u w:val="single"/>
          <w:lang w:eastAsia="en-US"/>
        </w:rPr>
        <w:t>employ</w:t>
      </w:r>
      <w:r w:rsidRPr="006C704C">
        <w:rPr>
          <w:rFonts w:ascii="Calibri" w:eastAsia="Cambria" w:hAnsi="Calibri" w:cs="Calibri"/>
          <w:b/>
          <w:iCs/>
          <w:u w:val="single"/>
          <w:lang w:eastAsia="en-US"/>
        </w:rPr>
        <w:t xml:space="preserve"> a </w:t>
      </w:r>
      <w:r w:rsidRPr="006C704C">
        <w:rPr>
          <w:rFonts w:ascii="Calibri" w:eastAsia="Cambria" w:hAnsi="Calibri" w:cs="Calibri"/>
          <w:b/>
          <w:iCs/>
          <w:highlight w:val="yellow"/>
          <w:u w:val="single"/>
          <w:lang w:eastAsia="en-US"/>
        </w:rPr>
        <w:t>more integrated</w:t>
      </w:r>
      <w:r w:rsidRPr="006C704C">
        <w:rPr>
          <w:rFonts w:ascii="Calibri" w:eastAsia="Cambria" w:hAnsi="Calibri" w:cs="Calibri"/>
          <w:b/>
          <w:iCs/>
          <w:u w:val="single"/>
          <w:lang w:eastAsia="en-US"/>
        </w:rPr>
        <w:t xml:space="preserve"> research </w:t>
      </w:r>
      <w:r w:rsidRPr="006C704C">
        <w:rPr>
          <w:rFonts w:ascii="Calibri" w:eastAsia="Cambria" w:hAnsi="Calibri" w:cs="Calibri"/>
          <w:b/>
          <w:iCs/>
          <w:highlight w:val="yellow"/>
          <w:u w:val="single"/>
          <w:lang w:eastAsia="en-US"/>
        </w:rPr>
        <w:t>effort</w:t>
      </w:r>
      <w:r w:rsidRPr="006C704C">
        <w:rPr>
          <w:rFonts w:ascii="Calibri" w:eastAsia="Cambria" w:hAnsi="Calibri" w:cs="Calibri"/>
          <w:sz w:val="16"/>
          <w:lang w:eastAsia="en-US"/>
        </w:rPr>
        <w:t xml:space="preserve">, putting more of its university researchers together to work in one place. In the U.S., the largest individual university hypersonics programs may have 25 people, typically not coordinating together but working individually or in teams of two, Boyd says. </w:t>
      </w:r>
      <w:r w:rsidRPr="006C704C">
        <w:rPr>
          <w:rFonts w:ascii="Calibri" w:eastAsia="Cambria" w:hAnsi="Calibri" w:cs="Calibri"/>
          <w:u w:val="single"/>
          <w:lang w:eastAsia="en-US"/>
        </w:rPr>
        <w:t>China’s spending on hypersonics is also seen in its numerous new research facilities, contrasting with the U.S., which has “a lot of great facilities,” but many are in old buildings that are “creaking at the seams,</w:t>
      </w:r>
      <w:r w:rsidRPr="006C704C">
        <w:rPr>
          <w:rFonts w:ascii="Calibri" w:eastAsia="Cambria" w:hAnsi="Calibri" w:cs="Calibri"/>
          <w:sz w:val="16"/>
          <w:lang w:eastAsia="en-US"/>
        </w:rPr>
        <w:t xml:space="preserve">” Boyd says. IMPORTANCE OF BASIC RESEARCH </w:t>
      </w:r>
      <w:r w:rsidRPr="006C704C">
        <w:rPr>
          <w:rFonts w:ascii="Calibri" w:eastAsia="Cambria" w:hAnsi="Calibri" w:cs="Calibri"/>
          <w:b/>
          <w:iCs/>
          <w:highlight w:val="yellow"/>
          <w:u w:val="single"/>
          <w:lang w:eastAsia="en-US"/>
        </w:rPr>
        <w:t>To catch up</w:t>
      </w:r>
      <w:r w:rsidRPr="006C704C">
        <w:rPr>
          <w:rFonts w:ascii="Calibri" w:eastAsia="Cambria" w:hAnsi="Calibri" w:cs="Calibri"/>
          <w:b/>
          <w:iCs/>
          <w:u w:val="single"/>
          <w:lang w:eastAsia="en-US"/>
        </w:rPr>
        <w:t xml:space="preserve"> with China, </w:t>
      </w:r>
      <w:r w:rsidRPr="006C704C">
        <w:rPr>
          <w:rFonts w:ascii="Calibri" w:eastAsia="Cambria" w:hAnsi="Calibri" w:cs="Calibri"/>
          <w:b/>
          <w:iCs/>
          <w:highlight w:val="yellow"/>
          <w:u w:val="single"/>
          <w:lang w:eastAsia="en-US"/>
        </w:rPr>
        <w:t>the U.S. will have to do more</w:t>
      </w:r>
      <w:r w:rsidRPr="006C704C">
        <w:rPr>
          <w:rFonts w:ascii="Calibri" w:eastAsia="Cambria" w:hAnsi="Calibri" w:cs="Calibri"/>
          <w:sz w:val="16"/>
          <w:lang w:eastAsia="en-US"/>
        </w:rPr>
        <w:t xml:space="preserve">, starting with its spending on fundamental hypersonics research, Boyd says. “There has to be </w:t>
      </w:r>
      <w:r w:rsidRPr="006C704C">
        <w:rPr>
          <w:rFonts w:ascii="Calibri" w:eastAsia="Cambria" w:hAnsi="Calibri" w:cs="Calibri"/>
          <w:highlight w:val="yellow"/>
          <w:u w:val="single"/>
          <w:lang w:eastAsia="en-US"/>
        </w:rPr>
        <w:t>more investment</w:t>
      </w:r>
      <w:r w:rsidRPr="006C704C">
        <w:rPr>
          <w:rFonts w:ascii="Calibri" w:eastAsia="Cambria" w:hAnsi="Calibri" w:cs="Calibri"/>
          <w:sz w:val="16"/>
          <w:lang w:eastAsia="en-US"/>
        </w:rPr>
        <w:t xml:space="preserve">, because at the end of the day, China is investing more people and newer facilities than we have. We don’t have any really secret sauce, I don’t think, to any great extent that’s going to allow us to catch up without increasing our effort here.” If the U.S. decides that hypersonics is going to be an important element of its national security strategy, then it’s going to have to </w:t>
      </w:r>
      <w:r w:rsidRPr="006C704C">
        <w:rPr>
          <w:rFonts w:ascii="Calibri" w:eastAsia="Cambria" w:hAnsi="Calibri" w:cs="Calibri"/>
          <w:highlight w:val="yellow"/>
          <w:u w:val="single"/>
          <w:lang w:eastAsia="en-US"/>
        </w:rPr>
        <w:t>develop a workforce</w:t>
      </w:r>
      <w:r w:rsidRPr="006C704C">
        <w:rPr>
          <w:rFonts w:ascii="Calibri" w:eastAsia="Cambria" w:hAnsi="Calibri" w:cs="Calibri"/>
          <w:sz w:val="16"/>
          <w:lang w:eastAsia="en-US"/>
        </w:rPr>
        <w:t>. Boosting fundamental research spending would help accomplish that: educating and training engineers in the details of a challenging field, as well as germinating the next generation of ideas for new technologies, Boyd says.</w:t>
      </w:r>
    </w:p>
    <w:p w14:paraId="335E229C" w14:textId="77777777" w:rsidR="006C704C" w:rsidRPr="006C704C" w:rsidRDefault="006C704C" w:rsidP="006C704C">
      <w:pPr>
        <w:rPr>
          <w:rFonts w:ascii="Calibri" w:eastAsia="Cambria" w:hAnsi="Calibri" w:cs="Calibri"/>
          <w:sz w:val="16"/>
          <w:lang w:eastAsia="en-US"/>
        </w:rPr>
      </w:pPr>
    </w:p>
    <w:p w14:paraId="3D628321" w14:textId="77777777" w:rsidR="006C704C" w:rsidRPr="006C704C" w:rsidRDefault="006C704C" w:rsidP="006C704C">
      <w:pPr>
        <w:shd w:val="clear" w:color="auto" w:fill="FFFFFF"/>
        <w:spacing w:after="0" w:line="240" w:lineRule="auto"/>
        <w:rPr>
          <w:rFonts w:ascii="Roboto" w:eastAsia="Times New Roman" w:hAnsi="Roboto" w:cs="Times New Roman"/>
          <w:color w:val="000000"/>
          <w:sz w:val="24"/>
          <w:lang w:eastAsia="en-US"/>
        </w:rPr>
      </w:pPr>
    </w:p>
    <w:p w14:paraId="074D5545" w14:textId="77777777" w:rsidR="006C704C" w:rsidRPr="006C704C" w:rsidRDefault="006C704C" w:rsidP="006C704C">
      <w:pPr>
        <w:keepNext/>
        <w:keepLines/>
        <w:spacing w:before="40" w:after="0"/>
        <w:outlineLvl w:val="3"/>
        <w:rPr>
          <w:rFonts w:ascii="Calibri" w:eastAsia="MS Gothic" w:hAnsi="Calibri" w:cs="Times New Roman"/>
          <w:b/>
          <w:iCs/>
          <w:sz w:val="26"/>
          <w:lang w:eastAsia="en-US"/>
        </w:rPr>
      </w:pPr>
      <w:r w:rsidRPr="006C704C">
        <w:rPr>
          <w:rFonts w:ascii="Calibri" w:eastAsia="MS Gothic" w:hAnsi="Calibri" w:cs="Times New Roman"/>
          <w:b/>
          <w:iCs/>
          <w:sz w:val="26"/>
          <w:lang w:eastAsia="en-US"/>
        </w:rPr>
        <w:t>That’s key to stopping China and Russia</w:t>
      </w:r>
    </w:p>
    <w:p w14:paraId="3CCCE819" w14:textId="77777777" w:rsidR="006C704C" w:rsidRPr="006C704C" w:rsidRDefault="006C704C" w:rsidP="006C704C">
      <w:pPr>
        <w:shd w:val="clear" w:color="auto" w:fill="FFFFFF"/>
        <w:spacing w:after="0" w:line="240" w:lineRule="auto"/>
        <w:rPr>
          <w:rFonts w:ascii="Calibri" w:eastAsia="Cambria" w:hAnsi="Calibri" w:cs="Calibri"/>
          <w:b/>
          <w:bCs/>
          <w:sz w:val="26"/>
          <w:lang w:eastAsia="en-US"/>
        </w:rPr>
      </w:pPr>
      <w:r w:rsidRPr="006C704C">
        <w:rPr>
          <w:rFonts w:ascii="Calibri" w:eastAsia="Cambria" w:hAnsi="Calibri" w:cs="Calibri"/>
          <w:b/>
          <w:bCs/>
          <w:sz w:val="26"/>
          <w:lang w:eastAsia="en-US"/>
        </w:rPr>
        <w:t>Honrada 12-21</w:t>
      </w:r>
    </w:p>
    <w:p w14:paraId="1BF0CB1F" w14:textId="77777777" w:rsidR="006C704C" w:rsidRPr="006C704C" w:rsidRDefault="006C704C" w:rsidP="006C704C">
      <w:pPr>
        <w:rPr>
          <w:rFonts w:ascii="Calibri" w:eastAsia="Cambria" w:hAnsi="Calibri" w:cs="Calibri"/>
          <w:sz w:val="18"/>
          <w:szCs w:val="18"/>
          <w:lang w:eastAsia="en-US"/>
        </w:rPr>
      </w:pPr>
      <w:r w:rsidRPr="006C704C">
        <w:rPr>
          <w:rFonts w:ascii="Calibri" w:eastAsia="Cambria" w:hAnsi="Calibri" w:cs="Calibri"/>
          <w:sz w:val="18"/>
          <w:szCs w:val="18"/>
          <w:lang w:eastAsia="en-US"/>
        </w:rPr>
        <w:t xml:space="preserve">(Gabriel Honrada, MA in IR @ Peoples' Friendship University of Russia; “US signs deal to seek and destroy China’s hypersonics” (12-21-2021); </w:t>
      </w:r>
      <w:hyperlink r:id="rId7" w:history="1">
        <w:r w:rsidRPr="006C704C">
          <w:rPr>
            <w:rFonts w:ascii="Calibri" w:eastAsia="Cambria" w:hAnsi="Calibri" w:cs="Calibri"/>
            <w:sz w:val="18"/>
            <w:szCs w:val="18"/>
            <w:lang w:eastAsia="en-US"/>
          </w:rPr>
          <w:t>https://asiatimes.com/2021/12/us-signs-deal-to-seek-and-destroy-chinas-hypersonics/</w:t>
        </w:r>
      </w:hyperlink>
      <w:r w:rsidRPr="006C704C">
        <w:rPr>
          <w:rFonts w:ascii="Calibri" w:eastAsia="Cambria" w:hAnsi="Calibri" w:cs="Calibri"/>
          <w:sz w:val="18"/>
          <w:szCs w:val="18"/>
          <w:lang w:eastAsia="en-US"/>
        </w:rPr>
        <w:t>)//ckd</w:t>
      </w:r>
    </w:p>
    <w:p w14:paraId="7FAD1509" w14:textId="77777777" w:rsidR="006C704C" w:rsidRPr="006C704C" w:rsidRDefault="006C704C" w:rsidP="006C704C">
      <w:pPr>
        <w:rPr>
          <w:rFonts w:ascii="Calibri" w:eastAsia="Cambria" w:hAnsi="Calibri" w:cs="Calibri"/>
          <w:sz w:val="16"/>
          <w:lang w:eastAsia="en-US"/>
        </w:rPr>
      </w:pPr>
      <w:r w:rsidRPr="006C704C">
        <w:rPr>
          <w:rFonts w:ascii="Calibri" w:eastAsia="Cambria" w:hAnsi="Calibri" w:cs="Calibri"/>
          <w:sz w:val="16"/>
          <w:lang w:eastAsia="en-US"/>
        </w:rPr>
        <w:t xml:space="preserve">The </w:t>
      </w:r>
      <w:r w:rsidRPr="006C704C">
        <w:rPr>
          <w:rFonts w:ascii="Calibri" w:eastAsia="Cambria" w:hAnsi="Calibri" w:cs="Calibri"/>
          <w:u w:val="single"/>
          <w:lang w:eastAsia="en-US"/>
        </w:rPr>
        <w:t>US Missile Defence Agency (</w:t>
      </w:r>
      <w:r w:rsidRPr="006C704C">
        <w:rPr>
          <w:rFonts w:ascii="Calibri" w:eastAsia="Cambria" w:hAnsi="Calibri" w:cs="Calibri"/>
          <w:highlight w:val="yellow"/>
          <w:u w:val="single"/>
          <w:lang w:eastAsia="en-US"/>
        </w:rPr>
        <w:t xml:space="preserve">MDA) </w:t>
      </w:r>
      <w:hyperlink r:id="rId8" w:history="1">
        <w:r w:rsidRPr="006C704C">
          <w:rPr>
            <w:rFonts w:ascii="Calibri" w:eastAsia="Cambria" w:hAnsi="Calibri" w:cs="Calibri"/>
            <w:highlight w:val="yellow"/>
            <w:u w:val="single"/>
            <w:lang w:eastAsia="en-US"/>
          </w:rPr>
          <w:t>signed a feasibility study contract</w:t>
        </w:r>
      </w:hyperlink>
      <w:r w:rsidRPr="006C704C">
        <w:rPr>
          <w:rFonts w:ascii="Calibri" w:eastAsia="Cambria" w:hAnsi="Calibri" w:cs="Calibri"/>
          <w:u w:val="single"/>
          <w:lang w:eastAsia="en-US"/>
        </w:rPr>
        <w:t xml:space="preserve"> this month </w:t>
      </w:r>
      <w:r w:rsidRPr="006C704C">
        <w:rPr>
          <w:rFonts w:ascii="Calibri" w:eastAsia="Cambria" w:hAnsi="Calibri" w:cs="Calibri"/>
          <w:highlight w:val="yellow"/>
          <w:u w:val="single"/>
          <w:lang w:eastAsia="en-US"/>
        </w:rPr>
        <w:t>with</w:t>
      </w:r>
      <w:r w:rsidRPr="006C704C">
        <w:rPr>
          <w:rFonts w:ascii="Calibri" w:eastAsia="Cambria" w:hAnsi="Calibri" w:cs="Calibri"/>
          <w:u w:val="single"/>
          <w:lang w:eastAsia="en-US"/>
        </w:rPr>
        <w:t xml:space="preserve"> </w:t>
      </w:r>
      <w:r w:rsidRPr="006C704C">
        <w:rPr>
          <w:rFonts w:ascii="Calibri" w:eastAsia="Cambria" w:hAnsi="Calibri" w:cs="Calibri"/>
          <w:b/>
          <w:iCs/>
          <w:highlight w:val="yellow"/>
          <w:u w:val="single"/>
          <w:lang w:eastAsia="en-US"/>
        </w:rPr>
        <w:t>Stratolaunch</w:t>
      </w:r>
      <w:r w:rsidRPr="006C704C">
        <w:rPr>
          <w:rFonts w:ascii="Calibri" w:eastAsia="Cambria" w:hAnsi="Calibri" w:cs="Calibri"/>
          <w:sz w:val="16"/>
          <w:lang w:eastAsia="en-US"/>
        </w:rPr>
        <w:t xml:space="preserve"> to </w:t>
      </w:r>
      <w:r w:rsidRPr="006C704C">
        <w:rPr>
          <w:rFonts w:ascii="Calibri" w:eastAsia="Cambria" w:hAnsi="Calibri" w:cs="Calibri"/>
          <w:highlight w:val="yellow"/>
          <w:u w:val="single"/>
          <w:lang w:eastAsia="en-US"/>
        </w:rPr>
        <w:t>develop</w:t>
      </w:r>
      <w:r w:rsidRPr="006C704C">
        <w:rPr>
          <w:rFonts w:ascii="Calibri" w:eastAsia="Cambria" w:hAnsi="Calibri" w:cs="Calibri"/>
          <w:u w:val="single"/>
          <w:lang w:eastAsia="en-US"/>
        </w:rPr>
        <w:t xml:space="preserve"> the </w:t>
      </w:r>
      <w:r w:rsidRPr="006C704C">
        <w:rPr>
          <w:rFonts w:ascii="Calibri" w:eastAsia="Cambria" w:hAnsi="Calibri" w:cs="Calibri"/>
          <w:highlight w:val="yellow"/>
          <w:u w:val="single"/>
          <w:lang w:eastAsia="en-US"/>
        </w:rPr>
        <w:t>Talon-A hypersonic test</w:t>
      </w:r>
      <w:r w:rsidRPr="006C704C">
        <w:rPr>
          <w:rFonts w:ascii="Calibri" w:eastAsia="Cambria" w:hAnsi="Calibri" w:cs="Calibri"/>
          <w:u w:val="single"/>
          <w:lang w:eastAsia="en-US"/>
        </w:rPr>
        <w:t xml:space="preserve"> vehicle </w:t>
      </w:r>
      <w:r w:rsidRPr="006C704C">
        <w:rPr>
          <w:rFonts w:ascii="Calibri" w:eastAsia="Cambria" w:hAnsi="Calibri" w:cs="Calibri"/>
          <w:highlight w:val="yellow"/>
          <w:u w:val="single"/>
          <w:lang w:eastAsia="en-US"/>
        </w:rPr>
        <w:t>to simulate Russian and Chinese</w:t>
      </w:r>
      <w:r w:rsidRPr="006C704C">
        <w:rPr>
          <w:rFonts w:ascii="Calibri" w:eastAsia="Cambria" w:hAnsi="Calibri" w:cs="Calibri"/>
          <w:u w:val="single"/>
          <w:lang w:eastAsia="en-US"/>
        </w:rPr>
        <w:t xml:space="preserve"> </w:t>
      </w:r>
      <w:r w:rsidRPr="006C704C">
        <w:rPr>
          <w:rFonts w:ascii="Calibri" w:eastAsia="Cambria" w:hAnsi="Calibri" w:cs="Calibri"/>
          <w:highlight w:val="yellow"/>
          <w:u w:val="single"/>
          <w:lang w:eastAsia="en-US"/>
        </w:rPr>
        <w:t>hypersonic</w:t>
      </w:r>
      <w:r w:rsidRPr="006C704C">
        <w:rPr>
          <w:rFonts w:ascii="Calibri" w:eastAsia="Cambria" w:hAnsi="Calibri" w:cs="Calibri"/>
          <w:u w:val="single"/>
          <w:lang w:eastAsia="en-US"/>
        </w:rPr>
        <w:t xml:space="preserve"> weapon</w:t>
      </w:r>
      <w:r w:rsidRPr="006C704C">
        <w:rPr>
          <w:rFonts w:ascii="Calibri" w:eastAsia="Cambria" w:hAnsi="Calibri" w:cs="Calibri"/>
          <w:highlight w:val="yellow"/>
          <w:u w:val="single"/>
          <w:lang w:eastAsia="en-US"/>
        </w:rPr>
        <w:t>s</w:t>
      </w:r>
      <w:r w:rsidRPr="006C704C">
        <w:rPr>
          <w:rFonts w:ascii="Calibri" w:eastAsia="Cambria" w:hAnsi="Calibri" w:cs="Calibri"/>
          <w:sz w:val="16"/>
          <w:lang w:eastAsia="en-US"/>
        </w:rPr>
        <w:t xml:space="preserve">. Daniel Millman, chief technology officer of Stratolaunch, </w:t>
      </w:r>
      <w:hyperlink r:id="rId9" w:history="1">
        <w:r w:rsidRPr="006C704C">
          <w:rPr>
            <w:rFonts w:ascii="Calibri" w:eastAsia="Cambria" w:hAnsi="Calibri" w:cs="Calibri"/>
            <w:sz w:val="16"/>
            <w:lang w:eastAsia="en-US"/>
          </w:rPr>
          <w:t>stated</w:t>
        </w:r>
      </w:hyperlink>
      <w:r w:rsidRPr="006C704C">
        <w:rPr>
          <w:rFonts w:ascii="Calibri" w:eastAsia="Cambria" w:hAnsi="Calibri" w:cs="Calibri"/>
          <w:sz w:val="16"/>
          <w:lang w:eastAsia="en-US"/>
        </w:rPr>
        <w:t xml:space="preserve"> that the company aims to provide the MDA with “a </w:t>
      </w:r>
      <w:r w:rsidRPr="006C704C">
        <w:rPr>
          <w:rFonts w:ascii="Calibri" w:eastAsia="Cambria" w:hAnsi="Calibri" w:cs="Calibri"/>
          <w:u w:val="single"/>
          <w:lang w:eastAsia="en-US"/>
        </w:rPr>
        <w:t xml:space="preserve">threat-representative and threat-replicating target that </w:t>
      </w:r>
      <w:r w:rsidRPr="006C704C">
        <w:rPr>
          <w:rFonts w:ascii="Calibri" w:eastAsia="Cambria" w:hAnsi="Calibri" w:cs="Calibri"/>
          <w:highlight w:val="yellow"/>
          <w:u w:val="single"/>
          <w:lang w:eastAsia="en-US"/>
        </w:rPr>
        <w:t>allows them to understand</w:t>
      </w:r>
      <w:r w:rsidRPr="006C704C">
        <w:rPr>
          <w:rFonts w:ascii="Calibri" w:eastAsia="Cambria" w:hAnsi="Calibri" w:cs="Calibri"/>
          <w:u w:val="single"/>
          <w:lang w:eastAsia="en-US"/>
        </w:rPr>
        <w:t xml:space="preserve"> how to engage and intercept hypersonic </w:t>
      </w:r>
      <w:r w:rsidRPr="006C704C">
        <w:rPr>
          <w:rFonts w:ascii="Calibri" w:eastAsia="Cambria" w:hAnsi="Calibri" w:cs="Calibri"/>
          <w:highlight w:val="yellow"/>
          <w:u w:val="single"/>
          <w:lang w:eastAsia="en-US"/>
        </w:rPr>
        <w:t>threats</w:t>
      </w:r>
      <w:r w:rsidRPr="006C704C">
        <w:rPr>
          <w:rFonts w:ascii="Calibri" w:eastAsia="Cambria" w:hAnsi="Calibri" w:cs="Calibri"/>
          <w:sz w:val="16"/>
          <w:lang w:eastAsia="en-US"/>
        </w:rPr>
        <w:t xml:space="preserve">.” He did not reveal further details about the company’s contract with the MDA. Hypersonic weapons are designed to defeat current missile defense systems by flying at five times the speed of sound and performing evasive maneuvers during their terminal phase. </w:t>
      </w:r>
      <w:r w:rsidRPr="006C704C">
        <w:rPr>
          <w:rFonts w:ascii="Calibri" w:eastAsia="Cambria" w:hAnsi="Calibri" w:cs="Calibri"/>
          <w:highlight w:val="yellow"/>
          <w:u w:val="single"/>
          <w:lang w:eastAsia="en-US"/>
        </w:rPr>
        <w:t>Stratolaunch</w:t>
      </w:r>
      <w:r w:rsidRPr="006C704C">
        <w:rPr>
          <w:rFonts w:ascii="Calibri" w:eastAsia="Cambria" w:hAnsi="Calibri" w:cs="Calibri"/>
          <w:u w:val="single"/>
          <w:lang w:eastAsia="en-US"/>
        </w:rPr>
        <w:t xml:space="preserve"> is now in the process of </w:t>
      </w:r>
      <w:r w:rsidRPr="006C704C">
        <w:rPr>
          <w:rFonts w:ascii="Calibri" w:eastAsia="Cambria" w:hAnsi="Calibri" w:cs="Calibri"/>
          <w:highlight w:val="yellow"/>
          <w:u w:val="single"/>
          <w:lang w:eastAsia="en-US"/>
        </w:rPr>
        <w:t>developing</w:t>
      </w:r>
      <w:r w:rsidRPr="006C704C">
        <w:rPr>
          <w:rFonts w:ascii="Calibri" w:eastAsia="Cambria" w:hAnsi="Calibri" w:cs="Calibri"/>
          <w:u w:val="single"/>
          <w:lang w:eastAsia="en-US"/>
        </w:rPr>
        <w:t xml:space="preserve"> its </w:t>
      </w:r>
      <w:hyperlink r:id="rId10" w:history="1">
        <w:r w:rsidRPr="006C704C">
          <w:rPr>
            <w:rFonts w:ascii="Calibri" w:eastAsia="Cambria" w:hAnsi="Calibri" w:cs="Calibri"/>
            <w:u w:val="single"/>
            <w:lang w:eastAsia="en-US"/>
          </w:rPr>
          <w:t>Talon-A hypersonic testbed</w:t>
        </w:r>
      </w:hyperlink>
      <w:r w:rsidRPr="006C704C">
        <w:rPr>
          <w:rFonts w:ascii="Calibri" w:eastAsia="Cambria" w:hAnsi="Calibri" w:cs="Calibri"/>
          <w:u w:val="single"/>
          <w:lang w:eastAsia="en-US"/>
        </w:rPr>
        <w:t xml:space="preserve">, which aims to </w:t>
      </w:r>
      <w:r w:rsidRPr="006C704C">
        <w:rPr>
          <w:rFonts w:ascii="Calibri" w:eastAsia="Cambria" w:hAnsi="Calibri" w:cs="Calibri"/>
          <w:highlight w:val="yellow"/>
          <w:u w:val="single"/>
          <w:lang w:eastAsia="en-US"/>
        </w:rPr>
        <w:t>make hypersonic testing</w:t>
      </w:r>
      <w:r w:rsidRPr="006C704C">
        <w:rPr>
          <w:rFonts w:ascii="Calibri" w:eastAsia="Cambria" w:hAnsi="Calibri" w:cs="Calibri"/>
          <w:u w:val="single"/>
          <w:lang w:eastAsia="en-US"/>
        </w:rPr>
        <w:t xml:space="preserve"> more </w:t>
      </w:r>
      <w:r w:rsidRPr="006C704C">
        <w:rPr>
          <w:rFonts w:ascii="Calibri" w:eastAsia="Cambria" w:hAnsi="Calibri" w:cs="Calibri"/>
          <w:highlight w:val="yellow"/>
          <w:u w:val="single"/>
          <w:lang w:eastAsia="en-US"/>
        </w:rPr>
        <w:t>routine</w:t>
      </w:r>
      <w:r w:rsidRPr="006C704C">
        <w:rPr>
          <w:rFonts w:ascii="Calibri" w:eastAsia="Cambria" w:hAnsi="Calibri" w:cs="Calibri"/>
          <w:sz w:val="16"/>
          <w:lang w:eastAsia="en-US"/>
        </w:rPr>
        <w:t xml:space="preserve">. It is a highly-instrumented Mach-6 vehicle designed to collect flight data during testing. At present, the company is building two such vehicles, namely </w:t>
      </w:r>
      <w:hyperlink r:id="rId11" w:history="1">
        <w:r w:rsidRPr="006C704C">
          <w:rPr>
            <w:rFonts w:ascii="Calibri" w:eastAsia="Cambria" w:hAnsi="Calibri" w:cs="Calibri"/>
            <w:sz w:val="16"/>
            <w:lang w:eastAsia="en-US"/>
          </w:rPr>
          <w:t>TA-0</w:t>
        </w:r>
      </w:hyperlink>
      <w:r w:rsidRPr="006C704C">
        <w:rPr>
          <w:rFonts w:ascii="Calibri" w:eastAsia="Cambria" w:hAnsi="Calibri" w:cs="Calibri"/>
          <w:sz w:val="16"/>
          <w:lang w:eastAsia="en-US"/>
        </w:rPr>
        <w:t xml:space="preserve"> and </w:t>
      </w:r>
      <w:hyperlink r:id="rId12" w:history="1">
        <w:r w:rsidRPr="006C704C">
          <w:rPr>
            <w:rFonts w:ascii="Calibri" w:eastAsia="Cambria" w:hAnsi="Calibri" w:cs="Calibri"/>
            <w:sz w:val="16"/>
            <w:lang w:eastAsia="en-US"/>
          </w:rPr>
          <w:t>TA-1</w:t>
        </w:r>
      </w:hyperlink>
      <w:r w:rsidRPr="006C704C">
        <w:rPr>
          <w:rFonts w:ascii="Calibri" w:eastAsia="Cambria" w:hAnsi="Calibri" w:cs="Calibri"/>
          <w:sz w:val="16"/>
          <w:lang w:eastAsia="en-US"/>
        </w:rPr>
        <w:t xml:space="preserve">. They are </w:t>
      </w:r>
      <w:r w:rsidRPr="006C704C">
        <w:rPr>
          <w:rFonts w:ascii="Calibri" w:eastAsia="Cambria" w:hAnsi="Calibri" w:cs="Calibri"/>
          <w:highlight w:val="yellow"/>
          <w:u w:val="single"/>
          <w:lang w:eastAsia="en-US"/>
        </w:rPr>
        <w:t>designed to be launched from the company’s</w:t>
      </w:r>
      <w:r w:rsidRPr="006C704C">
        <w:rPr>
          <w:rFonts w:ascii="Calibri" w:eastAsia="Cambria" w:hAnsi="Calibri" w:cs="Calibri"/>
          <w:u w:val="single"/>
          <w:lang w:eastAsia="en-US"/>
        </w:rPr>
        <w:t xml:space="preserve"> </w:t>
      </w:r>
      <w:hyperlink r:id="rId13" w:history="1">
        <w:r w:rsidRPr="006C704C">
          <w:rPr>
            <w:rFonts w:ascii="Calibri" w:eastAsia="Cambria" w:hAnsi="Calibri" w:cs="Calibri"/>
            <w:highlight w:val="yellow"/>
            <w:u w:val="single"/>
            <w:lang w:eastAsia="en-US"/>
          </w:rPr>
          <w:t>Roc carrier aircraft</w:t>
        </w:r>
      </w:hyperlink>
      <w:r w:rsidRPr="006C704C">
        <w:rPr>
          <w:rFonts w:ascii="Calibri" w:eastAsia="Cambria" w:hAnsi="Calibri" w:cs="Calibri"/>
          <w:highlight w:val="yellow"/>
          <w:u w:val="single"/>
          <w:lang w:eastAsia="en-US"/>
        </w:rPr>
        <w:t>,</w:t>
      </w:r>
      <w:r w:rsidRPr="006C704C">
        <w:rPr>
          <w:rFonts w:ascii="Calibri" w:eastAsia="Cambria" w:hAnsi="Calibri" w:cs="Calibri"/>
          <w:u w:val="single"/>
          <w:lang w:eastAsia="en-US"/>
        </w:rPr>
        <w:t xml:space="preserve"> are capable of long-duration hypersonic flight and can perform autonomous landing and take-off from conventional runways</w:t>
      </w:r>
      <w:r w:rsidRPr="006C704C">
        <w:rPr>
          <w:rFonts w:ascii="Calibri" w:eastAsia="Cambria" w:hAnsi="Calibri" w:cs="Calibri"/>
          <w:sz w:val="16"/>
          <w:lang w:eastAsia="en-US"/>
        </w:rPr>
        <w:t xml:space="preserve">. </w:t>
      </w:r>
      <w:r w:rsidRPr="006C704C">
        <w:rPr>
          <w:rFonts w:ascii="Calibri" w:eastAsia="Cambria" w:hAnsi="Calibri" w:cs="Calibri"/>
          <w:u w:val="single"/>
          <w:lang w:eastAsia="en-US"/>
        </w:rPr>
        <w:t xml:space="preserve">Stratolaunch </w:t>
      </w:r>
      <w:hyperlink r:id="rId14" w:history="1">
        <w:r w:rsidRPr="006C704C">
          <w:rPr>
            <w:rFonts w:ascii="Calibri" w:eastAsia="Cambria" w:hAnsi="Calibri" w:cs="Calibri"/>
            <w:u w:val="single"/>
            <w:lang w:eastAsia="en-US"/>
          </w:rPr>
          <w:t>aims to start</w:t>
        </w:r>
      </w:hyperlink>
      <w:r w:rsidRPr="006C704C">
        <w:rPr>
          <w:rFonts w:ascii="Calibri" w:eastAsia="Cambria" w:hAnsi="Calibri" w:cs="Calibri"/>
          <w:u w:val="single"/>
          <w:lang w:eastAsia="en-US"/>
        </w:rPr>
        <w:t xml:space="preserve"> power-on testing of its Talon-A test vehicles by year-end, conduct hypersonic test flights in 2022</w:t>
      </w:r>
      <w:r w:rsidRPr="006C704C">
        <w:rPr>
          <w:rFonts w:ascii="Calibri" w:eastAsia="Cambria" w:hAnsi="Calibri" w:cs="Calibri"/>
          <w:sz w:val="16"/>
          <w:lang w:eastAsia="en-US"/>
        </w:rPr>
        <w:t xml:space="preserve">, and start hypersonic testing services for government and commercial customers in 2023. </w:t>
      </w:r>
      <w:r w:rsidRPr="006C704C">
        <w:rPr>
          <w:rFonts w:ascii="Calibri" w:eastAsia="Cambria" w:hAnsi="Calibri" w:cs="Calibri"/>
          <w:highlight w:val="yellow"/>
          <w:u w:val="single"/>
          <w:lang w:eastAsia="en-US"/>
        </w:rPr>
        <w:t>Stratolaunch</w:t>
      </w:r>
      <w:r w:rsidRPr="006C704C">
        <w:rPr>
          <w:rFonts w:ascii="Calibri" w:eastAsia="Cambria" w:hAnsi="Calibri" w:cs="Calibri"/>
          <w:sz w:val="16"/>
          <w:lang w:eastAsia="en-US"/>
        </w:rPr>
        <w:t xml:space="preserve"> was </w:t>
      </w:r>
      <w:hyperlink r:id="rId15" w:history="1">
        <w:r w:rsidRPr="006C704C">
          <w:rPr>
            <w:rFonts w:ascii="Calibri" w:eastAsia="Cambria" w:hAnsi="Calibri" w:cs="Calibri"/>
            <w:sz w:val="16"/>
            <w:lang w:eastAsia="en-US"/>
          </w:rPr>
          <w:t>founded in 2011</w:t>
        </w:r>
      </w:hyperlink>
      <w:r w:rsidRPr="006C704C">
        <w:rPr>
          <w:rFonts w:ascii="Calibri" w:eastAsia="Cambria" w:hAnsi="Calibri" w:cs="Calibri"/>
          <w:sz w:val="16"/>
          <w:lang w:eastAsia="en-US"/>
        </w:rPr>
        <w:t xml:space="preserve"> by Microsoft co-founder Paul Allen and aerospace designer Burt Rutan. The company is a </w:t>
      </w:r>
      <w:r w:rsidRPr="006C704C">
        <w:rPr>
          <w:rFonts w:ascii="Calibri" w:eastAsia="Cambria" w:hAnsi="Calibri" w:cs="Calibri"/>
          <w:b/>
          <w:iCs/>
          <w:highlight w:val="yellow"/>
          <w:u w:val="single"/>
          <w:lang w:eastAsia="en-US"/>
        </w:rPr>
        <w:t>privately-funded</w:t>
      </w:r>
      <w:r w:rsidRPr="006C704C">
        <w:rPr>
          <w:rFonts w:ascii="Calibri" w:eastAsia="Cambria" w:hAnsi="Calibri" w:cs="Calibri"/>
          <w:u w:val="single"/>
          <w:lang w:eastAsia="en-US"/>
        </w:rPr>
        <w:t xml:space="preserve"> venture </w:t>
      </w:r>
      <w:r w:rsidRPr="006C704C">
        <w:rPr>
          <w:rFonts w:ascii="Calibri" w:eastAsia="Cambria" w:hAnsi="Calibri" w:cs="Calibri"/>
          <w:highlight w:val="yellow"/>
          <w:u w:val="single"/>
          <w:lang w:eastAsia="en-US"/>
        </w:rPr>
        <w:t>to develop</w:t>
      </w:r>
      <w:r w:rsidRPr="006C704C">
        <w:rPr>
          <w:rFonts w:ascii="Calibri" w:eastAsia="Cambria" w:hAnsi="Calibri" w:cs="Calibri"/>
          <w:u w:val="single"/>
          <w:lang w:eastAsia="en-US"/>
        </w:rPr>
        <w:t xml:space="preserve"> an air-launched space transportation system that can cut high costs and reduce risks of launching both cargo and human crews to low Earth orbit</w:t>
      </w:r>
      <w:r w:rsidRPr="006C704C">
        <w:rPr>
          <w:rFonts w:ascii="Calibri" w:eastAsia="Cambria" w:hAnsi="Calibri" w:cs="Calibri"/>
          <w:sz w:val="16"/>
          <w:lang w:eastAsia="en-US"/>
        </w:rPr>
        <w:t xml:space="preserve">. The </w:t>
      </w:r>
      <w:r w:rsidRPr="006C704C">
        <w:rPr>
          <w:rFonts w:ascii="Calibri" w:eastAsia="Cambria" w:hAnsi="Calibri" w:cs="Calibri"/>
          <w:highlight w:val="yellow"/>
          <w:u w:val="single"/>
          <w:lang w:eastAsia="en-US"/>
        </w:rPr>
        <w:t>MDA and Stratolaunch contract</w:t>
      </w:r>
      <w:r w:rsidRPr="006C704C">
        <w:rPr>
          <w:rFonts w:ascii="Calibri" w:eastAsia="Cambria" w:hAnsi="Calibri" w:cs="Calibri"/>
          <w:u w:val="single"/>
          <w:lang w:eastAsia="en-US"/>
        </w:rPr>
        <w:t xml:space="preserve"> is the </w:t>
      </w:r>
      <w:r w:rsidRPr="006C704C">
        <w:rPr>
          <w:rFonts w:ascii="Calibri" w:eastAsia="Cambria" w:hAnsi="Calibri" w:cs="Calibri"/>
          <w:highlight w:val="yellow"/>
          <w:u w:val="single"/>
          <w:lang w:eastAsia="en-US"/>
        </w:rPr>
        <w:t>latest move</w:t>
      </w:r>
      <w:r w:rsidRPr="006C704C">
        <w:rPr>
          <w:rFonts w:ascii="Calibri" w:eastAsia="Cambria" w:hAnsi="Calibri" w:cs="Calibri"/>
          <w:u w:val="single"/>
          <w:lang w:eastAsia="en-US"/>
        </w:rPr>
        <w:t xml:space="preserve"> in US efforts to develop hypersonic weapons and countermeasures</w:t>
      </w:r>
      <w:r w:rsidRPr="006C704C">
        <w:rPr>
          <w:rFonts w:ascii="Calibri" w:eastAsia="Cambria" w:hAnsi="Calibri" w:cs="Calibri"/>
          <w:sz w:val="16"/>
          <w:lang w:eastAsia="en-US"/>
        </w:rPr>
        <w:t xml:space="preserve">. On </w:t>
      </w:r>
      <w:hyperlink r:id="rId16" w:history="1">
        <w:r w:rsidRPr="006C704C">
          <w:rPr>
            <w:rFonts w:ascii="Calibri" w:eastAsia="Cambria" w:hAnsi="Calibri" w:cs="Calibri"/>
            <w:sz w:val="16"/>
            <w:lang w:eastAsia="en-US"/>
          </w:rPr>
          <w:t>October</w:t>
        </w:r>
      </w:hyperlink>
      <w:r w:rsidRPr="006C704C">
        <w:rPr>
          <w:rFonts w:ascii="Calibri" w:eastAsia="Cambria" w:hAnsi="Calibri" w:cs="Calibri"/>
          <w:sz w:val="16"/>
          <w:lang w:eastAsia="en-US"/>
        </w:rPr>
        <w:t xml:space="preserve"> 28, the </w:t>
      </w:r>
      <w:r w:rsidRPr="006C704C">
        <w:rPr>
          <w:rFonts w:ascii="Calibri" w:eastAsia="Cambria" w:hAnsi="Calibri" w:cs="Calibri"/>
          <w:u w:val="single"/>
          <w:lang w:eastAsia="en-US"/>
        </w:rPr>
        <w:t>US successfully tested a hypersonic booster motor, following a series of failed hypersonic weapons tests</w:t>
      </w:r>
      <w:r w:rsidRPr="006C704C">
        <w:rPr>
          <w:rFonts w:ascii="Calibri" w:eastAsia="Cambria" w:hAnsi="Calibri" w:cs="Calibri"/>
          <w:sz w:val="16"/>
          <w:lang w:eastAsia="en-US"/>
        </w:rPr>
        <w:t xml:space="preserve">. Those include a test on </w:t>
      </w:r>
      <w:hyperlink r:id="rId17" w:history="1">
        <w:r w:rsidRPr="006C704C">
          <w:rPr>
            <w:rFonts w:ascii="Calibri" w:eastAsia="Cambria" w:hAnsi="Calibri" w:cs="Calibri"/>
            <w:sz w:val="16"/>
            <w:lang w:eastAsia="en-US"/>
          </w:rPr>
          <w:t>October</w:t>
        </w:r>
      </w:hyperlink>
      <w:r w:rsidRPr="006C704C">
        <w:rPr>
          <w:rFonts w:ascii="Calibri" w:eastAsia="Cambria" w:hAnsi="Calibri" w:cs="Calibri"/>
          <w:sz w:val="16"/>
          <w:lang w:eastAsia="en-US"/>
        </w:rPr>
        <w:t xml:space="preserve"> 21, when a booster rocket carrying a hypersonic weapon failed. The US tested its AGM-183A Air-launched Rapid Response Weapon (ARRW) on </w:t>
      </w:r>
      <w:hyperlink r:id="rId18" w:history="1">
        <w:r w:rsidRPr="006C704C">
          <w:rPr>
            <w:rFonts w:ascii="Calibri" w:eastAsia="Cambria" w:hAnsi="Calibri" w:cs="Calibri"/>
            <w:sz w:val="16"/>
            <w:lang w:eastAsia="en-US"/>
          </w:rPr>
          <w:t>July</w:t>
        </w:r>
      </w:hyperlink>
      <w:r w:rsidRPr="006C704C">
        <w:rPr>
          <w:rFonts w:ascii="Calibri" w:eastAsia="Cambria" w:hAnsi="Calibri" w:cs="Calibri"/>
          <w:sz w:val="16"/>
          <w:lang w:eastAsia="en-US"/>
        </w:rPr>
        <w:t xml:space="preserve"> 28 but the missile failed to launch. The first test of the AGM-183A ARRW on </w:t>
      </w:r>
      <w:hyperlink r:id="rId19" w:history="1">
        <w:r w:rsidRPr="006C704C">
          <w:rPr>
            <w:rFonts w:ascii="Calibri" w:eastAsia="Cambria" w:hAnsi="Calibri" w:cs="Calibri"/>
            <w:sz w:val="16"/>
            <w:lang w:eastAsia="en-US"/>
          </w:rPr>
          <w:t>April</w:t>
        </w:r>
      </w:hyperlink>
      <w:r w:rsidRPr="006C704C">
        <w:rPr>
          <w:rFonts w:ascii="Calibri" w:eastAsia="Cambria" w:hAnsi="Calibri" w:cs="Calibri"/>
          <w:sz w:val="16"/>
          <w:lang w:eastAsia="en-US"/>
        </w:rPr>
        <w:t xml:space="preserve"> 5 failed as the missile did not launch. In </w:t>
      </w:r>
      <w:hyperlink r:id="rId20" w:history="1">
        <w:r w:rsidRPr="006C704C">
          <w:rPr>
            <w:rFonts w:ascii="Calibri" w:eastAsia="Cambria" w:hAnsi="Calibri" w:cs="Calibri"/>
            <w:sz w:val="16"/>
            <w:lang w:eastAsia="en-US"/>
          </w:rPr>
          <w:t>2011</w:t>
        </w:r>
      </w:hyperlink>
      <w:r w:rsidRPr="006C704C">
        <w:rPr>
          <w:rFonts w:ascii="Calibri" w:eastAsia="Cambria" w:hAnsi="Calibri" w:cs="Calibri"/>
          <w:sz w:val="16"/>
          <w:lang w:eastAsia="en-US"/>
        </w:rPr>
        <w:t xml:space="preserve">, the US did successfully test its Advanced Hypersonic Weapon (AHW) as part of its Prompt Global Strike program. The recent setbacks prompted </w:t>
      </w:r>
      <w:hyperlink r:id="rId21" w:history="1">
        <w:r w:rsidRPr="006C704C">
          <w:rPr>
            <w:rFonts w:ascii="Calibri" w:eastAsia="Cambria" w:hAnsi="Calibri" w:cs="Calibri"/>
            <w:sz w:val="16"/>
            <w:lang w:eastAsia="en-US"/>
          </w:rPr>
          <w:t>an admission</w:t>
        </w:r>
      </w:hyperlink>
      <w:r w:rsidRPr="006C704C">
        <w:rPr>
          <w:rFonts w:ascii="Calibri" w:eastAsia="Cambria" w:hAnsi="Calibri" w:cs="Calibri"/>
          <w:sz w:val="16"/>
          <w:lang w:eastAsia="en-US"/>
        </w:rPr>
        <w:t xml:space="preserve"> from US Space Force General David Thompson, Vice Chief of Space Operations, that the </w:t>
      </w:r>
      <w:r w:rsidRPr="006C704C">
        <w:rPr>
          <w:rFonts w:ascii="Calibri" w:eastAsia="Cambria" w:hAnsi="Calibri" w:cs="Calibri"/>
          <w:highlight w:val="yellow"/>
          <w:u w:val="single"/>
          <w:lang w:eastAsia="en-US"/>
        </w:rPr>
        <w:t>US</w:t>
      </w:r>
      <w:r w:rsidRPr="006C704C">
        <w:rPr>
          <w:rFonts w:ascii="Calibri" w:eastAsia="Cambria" w:hAnsi="Calibri" w:cs="Calibri"/>
          <w:u w:val="single"/>
          <w:lang w:eastAsia="en-US"/>
        </w:rPr>
        <w:t xml:space="preserve"> has </w:t>
      </w:r>
      <w:r w:rsidRPr="006C704C">
        <w:rPr>
          <w:rFonts w:ascii="Calibri" w:eastAsia="Cambria" w:hAnsi="Calibri" w:cs="Calibri"/>
          <w:highlight w:val="yellow"/>
          <w:u w:val="single"/>
          <w:lang w:eastAsia="en-US"/>
        </w:rPr>
        <w:t>fallen behind China and Russia</w:t>
      </w:r>
      <w:r w:rsidRPr="006C704C">
        <w:rPr>
          <w:rFonts w:ascii="Calibri" w:eastAsia="Cambria" w:hAnsi="Calibri" w:cs="Calibri"/>
          <w:u w:val="single"/>
          <w:lang w:eastAsia="en-US"/>
        </w:rPr>
        <w:t xml:space="preserve"> in developing hypersonic weapons</w:t>
      </w:r>
      <w:r w:rsidRPr="006C704C">
        <w:rPr>
          <w:rFonts w:ascii="Calibri" w:eastAsia="Cambria" w:hAnsi="Calibri" w:cs="Calibri"/>
          <w:sz w:val="16"/>
          <w:lang w:eastAsia="en-US"/>
        </w:rPr>
        <w:t xml:space="preserve">. The US Army is not slated to field its first hypersonic weapon until 2024, while the US Navy aims to arm a destroyer with hypersonic weapons in 2025 and equip its Virginia-class submarines with them in 2028. In contrast, China has been testing hypersonic weapons </w:t>
      </w:r>
      <w:hyperlink r:id="rId22" w:history="1">
        <w:r w:rsidRPr="006C704C">
          <w:rPr>
            <w:rFonts w:ascii="Calibri" w:eastAsia="Cambria" w:hAnsi="Calibri" w:cs="Calibri"/>
            <w:sz w:val="16"/>
            <w:lang w:eastAsia="en-US"/>
          </w:rPr>
          <w:t>since 2014</w:t>
        </w:r>
      </w:hyperlink>
      <w:r w:rsidRPr="006C704C">
        <w:rPr>
          <w:rFonts w:ascii="Calibri" w:eastAsia="Cambria" w:hAnsi="Calibri" w:cs="Calibri"/>
          <w:sz w:val="16"/>
          <w:lang w:eastAsia="en-US"/>
        </w:rPr>
        <w:t xml:space="preserve">, and has fielded the </w:t>
      </w:r>
      <w:hyperlink r:id="rId23" w:history="1">
        <w:r w:rsidRPr="006C704C">
          <w:rPr>
            <w:rFonts w:ascii="Calibri" w:eastAsia="Cambria" w:hAnsi="Calibri" w:cs="Calibri"/>
            <w:sz w:val="16"/>
            <w:lang w:eastAsia="en-US"/>
          </w:rPr>
          <w:t>DF-17 hypersonic missile</w:t>
        </w:r>
      </w:hyperlink>
      <w:r w:rsidRPr="006C704C">
        <w:rPr>
          <w:rFonts w:ascii="Calibri" w:eastAsia="Cambria" w:hAnsi="Calibri" w:cs="Calibri"/>
          <w:sz w:val="16"/>
          <w:lang w:eastAsia="en-US"/>
        </w:rPr>
        <w:t xml:space="preserve"> since 2019, which can carry nuclear or conventional anti-ship warheads Further, </w:t>
      </w:r>
      <w:r w:rsidRPr="006C704C">
        <w:rPr>
          <w:rFonts w:ascii="Calibri" w:eastAsia="Cambria" w:hAnsi="Calibri" w:cs="Calibri"/>
          <w:u w:val="single"/>
          <w:lang w:eastAsia="en-US"/>
        </w:rPr>
        <w:t xml:space="preserve">China tested a hypersonic weapon on </w:t>
      </w:r>
      <w:hyperlink r:id="rId24" w:history="1">
        <w:r w:rsidRPr="006C704C">
          <w:rPr>
            <w:rFonts w:ascii="Calibri" w:eastAsia="Cambria" w:hAnsi="Calibri" w:cs="Calibri"/>
            <w:u w:val="single"/>
            <w:lang w:eastAsia="en-US"/>
          </w:rPr>
          <w:t>July</w:t>
        </w:r>
      </w:hyperlink>
      <w:r w:rsidRPr="006C704C">
        <w:rPr>
          <w:rFonts w:ascii="Calibri" w:eastAsia="Cambria" w:hAnsi="Calibri" w:cs="Calibri"/>
          <w:u w:val="single"/>
          <w:lang w:eastAsia="en-US"/>
        </w:rPr>
        <w:t xml:space="preserve"> 27 this year, which circled the globe and launched hypersonic warheads against test targets in mainland China and the South China Sea</w:t>
      </w:r>
      <w:r w:rsidRPr="006C704C">
        <w:rPr>
          <w:rFonts w:ascii="Calibri" w:eastAsia="Cambria" w:hAnsi="Calibri" w:cs="Calibri"/>
          <w:sz w:val="16"/>
          <w:lang w:eastAsia="en-US"/>
        </w:rPr>
        <w:t>. Russia is also in the hypersonic game. In 2018, Russian President Vladimir Putin unveiled Russia’s 3M22 Tsirkon hypersonic weapon alongside five other “</w:t>
      </w:r>
      <w:hyperlink r:id="rId25" w:history="1">
        <w:r w:rsidRPr="006C704C">
          <w:rPr>
            <w:rFonts w:ascii="Calibri" w:eastAsia="Cambria" w:hAnsi="Calibri" w:cs="Calibri"/>
            <w:sz w:val="16"/>
            <w:lang w:eastAsia="en-US"/>
          </w:rPr>
          <w:t>superweapons</w:t>
        </w:r>
      </w:hyperlink>
      <w:r w:rsidRPr="006C704C">
        <w:rPr>
          <w:rFonts w:ascii="Calibri" w:eastAsia="Cambria" w:hAnsi="Calibri" w:cs="Calibri"/>
          <w:sz w:val="16"/>
          <w:lang w:eastAsia="en-US"/>
        </w:rPr>
        <w:t xml:space="preserve">.” Following that, on </w:t>
      </w:r>
      <w:hyperlink r:id="rId26" w:history="1">
        <w:r w:rsidRPr="006C704C">
          <w:rPr>
            <w:rFonts w:ascii="Calibri" w:eastAsia="Cambria" w:hAnsi="Calibri" w:cs="Calibri"/>
            <w:sz w:val="16"/>
            <w:lang w:eastAsia="en-US"/>
          </w:rPr>
          <w:t>October</w:t>
        </w:r>
      </w:hyperlink>
      <w:r w:rsidRPr="006C704C">
        <w:rPr>
          <w:rFonts w:ascii="Calibri" w:eastAsia="Cambria" w:hAnsi="Calibri" w:cs="Calibri"/>
          <w:sz w:val="16"/>
          <w:lang w:eastAsia="en-US"/>
        </w:rPr>
        <w:t xml:space="preserve"> 4, Russia conducted a successful test firing of the 3M22 Tsirkon from a submarine and another test on </w:t>
      </w:r>
      <w:hyperlink r:id="rId27" w:history="1">
        <w:r w:rsidRPr="006C704C">
          <w:rPr>
            <w:rFonts w:ascii="Calibri" w:eastAsia="Cambria" w:hAnsi="Calibri" w:cs="Calibri"/>
            <w:sz w:val="16"/>
            <w:lang w:eastAsia="en-US"/>
          </w:rPr>
          <w:t>November</w:t>
        </w:r>
      </w:hyperlink>
      <w:r w:rsidRPr="006C704C">
        <w:rPr>
          <w:rFonts w:ascii="Calibri" w:eastAsia="Cambria" w:hAnsi="Calibri" w:cs="Calibri"/>
          <w:sz w:val="16"/>
          <w:lang w:eastAsia="en-US"/>
        </w:rPr>
        <w:t xml:space="preserve"> 18 from a surface warship. In light of these developments, the </w:t>
      </w:r>
      <w:r w:rsidRPr="006C704C">
        <w:rPr>
          <w:rFonts w:ascii="Calibri" w:eastAsia="Cambria" w:hAnsi="Calibri" w:cs="Calibri"/>
          <w:u w:val="single"/>
          <w:lang w:eastAsia="en-US"/>
        </w:rPr>
        <w:t xml:space="preserve">rapid </w:t>
      </w:r>
      <w:r w:rsidRPr="006C704C">
        <w:rPr>
          <w:rFonts w:ascii="Calibri" w:eastAsia="Cambria" w:hAnsi="Calibri" w:cs="Calibri"/>
          <w:highlight w:val="yellow"/>
          <w:u w:val="single"/>
          <w:lang w:eastAsia="en-US"/>
        </w:rPr>
        <w:t>deployment</w:t>
      </w:r>
      <w:r w:rsidRPr="006C704C">
        <w:rPr>
          <w:rFonts w:ascii="Calibri" w:eastAsia="Cambria" w:hAnsi="Calibri" w:cs="Calibri"/>
          <w:u w:val="single"/>
          <w:lang w:eastAsia="en-US"/>
        </w:rPr>
        <w:t xml:space="preserve"> of hypersonic weapons by the US, China and Russia has </w:t>
      </w:r>
      <w:r w:rsidRPr="006C704C">
        <w:rPr>
          <w:rFonts w:ascii="Calibri" w:eastAsia="Cambria" w:hAnsi="Calibri" w:cs="Calibri"/>
          <w:highlight w:val="yellow"/>
          <w:u w:val="single"/>
          <w:lang w:eastAsia="en-US"/>
        </w:rPr>
        <w:t>sparked fears</w:t>
      </w:r>
      <w:r w:rsidRPr="006C704C">
        <w:rPr>
          <w:rFonts w:ascii="Calibri" w:eastAsia="Cambria" w:hAnsi="Calibri" w:cs="Calibri"/>
          <w:u w:val="single"/>
          <w:lang w:eastAsia="en-US"/>
        </w:rPr>
        <w:t xml:space="preserve"> of a hypersonic arms race between the three major military powers</w:t>
      </w:r>
      <w:r w:rsidRPr="006C704C">
        <w:rPr>
          <w:rFonts w:ascii="Calibri" w:eastAsia="Cambria" w:hAnsi="Calibri" w:cs="Calibri"/>
          <w:sz w:val="16"/>
          <w:lang w:eastAsia="en-US"/>
        </w:rPr>
        <w:t>.</w:t>
      </w:r>
    </w:p>
    <w:p w14:paraId="2E0D03FD" w14:textId="77777777" w:rsidR="006C704C" w:rsidRPr="006C704C" w:rsidRDefault="006C704C" w:rsidP="006C704C">
      <w:pPr>
        <w:rPr>
          <w:rFonts w:ascii="Calibri" w:eastAsia="Cambria" w:hAnsi="Calibri" w:cs="Calibri"/>
          <w:sz w:val="16"/>
          <w:lang w:eastAsia="en-US"/>
        </w:rPr>
      </w:pPr>
    </w:p>
    <w:p w14:paraId="445ED55B" w14:textId="77777777" w:rsidR="006C704C" w:rsidRPr="006C704C" w:rsidRDefault="006C704C" w:rsidP="006C704C">
      <w:pPr>
        <w:keepNext/>
        <w:keepLines/>
        <w:spacing w:before="40" w:after="0"/>
        <w:outlineLvl w:val="3"/>
        <w:rPr>
          <w:rFonts w:ascii="Calibri" w:eastAsia="MS Gothic" w:hAnsi="Calibri" w:cs="Times New Roman"/>
          <w:b/>
          <w:iCs/>
          <w:color w:val="000000"/>
          <w:sz w:val="28"/>
          <w:lang w:eastAsia="en-US"/>
        </w:rPr>
      </w:pPr>
      <w:r w:rsidRPr="006C704C">
        <w:rPr>
          <w:rFonts w:ascii="Calibri" w:eastAsia="MS Gothic" w:hAnsi="Calibri" w:cs="Times New Roman"/>
          <w:b/>
          <w:iCs/>
          <w:color w:val="000000"/>
          <w:sz w:val="28"/>
          <w:lang w:eastAsia="en-US"/>
        </w:rPr>
        <w:t>Current hotspots will go nuclear. Current response systems will be insufficient to prevent nuclear devastation</w:t>
      </w:r>
    </w:p>
    <w:p w14:paraId="052BD2BD" w14:textId="77777777" w:rsidR="006C704C" w:rsidRPr="006C704C" w:rsidRDefault="006C704C" w:rsidP="006C704C">
      <w:pPr>
        <w:rPr>
          <w:rFonts w:ascii="Calibri" w:eastAsia="Cambria" w:hAnsi="Calibri" w:cs="Calibri"/>
          <w:b/>
          <w:bCs/>
          <w:color w:val="000000"/>
          <w:sz w:val="26"/>
          <w:lang w:eastAsia="en-US"/>
        </w:rPr>
      </w:pPr>
      <w:r w:rsidRPr="006C704C">
        <w:rPr>
          <w:rFonts w:ascii="Calibri" w:eastAsia="Cambria" w:hAnsi="Calibri" w:cs="Calibri"/>
          <w:b/>
          <w:bCs/>
          <w:color w:val="000000"/>
          <w:sz w:val="26"/>
          <w:lang w:eastAsia="en-US"/>
        </w:rPr>
        <w:t>Simon 20</w:t>
      </w:r>
    </w:p>
    <w:p w14:paraId="7D40457E" w14:textId="77777777" w:rsidR="006C704C" w:rsidRPr="006C704C" w:rsidRDefault="006C704C" w:rsidP="006C704C">
      <w:pPr>
        <w:rPr>
          <w:rFonts w:ascii="Calibri" w:eastAsia="Cambria" w:hAnsi="Calibri" w:cs="Calibri"/>
          <w:color w:val="000000"/>
          <w:u w:val="single"/>
          <w:lang w:eastAsia="en-US"/>
        </w:rPr>
      </w:pPr>
      <w:r w:rsidRPr="006C704C">
        <w:rPr>
          <w:rFonts w:ascii="Calibri" w:eastAsia="Cambria" w:hAnsi="Calibri" w:cs="Calibri"/>
          <w:color w:val="000000"/>
          <w:sz w:val="16"/>
          <w:lang w:eastAsia="en-US"/>
        </w:rPr>
        <w:t>Simon, Steve. [</w:t>
      </w:r>
      <w:r w:rsidRPr="006C704C">
        <w:rPr>
          <w:rFonts w:ascii="Calibri" w:eastAsia="Cambria" w:hAnsi="Calibri" w:cs="Calibri"/>
          <w:b/>
          <w:bCs/>
          <w:color w:val="000000"/>
          <w:sz w:val="16"/>
          <w:lang w:eastAsia="en-US"/>
        </w:rPr>
        <w:t>Steven Simon</w:t>
      </w:r>
      <w:r w:rsidRPr="006C704C">
        <w:rPr>
          <w:rFonts w:ascii="Calibri" w:eastAsia="Cambria" w:hAnsi="Calibri" w:cs="Calibri"/>
          <w:color w:val="000000"/>
          <w:sz w:val="16"/>
          <w:lang w:eastAsia="en-US"/>
        </w:rPr>
        <w:t> is a former </w:t>
      </w:r>
      <w:hyperlink r:id="rId28" w:history="1">
        <w:r w:rsidRPr="006C704C">
          <w:rPr>
            <w:rFonts w:ascii="Calibri" w:eastAsia="Cambria" w:hAnsi="Calibri" w:cs="Calibri"/>
            <w:color w:val="000000"/>
            <w:sz w:val="16"/>
            <w:lang w:eastAsia="en-US"/>
          </w:rPr>
          <w:t>United States National Security Council</w:t>
        </w:r>
      </w:hyperlink>
      <w:r w:rsidRPr="006C704C">
        <w:rPr>
          <w:rFonts w:ascii="Calibri" w:eastAsia="Cambria" w:hAnsi="Calibri" w:cs="Calibri"/>
          <w:color w:val="000000"/>
          <w:sz w:val="16"/>
          <w:lang w:eastAsia="en-US"/>
        </w:rPr>
        <w:t> senior director for the Middle East and North Africa.</w:t>
      </w:r>
      <w:hyperlink r:id="rId29" w:anchor="cite_note-1" w:history="1">
        <w:r w:rsidRPr="006C704C">
          <w:rPr>
            <w:rFonts w:ascii="Calibri" w:eastAsia="Cambria" w:hAnsi="Calibri" w:cs="Calibri"/>
            <w:color w:val="000000"/>
            <w:sz w:val="16"/>
            <w:vertAlign w:val="superscript"/>
            <w:lang w:eastAsia="en-US"/>
          </w:rPr>
          <w:t>[1]</w:t>
        </w:r>
      </w:hyperlink>
      <w:r w:rsidRPr="006C704C">
        <w:rPr>
          <w:rFonts w:ascii="Calibri" w:eastAsia="Cambria" w:hAnsi="Calibri" w:cs="Calibri"/>
          <w:color w:val="000000"/>
          <w:sz w:val="16"/>
          <w:lang w:eastAsia="en-US"/>
        </w:rPr>
        <w:t> He also previously served as the Executive Director </w:t>
      </w:r>
      <w:hyperlink r:id="rId30" w:history="1">
        <w:r w:rsidRPr="006C704C">
          <w:rPr>
            <w:rFonts w:ascii="Calibri" w:eastAsia="Cambria" w:hAnsi="Calibri" w:cs="Calibri"/>
            <w:color w:val="000000"/>
            <w:sz w:val="16"/>
            <w:lang w:eastAsia="en-US"/>
          </w:rPr>
          <w:t>IISS</w:t>
        </w:r>
      </w:hyperlink>
      <w:r w:rsidRPr="006C704C">
        <w:rPr>
          <w:rFonts w:ascii="Calibri" w:eastAsia="Cambria" w:hAnsi="Calibri" w:cs="Calibri"/>
          <w:color w:val="000000"/>
          <w:sz w:val="16"/>
          <w:lang w:eastAsia="en-US"/>
        </w:rPr>
        <w:t>-US and Corresponding Director IISS-Middle East </w:t>
      </w:r>
      <w:hyperlink r:id="rId31" w:anchor="cite_note-2" w:history="1">
        <w:r w:rsidRPr="006C704C">
          <w:rPr>
            <w:rFonts w:ascii="Calibri" w:eastAsia="Cambria" w:hAnsi="Calibri" w:cs="Calibri"/>
            <w:color w:val="000000"/>
            <w:sz w:val="16"/>
            <w:vertAlign w:val="superscript"/>
            <w:lang w:eastAsia="en-US"/>
          </w:rPr>
          <w:t>[2]</w:t>
        </w:r>
      </w:hyperlink>
      <w:r w:rsidRPr="006C704C">
        <w:rPr>
          <w:rFonts w:ascii="Calibri" w:eastAsia="Cambria" w:hAnsi="Calibri" w:cs="Calibri"/>
          <w:color w:val="000000"/>
          <w:sz w:val="16"/>
          <w:lang w:eastAsia="en-US"/>
        </w:rPr>
        <w:t> and as a Senior Fellow at the </w:t>
      </w:r>
      <w:hyperlink r:id="rId32" w:history="1">
        <w:r w:rsidRPr="006C704C">
          <w:rPr>
            <w:rFonts w:ascii="Calibri" w:eastAsia="Cambria" w:hAnsi="Calibri" w:cs="Calibri"/>
            <w:color w:val="000000"/>
            <w:sz w:val="16"/>
            <w:lang w:eastAsia="en-US"/>
          </w:rPr>
          <w:t>Middle East Institute</w:t>
        </w:r>
      </w:hyperlink>
      <w:r w:rsidRPr="006C704C">
        <w:rPr>
          <w:rFonts w:ascii="Calibri" w:eastAsia="Cambria" w:hAnsi="Calibri" w:cs="Calibri"/>
          <w:color w:val="000000"/>
          <w:sz w:val="16"/>
          <w:lang w:eastAsia="en-US"/>
        </w:rPr>
        <w:t> based in Washington, D.C.</w:t>
      </w:r>
      <w:hyperlink r:id="rId33" w:anchor="cite_note-3" w:history="1">
        <w:r w:rsidRPr="006C704C">
          <w:rPr>
            <w:rFonts w:ascii="Calibri" w:eastAsia="Cambria" w:hAnsi="Calibri" w:cs="Calibri"/>
            <w:color w:val="000000"/>
            <w:sz w:val="16"/>
            <w:vertAlign w:val="superscript"/>
            <w:lang w:eastAsia="en-US"/>
          </w:rPr>
          <w:t>[3]</w:t>
        </w:r>
      </w:hyperlink>
      <w:r w:rsidRPr="006C704C">
        <w:rPr>
          <w:rFonts w:ascii="Calibri" w:eastAsia="Cambria" w:hAnsi="Calibri" w:cs="Calibri"/>
          <w:color w:val="000000"/>
          <w:sz w:val="16"/>
          <w:lang w:eastAsia="en-US"/>
        </w:rPr>
        <w:t> He was Hasib J. Sabbagh Senior Fellow for Middle Eastern Studies, at the </w:t>
      </w:r>
      <w:hyperlink r:id="rId34" w:history="1">
        <w:r w:rsidRPr="006C704C">
          <w:rPr>
            <w:rFonts w:ascii="Calibri" w:eastAsia="Cambria" w:hAnsi="Calibri" w:cs="Calibri"/>
            <w:color w:val="000000"/>
            <w:sz w:val="16"/>
            <w:lang w:eastAsia="en-US"/>
          </w:rPr>
          <w:t>Council on Foreign Relations</w:t>
        </w:r>
      </w:hyperlink>
      <w:r w:rsidRPr="006C704C">
        <w:rPr>
          <w:rFonts w:ascii="Calibri" w:eastAsia="Cambria" w:hAnsi="Calibri" w:cs="Calibri"/>
          <w:color w:val="000000"/>
          <w:sz w:val="16"/>
          <w:lang w:eastAsia="en-US"/>
        </w:rPr>
        <w:t>. He was a Spring 2008 </w:t>
      </w:r>
      <w:hyperlink r:id="rId35" w:history="1">
        <w:r w:rsidRPr="006C704C">
          <w:rPr>
            <w:rFonts w:ascii="Calibri" w:eastAsia="Cambria" w:hAnsi="Calibri" w:cs="Calibri"/>
            <w:color w:val="000000"/>
            <w:sz w:val="16"/>
            <w:lang w:eastAsia="en-US"/>
          </w:rPr>
          <w:t>Berlin Prize</w:t>
        </w:r>
      </w:hyperlink>
      <w:r w:rsidRPr="006C704C">
        <w:rPr>
          <w:rFonts w:ascii="Calibri" w:eastAsia="Cambria" w:hAnsi="Calibri" w:cs="Calibri"/>
          <w:color w:val="000000"/>
          <w:sz w:val="16"/>
          <w:lang w:eastAsia="en-US"/>
        </w:rPr>
        <w:t> Fellow. Steven Simon is now a visiting professor at </w:t>
      </w:r>
      <w:hyperlink r:id="rId36" w:history="1">
        <w:r w:rsidRPr="006C704C">
          <w:rPr>
            <w:rFonts w:ascii="Calibri" w:eastAsia="Cambria" w:hAnsi="Calibri" w:cs="Calibri"/>
            <w:color w:val="000000"/>
            <w:sz w:val="16"/>
            <w:lang w:eastAsia="en-US"/>
          </w:rPr>
          <w:t>Colby College</w:t>
        </w:r>
      </w:hyperlink>
      <w:r w:rsidRPr="006C704C">
        <w:rPr>
          <w:rFonts w:ascii="Calibri" w:eastAsia="Cambria" w:hAnsi="Calibri" w:cs="Calibri"/>
          <w:color w:val="000000"/>
          <w:sz w:val="16"/>
          <w:lang w:eastAsia="en-US"/>
        </w:rPr>
        <w:t xml:space="preserve"> in Maine.] “Hypersonic Missiles Are a Game Changer.” </w:t>
      </w:r>
      <w:r w:rsidRPr="006C704C">
        <w:rPr>
          <w:rFonts w:ascii="Calibri" w:eastAsia="Cambria" w:hAnsi="Calibri" w:cs="Calibri"/>
          <w:i/>
          <w:color w:val="000000"/>
          <w:sz w:val="16"/>
          <w:lang w:eastAsia="en-US"/>
        </w:rPr>
        <w:t xml:space="preserve">The New York Times. </w:t>
      </w:r>
      <w:r w:rsidRPr="006C704C">
        <w:rPr>
          <w:rFonts w:ascii="Calibri" w:eastAsia="Cambria" w:hAnsi="Calibri" w:cs="Calibri"/>
          <w:color w:val="000000"/>
          <w:sz w:val="16"/>
          <w:lang w:eastAsia="en-US"/>
        </w:rPr>
        <w:t>January 1, 2020. https://www.nytimes.com/2020/01/02/opinion/hypersonic-missiles.html</w:t>
      </w:r>
      <w:r w:rsidRPr="006C704C">
        <w:rPr>
          <w:rFonts w:ascii="Calibri" w:eastAsia="Cambria" w:hAnsi="Calibri" w:cs="Calibri"/>
          <w:i/>
          <w:color w:val="000000"/>
          <w:sz w:val="16"/>
          <w:lang w:eastAsia="en-US"/>
        </w:rPr>
        <w:t xml:space="preserve"> </w:t>
      </w:r>
      <w:r w:rsidRPr="006C704C">
        <w:rPr>
          <w:rFonts w:ascii="Calibri" w:eastAsia="Cambria" w:hAnsi="Calibri" w:cs="Calibri"/>
          <w:color w:val="000000"/>
          <w:sz w:val="16"/>
          <w:lang w:eastAsia="en-US"/>
        </w:rPr>
        <w:t xml:space="preserve"> </w:t>
      </w:r>
    </w:p>
    <w:p w14:paraId="25B6F2C1" w14:textId="77777777" w:rsidR="006C704C" w:rsidRPr="006C704C" w:rsidRDefault="006C704C" w:rsidP="006C704C">
      <w:pPr>
        <w:rPr>
          <w:rFonts w:ascii="Calibri" w:eastAsia="Cambria" w:hAnsi="Calibri" w:cs="Calibri"/>
          <w:color w:val="000000"/>
          <w:sz w:val="16"/>
          <w:lang w:eastAsia="en-US"/>
        </w:rPr>
      </w:pPr>
      <w:r w:rsidRPr="006C704C">
        <w:rPr>
          <w:rFonts w:ascii="Calibri" w:eastAsia="Cambria" w:hAnsi="Calibri" w:cs="Calibri"/>
          <w:bCs/>
          <w:color w:val="000000"/>
          <w:u w:val="single"/>
          <w:lang w:eastAsia="en-US"/>
        </w:rPr>
        <w:t>Hypersonic weapons</w:t>
      </w:r>
      <w:r w:rsidRPr="006C704C">
        <w:rPr>
          <w:rFonts w:ascii="Calibri" w:eastAsia="Cambria" w:hAnsi="Calibri" w:cs="Calibri"/>
          <w:color w:val="000000"/>
          <w:sz w:val="16"/>
          <w:lang w:eastAsia="en-US"/>
        </w:rPr>
        <w:t xml:space="preserve">, at long last, </w:t>
      </w:r>
      <w:r w:rsidRPr="006C704C">
        <w:rPr>
          <w:rFonts w:ascii="Calibri" w:eastAsia="Cambria" w:hAnsi="Calibri" w:cs="Calibri"/>
          <w:bCs/>
          <w:color w:val="000000"/>
          <w:u w:val="single"/>
          <w:lang w:eastAsia="en-US"/>
        </w:rPr>
        <w:t>appear poised to fulfill the promise of air power</w:t>
      </w:r>
      <w:r w:rsidRPr="006C704C">
        <w:rPr>
          <w:rFonts w:ascii="Calibri" w:eastAsia="Cambria" w:hAnsi="Calibri" w:cs="Calibri"/>
          <w:color w:val="000000"/>
          <w:sz w:val="16"/>
          <w:lang w:eastAsia="en-US"/>
        </w:rPr>
        <w:t xml:space="preserve">. </w:t>
      </w:r>
      <w:r w:rsidRPr="006C704C">
        <w:rPr>
          <w:rFonts w:ascii="Calibri" w:eastAsia="Cambria" w:hAnsi="Calibri" w:cs="Calibri"/>
          <w:color w:val="000000"/>
          <w:sz w:val="16"/>
          <w:szCs w:val="16"/>
          <w:lang w:eastAsia="en-US"/>
        </w:rPr>
        <w:t>In an era when the use of ground troops has proved costly, unpopular and generally ineffective, and where threats might be real but not necessarily “strategic,” they are a godsend: missiles whose accuracy minimizes the risk of collateral damage, that pose no risk to aircrews, are unstoppable and phenomenally accurate, can yield an impact equal to five to ten tons of high explosive with no warhead at all yet be capable of delivering a nuclear bomb, and can reach nearly every coordinate on the surface of the earth within 30 minutes. Death from the air, guaranteed on-time delivery.</w:t>
      </w:r>
      <w:r w:rsidRPr="006C704C">
        <w:rPr>
          <w:rFonts w:ascii="Calibri" w:eastAsia="Cambria" w:hAnsi="Calibri" w:cs="Calibri"/>
          <w:color w:val="000000"/>
          <w:sz w:val="16"/>
          <w:lang w:eastAsia="en-US"/>
        </w:rPr>
        <w:t xml:space="preserve"> </w:t>
      </w:r>
      <w:r w:rsidRPr="006C704C">
        <w:rPr>
          <w:rFonts w:ascii="Calibri" w:eastAsia="Cambria" w:hAnsi="Calibri" w:cs="Calibri"/>
          <w:bCs/>
          <w:color w:val="000000"/>
          <w:highlight w:val="yellow"/>
          <w:u w:val="single"/>
          <w:lang w:eastAsia="en-US"/>
        </w:rPr>
        <w:t>The U</w:t>
      </w:r>
      <w:r w:rsidRPr="006C704C">
        <w:rPr>
          <w:rFonts w:ascii="Calibri" w:eastAsia="Cambria" w:hAnsi="Calibri" w:cs="Calibri"/>
          <w:bCs/>
          <w:color w:val="000000"/>
          <w:u w:val="single"/>
          <w:lang w:eastAsia="en-US"/>
        </w:rPr>
        <w:t>nited</w:t>
      </w:r>
      <w:r w:rsidRPr="006C704C">
        <w:rPr>
          <w:rFonts w:ascii="Calibri" w:eastAsia="Cambria" w:hAnsi="Calibri" w:cs="Calibri"/>
          <w:bCs/>
          <w:color w:val="000000"/>
          <w:highlight w:val="yellow"/>
          <w:u w:val="single"/>
          <w:lang w:eastAsia="en-US"/>
        </w:rPr>
        <w:t xml:space="preserve"> S</w:t>
      </w:r>
      <w:r w:rsidRPr="006C704C">
        <w:rPr>
          <w:rFonts w:ascii="Calibri" w:eastAsia="Cambria" w:hAnsi="Calibri" w:cs="Calibri"/>
          <w:bCs/>
          <w:color w:val="000000"/>
          <w:u w:val="single"/>
          <w:lang w:eastAsia="en-US"/>
        </w:rPr>
        <w:t>tates</w:t>
      </w:r>
      <w:r w:rsidRPr="006C704C">
        <w:rPr>
          <w:rFonts w:ascii="Calibri" w:eastAsia="Cambria" w:hAnsi="Calibri" w:cs="Calibri"/>
          <w:bCs/>
          <w:color w:val="000000"/>
          <w:highlight w:val="yellow"/>
          <w:u w:val="single"/>
          <w:lang w:eastAsia="en-US"/>
        </w:rPr>
        <w:t xml:space="preserve"> has been developing its own hypersonic program</w:t>
      </w:r>
      <w:r w:rsidRPr="006C704C">
        <w:rPr>
          <w:rFonts w:ascii="Calibri" w:eastAsia="Cambria" w:hAnsi="Calibri" w:cs="Calibri"/>
          <w:color w:val="000000"/>
          <w:sz w:val="16"/>
          <w:lang w:eastAsia="en-US"/>
        </w:rPr>
        <w:t xml:space="preserve">, </w:t>
      </w:r>
      <w:r w:rsidRPr="006C704C">
        <w:rPr>
          <w:rFonts w:ascii="Calibri" w:eastAsia="Cambria" w:hAnsi="Calibri" w:cs="Calibri"/>
          <w:color w:val="000000"/>
          <w:sz w:val="16"/>
          <w:szCs w:val="16"/>
          <w:lang w:eastAsia="en-US"/>
        </w:rPr>
        <w:t>under the project name Prompt Global Strike. But</w:t>
      </w:r>
      <w:r w:rsidRPr="006C704C">
        <w:rPr>
          <w:rFonts w:ascii="Calibri" w:eastAsia="Cambria" w:hAnsi="Calibri" w:cs="Calibri"/>
          <w:color w:val="000000"/>
          <w:sz w:val="16"/>
          <w:lang w:eastAsia="en-US"/>
        </w:rPr>
        <w:t xml:space="preserve"> </w:t>
      </w:r>
      <w:r w:rsidRPr="006C704C">
        <w:rPr>
          <w:rFonts w:ascii="Calibri" w:eastAsia="Cambria" w:hAnsi="Calibri" w:cs="Calibri"/>
          <w:bCs/>
          <w:color w:val="000000"/>
          <w:u w:val="single"/>
          <w:lang w:eastAsia="en-US"/>
        </w:rPr>
        <w:t>the Russians got there first</w:t>
      </w:r>
      <w:r w:rsidRPr="006C704C">
        <w:rPr>
          <w:rFonts w:ascii="Calibri" w:eastAsia="Cambria" w:hAnsi="Calibri" w:cs="Calibri"/>
          <w:color w:val="000000"/>
          <w:sz w:val="16"/>
          <w:lang w:eastAsia="en-US"/>
        </w:rPr>
        <w:t xml:space="preserve"> </w:t>
      </w:r>
      <w:r w:rsidRPr="006C704C">
        <w:rPr>
          <w:rFonts w:ascii="Calibri" w:eastAsia="Cambria" w:hAnsi="Calibri" w:cs="Calibri"/>
          <w:color w:val="000000"/>
          <w:sz w:val="16"/>
          <w:szCs w:val="16"/>
          <w:lang w:eastAsia="en-US"/>
        </w:rPr>
        <w:t>because they’ve made hypersonics a priority: They offset Russia’s inability to sustain an expansive high-tech military infrastructure, and they represent a direct response to Donald Trump’s withdrawal from the Intermediate-Range Nuclear Forces Treaty. Mr. Trump withdrew presumably so America could develop stronger defenses against a nuclear attack; with the Avangard in its arsenal, Russia doesn’t have to worry too much about penetrating whatever defenses the American military had in mind.</w:t>
      </w:r>
      <w:r w:rsidRPr="006C704C">
        <w:rPr>
          <w:rFonts w:ascii="Calibri" w:eastAsia="Cambria" w:hAnsi="Calibri" w:cs="Calibri"/>
          <w:color w:val="000000"/>
          <w:sz w:val="16"/>
          <w:lang w:eastAsia="en-US"/>
        </w:rPr>
        <w:t xml:space="preserve"> It gets worse. </w:t>
      </w:r>
      <w:r w:rsidRPr="006C704C">
        <w:rPr>
          <w:rFonts w:ascii="Calibri" w:eastAsia="Cambria" w:hAnsi="Calibri" w:cs="Calibri"/>
          <w:bCs/>
          <w:color w:val="000000"/>
          <w:highlight w:val="yellow"/>
          <w:u w:val="single"/>
          <w:lang w:eastAsia="en-US"/>
        </w:rPr>
        <w:t>China, India, France and others are all developing similar weapons. The age of hypersonics</w:t>
      </w:r>
      <w:r w:rsidRPr="006C704C">
        <w:rPr>
          <w:rFonts w:ascii="Calibri" w:eastAsia="Cambria" w:hAnsi="Calibri" w:cs="Calibri"/>
          <w:color w:val="000000"/>
          <w:sz w:val="16"/>
          <w:lang w:eastAsia="en-US"/>
        </w:rPr>
        <w:t xml:space="preserve">, when even medium-size powers can deliver unstoppable damage on an American (or Russian, or Chinese) city, </w:t>
      </w:r>
      <w:r w:rsidRPr="006C704C">
        <w:rPr>
          <w:rFonts w:ascii="Calibri" w:eastAsia="Cambria" w:hAnsi="Calibri" w:cs="Calibri"/>
          <w:bCs/>
          <w:color w:val="000000"/>
          <w:highlight w:val="yellow"/>
          <w:u w:val="single"/>
          <w:lang w:eastAsia="en-US"/>
        </w:rPr>
        <w:t>is a whole new game</w:t>
      </w:r>
      <w:r w:rsidRPr="006C704C">
        <w:rPr>
          <w:rFonts w:ascii="Calibri" w:eastAsia="Cambria" w:hAnsi="Calibri" w:cs="Calibri"/>
          <w:color w:val="000000"/>
          <w:sz w:val="16"/>
          <w:lang w:eastAsia="en-US"/>
        </w:rPr>
        <w:t xml:space="preserve">. For starters, hypersonics change the way we think about crisis management. </w:t>
      </w:r>
      <w:r w:rsidRPr="006C704C">
        <w:rPr>
          <w:rFonts w:ascii="Calibri" w:eastAsia="Cambria" w:hAnsi="Calibri" w:cs="Calibri"/>
          <w:bCs/>
          <w:color w:val="000000"/>
          <w:u w:val="single"/>
          <w:lang w:eastAsia="en-US"/>
        </w:rPr>
        <w:t>Suppose the United States detected an adversary’s launch of a missile</w:t>
      </w:r>
      <w:r w:rsidRPr="006C704C">
        <w:rPr>
          <w:rFonts w:ascii="Calibri" w:eastAsia="Cambria" w:hAnsi="Calibri" w:cs="Calibri"/>
          <w:color w:val="000000"/>
          <w:sz w:val="16"/>
          <w:lang w:eastAsia="en-US"/>
        </w:rPr>
        <w:t xml:space="preserve"> — or mistakenly thought it had detected a launch, as American authorities had actually done in January 2018. </w:t>
      </w:r>
      <w:r w:rsidRPr="006C704C">
        <w:rPr>
          <w:rFonts w:ascii="Calibri" w:eastAsia="Cambria" w:hAnsi="Calibri" w:cs="Calibri"/>
          <w:bCs/>
          <w:color w:val="000000"/>
          <w:highlight w:val="yellow"/>
          <w:u w:val="single"/>
          <w:lang w:eastAsia="en-US"/>
        </w:rPr>
        <w:t>At a moment like this, the stakes are high, and the time frame for decision making is extremely compressed</w:t>
      </w:r>
      <w:r w:rsidRPr="006C704C">
        <w:rPr>
          <w:rFonts w:ascii="Calibri" w:eastAsia="Cambria" w:hAnsi="Calibri" w:cs="Calibri"/>
          <w:bCs/>
          <w:color w:val="000000"/>
          <w:u w:val="single"/>
          <w:lang w:eastAsia="en-US"/>
        </w:rPr>
        <w:t>. Throw in exhaustion, intense emotions and uncertainty about the other side’s intentions, and you have a seriously volatile situation</w:t>
      </w:r>
      <w:r w:rsidRPr="006C704C">
        <w:rPr>
          <w:rFonts w:ascii="Calibri" w:eastAsia="Cambria" w:hAnsi="Calibri" w:cs="Calibri"/>
          <w:color w:val="000000"/>
          <w:sz w:val="16"/>
          <w:lang w:eastAsia="en-US"/>
        </w:rPr>
        <w:t xml:space="preserve">. </w:t>
      </w:r>
      <w:r w:rsidRPr="006C704C">
        <w:rPr>
          <w:rFonts w:ascii="Calibri" w:eastAsia="Cambria" w:hAnsi="Calibri" w:cs="Calibri"/>
          <w:bCs/>
          <w:color w:val="000000"/>
          <w:u w:val="single"/>
          <w:lang w:eastAsia="en-US"/>
        </w:rPr>
        <w:t xml:space="preserve">If the contending parties are armed with hypersonic missiles, the time frame for deciding what to do is even shorter, and </w:t>
      </w:r>
      <w:r w:rsidRPr="006C704C">
        <w:rPr>
          <w:rFonts w:ascii="Calibri" w:eastAsia="Cambria" w:hAnsi="Calibri" w:cs="Calibri"/>
          <w:bCs/>
          <w:color w:val="000000"/>
          <w:highlight w:val="yellow"/>
          <w:u w:val="single"/>
          <w:lang w:eastAsia="en-US"/>
        </w:rPr>
        <w:t>the uncertainty</w:t>
      </w:r>
      <w:r w:rsidRPr="006C704C">
        <w:rPr>
          <w:rFonts w:ascii="Calibri" w:eastAsia="Cambria" w:hAnsi="Calibri" w:cs="Calibri"/>
          <w:color w:val="000000"/>
          <w:sz w:val="16"/>
          <w:lang w:eastAsia="en-US"/>
        </w:rPr>
        <w:t xml:space="preserve"> about what your enemy is targeting and the nature of an incoming warhead — </w:t>
      </w:r>
      <w:r w:rsidRPr="006C704C">
        <w:rPr>
          <w:rFonts w:ascii="Calibri" w:eastAsia="Cambria" w:hAnsi="Calibri" w:cs="Calibri"/>
          <w:bCs/>
          <w:color w:val="000000"/>
          <w:u w:val="single"/>
          <w:lang w:eastAsia="en-US"/>
        </w:rPr>
        <w:t xml:space="preserve">is it nuclear or conventional? — </w:t>
      </w:r>
      <w:r w:rsidRPr="006C704C">
        <w:rPr>
          <w:rFonts w:ascii="Calibri" w:eastAsia="Cambria" w:hAnsi="Calibri" w:cs="Calibri"/>
          <w:bCs/>
          <w:color w:val="000000"/>
          <w:highlight w:val="yellow"/>
          <w:u w:val="single"/>
          <w:lang w:eastAsia="en-US"/>
        </w:rPr>
        <w:t>is virtually total</w:t>
      </w:r>
      <w:r w:rsidRPr="006C704C">
        <w:rPr>
          <w:rFonts w:ascii="Calibri" w:eastAsia="Cambria" w:hAnsi="Calibri" w:cs="Calibri"/>
          <w:color w:val="000000"/>
          <w:sz w:val="16"/>
          <w:lang w:eastAsia="en-US"/>
        </w:rPr>
        <w:t xml:space="preserve">. </w:t>
      </w:r>
      <w:r w:rsidRPr="006C704C">
        <w:rPr>
          <w:rFonts w:ascii="Calibri" w:eastAsia="Cambria" w:hAnsi="Calibri" w:cs="Calibri"/>
          <w:bCs/>
          <w:color w:val="000000"/>
          <w:u w:val="single"/>
          <w:lang w:eastAsia="en-US"/>
        </w:rPr>
        <w:t>In such a situation, the overwhelming incentive is to shoot first</w:t>
      </w:r>
      <w:r w:rsidRPr="006C704C">
        <w:rPr>
          <w:rFonts w:ascii="Calibri" w:eastAsia="Cambria" w:hAnsi="Calibri" w:cs="Calibri"/>
          <w:color w:val="000000"/>
          <w:sz w:val="16"/>
          <w:lang w:eastAsia="en-US"/>
        </w:rPr>
        <w:t xml:space="preserve">. Think of two gunslingers in a dark room. Moreover, </w:t>
      </w:r>
      <w:r w:rsidRPr="006C704C">
        <w:rPr>
          <w:rFonts w:ascii="Calibri" w:eastAsia="Cambria" w:hAnsi="Calibri" w:cs="Calibri"/>
          <w:bCs/>
          <w:color w:val="000000"/>
          <w:highlight w:val="yellow"/>
          <w:u w:val="single"/>
          <w:lang w:eastAsia="en-US"/>
        </w:rPr>
        <w:t>hypersonics are a weaponized moral hazard for states with a taste for intervention, because they erase barriers to picking fights</w:t>
      </w:r>
      <w:r w:rsidRPr="006C704C">
        <w:rPr>
          <w:rFonts w:ascii="Calibri" w:eastAsia="Cambria" w:hAnsi="Calibri" w:cs="Calibri"/>
          <w:color w:val="000000"/>
          <w:sz w:val="16"/>
          <w:lang w:eastAsia="en-US"/>
        </w:rPr>
        <w:t xml:space="preserve">. </w:t>
      </w:r>
      <w:r w:rsidRPr="006C704C">
        <w:rPr>
          <w:rFonts w:ascii="Calibri" w:eastAsia="Cambria" w:hAnsi="Calibri" w:cs="Calibri"/>
          <w:bCs/>
          <w:color w:val="000000"/>
          <w:u w:val="single"/>
          <w:lang w:eastAsia="en-US"/>
        </w:rPr>
        <w:t>Is an adversary building something that might be a weapons factory? Is there an individual in an unfriendly country who cannot be apprehended?</w:t>
      </w:r>
      <w:r w:rsidRPr="006C704C">
        <w:rPr>
          <w:rFonts w:ascii="Calibri" w:eastAsia="Cambria" w:hAnsi="Calibri" w:cs="Calibri"/>
          <w:color w:val="000000"/>
          <w:sz w:val="16"/>
          <w:lang w:eastAsia="en-US"/>
        </w:rPr>
        <w:t xml:space="preserve"> What if the former commander of Iran’s Revolutionary Guards, Qassim Suleimani, visits Baghdad for a meeting and you know the address? </w:t>
      </w:r>
      <w:r w:rsidRPr="006C704C">
        <w:rPr>
          <w:rFonts w:ascii="Calibri" w:eastAsia="Cambria" w:hAnsi="Calibri" w:cs="Calibri"/>
          <w:bCs/>
          <w:color w:val="000000"/>
          <w:u w:val="single"/>
          <w:lang w:eastAsia="en-US"/>
        </w:rPr>
        <w:t>The temptations to use hypersonic missiles will be many</w:t>
      </w:r>
      <w:r w:rsidRPr="006C704C">
        <w:rPr>
          <w:rFonts w:ascii="Calibri" w:eastAsia="Cambria" w:hAnsi="Calibri" w:cs="Calibri"/>
          <w:color w:val="000000"/>
          <w:sz w:val="16"/>
          <w:lang w:eastAsia="en-US"/>
        </w:rPr>
        <w:t xml:space="preserve">. </w:t>
      </w:r>
      <w:r w:rsidRPr="006C704C">
        <w:rPr>
          <w:rFonts w:ascii="Calibri" w:eastAsia="Cambria" w:hAnsi="Calibri" w:cs="Calibri"/>
          <w:bCs/>
          <w:color w:val="000000"/>
          <w:highlight w:val="yellow"/>
          <w:u w:val="single"/>
          <w:lang w:eastAsia="en-US"/>
        </w:rPr>
        <w:t>Hypersonics</w:t>
      </w:r>
      <w:r w:rsidRPr="006C704C">
        <w:rPr>
          <w:rFonts w:ascii="Calibri" w:eastAsia="Cambria" w:hAnsi="Calibri" w:cs="Calibri"/>
          <w:color w:val="000000"/>
          <w:sz w:val="16"/>
          <w:lang w:eastAsia="en-US"/>
        </w:rPr>
        <w:t xml:space="preserve"> also </w:t>
      </w:r>
      <w:r w:rsidRPr="006C704C">
        <w:rPr>
          <w:rFonts w:ascii="Calibri" w:eastAsia="Cambria" w:hAnsi="Calibri" w:cs="Calibri"/>
          <w:bCs/>
          <w:color w:val="000000"/>
          <w:u w:val="single"/>
          <w:lang w:eastAsia="en-US"/>
        </w:rPr>
        <w:t xml:space="preserve">push us toward a slippery slope. They blur the line between conventional and strategic weapons, and </w:t>
      </w:r>
      <w:r w:rsidRPr="006C704C">
        <w:rPr>
          <w:rFonts w:ascii="Calibri" w:eastAsia="Cambria" w:hAnsi="Calibri" w:cs="Calibri"/>
          <w:bCs/>
          <w:color w:val="000000"/>
          <w:highlight w:val="yellow"/>
          <w:u w:val="single"/>
          <w:lang w:eastAsia="en-US"/>
        </w:rPr>
        <w:t>their easy, justifiable use</w:t>
      </w:r>
      <w:r w:rsidRPr="006C704C">
        <w:rPr>
          <w:rFonts w:ascii="Calibri" w:eastAsia="Cambria" w:hAnsi="Calibri" w:cs="Calibri"/>
          <w:color w:val="000000"/>
          <w:sz w:val="16"/>
          <w:lang w:eastAsia="en-US"/>
        </w:rPr>
        <w:t xml:space="preserve"> — say, to kill a single terrorist leader in a crowded city — </w:t>
      </w:r>
      <w:r w:rsidRPr="006C704C">
        <w:rPr>
          <w:rFonts w:ascii="Calibri" w:eastAsia="Cambria" w:hAnsi="Calibri" w:cs="Calibri"/>
          <w:bCs/>
          <w:color w:val="000000"/>
          <w:highlight w:val="yellow"/>
          <w:u w:val="single"/>
          <w:lang w:eastAsia="en-US"/>
        </w:rPr>
        <w:t>could make it easier to accept their widespread use, with much more destructive consequences</w:t>
      </w:r>
      <w:r w:rsidRPr="006C704C">
        <w:rPr>
          <w:rFonts w:ascii="Calibri" w:eastAsia="Cambria" w:hAnsi="Calibri" w:cs="Calibri"/>
          <w:color w:val="000000"/>
          <w:sz w:val="16"/>
          <w:lang w:eastAsia="en-US"/>
        </w:rPr>
        <w:t xml:space="preserve">. Hypersonics might look like just a zoomier version of existing weapons, but in fact they are game-changing. When the United States used nuclear weapons against Japan, they were thought to be a dramatic advance on bombs already in use, even those used to generate firestorms that had already devoured the cities of Germany and Japan. It was not until later that they were understood to be categorically different and ultimately too destructive to use. </w:t>
      </w:r>
      <w:r w:rsidRPr="006C704C">
        <w:rPr>
          <w:rFonts w:ascii="Calibri" w:eastAsia="Cambria" w:hAnsi="Calibri" w:cs="Calibri"/>
          <w:bCs/>
          <w:color w:val="000000"/>
          <w:highlight w:val="yellow"/>
          <w:u w:val="single"/>
          <w:lang w:eastAsia="en-US"/>
        </w:rPr>
        <w:t>If past is prologue, deployment of the systems is going to take place well before their ramifications are fully understood</w:t>
      </w:r>
      <w:r w:rsidRPr="006C704C">
        <w:rPr>
          <w:rFonts w:ascii="Calibri" w:eastAsia="Cambria" w:hAnsi="Calibri" w:cs="Calibri"/>
          <w:color w:val="000000"/>
          <w:sz w:val="16"/>
          <w:lang w:eastAsia="en-US"/>
        </w:rPr>
        <w:t xml:space="preserve">. By 1950, as the Chinese Army was overrunning American and South Korean forces, the Truman administration had already grasped the dilemmas intrinsic to nuclear weapons; the Soviet detonation of a hydrogen bomb a few years later drove the lesson home. But </w:t>
      </w:r>
      <w:r w:rsidRPr="006C704C">
        <w:rPr>
          <w:rFonts w:ascii="Calibri" w:eastAsia="Cambria" w:hAnsi="Calibri" w:cs="Calibri"/>
          <w:bCs/>
          <w:color w:val="000000"/>
          <w:u w:val="single"/>
          <w:lang w:eastAsia="en-US"/>
        </w:rPr>
        <w:t>between the exuberance of acquiring a new military capability and the sobering realization of its dangers, there is plenty of opportunity to use them</w:t>
      </w:r>
      <w:r w:rsidRPr="006C704C">
        <w:rPr>
          <w:rFonts w:ascii="Calibri" w:eastAsia="Cambria" w:hAnsi="Calibri" w:cs="Calibri"/>
          <w:color w:val="000000"/>
          <w:sz w:val="16"/>
          <w:lang w:eastAsia="en-US"/>
        </w:rPr>
        <w:t>.</w:t>
      </w:r>
    </w:p>
    <w:p w14:paraId="768B92E1" w14:textId="77777777" w:rsidR="006C704C" w:rsidRPr="006C704C" w:rsidRDefault="006C704C" w:rsidP="006C704C">
      <w:pPr>
        <w:rPr>
          <w:rFonts w:ascii="Calibri" w:eastAsiaTheme="minorHAnsi" w:hAnsi="Calibri" w:cs="Calibri"/>
          <w:lang w:eastAsia="en-US"/>
        </w:rPr>
      </w:pPr>
    </w:p>
    <w:p w14:paraId="638EA77D" w14:textId="77777777" w:rsidR="006C704C" w:rsidRPr="006C704C" w:rsidRDefault="006C704C" w:rsidP="006C704C">
      <w:pPr>
        <w:keepNext/>
        <w:keepLines/>
        <w:pageBreakBefore/>
        <w:spacing w:before="40" w:after="0"/>
        <w:jc w:val="center"/>
        <w:outlineLvl w:val="1"/>
        <w:rPr>
          <w:rFonts w:ascii="Calibri" w:eastAsiaTheme="majorEastAsia" w:hAnsi="Calibri" w:cstheme="majorBidi"/>
          <w:b/>
          <w:sz w:val="44"/>
          <w:szCs w:val="26"/>
          <w:u w:val="double"/>
          <w:lang w:eastAsia="en-US"/>
        </w:rPr>
      </w:pPr>
      <w:r w:rsidRPr="006C704C">
        <w:rPr>
          <w:rFonts w:ascii="Calibri" w:eastAsiaTheme="majorEastAsia" w:hAnsi="Calibri" w:cstheme="majorBidi"/>
          <w:b/>
          <w:sz w:val="44"/>
          <w:szCs w:val="26"/>
          <w:u w:val="double"/>
          <w:lang w:eastAsia="en-US"/>
        </w:rPr>
        <w:t>CP</w:t>
      </w:r>
    </w:p>
    <w:p w14:paraId="72BC5A06" w14:textId="77777777" w:rsidR="006C704C" w:rsidRPr="006C704C" w:rsidRDefault="006C704C" w:rsidP="006C704C">
      <w:pPr>
        <w:keepNext/>
        <w:keepLines/>
        <w:spacing w:before="40" w:after="0"/>
        <w:outlineLvl w:val="3"/>
        <w:rPr>
          <w:rFonts w:ascii="Calibri" w:eastAsia="MS Gothic" w:hAnsi="Calibri" w:cs="Calibri"/>
          <w:b/>
          <w:iCs/>
          <w:sz w:val="26"/>
          <w:lang w:eastAsia="en-US"/>
        </w:rPr>
      </w:pPr>
      <w:r w:rsidRPr="006C704C">
        <w:rPr>
          <w:rFonts w:ascii="Calibri" w:eastAsia="MS Gothic" w:hAnsi="Calibri" w:cs="Times New Roman"/>
          <w:b/>
          <w:iCs/>
          <w:sz w:val="26"/>
          <w:lang w:eastAsia="en-US"/>
        </w:rPr>
        <w:t xml:space="preserve">Text: The United Nations Committee on the Peaceful Uses of Outer Space’s Legal Subcommittee ought to designate space a global commons. </w:t>
      </w:r>
    </w:p>
    <w:p w14:paraId="3ED67C6F" w14:textId="77777777" w:rsidR="006C704C" w:rsidRPr="006C704C" w:rsidRDefault="006C704C" w:rsidP="006C704C">
      <w:pPr>
        <w:keepNext/>
        <w:keepLines/>
        <w:spacing w:before="40" w:after="0"/>
        <w:outlineLvl w:val="3"/>
        <w:rPr>
          <w:rFonts w:ascii="Calibri" w:eastAsia="MS Gothic" w:hAnsi="Calibri" w:cs="Times New Roman"/>
          <w:b/>
          <w:iCs/>
          <w:sz w:val="26"/>
          <w:lang w:eastAsia="en-US"/>
        </w:rPr>
      </w:pPr>
      <w:r w:rsidRPr="006C704C">
        <w:rPr>
          <w:rFonts w:ascii="Calibri" w:eastAsia="MS Gothic" w:hAnsi="Calibri" w:cs="Times New Roman"/>
          <w:b/>
          <w:iCs/>
          <w:sz w:val="26"/>
          <w:lang w:eastAsia="en-US"/>
        </w:rPr>
        <w:t>Normal means for treaties involves solely the signatory countries – actor of the plantext is states</w:t>
      </w:r>
    </w:p>
    <w:p w14:paraId="457089A9" w14:textId="77777777" w:rsidR="006C704C" w:rsidRPr="006C704C" w:rsidRDefault="006C704C" w:rsidP="006C704C">
      <w:pPr>
        <w:rPr>
          <w:rFonts w:ascii="Calibri" w:eastAsia="Cambria" w:hAnsi="Calibri" w:cs="Calibri"/>
          <w:b/>
          <w:bCs/>
          <w:sz w:val="26"/>
          <w:lang w:eastAsia="en-US"/>
        </w:rPr>
      </w:pPr>
      <w:r w:rsidRPr="006C704C">
        <w:rPr>
          <w:rFonts w:ascii="Calibri" w:eastAsia="Cambria" w:hAnsi="Calibri" w:cs="Calibri"/>
          <w:b/>
          <w:bCs/>
          <w:sz w:val="26"/>
          <w:lang w:eastAsia="en-US"/>
        </w:rPr>
        <w:t>Berkeley Law Library 16</w:t>
      </w:r>
    </w:p>
    <w:p w14:paraId="095E0259" w14:textId="77777777" w:rsidR="006C704C" w:rsidRPr="006C704C" w:rsidRDefault="006C704C" w:rsidP="006C704C">
      <w:pPr>
        <w:rPr>
          <w:rFonts w:ascii="Calibri" w:eastAsia="Cambria" w:hAnsi="Calibri" w:cs="Calibri"/>
          <w:lang w:eastAsia="en-US"/>
        </w:rPr>
      </w:pPr>
      <w:r w:rsidRPr="006C704C">
        <w:rPr>
          <w:rFonts w:ascii="Calibri" w:eastAsia="Cambria" w:hAnsi="Calibri" w:cs="Calibri"/>
          <w:lang w:eastAsia="en-US"/>
        </w:rPr>
        <w:t>Berkeley Law (It’s the handbook from the Berkeley law library, just a basic definition), 2016-2-23 (date from source code), "Treaties and International Agreements," Berkeley Law Library, https://www.law.berkeley.edu/library/guide.php?id=65, // HW AW</w:t>
      </w:r>
    </w:p>
    <w:p w14:paraId="768CBDA9" w14:textId="77777777" w:rsidR="006C704C" w:rsidRPr="006C704C" w:rsidRDefault="006C704C" w:rsidP="006C704C">
      <w:pPr>
        <w:rPr>
          <w:rFonts w:ascii="Calibri" w:eastAsia="Cambria" w:hAnsi="Calibri" w:cs="Calibri"/>
          <w:u w:val="single"/>
          <w:lang w:eastAsia="en-US"/>
        </w:rPr>
      </w:pPr>
      <w:r w:rsidRPr="006C704C">
        <w:rPr>
          <w:rFonts w:ascii="Calibri" w:eastAsia="Cambria" w:hAnsi="Calibri" w:cs="Calibri"/>
          <w:highlight w:val="yellow"/>
          <w:u w:val="single"/>
          <w:lang w:eastAsia="en-US"/>
        </w:rPr>
        <w:t>Treaties</w:t>
      </w:r>
      <w:r w:rsidRPr="006C704C">
        <w:rPr>
          <w:rFonts w:ascii="Calibri" w:eastAsia="Cambria" w:hAnsi="Calibri" w:cs="Calibri"/>
          <w:sz w:val="16"/>
          <w:lang w:eastAsia="en-US"/>
        </w:rPr>
        <w:t xml:space="preserve"> can be referred to by a number of different names: international conventions, international agreements, covenants, final acts, charters, protocols, pacts, accords, and constitutions for international organizations. Usually these different names have no legal significance in international law. </w:t>
      </w:r>
      <w:r w:rsidRPr="006C704C">
        <w:rPr>
          <w:rFonts w:ascii="Calibri" w:eastAsia="Cambria" w:hAnsi="Calibri" w:cs="Calibri"/>
          <w:b/>
          <w:bCs/>
          <w:u w:val="single"/>
          <w:lang w:eastAsia="en-US"/>
        </w:rPr>
        <w:t xml:space="preserve">Treaties may be </w:t>
      </w:r>
      <w:r w:rsidRPr="006C704C">
        <w:rPr>
          <w:rFonts w:ascii="Calibri" w:eastAsia="Cambria" w:hAnsi="Calibri" w:cs="Calibri"/>
          <w:b/>
          <w:bCs/>
          <w:highlight w:val="yellow"/>
          <w:u w:val="single"/>
          <w:lang w:eastAsia="en-US"/>
        </w:rPr>
        <w:t>bilateral</w:t>
      </w:r>
      <w:r w:rsidRPr="006C704C">
        <w:rPr>
          <w:rFonts w:ascii="Calibri" w:eastAsia="Cambria" w:hAnsi="Calibri" w:cs="Calibri"/>
          <w:b/>
          <w:bCs/>
          <w:u w:val="single"/>
          <w:lang w:eastAsia="en-US"/>
        </w:rPr>
        <w:t xml:space="preserve"> (two parties) </w:t>
      </w:r>
      <w:r w:rsidRPr="006C704C">
        <w:rPr>
          <w:rFonts w:ascii="Calibri" w:eastAsia="Cambria" w:hAnsi="Calibri" w:cs="Calibri"/>
          <w:b/>
          <w:bCs/>
          <w:highlight w:val="yellow"/>
          <w:u w:val="single"/>
          <w:lang w:eastAsia="en-US"/>
        </w:rPr>
        <w:t>or</w:t>
      </w:r>
      <w:r w:rsidRPr="006C704C">
        <w:rPr>
          <w:rFonts w:ascii="Calibri" w:eastAsia="Cambria" w:hAnsi="Calibri" w:cs="Calibri"/>
          <w:b/>
          <w:bCs/>
          <w:u w:val="single"/>
          <w:lang w:eastAsia="en-US"/>
        </w:rPr>
        <w:t xml:space="preserve"> </w:t>
      </w:r>
      <w:r w:rsidRPr="006C704C">
        <w:rPr>
          <w:rFonts w:ascii="Calibri" w:eastAsia="Cambria" w:hAnsi="Calibri" w:cs="Calibri"/>
          <w:b/>
          <w:bCs/>
          <w:highlight w:val="yellow"/>
          <w:u w:val="single"/>
          <w:lang w:eastAsia="en-US"/>
        </w:rPr>
        <w:t>multilateral</w:t>
      </w:r>
      <w:r w:rsidRPr="006C704C">
        <w:rPr>
          <w:rFonts w:ascii="Calibri" w:eastAsia="Cambria" w:hAnsi="Calibri" w:cs="Calibri"/>
          <w:b/>
          <w:bCs/>
          <w:u w:val="single"/>
          <w:lang w:eastAsia="en-US"/>
        </w:rPr>
        <w:t xml:space="preserve"> (between several parties) and a treaty is usually </w:t>
      </w:r>
      <w:r w:rsidRPr="006C704C">
        <w:rPr>
          <w:rFonts w:ascii="Calibri" w:eastAsia="Cambria" w:hAnsi="Calibri" w:cs="Calibri"/>
          <w:b/>
          <w:bCs/>
          <w:highlight w:val="yellow"/>
          <w:u w:val="single"/>
          <w:lang w:eastAsia="en-US"/>
        </w:rPr>
        <w:t>only binding on the parties</w:t>
      </w:r>
      <w:r w:rsidRPr="006C704C">
        <w:rPr>
          <w:rFonts w:ascii="Calibri" w:eastAsia="Cambria" w:hAnsi="Calibri" w:cs="Calibri"/>
          <w:b/>
          <w:bCs/>
          <w:u w:val="single"/>
          <w:lang w:eastAsia="en-US"/>
        </w:rPr>
        <w:t xml:space="preserve"> to the agreement.</w:t>
      </w:r>
      <w:r w:rsidRPr="006C704C">
        <w:rPr>
          <w:rFonts w:ascii="Calibri" w:eastAsia="Cambria" w:hAnsi="Calibri" w:cs="Calibri"/>
          <w:sz w:val="16"/>
          <w:lang w:eastAsia="en-US"/>
        </w:rPr>
        <w:t xml:space="preserve"> An agreement "enters into force" when the terms for entry into force as specified in the agreement are met. Bilateral treaties usually enter into force when </w:t>
      </w:r>
      <w:r w:rsidRPr="006C704C">
        <w:rPr>
          <w:rFonts w:ascii="Calibri" w:eastAsia="Cambria" w:hAnsi="Calibri" w:cs="Calibri"/>
          <w:highlight w:val="yellow"/>
          <w:u w:val="single"/>
          <w:lang w:eastAsia="en-US"/>
        </w:rPr>
        <w:t>both parties agree to be bound</w:t>
      </w:r>
      <w:r w:rsidRPr="006C704C">
        <w:rPr>
          <w:rFonts w:ascii="Calibri" w:eastAsia="Cambria" w:hAnsi="Calibri" w:cs="Calibri"/>
          <w:u w:val="single"/>
          <w:lang w:eastAsia="en-US"/>
        </w:rPr>
        <w:t xml:space="preserve"> as of a certain date.</w:t>
      </w:r>
    </w:p>
    <w:p w14:paraId="1054F87B" w14:textId="77777777" w:rsidR="006C704C" w:rsidRPr="006C704C" w:rsidRDefault="006C704C" w:rsidP="006C704C">
      <w:pPr>
        <w:keepNext/>
        <w:keepLines/>
        <w:spacing w:before="40" w:after="0"/>
        <w:outlineLvl w:val="3"/>
        <w:rPr>
          <w:rFonts w:ascii="Calibri" w:eastAsia="MS Gothic" w:hAnsi="Calibri" w:cs="Times New Roman"/>
          <w:b/>
          <w:iCs/>
          <w:sz w:val="26"/>
          <w:lang w:eastAsia="en-US"/>
        </w:rPr>
      </w:pPr>
      <w:r w:rsidRPr="006C704C">
        <w:rPr>
          <w:rFonts w:ascii="Calibri" w:eastAsia="MS Gothic" w:hAnsi="Calibri" w:cs="Times New Roman"/>
          <w:b/>
          <w:iCs/>
          <w:sz w:val="26"/>
          <w:lang w:eastAsia="en-US"/>
        </w:rPr>
        <w:t>The CP competes – they had complete control over how and who implements the aff, especially in this topic since the actor was not specified in the resolution. The actor is a key, debatable element and a change poses an opportunity cost, which is sufficient for competition.</w:t>
      </w:r>
    </w:p>
    <w:p w14:paraId="26CD325E" w14:textId="77777777" w:rsidR="006C704C" w:rsidRPr="006C704C" w:rsidRDefault="006C704C" w:rsidP="006C704C">
      <w:pPr>
        <w:keepNext/>
        <w:keepLines/>
        <w:spacing w:before="40" w:after="0"/>
        <w:outlineLvl w:val="3"/>
        <w:rPr>
          <w:rFonts w:ascii="Calibri" w:eastAsia="MS Gothic" w:hAnsi="Calibri" w:cs="Times New Roman"/>
          <w:b/>
          <w:iCs/>
          <w:sz w:val="26"/>
          <w:lang w:eastAsia="en-US"/>
        </w:rPr>
      </w:pPr>
      <w:r w:rsidRPr="006C704C">
        <w:rPr>
          <w:rFonts w:ascii="Calibri" w:eastAsia="MS Gothic" w:hAnsi="Calibri" w:cs="Times New Roman"/>
          <w:b/>
          <w:iCs/>
          <w:sz w:val="26"/>
          <w:lang w:eastAsia="en-US"/>
        </w:rPr>
        <w:t>COPUOS has jurisdiction and has passed treaties on similar topics in the past</w:t>
      </w:r>
    </w:p>
    <w:p w14:paraId="29121605" w14:textId="77777777" w:rsidR="006C704C" w:rsidRPr="006C704C" w:rsidRDefault="006C704C" w:rsidP="006C704C">
      <w:pPr>
        <w:rPr>
          <w:rFonts w:ascii="Calibri" w:eastAsia="Cambria" w:hAnsi="Calibri" w:cs="Calibri"/>
          <w:b/>
          <w:bCs/>
          <w:sz w:val="26"/>
          <w:lang w:eastAsia="en-US"/>
        </w:rPr>
      </w:pPr>
      <w:r w:rsidRPr="006C704C">
        <w:rPr>
          <w:rFonts w:ascii="Calibri" w:eastAsia="Cambria" w:hAnsi="Calibri" w:cs="Calibri"/>
          <w:b/>
          <w:bCs/>
          <w:sz w:val="26"/>
          <w:lang w:eastAsia="en-US"/>
        </w:rPr>
        <w:t xml:space="preserve">UNOOSA </w:t>
      </w:r>
    </w:p>
    <w:p w14:paraId="35E37770" w14:textId="77777777" w:rsidR="006C704C" w:rsidRPr="006C704C" w:rsidRDefault="006C704C" w:rsidP="006C704C">
      <w:pPr>
        <w:rPr>
          <w:rFonts w:ascii="Calibri" w:eastAsia="Cambria" w:hAnsi="Calibri" w:cs="Calibri"/>
          <w:lang w:eastAsia="en-US"/>
        </w:rPr>
      </w:pPr>
      <w:r w:rsidRPr="006C704C">
        <w:rPr>
          <w:rFonts w:ascii="Calibri" w:eastAsia="Cambria" w:hAnsi="Calibri" w:cs="Calibri"/>
          <w:lang w:eastAsia="en-US"/>
        </w:rPr>
        <w:t xml:space="preserve">UNOOSA (united nations outer space committee), 2021 (no date but written about the 2021 conference), "COPUOS 2021 Session," UNOOSA, </w:t>
      </w:r>
      <w:hyperlink r:id="rId37" w:history="1">
        <w:r w:rsidRPr="006C704C">
          <w:rPr>
            <w:rFonts w:ascii="Calibri" w:eastAsia="Cambria" w:hAnsi="Calibri" w:cs="Calibri"/>
            <w:lang w:eastAsia="en-US"/>
          </w:rPr>
          <w:t>https://www.unoosa.org/oosa/en/ourwork/copuos/index.html</w:t>
        </w:r>
      </w:hyperlink>
      <w:r w:rsidRPr="006C704C">
        <w:rPr>
          <w:rFonts w:ascii="Calibri" w:eastAsia="Cambria" w:hAnsi="Calibri" w:cs="Calibri"/>
          <w:lang w:eastAsia="en-US"/>
        </w:rPr>
        <w:t xml:space="preserve">  // HW AW</w:t>
      </w:r>
    </w:p>
    <w:p w14:paraId="7269D14F" w14:textId="77777777" w:rsidR="006C704C" w:rsidRPr="006C704C" w:rsidRDefault="006C704C" w:rsidP="006C704C">
      <w:pPr>
        <w:rPr>
          <w:rFonts w:ascii="Calibri" w:eastAsia="Cambria" w:hAnsi="Calibri" w:cs="Calibri"/>
          <w:sz w:val="16"/>
          <w:lang w:eastAsia="en-US"/>
        </w:rPr>
      </w:pPr>
      <w:r w:rsidRPr="006C704C">
        <w:rPr>
          <w:rFonts w:ascii="Calibri" w:eastAsia="Cambria" w:hAnsi="Calibri" w:cs="Calibri"/>
          <w:sz w:val="16"/>
          <w:lang w:eastAsia="en-US"/>
        </w:rPr>
        <w:t>The Committee on the Peaceful Uses of Outer Space (</w:t>
      </w:r>
      <w:r w:rsidRPr="006C704C">
        <w:rPr>
          <w:rFonts w:ascii="Calibri" w:eastAsia="Cambria" w:hAnsi="Calibri" w:cs="Calibri"/>
          <w:highlight w:val="yellow"/>
          <w:u w:val="single"/>
          <w:lang w:eastAsia="en-US"/>
        </w:rPr>
        <w:t>COPUOS</w:t>
      </w:r>
      <w:r w:rsidRPr="006C704C">
        <w:rPr>
          <w:rFonts w:ascii="Calibri" w:eastAsia="Cambria" w:hAnsi="Calibri" w:cs="Calibri"/>
          <w:sz w:val="16"/>
          <w:lang w:eastAsia="en-US"/>
        </w:rPr>
        <w:t xml:space="preserve">) was set up by the General Assembly in 1959 to </w:t>
      </w:r>
      <w:r w:rsidRPr="006C704C">
        <w:rPr>
          <w:rFonts w:ascii="Calibri" w:eastAsia="Cambria" w:hAnsi="Calibri" w:cs="Calibri"/>
          <w:highlight w:val="yellow"/>
          <w:u w:val="single"/>
          <w:lang w:eastAsia="en-US"/>
        </w:rPr>
        <w:t>govern</w:t>
      </w:r>
      <w:r w:rsidRPr="006C704C">
        <w:rPr>
          <w:rFonts w:ascii="Calibri" w:eastAsia="Cambria" w:hAnsi="Calibri" w:cs="Calibri"/>
          <w:u w:val="single"/>
          <w:lang w:eastAsia="en-US"/>
        </w:rPr>
        <w:t xml:space="preserve"> the </w:t>
      </w:r>
      <w:r w:rsidRPr="006C704C">
        <w:rPr>
          <w:rFonts w:ascii="Calibri" w:eastAsia="Cambria" w:hAnsi="Calibri" w:cs="Calibri"/>
          <w:highlight w:val="yellow"/>
          <w:u w:val="single"/>
          <w:lang w:eastAsia="en-US"/>
        </w:rPr>
        <w:t>exploration</w:t>
      </w:r>
      <w:r w:rsidRPr="006C704C">
        <w:rPr>
          <w:rFonts w:ascii="Calibri" w:eastAsia="Cambria" w:hAnsi="Calibri" w:cs="Calibri"/>
          <w:u w:val="single"/>
          <w:lang w:eastAsia="en-US"/>
        </w:rPr>
        <w:t xml:space="preserve"> and use of space for the benefit of all humanity: for peace, security and development</w:t>
      </w:r>
      <w:r w:rsidRPr="006C704C">
        <w:rPr>
          <w:rFonts w:ascii="Calibri" w:eastAsia="Cambria" w:hAnsi="Calibri" w:cs="Calibri"/>
          <w:sz w:val="16"/>
          <w:lang w:eastAsia="en-US"/>
        </w:rPr>
        <w:t xml:space="preserve">. The Committee was tasked with </w:t>
      </w:r>
      <w:r w:rsidRPr="006C704C">
        <w:rPr>
          <w:rFonts w:ascii="Calibri" w:eastAsia="Cambria" w:hAnsi="Calibri" w:cs="Calibri"/>
          <w:u w:val="single"/>
          <w:lang w:eastAsia="en-US"/>
        </w:rPr>
        <w:t xml:space="preserve">reviewing </w:t>
      </w:r>
      <w:r w:rsidRPr="006C704C">
        <w:rPr>
          <w:rFonts w:ascii="Calibri" w:eastAsia="Cambria" w:hAnsi="Calibri" w:cs="Calibri"/>
          <w:highlight w:val="yellow"/>
          <w:u w:val="single"/>
          <w:lang w:eastAsia="en-US"/>
        </w:rPr>
        <w:t>international cooperation</w:t>
      </w:r>
      <w:r w:rsidRPr="006C704C">
        <w:rPr>
          <w:rFonts w:ascii="Calibri" w:eastAsia="Cambria" w:hAnsi="Calibri" w:cs="Calibri"/>
          <w:u w:val="single"/>
          <w:lang w:eastAsia="en-US"/>
        </w:rPr>
        <w:t xml:space="preserve"> in peaceful uses of outer space, studying space-related activities that could be undertaken by the United Nations, encouraging space research programmes, and </w:t>
      </w:r>
      <w:r w:rsidRPr="006C704C">
        <w:rPr>
          <w:rFonts w:ascii="Calibri" w:eastAsia="Cambria" w:hAnsi="Calibri" w:cs="Calibri"/>
          <w:b/>
          <w:bCs/>
          <w:highlight w:val="yellow"/>
          <w:u w:val="single"/>
          <w:lang w:eastAsia="en-US"/>
        </w:rPr>
        <w:t>studying</w:t>
      </w:r>
      <w:r w:rsidRPr="006C704C">
        <w:rPr>
          <w:rFonts w:ascii="Calibri" w:eastAsia="Cambria" w:hAnsi="Calibri" w:cs="Calibri"/>
          <w:b/>
          <w:bCs/>
          <w:u w:val="single"/>
          <w:lang w:eastAsia="en-US"/>
        </w:rPr>
        <w:t xml:space="preserve"> </w:t>
      </w:r>
      <w:r w:rsidRPr="006C704C">
        <w:rPr>
          <w:rFonts w:ascii="Calibri" w:eastAsia="Cambria" w:hAnsi="Calibri" w:cs="Calibri"/>
          <w:b/>
          <w:bCs/>
          <w:highlight w:val="yellow"/>
          <w:u w:val="single"/>
          <w:lang w:eastAsia="en-US"/>
        </w:rPr>
        <w:t>legal problems</w:t>
      </w:r>
      <w:r w:rsidRPr="006C704C">
        <w:rPr>
          <w:rFonts w:ascii="Calibri" w:eastAsia="Cambria" w:hAnsi="Calibri" w:cs="Calibri"/>
          <w:b/>
          <w:bCs/>
          <w:u w:val="single"/>
          <w:lang w:eastAsia="en-US"/>
        </w:rPr>
        <w:t xml:space="preserve"> arising from the exploration of outer space</w:t>
      </w:r>
      <w:r w:rsidRPr="006C704C">
        <w:rPr>
          <w:rFonts w:ascii="Calibri" w:eastAsia="Cambria" w:hAnsi="Calibri" w:cs="Calibri"/>
          <w:sz w:val="16"/>
          <w:lang w:eastAsia="en-US"/>
        </w:rPr>
        <w:t xml:space="preserve">. The Committee was </w:t>
      </w:r>
      <w:r w:rsidRPr="006C704C">
        <w:rPr>
          <w:rFonts w:ascii="Calibri" w:eastAsia="Cambria" w:hAnsi="Calibri" w:cs="Calibri"/>
          <w:b/>
          <w:bCs/>
          <w:u w:val="single"/>
          <w:lang w:eastAsia="en-US"/>
        </w:rPr>
        <w:t xml:space="preserve">instrumental in the </w:t>
      </w:r>
      <w:r w:rsidRPr="006C704C">
        <w:rPr>
          <w:rFonts w:ascii="Calibri" w:eastAsia="Cambria" w:hAnsi="Calibri" w:cs="Calibri"/>
          <w:b/>
          <w:bCs/>
          <w:highlight w:val="yellow"/>
          <w:u w:val="single"/>
          <w:lang w:eastAsia="en-US"/>
        </w:rPr>
        <w:t>creation</w:t>
      </w:r>
      <w:r w:rsidRPr="006C704C">
        <w:rPr>
          <w:rFonts w:ascii="Calibri" w:eastAsia="Cambria" w:hAnsi="Calibri" w:cs="Calibri"/>
          <w:b/>
          <w:bCs/>
          <w:u w:val="single"/>
          <w:lang w:eastAsia="en-US"/>
        </w:rPr>
        <w:t xml:space="preserve"> </w:t>
      </w:r>
      <w:r w:rsidRPr="006C704C">
        <w:rPr>
          <w:rFonts w:ascii="Calibri" w:eastAsia="Cambria" w:hAnsi="Calibri" w:cs="Calibri"/>
          <w:b/>
          <w:bCs/>
          <w:highlight w:val="yellow"/>
          <w:u w:val="single"/>
          <w:lang w:eastAsia="en-US"/>
        </w:rPr>
        <w:t>of</w:t>
      </w:r>
      <w:r w:rsidRPr="006C704C">
        <w:rPr>
          <w:rFonts w:ascii="Calibri" w:eastAsia="Cambria" w:hAnsi="Calibri" w:cs="Calibri"/>
          <w:b/>
          <w:bCs/>
          <w:u w:val="single"/>
          <w:lang w:eastAsia="en-US"/>
        </w:rPr>
        <w:t xml:space="preserve"> the five </w:t>
      </w:r>
      <w:r w:rsidRPr="006C704C">
        <w:rPr>
          <w:rFonts w:ascii="Calibri" w:eastAsia="Cambria" w:hAnsi="Calibri" w:cs="Calibri"/>
          <w:b/>
          <w:bCs/>
          <w:highlight w:val="yellow"/>
          <w:u w:val="single"/>
          <w:lang w:eastAsia="en-US"/>
        </w:rPr>
        <w:t>treaties</w:t>
      </w:r>
      <w:r w:rsidRPr="006C704C">
        <w:rPr>
          <w:rFonts w:ascii="Calibri" w:eastAsia="Cambria" w:hAnsi="Calibri" w:cs="Calibri"/>
          <w:b/>
          <w:bCs/>
          <w:u w:val="single"/>
          <w:lang w:eastAsia="en-US"/>
        </w:rPr>
        <w:t xml:space="preserve"> and five principles of outer space</w:t>
      </w:r>
      <w:r w:rsidRPr="006C704C">
        <w:rPr>
          <w:rFonts w:ascii="Calibri" w:eastAsia="Cambria" w:hAnsi="Calibri" w:cs="Calibri"/>
          <w:sz w:val="16"/>
          <w:lang w:eastAsia="en-US"/>
        </w:rPr>
        <w:t xml:space="preserve">. </w:t>
      </w:r>
      <w:r w:rsidRPr="006C704C">
        <w:rPr>
          <w:rFonts w:ascii="Calibri" w:eastAsia="Cambria" w:hAnsi="Calibri" w:cs="Calibri"/>
          <w:u w:val="single"/>
          <w:lang w:eastAsia="en-US"/>
        </w:rPr>
        <w:t xml:space="preserve">International cooperation in space exploration and the use of space technology applications to </w:t>
      </w:r>
      <w:r w:rsidRPr="006C704C">
        <w:rPr>
          <w:rFonts w:ascii="Calibri" w:eastAsia="Cambria" w:hAnsi="Calibri" w:cs="Calibri"/>
          <w:highlight w:val="yellow"/>
          <w:u w:val="single"/>
          <w:lang w:eastAsia="en-US"/>
        </w:rPr>
        <w:t xml:space="preserve">meet global </w:t>
      </w:r>
      <w:r w:rsidRPr="006C704C">
        <w:rPr>
          <w:rFonts w:ascii="Calibri" w:eastAsia="Cambria" w:hAnsi="Calibri" w:cs="Calibri"/>
          <w:u w:val="single"/>
          <w:lang w:eastAsia="en-US"/>
        </w:rPr>
        <w:t xml:space="preserve">development </w:t>
      </w:r>
      <w:r w:rsidRPr="006C704C">
        <w:rPr>
          <w:rFonts w:ascii="Calibri" w:eastAsia="Cambria" w:hAnsi="Calibri" w:cs="Calibri"/>
          <w:highlight w:val="yellow"/>
          <w:u w:val="single"/>
          <w:lang w:eastAsia="en-US"/>
        </w:rPr>
        <w:t>goals</w:t>
      </w:r>
      <w:r w:rsidRPr="006C704C">
        <w:rPr>
          <w:rFonts w:ascii="Calibri" w:eastAsia="Cambria" w:hAnsi="Calibri" w:cs="Calibri"/>
          <w:u w:val="single"/>
          <w:lang w:eastAsia="en-US"/>
        </w:rPr>
        <w:t xml:space="preserve"> are discussed in the Committee every year.</w:t>
      </w:r>
      <w:r w:rsidRPr="006C704C">
        <w:rPr>
          <w:rFonts w:ascii="Calibri" w:eastAsia="Cambria" w:hAnsi="Calibri" w:cs="Calibri"/>
          <w:sz w:val="16"/>
          <w:lang w:eastAsia="en-US"/>
        </w:rPr>
        <w:t xml:space="preserve"> Owing to rapid advances in space technology, the space agenda is constantly evolving. The Committee therefore </w:t>
      </w:r>
      <w:r w:rsidRPr="006C704C">
        <w:rPr>
          <w:rFonts w:ascii="Calibri" w:eastAsia="Cambria" w:hAnsi="Calibri" w:cs="Calibri"/>
          <w:u w:val="single"/>
          <w:lang w:eastAsia="en-US"/>
        </w:rPr>
        <w:t>provides a unique platform at the global level to monitor and discuss these developments</w:t>
      </w:r>
      <w:r w:rsidRPr="006C704C">
        <w:rPr>
          <w:rFonts w:ascii="Calibri" w:eastAsia="Cambria" w:hAnsi="Calibri" w:cs="Calibri"/>
          <w:sz w:val="16"/>
          <w:lang w:eastAsia="en-US"/>
        </w:rPr>
        <w:t xml:space="preserve">. The Committee has two subsidiary bodies: the </w:t>
      </w:r>
      <w:hyperlink r:id="rId38" w:history="1">
        <w:r w:rsidRPr="006C704C">
          <w:rPr>
            <w:rFonts w:ascii="Calibri" w:eastAsia="Cambria" w:hAnsi="Calibri" w:cs="Calibri"/>
            <w:sz w:val="16"/>
            <w:lang w:eastAsia="en-US"/>
          </w:rPr>
          <w:t>Scientific and Technical Subcommittee</w:t>
        </w:r>
      </w:hyperlink>
      <w:r w:rsidRPr="006C704C">
        <w:rPr>
          <w:rFonts w:ascii="Calibri" w:eastAsia="Cambria" w:hAnsi="Calibri" w:cs="Calibri"/>
          <w:sz w:val="16"/>
          <w:lang w:eastAsia="en-US"/>
        </w:rPr>
        <w:t xml:space="preserve">, and </w:t>
      </w:r>
      <w:r w:rsidRPr="006C704C">
        <w:rPr>
          <w:rFonts w:ascii="Calibri" w:eastAsia="Cambria" w:hAnsi="Calibri" w:cs="Calibri"/>
          <w:u w:val="single"/>
          <w:lang w:eastAsia="en-US"/>
        </w:rPr>
        <w:t xml:space="preserve">the </w:t>
      </w:r>
      <w:hyperlink r:id="rId39" w:history="1">
        <w:r w:rsidRPr="006C704C">
          <w:rPr>
            <w:rFonts w:ascii="Calibri" w:eastAsia="Cambria" w:hAnsi="Calibri" w:cs="Calibri"/>
            <w:highlight w:val="yellow"/>
            <w:u w:val="single"/>
            <w:lang w:eastAsia="en-US"/>
          </w:rPr>
          <w:t>Legal Subcommittee</w:t>
        </w:r>
      </w:hyperlink>
      <w:r w:rsidRPr="006C704C">
        <w:rPr>
          <w:rFonts w:ascii="Calibri" w:eastAsia="Cambria" w:hAnsi="Calibri" w:cs="Calibri"/>
          <w:sz w:val="16"/>
          <w:highlight w:val="yellow"/>
          <w:lang w:eastAsia="en-US"/>
        </w:rPr>
        <w:t>,</w:t>
      </w:r>
      <w:r w:rsidRPr="006C704C">
        <w:rPr>
          <w:rFonts w:ascii="Calibri" w:eastAsia="Cambria" w:hAnsi="Calibri" w:cs="Calibri"/>
          <w:sz w:val="16"/>
          <w:lang w:eastAsia="en-US"/>
        </w:rPr>
        <w:t xml:space="preserve"> both established in 1961. The Committee reports to the </w:t>
      </w:r>
      <w:hyperlink r:id="rId40" w:history="1">
        <w:r w:rsidRPr="006C704C">
          <w:rPr>
            <w:rFonts w:ascii="Calibri" w:eastAsia="Cambria" w:hAnsi="Calibri" w:cs="Calibri"/>
            <w:sz w:val="16"/>
            <w:lang w:eastAsia="en-US"/>
          </w:rPr>
          <w:t>Fourth Committee of the General Assembly</w:t>
        </w:r>
      </w:hyperlink>
      <w:r w:rsidRPr="006C704C">
        <w:rPr>
          <w:rFonts w:ascii="Calibri" w:eastAsia="Cambria" w:hAnsi="Calibri" w:cs="Calibri"/>
          <w:sz w:val="16"/>
          <w:lang w:eastAsia="en-US"/>
        </w:rPr>
        <w:t xml:space="preserve">, which adopts an annual resolution on international cooperation in the peaceful uses of outer space. </w:t>
      </w:r>
    </w:p>
    <w:p w14:paraId="608FCACB" w14:textId="77777777" w:rsidR="006C704C" w:rsidRPr="006C704C" w:rsidRDefault="006C704C" w:rsidP="006C704C">
      <w:pPr>
        <w:keepNext/>
        <w:keepLines/>
        <w:spacing w:before="40" w:after="0"/>
        <w:outlineLvl w:val="3"/>
        <w:rPr>
          <w:rFonts w:ascii="Calibri" w:eastAsia="MS Mincho" w:hAnsi="Calibri" w:cs="Calibri"/>
          <w:b/>
          <w:iCs/>
          <w:sz w:val="26"/>
          <w:szCs w:val="24"/>
          <w:lang w:eastAsia="en-US"/>
        </w:rPr>
      </w:pPr>
      <w:r w:rsidRPr="006C704C">
        <w:rPr>
          <w:rFonts w:ascii="Calibri" w:eastAsia="MS Gothic" w:hAnsi="Calibri" w:cs="Times New Roman"/>
          <w:bCs/>
          <w:iCs/>
          <w:sz w:val="26"/>
          <w:lang w:eastAsia="en-US"/>
        </w:rPr>
        <w:t>COPUOS is losing legitimacy due to an inability to reach consensus and thereby pass policies – the plan restores faith,</w:t>
      </w:r>
      <w:r w:rsidRPr="006C704C">
        <w:rPr>
          <w:rFonts w:ascii="Calibri" w:eastAsia="MS Mincho" w:hAnsi="Calibri" w:cs="Calibri"/>
          <w:bCs/>
          <w:iCs/>
          <w:sz w:val="26"/>
          <w:szCs w:val="24"/>
          <w:lang w:eastAsia="en-US"/>
        </w:rPr>
        <w:t xml:space="preserve"> discourages weak agreements, solves space debris, sustainability, and security issues</w:t>
      </w:r>
    </w:p>
    <w:p w14:paraId="0763BAC5" w14:textId="77777777" w:rsidR="006C704C" w:rsidRPr="006C704C" w:rsidRDefault="006C704C" w:rsidP="006C704C">
      <w:pPr>
        <w:rPr>
          <w:rFonts w:ascii="Calibri" w:eastAsia="Cambria" w:hAnsi="Calibri" w:cs="Calibri"/>
          <w:b/>
          <w:bCs/>
          <w:sz w:val="26"/>
          <w:lang w:eastAsia="en-US"/>
        </w:rPr>
      </w:pPr>
      <w:r w:rsidRPr="006C704C">
        <w:rPr>
          <w:rFonts w:ascii="Calibri" w:eastAsia="Cambria" w:hAnsi="Calibri" w:cs="Calibri"/>
          <w:b/>
          <w:bCs/>
          <w:sz w:val="26"/>
          <w:lang w:eastAsia="en-US"/>
        </w:rPr>
        <w:t>Masson-Zwaan 19</w:t>
      </w:r>
    </w:p>
    <w:p w14:paraId="1800D60F" w14:textId="77777777" w:rsidR="006C704C" w:rsidRPr="006C704C" w:rsidRDefault="006C704C" w:rsidP="006C704C">
      <w:pPr>
        <w:rPr>
          <w:rFonts w:ascii="Calibri" w:eastAsia="Cambria" w:hAnsi="Calibri" w:cs="Calibri"/>
          <w:lang w:eastAsia="en-US"/>
        </w:rPr>
      </w:pPr>
      <w:r w:rsidRPr="006C704C">
        <w:rPr>
          <w:rFonts w:ascii="Calibri" w:eastAsia="Cambria" w:hAnsi="Calibri" w:cs="Calibri"/>
          <w:lang w:eastAsia="en-US"/>
        </w:rPr>
        <w:t>Tanja Masson-Zwaan (deputy director of institute of air and space at Leiden University), 2019, "SYNOPSIS ON THE NEW SPACE RACE: NEW STATES IN SPACE " Cambridge, https://www.cambridge.org/core/services/aop-cambridge-core/content/view/E68383DE71B60A711EE1E4578CA303A8/S2398772319000138a.pdf/new_states_in_space.pdf, // HW AW</w:t>
      </w:r>
    </w:p>
    <w:p w14:paraId="7320C3A7" w14:textId="77777777" w:rsidR="006C704C" w:rsidRPr="006C704C" w:rsidRDefault="006C704C" w:rsidP="006C704C">
      <w:pPr>
        <w:rPr>
          <w:rFonts w:ascii="Calibri" w:eastAsia="Cambria" w:hAnsi="Calibri" w:cs="Calibri"/>
          <w:sz w:val="16"/>
          <w:lang w:eastAsia="en-US"/>
        </w:rPr>
      </w:pPr>
      <w:r w:rsidRPr="006C704C">
        <w:rPr>
          <w:rFonts w:ascii="Calibri" w:eastAsia="Cambria" w:hAnsi="Calibri" w:cs="Calibri"/>
          <w:sz w:val="16"/>
          <w:lang w:eastAsia="en-US"/>
        </w:rPr>
        <w:t>The “</w:t>
      </w:r>
      <w:r w:rsidRPr="006C704C">
        <w:rPr>
          <w:rFonts w:ascii="Calibri" w:eastAsia="Cambria" w:hAnsi="Calibri" w:cs="Calibri"/>
          <w:u w:val="single"/>
          <w:lang w:eastAsia="en-US"/>
        </w:rPr>
        <w:t>old” space race</w:t>
      </w:r>
      <w:r w:rsidRPr="006C704C">
        <w:rPr>
          <w:rFonts w:ascii="Calibri" w:eastAsia="Cambria" w:hAnsi="Calibri" w:cs="Calibri"/>
          <w:sz w:val="16"/>
          <w:lang w:eastAsia="en-US"/>
        </w:rPr>
        <w:t xml:space="preserve"> started in 1957 and involved mainly the United States and the Soviet Union. These states </w:t>
      </w:r>
      <w:r w:rsidRPr="006C704C">
        <w:rPr>
          <w:rFonts w:ascii="Calibri" w:eastAsia="Cambria" w:hAnsi="Calibri" w:cs="Calibri"/>
          <w:u w:val="single"/>
          <w:lang w:eastAsia="en-US"/>
        </w:rPr>
        <w:t>led the development of</w:t>
      </w:r>
      <w:r w:rsidRPr="006C704C">
        <w:rPr>
          <w:rFonts w:ascii="Calibri" w:eastAsia="Cambria" w:hAnsi="Calibri" w:cs="Calibri"/>
          <w:sz w:val="16"/>
          <w:lang w:eastAsia="en-US"/>
        </w:rPr>
        <w:t xml:space="preserve"> the initial international agreements adopted in the framework of the UN Committee on the Peaceful Uses of Outer Space (</w:t>
      </w:r>
      <w:r w:rsidRPr="006C704C">
        <w:rPr>
          <w:rFonts w:ascii="Calibri" w:eastAsia="Cambria" w:hAnsi="Calibri" w:cs="Calibri"/>
          <w:highlight w:val="yellow"/>
          <w:u w:val="single"/>
          <w:lang w:eastAsia="en-US"/>
        </w:rPr>
        <w:t>COPUOS</w:t>
      </w:r>
      <w:r w:rsidRPr="006C704C">
        <w:rPr>
          <w:rFonts w:ascii="Calibri" w:eastAsia="Cambria" w:hAnsi="Calibri" w:cs="Calibri"/>
          <w:sz w:val="16"/>
          <w:lang w:eastAsia="en-US"/>
        </w:rPr>
        <w:t xml:space="preserve">).1 Within less than two decades, between 1967 and 1984, </w:t>
      </w:r>
      <w:r w:rsidRPr="006C704C">
        <w:rPr>
          <w:rFonts w:ascii="Calibri" w:eastAsia="Cambria" w:hAnsi="Calibri" w:cs="Calibri"/>
          <w:u w:val="single"/>
          <w:lang w:eastAsia="en-US"/>
        </w:rPr>
        <w:t>five international treaties</w:t>
      </w:r>
      <w:r w:rsidRPr="006C704C">
        <w:rPr>
          <w:rFonts w:ascii="Calibri" w:eastAsia="Cambria" w:hAnsi="Calibri" w:cs="Calibri"/>
          <w:sz w:val="16"/>
          <w:lang w:eastAsia="en-US"/>
        </w:rPr>
        <w:t xml:space="preserve"> were adopted and entered into force.2 At the time, COPUOS had </w:t>
      </w:r>
      <w:r w:rsidRPr="006C704C">
        <w:rPr>
          <w:rFonts w:ascii="Calibri" w:eastAsia="Cambria" w:hAnsi="Calibri" w:cs="Calibri"/>
          <w:u w:val="single"/>
          <w:lang w:eastAsia="en-US"/>
        </w:rPr>
        <w:t xml:space="preserve">less than </w:t>
      </w:r>
      <w:r w:rsidRPr="006C704C">
        <w:rPr>
          <w:rFonts w:ascii="Calibri" w:eastAsia="Cambria" w:hAnsi="Calibri" w:cs="Calibri"/>
          <w:highlight w:val="yellow"/>
          <w:u w:val="single"/>
          <w:lang w:eastAsia="en-US"/>
        </w:rPr>
        <w:t>twenty-five member states</w:t>
      </w:r>
      <w:r w:rsidRPr="006C704C">
        <w:rPr>
          <w:rFonts w:ascii="Calibri" w:eastAsia="Cambria" w:hAnsi="Calibri" w:cs="Calibri"/>
          <w:sz w:val="16"/>
          <w:lang w:eastAsia="en-US"/>
        </w:rPr>
        <w:t xml:space="preserve"> and agreement was reached relatively easily. </w:t>
      </w:r>
      <w:r w:rsidRPr="006C704C">
        <w:rPr>
          <w:rFonts w:ascii="Calibri" w:eastAsia="Cambria" w:hAnsi="Calibri" w:cs="Calibri"/>
          <w:u w:val="single"/>
          <w:lang w:eastAsia="en-US"/>
        </w:rPr>
        <w:t xml:space="preserve">Gradually, the </w:t>
      </w:r>
      <w:r w:rsidRPr="006C704C">
        <w:rPr>
          <w:rFonts w:ascii="Calibri" w:eastAsia="Cambria" w:hAnsi="Calibri" w:cs="Calibri"/>
          <w:highlight w:val="yellow"/>
          <w:u w:val="single"/>
          <w:lang w:eastAsia="en-US"/>
        </w:rPr>
        <w:t>group of space actors grew</w:t>
      </w:r>
      <w:r w:rsidRPr="006C704C">
        <w:rPr>
          <w:rFonts w:ascii="Calibri" w:eastAsia="Cambria" w:hAnsi="Calibri" w:cs="Calibri"/>
          <w:u w:val="single"/>
          <w:lang w:eastAsia="en-US"/>
        </w:rPr>
        <w:t>, but space activity remained state-centered and involved a relatively small number of states, while private-entity involvement was mostly limited to the telecommunication sector in the United States</w:t>
      </w:r>
      <w:r w:rsidRPr="006C704C">
        <w:rPr>
          <w:rFonts w:ascii="Calibri" w:eastAsia="Cambria" w:hAnsi="Calibri" w:cs="Calibri"/>
          <w:sz w:val="16"/>
          <w:lang w:eastAsia="en-US"/>
        </w:rPr>
        <w:t xml:space="preserve">. </w:t>
      </w:r>
      <w:r w:rsidRPr="006C704C">
        <w:rPr>
          <w:rFonts w:ascii="Calibri" w:eastAsia="Cambria" w:hAnsi="Calibri" w:cs="Calibri"/>
          <w:u w:val="single"/>
          <w:lang w:eastAsia="en-US"/>
        </w:rPr>
        <w:t>Today, the landscape is entirely different.</w:t>
      </w:r>
      <w:r w:rsidRPr="006C704C">
        <w:rPr>
          <w:rFonts w:ascii="Calibri" w:eastAsia="Cambria" w:hAnsi="Calibri" w:cs="Calibri"/>
          <w:sz w:val="16"/>
          <w:lang w:eastAsia="en-US"/>
        </w:rPr>
        <w:t xml:space="preserve"> Not only are more and more states interested and involved in exploring and using outer space, but private entities also have entered the scene, and the </w:t>
      </w:r>
      <w:r w:rsidRPr="006C704C">
        <w:rPr>
          <w:rFonts w:ascii="Calibri" w:eastAsia="Cambria" w:hAnsi="Calibri" w:cs="Calibri"/>
          <w:u w:val="single"/>
          <w:lang w:eastAsia="en-US"/>
        </w:rPr>
        <w:t>trend of privatization and commercialization of space activities is expected to gain more speed in years to come</w:t>
      </w:r>
      <w:r w:rsidRPr="006C704C">
        <w:rPr>
          <w:rFonts w:ascii="Calibri" w:eastAsia="Cambria" w:hAnsi="Calibri" w:cs="Calibri"/>
          <w:sz w:val="16"/>
          <w:lang w:eastAsia="en-US"/>
        </w:rPr>
        <w:t xml:space="preserve">. </w:t>
      </w:r>
      <w:r w:rsidRPr="006C704C">
        <w:rPr>
          <w:rFonts w:ascii="Calibri" w:eastAsia="Cambria" w:hAnsi="Calibri" w:cs="Calibri"/>
          <w:u w:val="single"/>
          <w:lang w:eastAsia="en-US"/>
        </w:rPr>
        <w:t xml:space="preserve">As the number of states active—or wishing to become active—in outer space has grown, so has the </w:t>
      </w:r>
      <w:r w:rsidRPr="006C704C">
        <w:rPr>
          <w:rFonts w:ascii="Calibri" w:eastAsia="Cambria" w:hAnsi="Calibri" w:cs="Calibri"/>
          <w:highlight w:val="yellow"/>
          <w:u w:val="single"/>
          <w:lang w:eastAsia="en-US"/>
        </w:rPr>
        <w:t>membership</w:t>
      </w:r>
      <w:r w:rsidRPr="006C704C">
        <w:rPr>
          <w:rFonts w:ascii="Calibri" w:eastAsia="Cambria" w:hAnsi="Calibri" w:cs="Calibri"/>
          <w:u w:val="single"/>
          <w:lang w:eastAsia="en-US"/>
        </w:rPr>
        <w:t xml:space="preserve"> of COPUOS, which </w:t>
      </w:r>
      <w:r w:rsidRPr="006C704C">
        <w:rPr>
          <w:rFonts w:ascii="Calibri" w:eastAsia="Cambria" w:hAnsi="Calibri" w:cs="Calibri"/>
          <w:highlight w:val="yellow"/>
          <w:u w:val="single"/>
          <w:lang w:eastAsia="en-US"/>
        </w:rPr>
        <w:t>today</w:t>
      </w:r>
      <w:r w:rsidRPr="006C704C">
        <w:rPr>
          <w:rFonts w:ascii="Calibri" w:eastAsia="Cambria" w:hAnsi="Calibri" w:cs="Calibri"/>
          <w:u w:val="single"/>
          <w:lang w:eastAsia="en-US"/>
        </w:rPr>
        <w:t xml:space="preserve"> </w:t>
      </w:r>
      <w:r w:rsidRPr="006C704C">
        <w:rPr>
          <w:rFonts w:ascii="Calibri" w:eastAsia="Cambria" w:hAnsi="Calibri" w:cs="Calibri"/>
          <w:highlight w:val="yellow"/>
          <w:u w:val="single"/>
          <w:lang w:eastAsia="en-US"/>
        </w:rPr>
        <w:t>counts nearly ninety states</w:t>
      </w:r>
      <w:r w:rsidRPr="006C704C">
        <w:rPr>
          <w:rFonts w:ascii="Calibri" w:eastAsia="Cambria" w:hAnsi="Calibri" w:cs="Calibri"/>
          <w:u w:val="single"/>
          <w:lang w:eastAsia="en-US"/>
        </w:rPr>
        <w:t>.</w:t>
      </w:r>
      <w:r w:rsidRPr="006C704C">
        <w:rPr>
          <w:rFonts w:ascii="Calibri" w:eastAsia="Cambria" w:hAnsi="Calibri" w:cs="Calibri"/>
          <w:sz w:val="16"/>
          <w:lang w:eastAsia="en-US"/>
        </w:rPr>
        <w:t xml:space="preserve">3 It has thus </w:t>
      </w:r>
      <w:r w:rsidRPr="006C704C">
        <w:rPr>
          <w:rFonts w:ascii="Calibri" w:eastAsia="Cambria" w:hAnsi="Calibri" w:cs="Calibri"/>
          <w:b/>
          <w:bCs/>
          <w:u w:val="single"/>
          <w:lang w:eastAsia="en-US"/>
        </w:rPr>
        <w:t xml:space="preserve">become more </w:t>
      </w:r>
      <w:r w:rsidRPr="006C704C">
        <w:rPr>
          <w:rFonts w:ascii="Calibri" w:eastAsia="Cambria" w:hAnsi="Calibri" w:cs="Calibri"/>
          <w:b/>
          <w:bCs/>
          <w:highlight w:val="yellow"/>
          <w:u w:val="single"/>
          <w:lang w:eastAsia="en-US"/>
        </w:rPr>
        <w:t>difficult to reach consensus</w:t>
      </w:r>
      <w:r w:rsidRPr="006C704C">
        <w:rPr>
          <w:rFonts w:ascii="Calibri" w:eastAsia="Cambria" w:hAnsi="Calibri" w:cs="Calibri"/>
          <w:b/>
          <w:bCs/>
          <w:u w:val="single"/>
          <w:lang w:eastAsia="en-US"/>
        </w:rPr>
        <w:t xml:space="preserve">, which has been the </w:t>
      </w:r>
      <w:r w:rsidRPr="006C704C">
        <w:rPr>
          <w:rFonts w:ascii="Calibri" w:eastAsia="Cambria" w:hAnsi="Calibri" w:cs="Calibri"/>
          <w:b/>
          <w:bCs/>
          <w:highlight w:val="yellow"/>
          <w:u w:val="single"/>
          <w:lang w:eastAsia="en-US"/>
        </w:rPr>
        <w:t>working method of COPUOS</w:t>
      </w:r>
      <w:r w:rsidRPr="006C704C">
        <w:rPr>
          <w:rFonts w:ascii="Calibri" w:eastAsia="Cambria" w:hAnsi="Calibri" w:cs="Calibri"/>
          <w:b/>
          <w:bCs/>
          <w:u w:val="single"/>
          <w:lang w:eastAsia="en-US"/>
        </w:rPr>
        <w:t xml:space="preserve"> from the start</w:t>
      </w:r>
      <w:r w:rsidRPr="006C704C">
        <w:rPr>
          <w:rFonts w:ascii="Calibri" w:eastAsia="Cambria" w:hAnsi="Calibri" w:cs="Calibri"/>
          <w:sz w:val="16"/>
          <w:lang w:eastAsia="en-US"/>
        </w:rPr>
        <w:t xml:space="preserve">. As a consequence of the growing number and diversity of stakeholders, in recent decades the </w:t>
      </w:r>
      <w:r w:rsidRPr="006C704C">
        <w:rPr>
          <w:rFonts w:ascii="Calibri" w:eastAsia="Cambria" w:hAnsi="Calibri" w:cs="Calibri"/>
          <w:b/>
          <w:bCs/>
          <w:highlight w:val="yellow"/>
          <w:u w:val="single"/>
          <w:lang w:eastAsia="en-US"/>
        </w:rPr>
        <w:t>agreements</w:t>
      </w:r>
      <w:r w:rsidRPr="006C704C">
        <w:rPr>
          <w:rFonts w:ascii="Calibri" w:eastAsia="Cambria" w:hAnsi="Calibri" w:cs="Calibri"/>
          <w:b/>
          <w:bCs/>
          <w:u w:val="single"/>
          <w:lang w:eastAsia="en-US"/>
        </w:rPr>
        <w:t xml:space="preserve"> among states about the use and exploration of outer space have taken the form of principles and other UN resolutions, </w:t>
      </w:r>
      <w:r w:rsidRPr="006C704C">
        <w:rPr>
          <w:rFonts w:ascii="Calibri" w:eastAsia="Cambria" w:hAnsi="Calibri" w:cs="Calibri"/>
          <w:b/>
          <w:bCs/>
          <w:highlight w:val="yellow"/>
          <w:u w:val="single"/>
          <w:lang w:eastAsia="en-US"/>
        </w:rPr>
        <w:t>rather than</w:t>
      </w:r>
      <w:r w:rsidRPr="006C704C">
        <w:rPr>
          <w:rFonts w:ascii="Calibri" w:eastAsia="Cambria" w:hAnsi="Calibri" w:cs="Calibri"/>
          <w:b/>
          <w:bCs/>
          <w:u w:val="single"/>
          <w:lang w:eastAsia="en-US"/>
        </w:rPr>
        <w:t xml:space="preserve"> </w:t>
      </w:r>
      <w:r w:rsidRPr="006C704C">
        <w:rPr>
          <w:rFonts w:ascii="Calibri" w:eastAsia="Cambria" w:hAnsi="Calibri" w:cs="Calibri"/>
          <w:b/>
          <w:bCs/>
          <w:highlight w:val="yellow"/>
          <w:u w:val="single"/>
          <w:lang w:eastAsia="en-US"/>
        </w:rPr>
        <w:t>legally binding treaties</w:t>
      </w:r>
      <w:r w:rsidRPr="006C704C">
        <w:rPr>
          <w:rFonts w:ascii="Calibri" w:eastAsia="Cambria" w:hAnsi="Calibri" w:cs="Calibri"/>
          <w:sz w:val="16"/>
          <w:lang w:eastAsia="en-US"/>
        </w:rPr>
        <w:t xml:space="preserve">. At the same time, a growing number of new topics require states’ attention. With constant advances in technology, new capacities and activities emerge at high speed, such as ever-smaller satellites, large constellations of hundreds or even thousands of satellites, the prospect of suborbital flights, reusable launch vehicles, on-orbit servicing, and the use of resources from asteroids or the Moon. These developments were not foreseen in the early days of space exploration. Although the UN space treaties and resolutions provide the basic legal framework, some form of further elaboration is now needed to provide clear and predictable standards to govern these new activities. Issues such as the </w:t>
      </w:r>
      <w:r w:rsidRPr="006C704C">
        <w:rPr>
          <w:rFonts w:ascii="Calibri" w:eastAsia="Cambria" w:hAnsi="Calibri" w:cs="Calibri"/>
          <w:u w:val="single"/>
          <w:lang w:eastAsia="en-US"/>
        </w:rPr>
        <w:t xml:space="preserve">continuing congestion of outer space, the problems related to the mitigation and </w:t>
      </w:r>
      <w:r w:rsidRPr="006C704C">
        <w:rPr>
          <w:rFonts w:ascii="Calibri" w:eastAsia="Cambria" w:hAnsi="Calibri" w:cs="Calibri"/>
          <w:highlight w:val="yellow"/>
          <w:u w:val="single"/>
          <w:lang w:eastAsia="en-US"/>
        </w:rPr>
        <w:t>remediation of space debris</w:t>
      </w:r>
      <w:r w:rsidRPr="006C704C">
        <w:rPr>
          <w:rFonts w:ascii="Calibri" w:eastAsia="Cambria" w:hAnsi="Calibri" w:cs="Calibri"/>
          <w:u w:val="single"/>
          <w:lang w:eastAsia="en-US"/>
        </w:rPr>
        <w:t xml:space="preserve">, the </w:t>
      </w:r>
      <w:r w:rsidRPr="006C704C">
        <w:rPr>
          <w:rFonts w:ascii="Calibri" w:eastAsia="Cambria" w:hAnsi="Calibri" w:cs="Calibri"/>
          <w:highlight w:val="yellow"/>
          <w:u w:val="single"/>
          <w:lang w:eastAsia="en-US"/>
        </w:rPr>
        <w:t>long-term sustainability</w:t>
      </w:r>
      <w:r w:rsidRPr="006C704C">
        <w:rPr>
          <w:rFonts w:ascii="Calibri" w:eastAsia="Cambria" w:hAnsi="Calibri" w:cs="Calibri"/>
          <w:u w:val="single"/>
          <w:lang w:eastAsia="en-US"/>
        </w:rPr>
        <w:t xml:space="preserve"> of space activities, space traffic management, space </w:t>
      </w:r>
      <w:r w:rsidRPr="006C704C">
        <w:rPr>
          <w:rFonts w:ascii="Calibri" w:eastAsia="Cambria" w:hAnsi="Calibri" w:cs="Calibri"/>
          <w:highlight w:val="yellow"/>
          <w:u w:val="single"/>
          <w:lang w:eastAsia="en-US"/>
        </w:rPr>
        <w:t>situational awareness</w:t>
      </w:r>
      <w:r w:rsidRPr="006C704C">
        <w:rPr>
          <w:rFonts w:ascii="Calibri" w:eastAsia="Cambria" w:hAnsi="Calibri" w:cs="Calibri"/>
          <w:u w:val="single"/>
          <w:lang w:eastAsia="en-US"/>
        </w:rPr>
        <w:t xml:space="preserve">, and the </w:t>
      </w:r>
      <w:r w:rsidRPr="006C704C">
        <w:rPr>
          <w:rFonts w:ascii="Calibri" w:eastAsia="Cambria" w:hAnsi="Calibri" w:cs="Calibri"/>
          <w:highlight w:val="yellow"/>
          <w:u w:val="single"/>
          <w:lang w:eastAsia="en-US"/>
        </w:rPr>
        <w:t xml:space="preserve">security of critical </w:t>
      </w:r>
      <w:r w:rsidRPr="006C704C">
        <w:rPr>
          <w:rFonts w:ascii="Calibri" w:eastAsia="Cambria" w:hAnsi="Calibri" w:cs="Calibri"/>
          <w:u w:val="single"/>
          <w:lang w:eastAsia="en-US"/>
        </w:rPr>
        <w:t xml:space="preserve">space </w:t>
      </w:r>
      <w:r w:rsidRPr="006C704C">
        <w:rPr>
          <w:rFonts w:ascii="Calibri" w:eastAsia="Cambria" w:hAnsi="Calibri" w:cs="Calibri"/>
          <w:highlight w:val="yellow"/>
          <w:u w:val="single"/>
          <w:lang w:eastAsia="en-US"/>
        </w:rPr>
        <w:t>infrastructure</w:t>
      </w:r>
      <w:r w:rsidRPr="006C704C">
        <w:rPr>
          <w:rFonts w:ascii="Calibri" w:eastAsia="Cambria" w:hAnsi="Calibri" w:cs="Calibri"/>
          <w:u w:val="single"/>
          <w:lang w:eastAsia="en-US"/>
        </w:rPr>
        <w:t xml:space="preserve"> will also increasingly </w:t>
      </w:r>
      <w:r w:rsidRPr="006C704C">
        <w:rPr>
          <w:rFonts w:ascii="Calibri" w:eastAsia="Cambria" w:hAnsi="Calibri" w:cs="Calibri"/>
          <w:highlight w:val="yellow"/>
          <w:u w:val="single"/>
          <w:lang w:eastAsia="en-US"/>
        </w:rPr>
        <w:t>require the attention of the international community</w:t>
      </w:r>
      <w:r w:rsidRPr="006C704C">
        <w:rPr>
          <w:rFonts w:ascii="Calibri" w:eastAsia="Cambria" w:hAnsi="Calibri" w:cs="Calibri"/>
          <w:u w:val="single"/>
          <w:lang w:eastAsia="en-US"/>
        </w:rPr>
        <w:t xml:space="preserve"> of states</w:t>
      </w:r>
      <w:r w:rsidRPr="006C704C">
        <w:rPr>
          <w:rFonts w:ascii="Calibri" w:eastAsia="Cambria" w:hAnsi="Calibri" w:cs="Calibri"/>
          <w:sz w:val="16"/>
          <w:lang w:eastAsia="en-US"/>
        </w:rPr>
        <w:t>. In this changed landscape with new states, private entities, new activities, and new concerns, it is useful to look at how emerging space nations view the rules that were laid down in the past, the issues that will require regulation in the future, and whether there are any special concerns that influence their positions.4 The main principles of international space law are embodied in the Outer Space Treaty of 1967 (OST). The treaty has been widely adopted and states have consistently acted in accordance with its principles.5 In addition, states have not publicly contested those principles, proposed amendments, or withdrawn from the treaty. Thus, at least parts of the treaty could be considered to have reached the status of customary international law, meaning that they are binding on all states, including nonparties. The following sections highlight principles that are not likely to be contentious for new space states and then identify current principles and future issues that may raise more concerns.</w:t>
      </w:r>
    </w:p>
    <w:p w14:paraId="4AFEE570" w14:textId="77777777" w:rsidR="006C704C" w:rsidRPr="006C704C" w:rsidRDefault="006C704C" w:rsidP="006C704C">
      <w:pPr>
        <w:keepNext/>
        <w:keepLines/>
        <w:spacing w:before="40" w:after="0"/>
        <w:outlineLvl w:val="3"/>
        <w:rPr>
          <w:rFonts w:ascii="Calibri" w:eastAsia="MS Gothic" w:hAnsi="Calibri" w:cs="Times New Roman"/>
          <w:b/>
          <w:iCs/>
          <w:sz w:val="26"/>
          <w:lang w:eastAsia="en-US"/>
        </w:rPr>
      </w:pPr>
      <w:r w:rsidRPr="006C704C">
        <w:rPr>
          <w:rFonts w:ascii="Calibri" w:eastAsia="MS Gothic" w:hAnsi="Calibri" w:cs="Times New Roman"/>
          <w:b/>
          <w:iCs/>
          <w:sz w:val="26"/>
          <w:lang w:eastAsia="en-US"/>
        </w:rPr>
        <w:t xml:space="preserve">Revitalizing COPUOS solves great power space conflict – </w:t>
      </w:r>
      <w:r w:rsidRPr="006C704C">
        <w:rPr>
          <w:rFonts w:ascii="Calibri" w:eastAsia="MS Gothic" w:hAnsi="Calibri" w:cs="Times New Roman"/>
          <w:b/>
          <w:iCs/>
          <w:sz w:val="26"/>
          <w:u w:val="single"/>
          <w:lang w:eastAsia="en-US"/>
        </w:rPr>
        <w:t xml:space="preserve">it is the single organization that has enough member states, legitimacy, and empirical success to ensure peace </w:t>
      </w:r>
      <w:r w:rsidRPr="006C704C">
        <w:rPr>
          <w:rFonts w:ascii="Calibri" w:eastAsia="MS Gothic" w:hAnsi="Calibri" w:cs="Times New Roman"/>
          <w:b/>
          <w:iCs/>
          <w:sz w:val="26"/>
          <w:lang w:eastAsia="en-US"/>
        </w:rPr>
        <w:t>– it stopped the first space race, it can do it again</w:t>
      </w:r>
    </w:p>
    <w:p w14:paraId="2FB4D89F" w14:textId="77777777" w:rsidR="006C704C" w:rsidRPr="006C704C" w:rsidRDefault="006C704C" w:rsidP="006C704C">
      <w:pPr>
        <w:rPr>
          <w:rFonts w:ascii="Calibri" w:eastAsia="Cambria" w:hAnsi="Calibri" w:cs="Calibri"/>
          <w:lang w:eastAsia="en-US"/>
        </w:rPr>
      </w:pPr>
      <w:r w:rsidRPr="006C704C">
        <w:rPr>
          <w:rFonts w:ascii="Calibri" w:eastAsia="Cambria" w:hAnsi="Calibri" w:cs="Calibri"/>
          <w:b/>
          <w:bCs/>
          <w:sz w:val="26"/>
          <w:lang w:eastAsia="en-US"/>
        </w:rPr>
        <w:t>McMillan 7-14-</w:t>
      </w:r>
      <w:r w:rsidRPr="006C704C">
        <w:rPr>
          <w:rFonts w:ascii="Calibri" w:eastAsia="Cambria" w:hAnsi="Calibri" w:cs="Calibri"/>
          <w:lang w:eastAsia="en-US"/>
        </w:rPr>
        <w:t>21</w:t>
      </w:r>
    </w:p>
    <w:p w14:paraId="47E72AEC" w14:textId="77777777" w:rsidR="006C704C" w:rsidRPr="006C704C" w:rsidRDefault="006C704C" w:rsidP="006C704C">
      <w:pPr>
        <w:rPr>
          <w:rFonts w:ascii="Calibri" w:eastAsia="Cambria" w:hAnsi="Calibri" w:cs="Calibri"/>
          <w:lang w:eastAsia="en-US"/>
        </w:rPr>
      </w:pPr>
      <w:r w:rsidRPr="006C704C">
        <w:rPr>
          <w:rFonts w:ascii="Calibri" w:eastAsia="Cambria" w:hAnsi="Calibri" w:cs="Calibri"/>
          <w:lang w:eastAsia="en-US"/>
        </w:rPr>
        <w:t>Anne Mcmillan (journalist trained in law, chai tea enthusiast), 7-14-2021, "The final frontier – 21</w:t>
      </w:r>
      <w:r w:rsidRPr="006C704C">
        <w:rPr>
          <w:rFonts w:ascii="Calibri" w:eastAsia="Cambria" w:hAnsi="Calibri" w:cs="Calibri"/>
          <w:vertAlign w:val="superscript"/>
          <w:lang w:eastAsia="en-US"/>
        </w:rPr>
        <w:t>st</w:t>
      </w:r>
      <w:r w:rsidRPr="006C704C">
        <w:rPr>
          <w:rFonts w:ascii="Calibri" w:eastAsia="Cambria" w:hAnsi="Calibri" w:cs="Calibri"/>
          <w:lang w:eastAsia="en-US"/>
        </w:rPr>
        <w:t xml:space="preserve"> century space race," International Bar Association, </w:t>
      </w:r>
      <w:hyperlink r:id="rId41" w:history="1">
        <w:r w:rsidRPr="006C704C">
          <w:rPr>
            <w:rFonts w:ascii="Calibri" w:eastAsia="Cambria" w:hAnsi="Calibri" w:cs="Calibri"/>
            <w:lang w:eastAsia="en-US"/>
          </w:rPr>
          <w:t>https://www.ibanet.org/the-final-frontier</w:t>
        </w:r>
      </w:hyperlink>
      <w:r w:rsidRPr="006C704C">
        <w:rPr>
          <w:rFonts w:ascii="Calibri" w:eastAsia="Cambria" w:hAnsi="Calibri" w:cs="Calibri"/>
          <w:lang w:eastAsia="en-US"/>
        </w:rPr>
        <w:t xml:space="preserve"> , // HW AW</w:t>
      </w:r>
    </w:p>
    <w:p w14:paraId="0A666D70" w14:textId="77777777" w:rsidR="006C704C" w:rsidRPr="006C704C" w:rsidRDefault="006C704C" w:rsidP="006C704C">
      <w:pPr>
        <w:rPr>
          <w:rFonts w:ascii="Calibri" w:eastAsia="Cambria" w:hAnsi="Calibri" w:cs="Calibri"/>
          <w:sz w:val="16"/>
          <w:lang w:eastAsia="en-US"/>
        </w:rPr>
      </w:pPr>
      <w:r w:rsidRPr="006C704C">
        <w:rPr>
          <w:rFonts w:ascii="Calibri" w:eastAsia="Cambria" w:hAnsi="Calibri" w:cs="Calibri"/>
          <w:sz w:val="16"/>
          <w:lang w:eastAsia="en-US"/>
        </w:rPr>
        <w:t>As far as international oversight is concerned, the UN Committee on the Peaceful Uses of Outer Space (</w:t>
      </w:r>
      <w:r w:rsidRPr="006C704C">
        <w:rPr>
          <w:rFonts w:ascii="Calibri" w:eastAsia="Cambria" w:hAnsi="Calibri" w:cs="Calibri"/>
          <w:highlight w:val="yellow"/>
          <w:u w:val="single"/>
          <w:lang w:eastAsia="en-US"/>
        </w:rPr>
        <w:t>COPUOS) is the main forum</w:t>
      </w:r>
      <w:r w:rsidRPr="006C704C">
        <w:rPr>
          <w:rFonts w:ascii="Calibri" w:eastAsia="Cambria" w:hAnsi="Calibri" w:cs="Calibri"/>
          <w:u w:val="single"/>
          <w:lang w:eastAsia="en-US"/>
        </w:rPr>
        <w:t xml:space="preserve"> </w:t>
      </w:r>
      <w:r w:rsidRPr="006C704C">
        <w:rPr>
          <w:rFonts w:ascii="Calibri" w:eastAsia="Cambria" w:hAnsi="Calibri" w:cs="Calibri"/>
          <w:highlight w:val="yellow"/>
          <w:u w:val="single"/>
          <w:lang w:eastAsia="en-US"/>
        </w:rPr>
        <w:t>governing</w:t>
      </w:r>
      <w:r w:rsidRPr="006C704C">
        <w:rPr>
          <w:rFonts w:ascii="Calibri" w:eastAsia="Cambria" w:hAnsi="Calibri" w:cs="Calibri"/>
          <w:u w:val="single"/>
          <w:lang w:eastAsia="en-US"/>
        </w:rPr>
        <w:t xml:space="preserve"> the exploration and use of </w:t>
      </w:r>
      <w:r w:rsidRPr="006C704C">
        <w:rPr>
          <w:rFonts w:ascii="Calibri" w:eastAsia="Cambria" w:hAnsi="Calibri" w:cs="Calibri"/>
          <w:highlight w:val="yellow"/>
          <w:u w:val="single"/>
          <w:lang w:eastAsia="en-US"/>
        </w:rPr>
        <w:t>space</w:t>
      </w:r>
      <w:r w:rsidRPr="006C704C">
        <w:rPr>
          <w:rFonts w:ascii="Calibri" w:eastAsia="Cambria" w:hAnsi="Calibri" w:cs="Calibri"/>
          <w:sz w:val="16"/>
          <w:lang w:eastAsia="en-US"/>
        </w:rPr>
        <w:t xml:space="preserve">. </w:t>
      </w:r>
      <w:r w:rsidRPr="006C704C">
        <w:rPr>
          <w:rFonts w:ascii="Calibri" w:eastAsia="Cambria" w:hAnsi="Calibri" w:cs="Calibri"/>
          <w:u w:val="single"/>
          <w:lang w:eastAsia="en-US"/>
        </w:rPr>
        <w:t xml:space="preserve">But it has </w:t>
      </w:r>
      <w:r w:rsidRPr="006C704C">
        <w:rPr>
          <w:rFonts w:ascii="Calibri" w:eastAsia="Cambria" w:hAnsi="Calibri" w:cs="Calibri"/>
          <w:highlight w:val="yellow"/>
          <w:u w:val="single"/>
          <w:lang w:eastAsia="en-US"/>
        </w:rPr>
        <w:t xml:space="preserve">failed </w:t>
      </w:r>
      <w:r w:rsidRPr="006C704C">
        <w:rPr>
          <w:rFonts w:ascii="Calibri" w:eastAsia="Cambria" w:hAnsi="Calibri" w:cs="Calibri"/>
          <w:u w:val="single"/>
          <w:lang w:eastAsia="en-US"/>
        </w:rPr>
        <w:t>to achieve an agreement</w:t>
      </w:r>
      <w:r w:rsidRPr="006C704C">
        <w:rPr>
          <w:rFonts w:ascii="Calibri" w:eastAsia="Cambria" w:hAnsi="Calibri" w:cs="Calibri"/>
          <w:sz w:val="16"/>
          <w:lang w:eastAsia="en-US"/>
        </w:rPr>
        <w:t xml:space="preserve"> </w:t>
      </w:r>
      <w:r w:rsidRPr="006C704C">
        <w:rPr>
          <w:rFonts w:ascii="Calibri" w:eastAsia="Cambria" w:hAnsi="Calibri" w:cs="Calibri"/>
          <w:highlight w:val="yellow"/>
          <w:u w:val="single"/>
          <w:lang w:eastAsia="en-US"/>
        </w:rPr>
        <w:t>on</w:t>
      </w:r>
      <w:r w:rsidRPr="006C704C">
        <w:rPr>
          <w:rFonts w:ascii="Calibri" w:eastAsia="Cambria" w:hAnsi="Calibri" w:cs="Calibri"/>
          <w:sz w:val="16"/>
          <w:lang w:eastAsia="en-US"/>
        </w:rPr>
        <w:t xml:space="preserve"> the interpretation of the broad </w:t>
      </w:r>
      <w:r w:rsidRPr="006C704C">
        <w:rPr>
          <w:rFonts w:ascii="Calibri" w:eastAsia="Cambria" w:hAnsi="Calibri" w:cs="Calibri"/>
          <w:u w:val="single"/>
          <w:lang w:eastAsia="en-US"/>
        </w:rPr>
        <w:t xml:space="preserve">concepts outlined in </w:t>
      </w:r>
      <w:r w:rsidRPr="006C704C">
        <w:rPr>
          <w:rFonts w:ascii="Calibri" w:eastAsia="Cambria" w:hAnsi="Calibri" w:cs="Calibri"/>
          <w:highlight w:val="yellow"/>
          <w:u w:val="single"/>
          <w:lang w:eastAsia="en-US"/>
        </w:rPr>
        <w:t>the</w:t>
      </w:r>
      <w:r w:rsidRPr="006C704C">
        <w:rPr>
          <w:rFonts w:ascii="Calibri" w:eastAsia="Cambria" w:hAnsi="Calibri" w:cs="Calibri"/>
          <w:u w:val="single"/>
          <w:lang w:eastAsia="en-US"/>
        </w:rPr>
        <w:t xml:space="preserve"> </w:t>
      </w:r>
      <w:r w:rsidRPr="006C704C">
        <w:rPr>
          <w:rFonts w:ascii="Calibri" w:eastAsia="Cambria" w:hAnsi="Calibri" w:cs="Calibri"/>
          <w:highlight w:val="yellow"/>
          <w:u w:val="single"/>
          <w:lang w:eastAsia="en-US"/>
        </w:rPr>
        <w:t>OST</w:t>
      </w:r>
      <w:r w:rsidRPr="006C704C">
        <w:rPr>
          <w:rFonts w:ascii="Calibri" w:eastAsia="Cambria" w:hAnsi="Calibri" w:cs="Calibri"/>
          <w:sz w:val="16"/>
          <w:lang w:eastAsia="en-US"/>
        </w:rPr>
        <w:t xml:space="preserve">, and legal developments since 1979 have been in the form of soft law guidelines and principles. Perhaps multinational initiatives led by individual states, such as the recent US-sponsored Artemis Accords, signal an </w:t>
      </w:r>
      <w:r w:rsidRPr="006C704C">
        <w:rPr>
          <w:rFonts w:ascii="Calibri" w:eastAsia="Cambria" w:hAnsi="Calibri" w:cs="Calibri"/>
          <w:u w:val="single"/>
          <w:lang w:eastAsia="en-US"/>
        </w:rPr>
        <w:t>alternative route</w:t>
      </w:r>
      <w:r w:rsidRPr="006C704C">
        <w:rPr>
          <w:rFonts w:ascii="Calibri" w:eastAsia="Cambria" w:hAnsi="Calibri" w:cs="Calibri"/>
          <w:sz w:val="16"/>
          <w:lang w:eastAsia="en-US"/>
        </w:rPr>
        <w:t xml:space="preserve">. These envisage </w:t>
      </w:r>
      <w:r w:rsidRPr="006C704C">
        <w:rPr>
          <w:rFonts w:ascii="Calibri" w:eastAsia="Cambria" w:hAnsi="Calibri" w:cs="Calibri"/>
          <w:u w:val="single"/>
          <w:lang w:eastAsia="en-US"/>
        </w:rPr>
        <w:t xml:space="preserve">a </w:t>
      </w:r>
      <w:r w:rsidRPr="006C704C">
        <w:rPr>
          <w:rFonts w:ascii="Calibri" w:eastAsia="Cambria" w:hAnsi="Calibri" w:cs="Calibri"/>
          <w:highlight w:val="yellow"/>
          <w:u w:val="single"/>
          <w:lang w:eastAsia="en-US"/>
        </w:rPr>
        <w:t>series of bilateral agreements</w:t>
      </w:r>
      <w:r w:rsidRPr="006C704C">
        <w:rPr>
          <w:rFonts w:ascii="Calibri" w:eastAsia="Cambria" w:hAnsi="Calibri" w:cs="Calibri"/>
          <w:u w:val="single"/>
          <w:lang w:eastAsia="en-US"/>
        </w:rPr>
        <w:t xml:space="preserve"> between the US and individual countries in the context of planned future exploration of the Moon, Mars, comets and asteroids.</w:t>
      </w:r>
      <w:r w:rsidRPr="006C704C">
        <w:rPr>
          <w:rFonts w:ascii="Calibri" w:eastAsia="Cambria" w:hAnsi="Calibri" w:cs="Calibri"/>
          <w:sz w:val="16"/>
          <w:lang w:eastAsia="en-US"/>
        </w:rPr>
        <w:t xml:space="preserve"> Nacimiento thinks such initiatives could help to develop space law. ‘There is some indication that </w:t>
      </w:r>
      <w:r w:rsidRPr="006C704C">
        <w:rPr>
          <w:rFonts w:ascii="Calibri" w:eastAsia="Cambria" w:hAnsi="Calibri" w:cs="Calibri"/>
          <w:u w:val="single"/>
          <w:lang w:eastAsia="en-US"/>
        </w:rPr>
        <w:t xml:space="preserve">international </w:t>
      </w:r>
      <w:r w:rsidRPr="006C704C">
        <w:rPr>
          <w:rFonts w:ascii="Calibri" w:eastAsia="Cambria" w:hAnsi="Calibri" w:cs="Calibri"/>
          <w:highlight w:val="yellow"/>
          <w:u w:val="single"/>
          <w:lang w:eastAsia="en-US"/>
        </w:rPr>
        <w:t>space law may develop in a different form</w:t>
      </w:r>
      <w:r w:rsidRPr="006C704C">
        <w:rPr>
          <w:rFonts w:ascii="Calibri" w:eastAsia="Cambria" w:hAnsi="Calibri" w:cs="Calibri"/>
          <w:sz w:val="16"/>
          <w:lang w:eastAsia="en-US"/>
        </w:rPr>
        <w:t xml:space="preserve">, meaning not necessarily within the United Nations Committee on the Peaceful Uses of Outer Space and via multilateral international treaties. The Artemis Accords signed in October 2020 are one very recent example of how space law could develop in the future.’ However, not all states support the US-led initiative and so far the Artemis accords have only been signed by eight countries. Predictably </w:t>
      </w:r>
      <w:r w:rsidRPr="006C704C">
        <w:rPr>
          <w:rFonts w:ascii="Calibri" w:eastAsia="Cambria" w:hAnsi="Calibri" w:cs="Calibri"/>
          <w:highlight w:val="yellow"/>
          <w:u w:val="single"/>
          <w:lang w:eastAsia="en-US"/>
        </w:rPr>
        <w:t>China and Russia</w:t>
      </w:r>
      <w:r w:rsidRPr="006C704C">
        <w:rPr>
          <w:rFonts w:ascii="Calibri" w:eastAsia="Cambria" w:hAnsi="Calibri" w:cs="Calibri"/>
          <w:u w:val="single"/>
          <w:lang w:eastAsia="en-US"/>
        </w:rPr>
        <w:t xml:space="preserve"> are prominent </w:t>
      </w:r>
      <w:r w:rsidRPr="006C704C">
        <w:rPr>
          <w:rFonts w:ascii="Calibri" w:eastAsia="Cambria" w:hAnsi="Calibri" w:cs="Calibri"/>
          <w:highlight w:val="yellow"/>
          <w:u w:val="single"/>
          <w:lang w:eastAsia="en-US"/>
        </w:rPr>
        <w:t>critics</w:t>
      </w:r>
      <w:r w:rsidRPr="006C704C">
        <w:rPr>
          <w:rFonts w:ascii="Calibri" w:eastAsia="Cambria" w:hAnsi="Calibri" w:cs="Calibri"/>
          <w:sz w:val="16"/>
          <w:lang w:eastAsia="en-US"/>
        </w:rPr>
        <w:t xml:space="preserve">, objecting in particular to a suggestion in Artemis to create ‘safety zones’ around national lunar exploration sites, arguing that this amounts to a creeping claim of sovereignty. Nacimiento concedes that the </w:t>
      </w:r>
      <w:r w:rsidRPr="006C704C">
        <w:rPr>
          <w:rFonts w:ascii="Calibri" w:eastAsia="Cambria" w:hAnsi="Calibri" w:cs="Calibri"/>
          <w:highlight w:val="yellow"/>
          <w:u w:val="single"/>
          <w:lang w:eastAsia="en-US"/>
        </w:rPr>
        <w:t>provision</w:t>
      </w:r>
      <w:r w:rsidRPr="006C704C">
        <w:rPr>
          <w:rFonts w:ascii="Calibri" w:eastAsia="Cambria" w:hAnsi="Calibri" w:cs="Calibri"/>
          <w:u w:val="single"/>
          <w:lang w:eastAsia="en-US"/>
        </w:rPr>
        <w:t xml:space="preserve"> for such zones</w:t>
      </w:r>
      <w:r w:rsidRPr="006C704C">
        <w:rPr>
          <w:rFonts w:ascii="Calibri" w:eastAsia="Cambria" w:hAnsi="Calibri" w:cs="Calibri"/>
          <w:sz w:val="16"/>
          <w:lang w:eastAsia="en-US"/>
        </w:rPr>
        <w:t xml:space="preserve"> under Artemis ‘</w:t>
      </w:r>
      <w:r w:rsidRPr="006C704C">
        <w:rPr>
          <w:rFonts w:ascii="Calibri" w:eastAsia="Cambria" w:hAnsi="Calibri" w:cs="Calibri"/>
          <w:highlight w:val="yellow"/>
          <w:u w:val="single"/>
          <w:lang w:eastAsia="en-US"/>
        </w:rPr>
        <w:t>could be in conflict</w:t>
      </w:r>
      <w:r w:rsidRPr="006C704C">
        <w:rPr>
          <w:rFonts w:ascii="Calibri" w:eastAsia="Cambria" w:hAnsi="Calibri" w:cs="Calibri"/>
          <w:u w:val="single"/>
          <w:lang w:eastAsia="en-US"/>
        </w:rPr>
        <w:t xml:space="preserve"> with existing international law prohibiting any form of national appropriation of celestial bodies</w:t>
      </w:r>
      <w:r w:rsidRPr="006C704C">
        <w:rPr>
          <w:rFonts w:ascii="Calibri" w:eastAsia="Cambria" w:hAnsi="Calibri" w:cs="Calibri"/>
          <w:sz w:val="16"/>
          <w:lang w:eastAsia="en-US"/>
        </w:rPr>
        <w:t xml:space="preserve">. It remains to be seen how these Accords work in practice and if they develop into generally recognized principles of cooperation.’ Although much of Artemis reflects existing international law, its future is likely to depend on as much as law itself. The mere fact that the process is led by the US seems to have stoked the fires of competing states, with the head of Russia’s space agency dubbing it ‘too US-centric’. Consequently, </w:t>
      </w:r>
      <w:r w:rsidRPr="006C704C">
        <w:rPr>
          <w:rFonts w:ascii="Calibri" w:eastAsia="Cambria" w:hAnsi="Calibri" w:cs="Calibri"/>
          <w:highlight w:val="yellow"/>
          <w:u w:val="single"/>
          <w:lang w:eastAsia="en-US"/>
        </w:rPr>
        <w:t>China and Russia</w:t>
      </w:r>
      <w:r w:rsidRPr="006C704C">
        <w:rPr>
          <w:rFonts w:ascii="Calibri" w:eastAsia="Cambria" w:hAnsi="Calibri" w:cs="Calibri"/>
          <w:u w:val="single"/>
          <w:lang w:eastAsia="en-US"/>
        </w:rPr>
        <w:t xml:space="preserve"> signed an agreement this year to set up a </w:t>
      </w:r>
      <w:r w:rsidRPr="006C704C">
        <w:rPr>
          <w:rFonts w:ascii="Calibri" w:eastAsia="Cambria" w:hAnsi="Calibri" w:cs="Calibri"/>
          <w:highlight w:val="yellow"/>
          <w:u w:val="single"/>
          <w:lang w:eastAsia="en-US"/>
        </w:rPr>
        <w:t>rival system</w:t>
      </w:r>
      <w:r w:rsidRPr="006C704C">
        <w:rPr>
          <w:rFonts w:ascii="Calibri" w:eastAsia="Cambria" w:hAnsi="Calibri" w:cs="Calibri"/>
          <w:u w:val="single"/>
          <w:lang w:eastAsia="en-US"/>
        </w:rPr>
        <w:t xml:space="preserve"> for exploration of the Moon, planning to establish a joint ‘International Lunar Research Station’</w:t>
      </w:r>
      <w:r w:rsidRPr="006C704C">
        <w:rPr>
          <w:rFonts w:ascii="Calibri" w:eastAsia="Cambria" w:hAnsi="Calibri" w:cs="Calibri"/>
          <w:sz w:val="16"/>
          <w:lang w:eastAsia="en-US"/>
        </w:rPr>
        <w:t xml:space="preserve">. This, like the US-led effort, seeks to attract international partners. Monthly number of objects in Earth orbit by object type As China-Russia cooperation increases, Russia-US cooperation is waning. For many years the International Space Station has been a beacon for international cooperation in space, notably as a forum for detente between Russia and the US. However, it will eventually be de-orbited, possibly as soon as 2024, and with its demise will go a touchstone of cooperation between historical rivals. Clearly, events in space exploration have moved on since the 1967 OST which reduced tensions between Russia and the US. But now, with China as a significant new player, we seem to be witnessing a reignition of the space race. ‘The UN, notably its </w:t>
      </w:r>
      <w:r w:rsidRPr="006C704C">
        <w:rPr>
          <w:rFonts w:ascii="Calibri" w:eastAsia="Cambria" w:hAnsi="Calibri" w:cs="Calibri"/>
          <w:highlight w:val="yellow"/>
          <w:u w:val="single"/>
          <w:lang w:eastAsia="en-US"/>
        </w:rPr>
        <w:t xml:space="preserve">COPUOS, is still the best forum </w:t>
      </w:r>
      <w:r w:rsidRPr="006C704C">
        <w:rPr>
          <w:rFonts w:ascii="Calibri" w:eastAsia="Cambria" w:hAnsi="Calibri" w:cs="Calibri"/>
          <w:u w:val="single"/>
          <w:lang w:eastAsia="en-US"/>
        </w:rPr>
        <w:t>for all discussions on where the OST and the rest of the framework might need further elaboration, interpretation and implementation, comprising basically all the spacefaring nation</w:t>
      </w:r>
      <w:r w:rsidRPr="006C704C">
        <w:rPr>
          <w:rFonts w:ascii="Calibri" w:eastAsia="Cambria" w:hAnsi="Calibri" w:cs="Calibri"/>
          <w:sz w:val="16"/>
          <w:lang w:eastAsia="en-US"/>
        </w:rPr>
        <w:t>s,’ says von der Dunk. Based on experience, are international bodies helping to reduce friction in space?</w:t>
      </w:r>
    </w:p>
    <w:p w14:paraId="16812307" w14:textId="77777777" w:rsidR="006C704C" w:rsidRPr="006C704C" w:rsidRDefault="006C704C" w:rsidP="006C704C">
      <w:pPr>
        <w:rPr>
          <w:rFonts w:ascii="Calibri" w:eastAsiaTheme="minorHAnsi" w:hAnsi="Calibri" w:cs="Calibri"/>
          <w:lang w:eastAsia="en-US"/>
        </w:rPr>
      </w:pPr>
    </w:p>
    <w:p w14:paraId="73298600" w14:textId="77777777" w:rsidR="006C704C" w:rsidRPr="006C704C" w:rsidRDefault="006C704C" w:rsidP="006C704C">
      <w:pPr>
        <w:keepNext/>
        <w:keepLines/>
        <w:pageBreakBefore/>
        <w:spacing w:before="40" w:after="0"/>
        <w:jc w:val="center"/>
        <w:outlineLvl w:val="1"/>
        <w:rPr>
          <w:rFonts w:ascii="Calibri" w:eastAsiaTheme="majorEastAsia" w:hAnsi="Calibri" w:cstheme="majorBidi"/>
          <w:b/>
          <w:sz w:val="44"/>
          <w:szCs w:val="26"/>
          <w:u w:val="double"/>
          <w:lang w:eastAsia="en-US"/>
        </w:rPr>
      </w:pPr>
      <w:r w:rsidRPr="006C704C">
        <w:rPr>
          <w:rFonts w:ascii="Calibri" w:eastAsiaTheme="majorEastAsia" w:hAnsi="Calibri" w:cstheme="majorBidi"/>
          <w:b/>
          <w:sz w:val="44"/>
          <w:szCs w:val="26"/>
          <w:u w:val="double"/>
          <w:lang w:eastAsia="en-US"/>
        </w:rPr>
        <w:t>Case</w:t>
      </w:r>
    </w:p>
    <w:p w14:paraId="1B06B2A0" w14:textId="77777777" w:rsidR="006C704C" w:rsidRPr="006C704C" w:rsidRDefault="006C704C" w:rsidP="006C704C">
      <w:pPr>
        <w:rPr>
          <w:rFonts w:ascii="Calibri" w:eastAsiaTheme="minorHAnsi" w:hAnsi="Calibri" w:cs="Calibri"/>
          <w:lang w:eastAsia="en-US"/>
        </w:rPr>
      </w:pPr>
    </w:p>
    <w:p w14:paraId="6AFF6B14" w14:textId="77777777" w:rsidR="006C704C" w:rsidRPr="006C704C" w:rsidRDefault="006C704C" w:rsidP="006C704C">
      <w:pPr>
        <w:keepNext/>
        <w:keepLines/>
        <w:spacing w:before="40" w:after="0"/>
        <w:outlineLvl w:val="3"/>
        <w:rPr>
          <w:rFonts w:ascii="Calibri" w:eastAsia="MS Gothic" w:hAnsi="Calibri" w:cs="Calibri"/>
          <w:b/>
          <w:iCs/>
          <w:sz w:val="26"/>
          <w:lang w:eastAsia="en-US"/>
        </w:rPr>
      </w:pPr>
      <w:r w:rsidRPr="006C704C">
        <w:rPr>
          <w:rFonts w:ascii="Calibri" w:eastAsia="MS Gothic" w:hAnsi="Calibri" w:cs="Calibri"/>
          <w:b/>
          <w:iCs/>
          <w:sz w:val="26"/>
          <w:lang w:eastAsia="en-US"/>
        </w:rPr>
        <w:t>nuq – article 2 is about national appropriation ("by claim of sovereignty or occupation") – no ev that private entities would cause the same issues bc countries wont go to war to protect private assets</w:t>
      </w:r>
    </w:p>
    <w:p w14:paraId="63BBDEFE" w14:textId="77777777" w:rsidR="006C704C" w:rsidRPr="006C704C" w:rsidRDefault="006C704C" w:rsidP="006C704C">
      <w:pPr>
        <w:keepNext/>
        <w:keepLines/>
        <w:spacing w:before="40" w:after="0"/>
        <w:outlineLvl w:val="3"/>
        <w:rPr>
          <w:rFonts w:ascii="Calibri" w:eastAsia="MS Gothic" w:hAnsi="Calibri" w:cs="Calibri"/>
          <w:b/>
          <w:iCs/>
          <w:sz w:val="26"/>
          <w:lang w:eastAsia="en-US"/>
        </w:rPr>
      </w:pPr>
      <w:r w:rsidRPr="006C704C">
        <w:rPr>
          <w:rFonts w:ascii="Calibri" w:eastAsia="MS Gothic" w:hAnsi="Calibri" w:cs="Calibri"/>
          <w:b/>
          <w:iCs/>
          <w:sz w:val="26"/>
          <w:lang w:eastAsia="en-US"/>
        </w:rPr>
        <w:t xml:space="preserve">either that or enforcement wont work anyways cuz </w:t>
      </w:r>
    </w:p>
    <w:p w14:paraId="39669283" w14:textId="77777777" w:rsidR="006C704C" w:rsidRPr="006C704C" w:rsidRDefault="006C704C" w:rsidP="006C704C">
      <w:pPr>
        <w:keepNext/>
        <w:keepLines/>
        <w:spacing w:before="40" w:after="0"/>
        <w:outlineLvl w:val="3"/>
        <w:rPr>
          <w:rFonts w:ascii="Calibri" w:eastAsia="MS Gothic" w:hAnsi="Calibri" w:cs="Calibri"/>
          <w:b/>
          <w:iCs/>
          <w:sz w:val="26"/>
          <w:lang w:eastAsia="en-US"/>
        </w:rPr>
      </w:pPr>
      <w:r w:rsidRPr="006C704C">
        <w:rPr>
          <w:rFonts w:ascii="Calibri" w:eastAsia="MS Gothic" w:hAnsi="Calibri" w:cs="Calibri"/>
          <w:b/>
          <w:iCs/>
          <w:sz w:val="26"/>
          <w:lang w:eastAsia="en-US"/>
        </w:rPr>
        <w:t xml:space="preserve">Turn – limitations on commons access such as private entity restrictions lead to backlash </w:t>
      </w:r>
    </w:p>
    <w:p w14:paraId="2F0F7612" w14:textId="77777777" w:rsidR="006C704C" w:rsidRPr="006C704C" w:rsidRDefault="006C704C" w:rsidP="006C704C">
      <w:pPr>
        <w:rPr>
          <w:rFonts w:ascii="Calibri" w:eastAsia="Cambria" w:hAnsi="Calibri" w:cs="Calibri"/>
          <w:b/>
          <w:bCs/>
          <w:sz w:val="26"/>
          <w:lang w:eastAsia="en-US"/>
        </w:rPr>
      </w:pPr>
      <w:r w:rsidRPr="006C704C">
        <w:rPr>
          <w:rFonts w:ascii="Calibri" w:eastAsia="Cambria" w:hAnsi="Calibri" w:cs="Calibri"/>
          <w:b/>
          <w:bCs/>
          <w:sz w:val="26"/>
          <w:lang w:eastAsia="en-US"/>
        </w:rPr>
        <w:t>Stang 13</w:t>
      </w:r>
    </w:p>
    <w:p w14:paraId="7F315924" w14:textId="77777777" w:rsidR="006C704C" w:rsidRPr="006C704C" w:rsidRDefault="006C704C" w:rsidP="006C704C">
      <w:pPr>
        <w:rPr>
          <w:rFonts w:ascii="Calibri" w:eastAsia="Cambria" w:hAnsi="Calibri" w:cs="Calibri"/>
          <w:lang w:eastAsia="en-US"/>
        </w:rPr>
      </w:pPr>
      <w:r w:rsidRPr="006C704C">
        <w:rPr>
          <w:rFonts w:ascii="Calibri" w:eastAsia="Cambria" w:hAnsi="Calibri" w:cs="Calibri"/>
          <w:lang w:eastAsia="en-US"/>
        </w:rPr>
        <w:t>Gerald Stang (associate fellow at the EUISS) , 2013, "Global Commons: between cooperation and competition" European Institute for security studies, https://www.iss.europa.eu/sites/default/files/EUISSFiles/Brief_17.pdf, // HW AW</w:t>
      </w:r>
    </w:p>
    <w:p w14:paraId="2335BAA8" w14:textId="77777777" w:rsidR="006C704C" w:rsidRPr="006C704C" w:rsidRDefault="006C704C" w:rsidP="006C704C">
      <w:pPr>
        <w:rPr>
          <w:rFonts w:ascii="Calibri" w:eastAsia="Cambria" w:hAnsi="Calibri" w:cs="Calibri"/>
          <w:sz w:val="14"/>
          <w:lang w:eastAsia="en-US"/>
        </w:rPr>
      </w:pPr>
      <w:r w:rsidRPr="006C704C">
        <w:rPr>
          <w:rFonts w:ascii="Calibri" w:eastAsia="Cambria" w:hAnsi="Calibri" w:cs="Calibri"/>
          <w:sz w:val="14"/>
          <w:lang w:eastAsia="en-US"/>
        </w:rPr>
        <w:t>Rapid economic development and increasing international trade are leading to a more crowded international stage and raising new challenges in the ‘</w:t>
      </w:r>
      <w:r w:rsidRPr="006C704C">
        <w:rPr>
          <w:rFonts w:ascii="Calibri" w:eastAsia="Cambria" w:hAnsi="Calibri" w:cs="Calibri"/>
          <w:highlight w:val="yellow"/>
          <w:u w:val="single"/>
          <w:lang w:eastAsia="en-US"/>
        </w:rPr>
        <w:t>global commons’</w:t>
      </w:r>
      <w:r w:rsidRPr="006C704C">
        <w:rPr>
          <w:rFonts w:ascii="Calibri" w:eastAsia="Cambria" w:hAnsi="Calibri" w:cs="Calibri"/>
          <w:u w:val="single"/>
          <w:lang w:eastAsia="en-US"/>
        </w:rPr>
        <w:t xml:space="preserve"> – those domains that are not under the control or jurisdiction of any state but are </w:t>
      </w:r>
      <w:r w:rsidRPr="006C704C">
        <w:rPr>
          <w:rFonts w:ascii="Calibri" w:eastAsia="Cambria" w:hAnsi="Calibri" w:cs="Calibri"/>
          <w:b/>
          <w:bCs/>
          <w:highlight w:val="yellow"/>
          <w:u w:val="single"/>
          <w:lang w:eastAsia="en-US"/>
        </w:rPr>
        <w:t>open for use by countries</w:t>
      </w:r>
      <w:r w:rsidRPr="006C704C">
        <w:rPr>
          <w:rFonts w:ascii="Calibri" w:eastAsia="Cambria" w:hAnsi="Calibri" w:cs="Calibri"/>
          <w:b/>
          <w:bCs/>
          <w:u w:val="single"/>
          <w:lang w:eastAsia="en-US"/>
        </w:rPr>
        <w:t xml:space="preserve">, companies and individuals from </w:t>
      </w:r>
      <w:r w:rsidRPr="006C704C">
        <w:rPr>
          <w:rFonts w:ascii="Calibri" w:eastAsia="Cambria" w:hAnsi="Calibri" w:cs="Calibri"/>
          <w:b/>
          <w:bCs/>
          <w:highlight w:val="yellow"/>
          <w:u w:val="single"/>
          <w:lang w:eastAsia="en-US"/>
        </w:rPr>
        <w:t>around the world</w:t>
      </w:r>
      <w:r w:rsidRPr="006C704C">
        <w:rPr>
          <w:rFonts w:ascii="Calibri" w:eastAsia="Cambria" w:hAnsi="Calibri" w:cs="Calibri"/>
          <w:u w:val="single"/>
          <w:lang w:eastAsia="en-US"/>
        </w:rPr>
        <w:t>.</w:t>
      </w:r>
      <w:r w:rsidRPr="006C704C">
        <w:rPr>
          <w:rFonts w:ascii="Calibri" w:eastAsia="Cambria" w:hAnsi="Calibri" w:cs="Calibri"/>
          <w:sz w:val="14"/>
          <w:lang w:eastAsia="en-US"/>
        </w:rPr>
        <w:t xml:space="preserve"> Their management involves increasingly complex processes to accommodate and integrate the interests and responsibilities of states, international organisations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nonWestern, </w:t>
      </w:r>
      <w:r w:rsidRPr="006C704C">
        <w:rPr>
          <w:rFonts w:ascii="Calibri" w:eastAsia="Cambria" w:hAnsi="Calibri" w:cs="Calibri"/>
          <w:highlight w:val="yellow"/>
          <w:u w:val="single"/>
          <w:lang w:eastAsia="en-US"/>
        </w:rPr>
        <w:t>less liberal powers</w:t>
      </w:r>
      <w:r w:rsidRPr="006C704C">
        <w:rPr>
          <w:rFonts w:ascii="Calibri" w:eastAsia="Cambria" w:hAnsi="Calibri" w:cs="Calibri"/>
          <w:u w:val="single"/>
          <w:lang w:eastAsia="en-US"/>
        </w:rPr>
        <w:t xml:space="preserve"> - particularly </w:t>
      </w:r>
      <w:r w:rsidRPr="006C704C">
        <w:rPr>
          <w:rFonts w:ascii="Calibri" w:eastAsia="Cambria" w:hAnsi="Calibri" w:cs="Calibri"/>
          <w:b/>
          <w:bCs/>
          <w:highlight w:val="yellow"/>
          <w:u w:val="single"/>
          <w:lang w:eastAsia="en-US"/>
        </w:rPr>
        <w:t>China</w:t>
      </w:r>
      <w:r w:rsidRPr="006C704C">
        <w:rPr>
          <w:rFonts w:ascii="Calibri" w:eastAsia="Cambria" w:hAnsi="Calibri" w:cs="Calibri"/>
          <w:b/>
          <w:bCs/>
          <w:u w:val="single"/>
          <w:lang w:eastAsia="en-US"/>
        </w:rPr>
        <w:t xml:space="preserve"> - questions </w:t>
      </w:r>
      <w:r w:rsidRPr="006C704C">
        <w:rPr>
          <w:rFonts w:ascii="Calibri" w:eastAsia="Cambria" w:hAnsi="Calibri" w:cs="Calibri"/>
          <w:b/>
          <w:bCs/>
          <w:highlight w:val="yellow"/>
          <w:u w:val="single"/>
          <w:lang w:eastAsia="en-US"/>
        </w:rPr>
        <w:t>must be asked regarding the durability of the existing processes for managing the global commons</w:t>
      </w:r>
      <w:r w:rsidRPr="006C704C">
        <w:rPr>
          <w:rFonts w:ascii="Calibri" w:eastAsia="Cambria" w:hAnsi="Calibri" w:cs="Calibri"/>
          <w:b/>
          <w:bCs/>
          <w:u w:val="single"/>
          <w:lang w:eastAsia="en-US"/>
        </w:rPr>
        <w:t xml:space="preserve">, </w:t>
      </w:r>
      <w:r w:rsidRPr="006C704C">
        <w:rPr>
          <w:rFonts w:ascii="Calibri" w:eastAsia="Cambria" w:hAnsi="Calibri" w:cs="Calibri"/>
          <w:u w:val="single"/>
          <w:lang w:eastAsia="en-US"/>
        </w:rPr>
        <w:t>along with the potential for developing effective new processes that can address new threats and challenges</w:t>
      </w:r>
      <w:r w:rsidRPr="006C704C">
        <w:rPr>
          <w:rFonts w:ascii="Calibri" w:eastAsia="Cambria" w:hAnsi="Calibri" w:cs="Calibri"/>
          <w:sz w:val="14"/>
          <w:lang w:eastAsia="en-US"/>
        </w:rPr>
        <w:t xml:space="preserve">. The EU is uniquely positioned to play an important role in giving value to existing multilateral frameworks and in developing new ones for international cooperation in these domains. But </w:t>
      </w:r>
      <w:r w:rsidRPr="006C704C">
        <w:rPr>
          <w:rFonts w:ascii="Calibri" w:eastAsia="Cambria" w:hAnsi="Calibri" w:cs="Calibri"/>
          <w:u w:val="single"/>
          <w:lang w:eastAsia="en-US"/>
        </w:rPr>
        <w:t xml:space="preserve">with a multitude of competing interests among stakeholders, much work remains to be done. What exactly are the global commons? Security analysts generally identify </w:t>
      </w:r>
      <w:r w:rsidRPr="006C704C">
        <w:rPr>
          <w:rFonts w:ascii="Calibri" w:eastAsia="Cambria" w:hAnsi="Calibri" w:cs="Calibri"/>
          <w:b/>
          <w:bCs/>
          <w:highlight w:val="yellow"/>
          <w:u w:val="single"/>
          <w:lang w:eastAsia="en-US"/>
        </w:rPr>
        <w:t xml:space="preserve">four domains as global commons: </w:t>
      </w:r>
      <w:r w:rsidRPr="006C704C">
        <w:rPr>
          <w:rFonts w:ascii="Calibri" w:eastAsia="Cambria" w:hAnsi="Calibri" w:cs="Calibri"/>
          <w:b/>
          <w:bCs/>
          <w:u w:val="single"/>
          <w:lang w:eastAsia="en-US"/>
        </w:rPr>
        <w:t xml:space="preserve">high seas, airspace, </w:t>
      </w:r>
      <w:r w:rsidRPr="006C704C">
        <w:rPr>
          <w:rFonts w:ascii="Calibri" w:eastAsia="Cambria" w:hAnsi="Calibri" w:cs="Calibri"/>
          <w:b/>
          <w:bCs/>
          <w:highlight w:val="yellow"/>
          <w:u w:val="single"/>
          <w:lang w:eastAsia="en-US"/>
        </w:rPr>
        <w:t>outer space</w:t>
      </w:r>
      <w:r w:rsidRPr="006C704C">
        <w:rPr>
          <w:rFonts w:ascii="Calibri" w:eastAsia="Cambria" w:hAnsi="Calibri" w:cs="Calibri"/>
          <w:u w:val="single"/>
          <w:lang w:eastAsia="en-US"/>
        </w:rPr>
        <w:t xml:space="preserve"> and, now, cyberspace.</w:t>
      </w:r>
      <w:r w:rsidRPr="006C704C">
        <w:rPr>
          <w:rFonts w:ascii="Calibri" w:eastAsia="Cambria" w:hAnsi="Calibri" w:cs="Calibri"/>
          <w:sz w:val="14"/>
          <w:lang w:eastAsia="en-US"/>
        </w:rPr>
        <w:t xml:space="preserve"> From a security perspective, the primary concern is safeguarding ‘access’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goods’. As </w:t>
      </w:r>
      <w:r w:rsidRPr="006C704C">
        <w:rPr>
          <w:rFonts w:ascii="Calibri" w:eastAsia="Cambria" w:hAnsi="Calibri" w:cs="Calibri"/>
          <w:highlight w:val="yellow"/>
          <w:u w:val="single"/>
          <w:lang w:eastAsia="en-US"/>
        </w:rPr>
        <w:t>there is no accepted definition of a global public good</w:t>
      </w:r>
      <w:r w:rsidRPr="006C704C">
        <w:rPr>
          <w:rFonts w:ascii="Calibri" w:eastAsia="Cambria" w:hAnsi="Calibri" w:cs="Calibri"/>
          <w:sz w:val="14"/>
          <w:lang w:eastAsia="en-US"/>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Stang Photo by NASA / Rex Features (1568628a) European Union Institute for Security Studies April 2013 2 rules for use of the commons are set and enforced. In today’s interconnected world, </w:t>
      </w:r>
      <w:r w:rsidRPr="006C704C">
        <w:rPr>
          <w:rFonts w:ascii="Calibri" w:eastAsia="Cambria" w:hAnsi="Calibri" w:cs="Calibri"/>
          <w:b/>
          <w:bCs/>
          <w:u w:val="single"/>
          <w:lang w:eastAsia="en-US"/>
        </w:rPr>
        <w:t xml:space="preserve">any </w:t>
      </w:r>
      <w:r w:rsidRPr="006C704C">
        <w:rPr>
          <w:rFonts w:ascii="Calibri" w:eastAsia="Cambria" w:hAnsi="Calibri" w:cs="Calibri"/>
          <w:b/>
          <w:bCs/>
          <w:highlight w:val="yellow"/>
          <w:u w:val="single"/>
          <w:lang w:eastAsia="en-US"/>
        </w:rPr>
        <w:t>limitations on access</w:t>
      </w:r>
      <w:r w:rsidRPr="006C704C">
        <w:rPr>
          <w:rFonts w:ascii="Calibri" w:eastAsia="Cambria" w:hAnsi="Calibri" w:cs="Calibri"/>
          <w:b/>
          <w:bCs/>
          <w:u w:val="single"/>
          <w:lang w:eastAsia="en-US"/>
        </w:rPr>
        <w:t xml:space="preserve"> to the commons </w:t>
      </w:r>
      <w:r w:rsidRPr="006C704C">
        <w:rPr>
          <w:rFonts w:ascii="Calibri" w:eastAsia="Cambria" w:hAnsi="Calibri" w:cs="Calibri"/>
          <w:b/>
          <w:bCs/>
          <w:highlight w:val="yellow"/>
          <w:u w:val="single"/>
          <w:lang w:eastAsia="en-US"/>
        </w:rPr>
        <w:t>would be highly disruptive</w:t>
      </w:r>
      <w:r w:rsidRPr="006C704C">
        <w:rPr>
          <w:rFonts w:ascii="Calibri" w:eastAsia="Cambria" w:hAnsi="Calibri" w:cs="Calibri"/>
          <w:sz w:val="14"/>
          <w:lang w:eastAsia="en-US"/>
        </w:rPr>
        <w:t xml:space="preserve">. Militaries rely on access to the commons to pursue security goals in domains outside their sovereign control. Economic actors rely on the commons to trade and conduct business. </w:t>
      </w:r>
      <w:r w:rsidRPr="006C704C">
        <w:rPr>
          <w:rFonts w:ascii="Calibri" w:eastAsia="Cambria" w:hAnsi="Calibri" w:cs="Calibri"/>
          <w:b/>
          <w:bCs/>
          <w:highlight w:val="yellow"/>
          <w:u w:val="single"/>
          <w:lang w:eastAsia="en-US"/>
        </w:rPr>
        <w:t>Changes to the condition</w:t>
      </w:r>
      <w:r w:rsidRPr="006C704C">
        <w:rPr>
          <w:rFonts w:ascii="Calibri" w:eastAsia="Cambria" w:hAnsi="Calibri" w:cs="Calibri"/>
          <w:b/>
          <w:bCs/>
          <w:u w:val="single"/>
          <w:lang w:eastAsia="en-US"/>
        </w:rPr>
        <w:t xml:space="preserve"> of the commons </w:t>
      </w:r>
      <w:r w:rsidRPr="006C704C">
        <w:rPr>
          <w:rFonts w:ascii="Calibri" w:eastAsia="Cambria" w:hAnsi="Calibri" w:cs="Calibri"/>
          <w:b/>
          <w:bCs/>
          <w:highlight w:val="yellow"/>
          <w:u w:val="single"/>
          <w:lang w:eastAsia="en-US"/>
        </w:rPr>
        <w:t>can</w:t>
      </w:r>
      <w:r w:rsidRPr="006C704C">
        <w:rPr>
          <w:rFonts w:ascii="Calibri" w:eastAsia="Cambria" w:hAnsi="Calibri" w:cs="Calibri"/>
          <w:b/>
          <w:bCs/>
          <w:u w:val="single"/>
          <w:lang w:eastAsia="en-US"/>
        </w:rPr>
        <w:t xml:space="preserve"> therefore </w:t>
      </w:r>
      <w:r w:rsidRPr="006C704C">
        <w:rPr>
          <w:rFonts w:ascii="Calibri" w:eastAsia="Cambria" w:hAnsi="Calibri" w:cs="Calibri"/>
          <w:b/>
          <w:bCs/>
          <w:highlight w:val="yellow"/>
          <w:u w:val="single"/>
          <w:lang w:eastAsia="en-US"/>
        </w:rPr>
        <w:t>disrupt commerce and security</w:t>
      </w:r>
      <w:r w:rsidRPr="006C704C">
        <w:rPr>
          <w:rFonts w:ascii="Calibri" w:eastAsia="Cambria" w:hAnsi="Calibri" w:cs="Calibri"/>
          <w:b/>
          <w:bCs/>
          <w:u w:val="single"/>
          <w:lang w:eastAsia="en-US"/>
        </w:rPr>
        <w:t xml:space="preserve">, not to mention the status of the global environment. </w:t>
      </w:r>
      <w:r w:rsidRPr="006C704C">
        <w:rPr>
          <w:rFonts w:ascii="Calibri" w:eastAsia="Cambria" w:hAnsi="Calibri" w:cs="Calibri"/>
          <w:sz w:val="14"/>
          <w:lang w:eastAsia="en-US"/>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countries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localised piracy problem off the coast of Somalia (for which the EU launched Atalanta, its own anti-piracy mission under the CSDP) highlighted the world’s impressive capacity to handle disruptions of this type. Territorial disputes exist in places like the South China Sea, but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organisations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Organisation,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6C704C">
        <w:rPr>
          <w:rFonts w:ascii="Calibri" w:eastAsia="Cambria" w:hAnsi="Calibri" w:cs="Calibri"/>
          <w:u w:val="single"/>
          <w:lang w:eastAsia="en-US"/>
        </w:rPr>
        <w:t xml:space="preserve">Space </w:t>
      </w:r>
      <w:r w:rsidRPr="006C704C">
        <w:rPr>
          <w:rFonts w:ascii="Calibri" w:eastAsia="Cambria" w:hAnsi="Calibri" w:cs="Calibri"/>
          <w:sz w:val="14"/>
          <w:lang w:eastAsia="en-US"/>
        </w:rPr>
        <w:t xml:space="preserve">More than a thousand orbiting satellites facilitate communications in both the military and the civilian spheres, regulated by a mix of UN guidelines, bilater-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6C704C">
        <w:rPr>
          <w:rFonts w:ascii="Calibri" w:eastAsia="Cambria" w:hAnsi="Calibri" w:cs="Calibri"/>
          <w:u w:val="single"/>
          <w:lang w:eastAsia="en-US"/>
        </w:rPr>
        <w:t xml:space="preserve">the problem of </w:t>
      </w:r>
      <w:r w:rsidRPr="006C704C">
        <w:rPr>
          <w:rFonts w:ascii="Calibri" w:eastAsia="Cambria" w:hAnsi="Calibri" w:cs="Calibri"/>
          <w:highlight w:val="yellow"/>
          <w:u w:val="single"/>
          <w:lang w:eastAsia="en-US"/>
        </w:rPr>
        <w:t>debris management</w:t>
      </w:r>
      <w:r w:rsidRPr="006C704C">
        <w:rPr>
          <w:rFonts w:ascii="Calibri" w:eastAsia="Cambria" w:hAnsi="Calibri" w:cs="Calibri"/>
          <w:u w:val="single"/>
          <w:lang w:eastAsia="en-US"/>
        </w:rPr>
        <w:t xml:space="preserve"> in space </w:t>
      </w:r>
      <w:r w:rsidRPr="006C704C">
        <w:rPr>
          <w:rFonts w:ascii="Calibri" w:eastAsia="Cambria" w:hAnsi="Calibri" w:cs="Calibri"/>
          <w:highlight w:val="yellow"/>
          <w:u w:val="single"/>
          <w:lang w:eastAsia="en-US"/>
        </w:rPr>
        <w:t>indicates an overlap between ‘access’ and ‘condition’ issues</w:t>
      </w:r>
      <w:r w:rsidRPr="006C704C">
        <w:rPr>
          <w:rFonts w:ascii="Calibri" w:eastAsia="Cambria" w:hAnsi="Calibri" w:cs="Calibri"/>
          <w:sz w:val="14"/>
          <w:lang w:eastAsia="en-US"/>
        </w:rPr>
        <w:t xml:space="preserve">. While access to space has previously been limited to a small number of states, </w:t>
      </w:r>
      <w:r w:rsidRPr="006C704C">
        <w:rPr>
          <w:rFonts w:ascii="Calibri" w:eastAsia="Cambria" w:hAnsi="Calibri" w:cs="Calibri"/>
          <w:b/>
          <w:bCs/>
          <w:u w:val="single"/>
          <w:lang w:eastAsia="en-US"/>
        </w:rPr>
        <w:t xml:space="preserve">the increasing role of new actors (including from the private sector) suggests that the creation of comprehensive and binding regulations for the space commons may become more difficult. </w:t>
      </w:r>
      <w:r w:rsidRPr="006C704C">
        <w:rPr>
          <w:rFonts w:ascii="Calibri" w:eastAsia="Cambria" w:hAnsi="Calibri" w:cs="Calibri"/>
          <w:sz w:val="14"/>
          <w:lang w:eastAsia="en-US"/>
        </w:rPr>
        <w:t xml:space="preserve">The EU has pushed to become a key actor in space matters, working with the European Space Agency (ESA) - an intergovernmental body - on Galileo, Europe’s civilian satellite navigation system. In an effort to get ahead of the curve and manage uncertainty, the </w:t>
      </w:r>
      <w:r w:rsidRPr="006C704C">
        <w:rPr>
          <w:rFonts w:ascii="Calibri" w:eastAsia="Cambria" w:hAnsi="Calibri" w:cs="Calibri"/>
          <w:u w:val="single"/>
          <w:lang w:eastAsia="en-US"/>
        </w:rPr>
        <w:t xml:space="preserve">European Council approved a voluntary Code of Conduct </w:t>
      </w:r>
      <w:r w:rsidRPr="006C704C">
        <w:rPr>
          <w:rFonts w:ascii="Calibri" w:eastAsia="Cambria" w:hAnsi="Calibri" w:cs="Calibri"/>
          <w:sz w:val="14"/>
          <w:lang w:eastAsia="en-US"/>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6C704C">
        <w:rPr>
          <w:rFonts w:ascii="Calibri" w:eastAsia="Cambria" w:hAnsi="Calibri" w:cs="Calibri"/>
          <w:u w:val="single"/>
          <w:lang w:eastAsia="en-US"/>
        </w:rPr>
        <w:t>it is not binding and has no enforcement mechanism</w:t>
      </w:r>
      <w:r w:rsidRPr="006C704C">
        <w:rPr>
          <w:rFonts w:ascii="Calibri" w:eastAsia="Cambria" w:hAnsi="Calibri" w:cs="Calibri"/>
          <w:sz w:val="14"/>
          <w:lang w:eastAsia="en-US"/>
        </w:rPr>
        <w:t>. As with many efforts in multilateral regulation of the global commons, the US has been hesitant to agree to the Code for fear of diminishing its own freedom of manoeuvre. It may be an important step, however, in setting the groundwork for future space cooperation if the EU can follow up on the Code’s development with diplomatic action by bringing other space-faring countries on board. Cyberspace Cyberspace differs from the other commons because it is not a physical domain and because of the preponderant role of the private sector in both the infrastructure and the management of the domain. All of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cyber attacks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constitu- ency for cyberspace, there are constituencies of users and providers - private and public - who play a similar role in pushing for the protection of certain conditions in cyberspace. Unlike for sea and air domains, therefore, there is overlap between ‘access’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response and coordination of policing very difficult. Cyber conflict involving states will ebb and flow along with the quality of the relationship between those states and competing states will continue to test each other’s cyber defences.</w:t>
      </w:r>
    </w:p>
    <w:p w14:paraId="5F468D2E" w14:textId="77777777" w:rsidR="006C704C" w:rsidRPr="006C704C" w:rsidRDefault="006C704C" w:rsidP="006C704C">
      <w:pPr>
        <w:rPr>
          <w:rFonts w:ascii="Calibri" w:eastAsiaTheme="minorHAnsi" w:hAnsi="Calibri" w:cs="Calibri"/>
          <w:lang w:eastAsia="en-US"/>
        </w:rPr>
      </w:pPr>
    </w:p>
    <w:p w14:paraId="30A308DC" w14:textId="77777777" w:rsidR="006C704C" w:rsidRPr="006C704C" w:rsidRDefault="006C704C" w:rsidP="006C704C">
      <w:pPr>
        <w:keepNext/>
        <w:keepLines/>
        <w:spacing w:before="40" w:after="0"/>
        <w:outlineLvl w:val="3"/>
        <w:rPr>
          <w:rFonts w:ascii="Calibri" w:eastAsia="MS Gothic" w:hAnsi="Calibri" w:cs="Times New Roman"/>
          <w:b/>
          <w:iCs/>
          <w:sz w:val="26"/>
          <w:lang w:eastAsia="en-US"/>
        </w:rPr>
      </w:pPr>
      <w:r w:rsidRPr="006C704C">
        <w:rPr>
          <w:rFonts w:ascii="Calibri" w:eastAsia="MS Gothic" w:hAnsi="Calibri" w:cs="Times New Roman"/>
          <w:b/>
          <w:iCs/>
          <w:sz w:val="26"/>
          <w:lang w:eastAsia="en-US"/>
        </w:rPr>
        <w:t xml:space="preserve">Space debris creates existential deterrence and a taboo </w:t>
      </w:r>
    </w:p>
    <w:p w14:paraId="7997B004" w14:textId="77777777" w:rsidR="006C704C" w:rsidRPr="006C704C" w:rsidRDefault="006C704C" w:rsidP="006C704C">
      <w:pPr>
        <w:rPr>
          <w:rFonts w:ascii="Calibri" w:eastAsia="Cambria" w:hAnsi="Calibri" w:cs="Calibri"/>
          <w:lang w:eastAsia="en-US"/>
        </w:rPr>
      </w:pPr>
      <w:r w:rsidRPr="006C704C">
        <w:rPr>
          <w:rFonts w:ascii="Calibri" w:eastAsia="Cambria" w:hAnsi="Calibri" w:cs="Calibri"/>
          <w:sz w:val="26"/>
          <w:szCs w:val="26"/>
          <w:u w:val="single"/>
          <w:lang w:eastAsia="en-US"/>
        </w:rPr>
        <w:t>Bowen 18</w:t>
      </w:r>
      <w:r w:rsidRPr="006C704C">
        <w:rPr>
          <w:rFonts w:ascii="Calibri" w:eastAsia="Cambria" w:hAnsi="Calibri" w:cs="Calibri"/>
          <w:lang w:eastAsia="en-US"/>
        </w:rPr>
        <w:t xml:space="preserve"> [(Bleddyn, lecturer in International Relations at the University of Leicester) “The Art of Space Deterrence,” European Leadership Network, February 20, 2018, https://www.europeanleadershipnetwork.org/commentary/the-art-of-space-deterrence/] TDI</w:t>
      </w:r>
    </w:p>
    <w:p w14:paraId="4B489053" w14:textId="77777777" w:rsidR="006C704C" w:rsidRPr="006C704C" w:rsidRDefault="006C704C" w:rsidP="006C704C">
      <w:pPr>
        <w:rPr>
          <w:rFonts w:ascii="Calibri" w:eastAsia="Cambria" w:hAnsi="Calibri" w:cs="Calibri"/>
          <w:lang w:eastAsia="en-US"/>
        </w:rPr>
      </w:pPr>
      <w:r w:rsidRPr="006C704C">
        <w:rPr>
          <w:rFonts w:ascii="Calibri" w:eastAsia="Cambria" w:hAnsi="Calibri" w:cs="Calibri"/>
          <w:lang w:eastAsia="en-US"/>
        </w:rPr>
        <w:t xml:space="preserve">Fourth, </w:t>
      </w:r>
      <w:r w:rsidRPr="006C704C">
        <w:rPr>
          <w:rFonts w:ascii="Calibri" w:eastAsia="Cambria" w:hAnsi="Calibri" w:cs="Calibri"/>
          <w:highlight w:val="yellow"/>
          <w:u w:val="single"/>
          <w:lang w:eastAsia="en-US"/>
        </w:rPr>
        <w:t>the ubiquity of space infrastructure and</w:t>
      </w:r>
      <w:r w:rsidRPr="006C704C">
        <w:rPr>
          <w:rFonts w:ascii="Calibri" w:eastAsia="Cambria" w:hAnsi="Calibri" w:cs="Calibri"/>
          <w:u w:val="single"/>
          <w:lang w:eastAsia="en-US"/>
        </w:rPr>
        <w:t xml:space="preserve"> the </w:t>
      </w:r>
      <w:r w:rsidRPr="006C704C">
        <w:rPr>
          <w:rFonts w:ascii="Calibri" w:eastAsia="Cambria" w:hAnsi="Calibri" w:cs="Calibri"/>
          <w:highlight w:val="yellow"/>
          <w:u w:val="single"/>
          <w:lang w:eastAsia="en-US"/>
        </w:rPr>
        <w:t>fragility of</w:t>
      </w:r>
      <w:r w:rsidRPr="006C704C">
        <w:rPr>
          <w:rFonts w:ascii="Calibri" w:eastAsia="Cambria" w:hAnsi="Calibri" w:cs="Calibri"/>
          <w:u w:val="single"/>
          <w:lang w:eastAsia="en-US"/>
        </w:rPr>
        <w:t xml:space="preserve"> the </w:t>
      </w:r>
      <w:r w:rsidRPr="006C704C">
        <w:rPr>
          <w:rFonts w:ascii="Calibri" w:eastAsia="Cambria" w:hAnsi="Calibri" w:cs="Calibri"/>
          <w:highlight w:val="yellow"/>
          <w:u w:val="single"/>
          <w:lang w:eastAsia="en-US"/>
        </w:rPr>
        <w:t>space</w:t>
      </w:r>
      <w:r w:rsidRPr="006C704C">
        <w:rPr>
          <w:rFonts w:ascii="Calibri" w:eastAsia="Cambria" w:hAnsi="Calibri" w:cs="Calibri"/>
          <w:u w:val="single"/>
          <w:lang w:eastAsia="en-US"/>
        </w:rPr>
        <w:t xml:space="preserve"> environment may </w:t>
      </w:r>
      <w:r w:rsidRPr="006C704C">
        <w:rPr>
          <w:rFonts w:ascii="Calibri" w:eastAsia="Cambria" w:hAnsi="Calibri" w:cs="Calibri"/>
          <w:highlight w:val="yellow"/>
          <w:u w:val="single"/>
          <w:lang w:eastAsia="en-US"/>
        </w:rPr>
        <w:t>create</w:t>
      </w:r>
      <w:r w:rsidRPr="006C704C">
        <w:rPr>
          <w:rFonts w:ascii="Calibri" w:eastAsia="Cambria" w:hAnsi="Calibri" w:cs="Calibri"/>
          <w:u w:val="single"/>
          <w:lang w:eastAsia="en-US"/>
        </w:rPr>
        <w:t xml:space="preserve"> a degree of </w:t>
      </w:r>
      <w:r w:rsidRPr="006C704C">
        <w:rPr>
          <w:rFonts w:ascii="Calibri" w:eastAsia="Cambria" w:hAnsi="Calibri" w:cs="Calibri"/>
          <w:highlight w:val="yellow"/>
          <w:u w:val="single"/>
          <w:lang w:eastAsia="en-US"/>
        </w:rPr>
        <w:t>existential deterrence</w:t>
      </w:r>
      <w:r w:rsidRPr="006C704C">
        <w:rPr>
          <w:rFonts w:ascii="Calibri" w:eastAsia="Cambria" w:hAnsi="Calibri" w:cs="Calibri"/>
          <w:u w:val="single"/>
          <w:lang w:eastAsia="en-US"/>
        </w:rPr>
        <w:t xml:space="preserve">. As space is so useful to modern economies and military forces, </w:t>
      </w:r>
      <w:r w:rsidRPr="006C704C">
        <w:rPr>
          <w:rFonts w:ascii="Calibri" w:eastAsia="Cambria" w:hAnsi="Calibri" w:cs="Calibri"/>
          <w:highlight w:val="yellow"/>
          <w:u w:val="single"/>
          <w:lang w:eastAsia="en-US"/>
        </w:rPr>
        <w:t>a</w:t>
      </w:r>
      <w:r w:rsidRPr="006C704C">
        <w:rPr>
          <w:rFonts w:ascii="Calibri" w:eastAsia="Cambria" w:hAnsi="Calibri" w:cs="Calibri"/>
          <w:u w:val="single"/>
          <w:lang w:eastAsia="en-US"/>
        </w:rPr>
        <w:t xml:space="preserve"> large-scale </w:t>
      </w:r>
      <w:r w:rsidRPr="006C704C">
        <w:rPr>
          <w:rFonts w:ascii="Calibri" w:eastAsia="Cambria" w:hAnsi="Calibri" w:cs="Calibri"/>
          <w:highlight w:val="yellow"/>
          <w:u w:val="single"/>
          <w:lang w:eastAsia="en-US"/>
        </w:rPr>
        <w:t>disruption of</w:t>
      </w:r>
      <w:r w:rsidRPr="006C704C">
        <w:rPr>
          <w:rFonts w:ascii="Calibri" w:eastAsia="Cambria" w:hAnsi="Calibri" w:cs="Calibri"/>
          <w:u w:val="single"/>
          <w:lang w:eastAsia="en-US"/>
        </w:rPr>
        <w:t xml:space="preserve"> </w:t>
      </w:r>
      <w:r w:rsidRPr="006C704C">
        <w:rPr>
          <w:rFonts w:ascii="Calibri" w:eastAsia="Cambria" w:hAnsi="Calibri" w:cs="Calibri"/>
          <w:highlight w:val="yellow"/>
          <w:u w:val="single"/>
          <w:lang w:eastAsia="en-US"/>
        </w:rPr>
        <w:t>space infrastructure may be so intuitively escalatory</w:t>
      </w:r>
      <w:r w:rsidRPr="006C704C">
        <w:rPr>
          <w:rFonts w:ascii="Calibri" w:eastAsia="Cambria" w:hAnsi="Calibri" w:cs="Calibri"/>
          <w:u w:val="single"/>
          <w:lang w:eastAsia="en-US"/>
        </w:rPr>
        <w:t xml:space="preserve"> to decision-makers </w:t>
      </w:r>
      <w:r w:rsidRPr="006C704C">
        <w:rPr>
          <w:rFonts w:ascii="Calibri" w:eastAsia="Cambria" w:hAnsi="Calibri" w:cs="Calibri"/>
          <w:highlight w:val="yellow"/>
          <w:u w:val="single"/>
          <w:lang w:eastAsia="en-US"/>
        </w:rPr>
        <w:t>that there may be</w:t>
      </w:r>
      <w:r w:rsidRPr="006C704C">
        <w:rPr>
          <w:rFonts w:ascii="Calibri" w:eastAsia="Cambria" w:hAnsi="Calibri" w:cs="Calibri"/>
          <w:u w:val="single"/>
          <w:lang w:eastAsia="en-US"/>
        </w:rPr>
        <w:t xml:space="preserve"> a </w:t>
      </w:r>
      <w:r w:rsidRPr="006C704C">
        <w:rPr>
          <w:rFonts w:ascii="Calibri" w:eastAsia="Cambria" w:hAnsi="Calibri" w:cs="Calibri"/>
          <w:highlight w:val="yellow"/>
          <w:u w:val="single"/>
          <w:lang w:eastAsia="en-US"/>
        </w:rPr>
        <w:t>natural caution</w:t>
      </w:r>
      <w:r w:rsidRPr="006C704C">
        <w:rPr>
          <w:rFonts w:ascii="Calibri" w:eastAsia="Cambria" w:hAnsi="Calibri" w:cs="Calibri"/>
          <w:u w:val="single"/>
          <w:lang w:eastAsia="en-US"/>
        </w:rPr>
        <w:t xml:space="preserve"> against a wholesale assault</w:t>
      </w:r>
      <w:r w:rsidRPr="006C704C">
        <w:rPr>
          <w:rFonts w:ascii="Calibri" w:eastAsia="Cambria" w:hAnsi="Calibri" w:cs="Calibri"/>
          <w:lang w:eastAsia="en-US"/>
        </w:rPr>
        <w:t xml:space="preserve"> on a state’s entire space capabilities </w:t>
      </w:r>
      <w:r w:rsidRPr="006C704C">
        <w:rPr>
          <w:rFonts w:ascii="Calibri" w:eastAsia="Cambria" w:hAnsi="Calibri" w:cs="Calibri"/>
          <w:u w:val="single"/>
          <w:lang w:eastAsia="en-US"/>
        </w:rPr>
        <w:t>because the consequences of doing so approach the mentalities of total war, or nuclear responses</w:t>
      </w:r>
      <w:r w:rsidRPr="006C704C">
        <w:rPr>
          <w:rFonts w:ascii="Calibri" w:eastAsia="Cambria" w:hAnsi="Calibri" w:cs="Calibri"/>
          <w:lang w:eastAsia="en-US"/>
        </w:rPr>
        <w:t xml:space="preserve"> if a society begins tearing itself apart because of the collapse of optimised energy grids and just-in-time supply chains. In addition, the</w:t>
      </w:r>
      <w:r w:rsidRPr="006C704C">
        <w:rPr>
          <w:rFonts w:ascii="Calibri" w:eastAsia="Cambria" w:hAnsi="Calibri" w:cs="Calibri"/>
          <w:u w:val="single"/>
          <w:lang w:eastAsia="en-US"/>
        </w:rPr>
        <w:t xml:space="preserve"> problem of space debris</w:t>
      </w:r>
      <w:r w:rsidRPr="006C704C">
        <w:rPr>
          <w:rFonts w:ascii="Calibri" w:eastAsia="Cambria" w:hAnsi="Calibri" w:cs="Calibri"/>
          <w:lang w:eastAsia="en-US"/>
        </w:rPr>
        <w:t xml:space="preserve"> and the political-legal hurdles to conducting debris clean-up operations mean that </w:t>
      </w:r>
      <w:r w:rsidRPr="006C704C">
        <w:rPr>
          <w:rFonts w:ascii="Calibri" w:eastAsia="Cambria" w:hAnsi="Calibri" w:cs="Calibri"/>
          <w:u w:val="single"/>
          <w:lang w:eastAsia="en-US"/>
        </w:rPr>
        <w:t xml:space="preserve">even a handful of </w:t>
      </w:r>
      <w:r w:rsidRPr="006C704C">
        <w:rPr>
          <w:rFonts w:ascii="Calibri" w:eastAsia="Cambria" w:hAnsi="Calibri" w:cs="Calibri"/>
          <w:highlight w:val="yellow"/>
          <w:u w:val="single"/>
          <w:lang w:eastAsia="en-US"/>
        </w:rPr>
        <w:t>explosive events</w:t>
      </w:r>
      <w:r w:rsidRPr="006C704C">
        <w:rPr>
          <w:rFonts w:ascii="Calibri" w:eastAsia="Cambria" w:hAnsi="Calibri" w:cs="Calibri"/>
          <w:u w:val="single"/>
          <w:lang w:eastAsia="en-US"/>
        </w:rPr>
        <w:t xml:space="preserve"> in space can </w:t>
      </w:r>
      <w:r w:rsidRPr="006C704C">
        <w:rPr>
          <w:rFonts w:ascii="Calibri" w:eastAsia="Cambria" w:hAnsi="Calibri" w:cs="Calibri"/>
          <w:highlight w:val="yellow"/>
          <w:u w:val="single"/>
          <w:lang w:eastAsia="en-US"/>
        </w:rPr>
        <w:t>render</w:t>
      </w:r>
      <w:r w:rsidRPr="006C704C">
        <w:rPr>
          <w:rFonts w:ascii="Calibri" w:eastAsia="Cambria" w:hAnsi="Calibri" w:cs="Calibri"/>
          <w:u w:val="single"/>
          <w:lang w:eastAsia="en-US"/>
        </w:rPr>
        <w:t xml:space="preserve"> a region of </w:t>
      </w:r>
      <w:r w:rsidRPr="006C704C">
        <w:rPr>
          <w:rFonts w:ascii="Calibri" w:eastAsia="Cambria" w:hAnsi="Calibri" w:cs="Calibri"/>
          <w:highlight w:val="yellow"/>
          <w:u w:val="single"/>
          <w:lang w:eastAsia="en-US"/>
        </w:rPr>
        <w:t>Earth orbit unusable for everyone</w:t>
      </w:r>
      <w:r w:rsidRPr="006C704C">
        <w:rPr>
          <w:rFonts w:ascii="Calibri" w:eastAsia="Cambria" w:hAnsi="Calibri" w:cs="Calibri"/>
          <w:u w:val="single"/>
          <w:lang w:eastAsia="en-US"/>
        </w:rPr>
        <w:t>. This could caution</w:t>
      </w:r>
      <w:r w:rsidRPr="006C704C">
        <w:rPr>
          <w:rFonts w:ascii="Calibri" w:eastAsia="Cambria" w:hAnsi="Calibri" w:cs="Calibri"/>
          <w:lang w:eastAsia="en-US"/>
        </w:rPr>
        <w:t xml:space="preserve"> a country like </w:t>
      </w:r>
      <w:r w:rsidRPr="006C704C">
        <w:rPr>
          <w:rFonts w:ascii="Calibri" w:eastAsia="Cambria" w:hAnsi="Calibri" w:cs="Calibri"/>
          <w:highlight w:val="yellow"/>
          <w:u w:val="single"/>
          <w:lang w:eastAsia="en-US"/>
        </w:rPr>
        <w:t>China</w:t>
      </w:r>
      <w:r w:rsidRPr="006C704C">
        <w:rPr>
          <w:rFonts w:ascii="Calibri" w:eastAsia="Cambria" w:hAnsi="Calibri" w:cs="Calibri"/>
          <w:lang w:eastAsia="en-US"/>
        </w:rPr>
        <w:t xml:space="preserve"> from excessive kinetic intercept missions </w:t>
      </w:r>
      <w:r w:rsidRPr="006C704C">
        <w:rPr>
          <w:rFonts w:ascii="Calibri" w:eastAsia="Cambria" w:hAnsi="Calibri" w:cs="Calibri"/>
          <w:u w:val="single"/>
          <w:lang w:eastAsia="en-US"/>
        </w:rPr>
        <w:t xml:space="preserve">because its </w:t>
      </w:r>
      <w:r w:rsidRPr="006C704C">
        <w:rPr>
          <w:rFonts w:ascii="Calibri" w:eastAsia="Cambria" w:hAnsi="Calibri" w:cs="Calibri"/>
          <w:highlight w:val="yellow"/>
          <w:u w:val="single"/>
          <w:lang w:eastAsia="en-US"/>
        </w:rPr>
        <w:t>own military and economy is</w:t>
      </w:r>
      <w:r w:rsidRPr="006C704C">
        <w:rPr>
          <w:rFonts w:ascii="Calibri" w:eastAsia="Cambria" w:hAnsi="Calibri" w:cs="Calibri"/>
          <w:u w:val="single"/>
          <w:lang w:eastAsia="en-US"/>
        </w:rPr>
        <w:t xml:space="preserve"> increasingly </w:t>
      </w:r>
      <w:r w:rsidRPr="006C704C">
        <w:rPr>
          <w:rFonts w:ascii="Calibri" w:eastAsia="Cambria" w:hAnsi="Calibri" w:cs="Calibri"/>
          <w:highlight w:val="yellow"/>
          <w:u w:val="single"/>
          <w:lang w:eastAsia="en-US"/>
        </w:rPr>
        <w:t>reliant on outer space</w:t>
      </w:r>
      <w:r w:rsidRPr="006C704C">
        <w:rPr>
          <w:rFonts w:ascii="Calibri" w:eastAsia="Cambria" w:hAnsi="Calibri" w:cs="Calibri"/>
          <w:lang w:eastAsia="en-US"/>
        </w:rPr>
        <w:t xml:space="preserve">, but perhaps not a country like North Korea which does not rely on space. </w:t>
      </w:r>
      <w:r w:rsidRPr="006C704C">
        <w:rPr>
          <w:rFonts w:ascii="Calibri" w:eastAsia="Cambria" w:hAnsi="Calibri" w:cs="Calibri"/>
          <w:u w:val="single"/>
          <w:lang w:eastAsia="en-US"/>
        </w:rPr>
        <w:t>The usefulness, sensitivity, and fragility of space may have some existential deterrent effect.</w:t>
      </w:r>
      <w:r w:rsidRPr="006C704C">
        <w:rPr>
          <w:rFonts w:ascii="Calibri" w:eastAsia="Cambria" w:hAnsi="Calibri" w:cs="Calibri"/>
          <w:lang w:eastAsia="en-US"/>
        </w:rPr>
        <w:t> China’s catastrophic anti-satellite weapons test in 2007 is a valuable lesson for all on the potentially devastating effect of kinetic warfare in orbit.</w:t>
      </w:r>
    </w:p>
    <w:p w14:paraId="39D59832" w14:textId="77777777" w:rsidR="006C704C" w:rsidRPr="006C704C" w:rsidRDefault="006C704C" w:rsidP="006C704C">
      <w:pPr>
        <w:rPr>
          <w:rFonts w:ascii="Calibri" w:eastAsiaTheme="minorHAnsi" w:hAnsi="Calibri" w:cs="Calibri"/>
          <w:lang w:eastAsia="en-US"/>
        </w:rPr>
      </w:pPr>
    </w:p>
    <w:p w14:paraId="523C7A0C" w14:textId="77777777" w:rsidR="006C704C" w:rsidRPr="006C704C" w:rsidRDefault="006C704C" w:rsidP="006C704C">
      <w:pPr>
        <w:keepNext/>
        <w:keepLines/>
        <w:spacing w:before="40" w:after="0"/>
        <w:outlineLvl w:val="3"/>
        <w:rPr>
          <w:rFonts w:eastAsiaTheme="majorEastAsia" w:cstheme="minorHAnsi"/>
          <w:b/>
          <w:iCs/>
          <w:sz w:val="26"/>
          <w:lang w:eastAsia="en-US"/>
        </w:rPr>
      </w:pPr>
      <w:r w:rsidRPr="006C704C">
        <w:rPr>
          <w:rFonts w:eastAsiaTheme="majorEastAsia" w:cstheme="minorHAnsi"/>
          <w:b/>
          <w:iCs/>
          <w:sz w:val="26"/>
          <w:lang w:eastAsia="en-US"/>
        </w:rPr>
        <w:t>Satellite loss shuts down global fracking</w:t>
      </w:r>
    </w:p>
    <w:p w14:paraId="75230DED" w14:textId="77777777" w:rsidR="006C704C" w:rsidRPr="006C704C" w:rsidRDefault="006C704C" w:rsidP="006C704C">
      <w:pPr>
        <w:rPr>
          <w:rFonts w:eastAsiaTheme="minorHAnsi" w:cstheme="minorHAnsi"/>
          <w:lang w:eastAsia="en-US"/>
        </w:rPr>
      </w:pPr>
      <w:r w:rsidRPr="006C704C">
        <w:rPr>
          <w:rFonts w:eastAsiaTheme="minorHAnsi" w:cstheme="minorHAnsi"/>
          <w:lang w:eastAsia="en-US"/>
        </w:rPr>
        <w:t xml:space="preserve">Les </w:t>
      </w:r>
      <w:r w:rsidRPr="006C704C">
        <w:rPr>
          <w:rFonts w:eastAsiaTheme="minorHAnsi" w:cstheme="minorHAnsi"/>
          <w:b/>
          <w:bCs/>
          <w:sz w:val="26"/>
          <w:lang w:eastAsia="en-US"/>
        </w:rPr>
        <w:t>Johnson 13</w:t>
      </w:r>
      <w:r w:rsidRPr="006C704C">
        <w:rPr>
          <w:rFonts w:eastAsiaTheme="minorHAnsi" w:cstheme="minorHAnsi"/>
          <w:lang w:eastAsia="en-US"/>
        </w:rP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5CDA28B1" w14:textId="77777777" w:rsidR="006C704C" w:rsidRPr="006C704C" w:rsidRDefault="006C704C" w:rsidP="006C704C">
      <w:pPr>
        <w:rPr>
          <w:rFonts w:eastAsiaTheme="minorHAnsi" w:cstheme="minorHAnsi"/>
          <w:sz w:val="16"/>
          <w:lang w:eastAsia="en-US"/>
        </w:rPr>
      </w:pPr>
      <w:r w:rsidRPr="006C704C">
        <w:rPr>
          <w:rFonts w:eastAsiaTheme="minorHAnsi" w:cstheme="minorHAnsi"/>
          <w:b/>
          <w:iCs/>
          <w:highlight w:val="yellow"/>
          <w:u w:val="single"/>
          <w:lang w:eastAsia="en-US"/>
        </w:rPr>
        <w:t>Energy</w:t>
      </w:r>
      <w:r w:rsidRPr="006C704C">
        <w:rPr>
          <w:rFonts w:eastAsiaTheme="minorHAnsi" w:cstheme="minorHAnsi"/>
          <w:sz w:val="16"/>
          <w:lang w:eastAsia="en-US"/>
        </w:rPr>
        <w:t xml:space="preserve">, environment, farming, mining, land use. All of these areas and more </w:t>
      </w:r>
      <w:r w:rsidRPr="006C704C">
        <w:rPr>
          <w:rFonts w:eastAsiaTheme="minorHAnsi" w:cstheme="minorHAnsi"/>
          <w:b/>
          <w:iCs/>
          <w:highlight w:val="yellow"/>
          <w:u w:val="single"/>
          <w:lang w:eastAsia="en-US"/>
        </w:rPr>
        <w:t>are</w:t>
      </w:r>
      <w:r w:rsidRPr="006C704C">
        <w:rPr>
          <w:rFonts w:eastAsiaTheme="minorHAnsi" w:cstheme="minorHAnsi"/>
          <w:b/>
          <w:iCs/>
          <w:u w:val="single"/>
          <w:lang w:eastAsia="en-US"/>
        </w:rPr>
        <w:t xml:space="preserve"> now </w:t>
      </w:r>
      <w:r w:rsidRPr="006C704C">
        <w:rPr>
          <w:rFonts w:eastAsiaTheme="minorHAnsi" w:cstheme="minorHAnsi"/>
          <w:b/>
          <w:iCs/>
          <w:highlight w:val="yellow"/>
          <w:u w:val="single"/>
          <w:lang w:eastAsia="en-US"/>
        </w:rPr>
        <w:t>inextricably linked to satellite data and would be devastated should that flow</w:t>
      </w:r>
      <w:r w:rsidRPr="006C704C">
        <w:rPr>
          <w:rFonts w:eastAsiaTheme="minorHAnsi" w:cstheme="minorHAnsi"/>
          <w:b/>
          <w:iCs/>
          <w:u w:val="single"/>
          <w:lang w:eastAsia="en-US"/>
        </w:rPr>
        <w:t xml:space="preserve"> of data </w:t>
      </w:r>
      <w:r w:rsidRPr="006C704C">
        <w:rPr>
          <w:rFonts w:eastAsiaTheme="minorHAnsi" w:cstheme="minorHAnsi"/>
          <w:b/>
          <w:iCs/>
          <w:highlight w:val="yellow"/>
          <w:u w:val="single"/>
          <w:lang w:eastAsia="en-US"/>
        </w:rPr>
        <w:t>stop</w:t>
      </w:r>
      <w:r w:rsidRPr="006C704C">
        <w:rPr>
          <w:rFonts w:eastAsiaTheme="minorHAnsi" w:cstheme="minorHAnsi"/>
          <w:sz w:val="16"/>
          <w:lang w:eastAsia="en-US"/>
        </w:rPr>
        <w:t>.</w:t>
      </w:r>
    </w:p>
    <w:p w14:paraId="38580836"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Environmental Monitoring</w:t>
      </w:r>
    </w:p>
    <w:p w14:paraId="243FC767"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14:paraId="3DD16E58"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2682FB17"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09E76206"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14:paraId="0CA82A4B"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2A6B35DF"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And what is the practical side of this particular bit of information?</w:t>
      </w:r>
    </w:p>
    <w:p w14:paraId="6DFE6F72"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55065489"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6EE5E9CD"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05475C1B"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1DA52A63"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6457E2BE"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By looking in different parts of the spectrum, like the infrared light discussed above, we can make observations as described in Table 10.1.</w:t>
      </w:r>
    </w:p>
    <w:p w14:paraId="1AA27781"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Pollution Monitoring</w:t>
      </w:r>
    </w:p>
    <w:p w14:paraId="65CF5997"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5EACEBDE" w14:textId="77777777" w:rsidR="006C704C" w:rsidRPr="006C704C" w:rsidRDefault="006C704C" w:rsidP="006C704C">
      <w:pPr>
        <w:rPr>
          <w:rFonts w:eastAsiaTheme="minorHAnsi" w:cstheme="minorHAnsi"/>
          <w:sz w:val="12"/>
          <w:szCs w:val="18"/>
          <w:lang w:eastAsia="en-US"/>
        </w:rPr>
      </w:pPr>
      <w:r w:rsidRPr="006C704C">
        <w:rPr>
          <w:rFonts w:eastAsiaTheme="minorHAnsi" w:cstheme="minorHAnsi"/>
          <w:sz w:val="12"/>
          <w:szCs w:val="18"/>
          <w:lang w:eastAsia="en-US"/>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2AE180B6" w14:textId="77777777" w:rsidR="006C704C" w:rsidRPr="006C704C" w:rsidRDefault="006C704C" w:rsidP="006C704C">
      <w:pPr>
        <w:rPr>
          <w:rFonts w:eastAsiaTheme="minorHAnsi" w:cstheme="minorHAnsi"/>
          <w:b/>
          <w:iCs/>
          <w:u w:val="single"/>
          <w:lang w:eastAsia="en-US"/>
        </w:rPr>
      </w:pPr>
      <w:r w:rsidRPr="006C704C">
        <w:rPr>
          <w:rFonts w:eastAsiaTheme="minorHAnsi" w:cstheme="minorHAnsi"/>
          <w:b/>
          <w:iCs/>
          <w:u w:val="single"/>
          <w:lang w:eastAsia="en-US"/>
        </w:rPr>
        <w:t>Energy Production</w:t>
      </w:r>
    </w:p>
    <w:p w14:paraId="28139086" w14:textId="77777777" w:rsidR="006C704C" w:rsidRPr="006C704C" w:rsidRDefault="006C704C" w:rsidP="006C704C">
      <w:pPr>
        <w:rPr>
          <w:rFonts w:eastAsiaTheme="minorHAnsi" w:cstheme="minorHAnsi"/>
          <w:u w:val="single"/>
          <w:lang w:eastAsia="en-US"/>
        </w:rPr>
      </w:pPr>
      <w:r w:rsidRPr="006C704C">
        <w:rPr>
          <w:rFonts w:eastAsiaTheme="minorHAnsi" w:cstheme="minorHAnsi"/>
          <w:highlight w:val="yellow"/>
          <w:u w:val="single"/>
          <w:lang w:eastAsia="en-US"/>
        </w:rPr>
        <w:t>The</w:t>
      </w:r>
      <w:r w:rsidRPr="006C704C">
        <w:rPr>
          <w:rFonts w:eastAsiaTheme="minorHAnsi" w:cstheme="minorHAnsi"/>
          <w:u w:val="single"/>
          <w:lang w:eastAsia="en-US"/>
        </w:rPr>
        <w:t xml:space="preserve"> recent </w:t>
      </w:r>
      <w:r w:rsidRPr="006C704C">
        <w:rPr>
          <w:rFonts w:eastAsiaTheme="minorHAnsi" w:cstheme="minorHAnsi"/>
          <w:highlight w:val="yellow"/>
          <w:u w:val="single"/>
          <w:lang w:eastAsia="en-US"/>
        </w:rPr>
        <w:t>boom in</w:t>
      </w:r>
      <w:r w:rsidRPr="006C704C">
        <w:rPr>
          <w:rFonts w:eastAsiaTheme="minorHAnsi" w:cstheme="minorHAnsi"/>
          <w:u w:val="single"/>
          <w:lang w:eastAsia="en-US"/>
        </w:rPr>
        <w:t xml:space="preserve"> the production of </w:t>
      </w:r>
      <w:r w:rsidRPr="006C704C">
        <w:rPr>
          <w:rFonts w:eastAsiaTheme="minorHAnsi" w:cstheme="minorHAnsi"/>
          <w:highlight w:val="yellow"/>
          <w:u w:val="single"/>
          <w:lang w:eastAsia="en-US"/>
        </w:rPr>
        <w:t>shale oil</w:t>
      </w:r>
      <w:r w:rsidRPr="006C704C">
        <w:rPr>
          <w:rFonts w:eastAsiaTheme="minorHAnsi" w:cstheme="minorHAnsi"/>
          <w:u w:val="single"/>
          <w:lang w:eastAsia="en-US"/>
        </w:rPr>
        <w:t xml:space="preserve"> in the </w:t>
      </w:r>
      <w:r w:rsidRPr="006C704C">
        <w:rPr>
          <w:rFonts w:eastAsiaTheme="minorHAnsi" w:cstheme="minorHAnsi"/>
          <w:b/>
          <w:iCs/>
          <w:u w:val="single"/>
          <w:lang w:eastAsia="en-US"/>
        </w:rPr>
        <w:t>U</w:t>
      </w:r>
      <w:r w:rsidRPr="006C704C">
        <w:rPr>
          <w:rFonts w:eastAsiaTheme="minorHAnsi" w:cstheme="minorHAnsi"/>
          <w:sz w:val="16"/>
          <w:lang w:eastAsia="en-US"/>
        </w:rPr>
        <w:t xml:space="preserve">nited </w:t>
      </w:r>
      <w:r w:rsidRPr="006C704C">
        <w:rPr>
          <w:rFonts w:eastAsiaTheme="minorHAnsi" w:cstheme="minorHAnsi"/>
          <w:b/>
          <w:iCs/>
          <w:u w:val="single"/>
          <w:lang w:eastAsia="en-US"/>
        </w:rPr>
        <w:t>S</w:t>
      </w:r>
      <w:r w:rsidRPr="006C704C">
        <w:rPr>
          <w:rFonts w:eastAsiaTheme="minorHAnsi" w:cstheme="minorHAnsi"/>
          <w:sz w:val="16"/>
          <w:lang w:eastAsia="en-US"/>
        </w:rPr>
        <w:t xml:space="preserve">tates </w:t>
      </w:r>
      <w:r w:rsidRPr="006C704C">
        <w:rPr>
          <w:rFonts w:eastAsiaTheme="minorHAnsi" w:cstheme="minorHAnsi"/>
          <w:u w:val="single"/>
          <w:lang w:eastAsia="en-US"/>
        </w:rPr>
        <w:t xml:space="preserve">and elsewhere </w:t>
      </w:r>
      <w:r w:rsidRPr="006C704C">
        <w:rPr>
          <w:rFonts w:eastAsiaTheme="minorHAnsi" w:cstheme="minorHAnsi"/>
          <w:highlight w:val="yellow"/>
          <w:u w:val="single"/>
          <w:lang w:eastAsia="en-US"/>
        </w:rPr>
        <w:t>is due</w:t>
      </w:r>
      <w:r w:rsidRPr="006C704C">
        <w:rPr>
          <w:rFonts w:eastAsiaTheme="minorHAnsi" w:cstheme="minorHAnsi"/>
          <w:u w:val="single"/>
          <w:lang w:eastAsia="en-US"/>
        </w:rPr>
        <w:t xml:space="preserve"> in large part </w:t>
      </w:r>
      <w:r w:rsidRPr="006C704C">
        <w:rPr>
          <w:rFonts w:eastAsiaTheme="minorHAnsi" w:cstheme="minorHAnsi"/>
          <w:highlight w:val="yellow"/>
          <w:u w:val="single"/>
          <w:lang w:eastAsia="en-US"/>
        </w:rPr>
        <w:t>to</w:t>
      </w:r>
      <w:r w:rsidRPr="006C704C">
        <w:rPr>
          <w:rFonts w:eastAsiaTheme="minorHAnsi" w:cstheme="minorHAnsi"/>
          <w:u w:val="single"/>
          <w:lang w:eastAsia="en-US"/>
        </w:rPr>
        <w:t xml:space="preserve"> the </w:t>
      </w:r>
      <w:r w:rsidRPr="006C704C">
        <w:rPr>
          <w:rFonts w:eastAsiaTheme="minorHAnsi" w:cstheme="minorHAnsi"/>
          <w:b/>
          <w:iCs/>
          <w:highlight w:val="yellow"/>
          <w:u w:val="single"/>
          <w:lang w:eastAsia="en-US"/>
        </w:rPr>
        <w:t>identification</w:t>
      </w:r>
      <w:r w:rsidRPr="006C704C">
        <w:rPr>
          <w:rFonts w:eastAsiaTheme="minorHAnsi" w:cstheme="minorHAnsi"/>
          <w:highlight w:val="yellow"/>
          <w:u w:val="single"/>
          <w:lang w:eastAsia="en-US"/>
        </w:rPr>
        <w:t xml:space="preserve"> and </w:t>
      </w:r>
      <w:r w:rsidRPr="006C704C">
        <w:rPr>
          <w:rFonts w:eastAsiaTheme="minorHAnsi" w:cstheme="minorHAnsi"/>
          <w:b/>
          <w:iCs/>
          <w:highlight w:val="yellow"/>
          <w:u w:val="single"/>
          <w:lang w:eastAsia="en-US"/>
        </w:rPr>
        <w:t>geolocation</w:t>
      </w:r>
      <w:r w:rsidRPr="006C704C">
        <w:rPr>
          <w:rFonts w:eastAsiaTheme="minorHAnsi" w:cstheme="minorHAnsi"/>
          <w:highlight w:val="yellow"/>
          <w:u w:val="single"/>
          <w:lang w:eastAsia="en-US"/>
        </w:rPr>
        <w:t xml:space="preserve"> of</w:t>
      </w:r>
      <w:r w:rsidRPr="006C704C">
        <w:rPr>
          <w:rFonts w:eastAsiaTheme="minorHAnsi" w:cstheme="minorHAnsi"/>
          <w:u w:val="single"/>
          <w:lang w:eastAsia="en-US"/>
        </w:rPr>
        <w:t xml:space="preserve"> promising geologic </w:t>
      </w:r>
      <w:r w:rsidRPr="006C704C">
        <w:rPr>
          <w:rFonts w:eastAsiaTheme="minorHAnsi" w:cstheme="minorHAnsi"/>
          <w:highlight w:val="yellow"/>
          <w:u w:val="single"/>
          <w:lang w:eastAsia="en-US"/>
        </w:rPr>
        <w:t>formations for test</w:t>
      </w:r>
      <w:r w:rsidRPr="006C704C">
        <w:rPr>
          <w:rFonts w:eastAsiaTheme="minorHAnsi" w:cstheme="minorHAnsi"/>
          <w:u w:val="single"/>
          <w:lang w:eastAsia="en-US"/>
        </w:rPr>
        <w:t xml:space="preserve"> drilling and </w:t>
      </w:r>
      <w:r w:rsidRPr="006C704C">
        <w:rPr>
          <w:rFonts w:eastAsiaTheme="minorHAnsi" w:cstheme="minorHAnsi"/>
          <w:highlight w:val="yellow"/>
          <w:u w:val="single"/>
          <w:lang w:eastAsia="en-US"/>
        </w:rPr>
        <w:t>fracking</w:t>
      </w:r>
      <w:r w:rsidRPr="006C704C">
        <w:rPr>
          <w:rFonts w:eastAsiaTheme="minorHAnsi" w:cstheme="minorHAnsi"/>
          <w:u w:val="single"/>
          <w:lang w:eastAsia="en-US"/>
        </w:rPr>
        <w:t>. "Fracking" is a</w:t>
      </w:r>
      <w:r w:rsidRPr="006C704C">
        <w:rPr>
          <w:rFonts w:eastAsiaTheme="minorHAnsi" w:cstheme="minorHAnsi"/>
          <w:sz w:val="16"/>
          <w:lang w:eastAsia="en-US"/>
        </w:rPr>
        <w:t xml:space="preserve"> somewhat </w:t>
      </w:r>
      <w:r w:rsidRPr="006C704C">
        <w:rPr>
          <w:rFonts w:eastAsiaTheme="minorHAnsi" w:cstheme="minorHAnsi"/>
          <w:u w:val="single"/>
          <w:lang w:eastAsia="en-US"/>
        </w:rPr>
        <w:t>new term</w:t>
      </w:r>
      <w:r w:rsidRPr="006C704C">
        <w:rPr>
          <w:rFonts w:eastAsiaTheme="minorHAnsi" w:cstheme="minorHAnsi"/>
          <w:sz w:val="16"/>
          <w:lang w:eastAsia="en-US"/>
        </w:rPr>
        <w:t xml:space="preserve"> that comes from the phrase "hydraulic fracturing". </w:t>
      </w:r>
      <w:r w:rsidRPr="006C704C">
        <w:rPr>
          <w:rFonts w:eastAsiaTheme="minorHAnsi" w:cstheme="minorHAnsi"/>
          <w:u w:val="single"/>
          <w:lang w:eastAsia="en-US"/>
        </w:rPr>
        <w:t xml:space="preserve">In fracking, massive amounts of previously unusable reservoirs of oil and natural gas are released for capture, sale, and transport from deposits deep within the Earth - many located at least a mile below the surface. In the </w:t>
      </w:r>
      <w:r w:rsidRPr="006C704C">
        <w:rPr>
          <w:rFonts w:eastAsiaTheme="minorHAnsi" w:cstheme="minorHAnsi"/>
          <w:b/>
          <w:iCs/>
          <w:u w:val="single"/>
          <w:lang w:eastAsia="en-US"/>
        </w:rPr>
        <w:t>U</w:t>
      </w:r>
      <w:r w:rsidRPr="006C704C">
        <w:rPr>
          <w:rFonts w:eastAsiaTheme="minorHAnsi" w:cstheme="minorHAnsi"/>
          <w:sz w:val="16"/>
          <w:lang w:eastAsia="en-US"/>
        </w:rPr>
        <w:t xml:space="preserve">nited </w:t>
      </w:r>
      <w:r w:rsidRPr="006C704C">
        <w:rPr>
          <w:rFonts w:eastAsiaTheme="minorHAnsi" w:cstheme="minorHAnsi"/>
          <w:b/>
          <w:iCs/>
          <w:u w:val="single"/>
          <w:lang w:eastAsia="en-US"/>
        </w:rPr>
        <w:t>S</w:t>
      </w:r>
      <w:r w:rsidRPr="006C704C">
        <w:rPr>
          <w:rFonts w:eastAsiaTheme="minorHAnsi" w:cstheme="minorHAnsi"/>
          <w:sz w:val="16"/>
          <w:lang w:eastAsia="en-US"/>
        </w:rPr>
        <w:t xml:space="preserve">tates </w:t>
      </w:r>
      <w:r w:rsidRPr="006C704C">
        <w:rPr>
          <w:rFonts w:eastAsiaTheme="minorHAnsi" w:cstheme="minorHAnsi"/>
          <w:u w:val="single"/>
          <w:lang w:eastAsia="en-US"/>
        </w:rPr>
        <w:t>alone, there may be as much as 750 trillion cubic feet of natural gas within shale deposits releasable by fracking</w:t>
      </w:r>
      <w:r w:rsidRPr="006C704C">
        <w:rPr>
          <w:rFonts w:eastAsiaTheme="minorHAnsi" w:cstheme="minorHAnsi"/>
          <w:sz w:val="16"/>
          <w:lang w:eastAsia="en-US"/>
        </w:rPr>
        <w:t xml:space="preserve"> [3]. </w:t>
      </w:r>
      <w:r w:rsidRPr="006C704C">
        <w:rPr>
          <w:rFonts w:eastAsiaTheme="minorHAnsi" w:cstheme="minorHAnsi"/>
          <w:highlight w:val="yellow"/>
          <w:u w:val="single"/>
          <w:lang w:eastAsia="en-US"/>
        </w:rPr>
        <w:t>How do</w:t>
      </w:r>
      <w:r w:rsidRPr="006C704C">
        <w:rPr>
          <w:rFonts w:eastAsiaTheme="minorHAnsi" w:cstheme="minorHAnsi"/>
          <w:u w:val="single"/>
          <w:lang w:eastAsia="en-US"/>
        </w:rPr>
        <w:t xml:space="preserve"> energy </w:t>
      </w:r>
      <w:r w:rsidRPr="006C704C">
        <w:rPr>
          <w:rFonts w:eastAsiaTheme="minorHAnsi" w:cstheme="minorHAnsi"/>
          <w:highlight w:val="yellow"/>
          <w:u w:val="single"/>
          <w:lang w:eastAsia="en-US"/>
        </w:rPr>
        <w:t>companies know where to look for</w:t>
      </w:r>
      <w:r w:rsidRPr="006C704C">
        <w:rPr>
          <w:rFonts w:eastAsiaTheme="minorHAnsi" w:cstheme="minorHAnsi"/>
          <w:u w:val="single"/>
          <w:lang w:eastAsia="en-US"/>
        </w:rPr>
        <w:t xml:space="preserve"> these </w:t>
      </w:r>
      <w:r w:rsidRPr="006C704C">
        <w:rPr>
          <w:rFonts w:eastAsiaTheme="minorHAnsi" w:cstheme="minorHAnsi"/>
          <w:highlight w:val="yellow"/>
          <w:u w:val="single"/>
          <w:lang w:eastAsia="en-US"/>
        </w:rPr>
        <w:t>deposits?</w:t>
      </w:r>
      <w:r w:rsidRPr="006C704C">
        <w:rPr>
          <w:rFonts w:eastAsiaTheme="minorHAnsi" w:cstheme="minorHAnsi"/>
          <w:u w:val="single"/>
          <w:lang w:eastAsia="en-US"/>
        </w:rPr>
        <w:t xml:space="preserve"> In large part, by analyzing </w:t>
      </w:r>
      <w:r w:rsidRPr="006C704C">
        <w:rPr>
          <w:rFonts w:eastAsiaTheme="minorHAnsi" w:cstheme="minorHAnsi"/>
          <w:b/>
          <w:iCs/>
          <w:highlight w:val="yellow"/>
          <w:u w:val="single"/>
          <w:lang w:eastAsia="en-US"/>
        </w:rPr>
        <w:t>satellite imagery</w:t>
      </w:r>
      <w:r w:rsidRPr="006C704C">
        <w:rPr>
          <w:rFonts w:eastAsiaTheme="minorHAnsi" w:cstheme="minorHAnsi"/>
          <w:u w:val="single"/>
          <w:lang w:eastAsia="en-US"/>
        </w:rPr>
        <w:t>.</w:t>
      </w:r>
    </w:p>
    <w:p w14:paraId="119C2652" w14:textId="77777777" w:rsidR="006C704C" w:rsidRPr="006C704C" w:rsidRDefault="006C704C" w:rsidP="006C704C">
      <w:pPr>
        <w:rPr>
          <w:rFonts w:eastAsiaTheme="minorHAnsi" w:cstheme="minorHAnsi"/>
          <w:sz w:val="16"/>
          <w:lang w:eastAsia="en-US"/>
        </w:rPr>
      </w:pPr>
      <w:r w:rsidRPr="006C704C">
        <w:rPr>
          <w:rFonts w:eastAsiaTheme="minorHAnsi" w:cstheme="minorHAnsi"/>
          <w:sz w:val="16"/>
          <w:lang w:eastAsia="en-US"/>
        </w:rPr>
        <w:t xml:space="preserve">According to Science Daily (26 February 2009), </w:t>
      </w:r>
      <w:r w:rsidRPr="006C704C">
        <w:rPr>
          <w:rFonts w:eastAsiaTheme="minorHAnsi" w:cstheme="minorHAnsi"/>
          <w:highlight w:val="yellow"/>
          <w:u w:val="single"/>
          <w:lang w:eastAsia="en-US"/>
        </w:rPr>
        <w:t>a new map</w:t>
      </w:r>
      <w:r w:rsidRPr="006C704C">
        <w:rPr>
          <w:rFonts w:eastAsiaTheme="minorHAnsi" w:cstheme="minorHAnsi"/>
          <w:u w:val="single"/>
          <w:lang w:eastAsia="en-US"/>
        </w:rPr>
        <w:t xml:space="preserve"> of the Earth's gravitational field </w:t>
      </w:r>
      <w:r w:rsidRPr="006C704C">
        <w:rPr>
          <w:rFonts w:eastAsiaTheme="minorHAnsi" w:cstheme="minorHAnsi"/>
          <w:highlight w:val="yellow"/>
          <w:u w:val="single"/>
          <w:lang w:eastAsia="en-US"/>
        </w:rPr>
        <w:t>based on sat</w:t>
      </w:r>
      <w:r w:rsidRPr="006C704C">
        <w:rPr>
          <w:rFonts w:eastAsiaTheme="minorHAnsi" w:cstheme="minorHAnsi"/>
          <w:u w:val="single"/>
          <w:lang w:eastAsia="en-US"/>
        </w:rPr>
        <w:t xml:space="preserve">ellite </w:t>
      </w:r>
      <w:r w:rsidRPr="006C704C">
        <w:rPr>
          <w:rFonts w:eastAsiaTheme="minorHAnsi" w:cstheme="minorHAnsi"/>
          <w:highlight w:val="yellow"/>
          <w:u w:val="single"/>
          <w:lang w:eastAsia="en-US"/>
        </w:rPr>
        <w:t xml:space="preserve">measurements makes it </w:t>
      </w:r>
      <w:r w:rsidRPr="006C704C">
        <w:rPr>
          <w:rFonts w:eastAsiaTheme="minorHAnsi" w:cstheme="minorHAnsi"/>
          <w:b/>
          <w:iCs/>
          <w:highlight w:val="yellow"/>
          <w:u w:val="single"/>
          <w:lang w:eastAsia="en-US"/>
        </w:rPr>
        <w:t>much less resource intensive</w:t>
      </w:r>
      <w:r w:rsidRPr="006C704C">
        <w:rPr>
          <w:rFonts w:eastAsiaTheme="minorHAnsi" w:cstheme="minorHAnsi"/>
          <w:highlight w:val="yellow"/>
          <w:u w:val="single"/>
          <w:lang w:eastAsia="en-US"/>
        </w:rPr>
        <w:t xml:space="preserve"> to find</w:t>
      </w:r>
      <w:r w:rsidRPr="006C704C">
        <w:rPr>
          <w:rFonts w:eastAsiaTheme="minorHAnsi" w:cstheme="minorHAnsi"/>
          <w:u w:val="single"/>
          <w:lang w:eastAsia="en-US"/>
        </w:rPr>
        <w:t xml:space="preserve"> new oil </w:t>
      </w:r>
      <w:r w:rsidRPr="006C704C">
        <w:rPr>
          <w:rFonts w:eastAsiaTheme="minorHAnsi" w:cstheme="minorHAnsi"/>
          <w:highlight w:val="yellow"/>
          <w:u w:val="single"/>
          <w:lang w:eastAsia="en-US"/>
        </w:rPr>
        <w:t>deposits</w:t>
      </w:r>
      <w:r w:rsidRPr="006C704C">
        <w:rPr>
          <w:rFonts w:eastAsiaTheme="minorHAnsi" w:cstheme="minorHAnsi"/>
          <w:sz w:val="16"/>
          <w:lang w:eastAsia="en-US"/>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C704C">
        <w:rPr>
          <w:rFonts w:eastAsiaTheme="minorHAnsi" w:cstheme="minorHAnsi"/>
          <w:highlight w:val="yellow"/>
          <w:u w:val="single"/>
          <w:lang w:eastAsia="en-US"/>
        </w:rPr>
        <w:t>sat</w:t>
      </w:r>
      <w:r w:rsidRPr="006C704C">
        <w:rPr>
          <w:rFonts w:eastAsiaTheme="minorHAnsi" w:cstheme="minorHAnsi"/>
          <w:u w:val="single"/>
          <w:lang w:eastAsia="en-US"/>
        </w:rPr>
        <w:t xml:space="preserve">ellite </w:t>
      </w:r>
      <w:r w:rsidRPr="006C704C">
        <w:rPr>
          <w:rFonts w:eastAsiaTheme="minorHAnsi" w:cstheme="minorHAnsi"/>
          <w:highlight w:val="yellow"/>
          <w:u w:val="single"/>
          <w:lang w:eastAsia="en-US"/>
        </w:rPr>
        <w:t xml:space="preserve">imagery is </w:t>
      </w:r>
      <w:r w:rsidRPr="006C704C">
        <w:rPr>
          <w:rFonts w:eastAsiaTheme="minorHAnsi" w:cstheme="minorHAnsi"/>
          <w:b/>
          <w:iCs/>
          <w:highlight w:val="yellow"/>
          <w:u w:val="single"/>
          <w:lang w:eastAsia="en-US"/>
        </w:rPr>
        <w:t>so important</w:t>
      </w:r>
      <w:r w:rsidRPr="006C704C">
        <w:rPr>
          <w:rFonts w:eastAsiaTheme="minorHAnsi" w:cstheme="minorHAnsi"/>
          <w:highlight w:val="yellow"/>
          <w:u w:val="single"/>
          <w:lang w:eastAsia="en-US"/>
        </w:rPr>
        <w:t>. Take away this and</w:t>
      </w:r>
      <w:r w:rsidRPr="006C704C">
        <w:rPr>
          <w:rFonts w:eastAsiaTheme="minorHAnsi" w:cstheme="minorHAnsi"/>
          <w:u w:val="single"/>
          <w:lang w:eastAsia="en-US"/>
        </w:rPr>
        <w:t xml:space="preserve"> other satellite-dependent techniques of </w:t>
      </w:r>
      <w:r w:rsidRPr="006C704C">
        <w:rPr>
          <w:rFonts w:eastAsiaTheme="minorHAnsi" w:cstheme="minorHAnsi"/>
          <w:highlight w:val="yellow"/>
          <w:u w:val="single"/>
          <w:lang w:eastAsia="en-US"/>
        </w:rPr>
        <w:t>oil and gas exploration</w:t>
      </w:r>
      <w:r w:rsidRPr="006C704C">
        <w:rPr>
          <w:rFonts w:eastAsiaTheme="minorHAnsi" w:cstheme="minorHAnsi"/>
          <w:u w:val="single"/>
          <w:lang w:eastAsia="en-US"/>
        </w:rPr>
        <w:t xml:space="preserve"> and the </w:t>
      </w:r>
      <w:r w:rsidRPr="006C704C">
        <w:rPr>
          <w:rFonts w:eastAsiaTheme="minorHAnsi" w:cstheme="minorHAnsi"/>
          <w:b/>
          <w:iCs/>
          <w:u w:val="single"/>
          <w:lang w:eastAsia="en-US"/>
        </w:rPr>
        <w:t xml:space="preserve">world economy </w:t>
      </w:r>
      <w:r w:rsidRPr="006C704C">
        <w:rPr>
          <w:rFonts w:eastAsiaTheme="minorHAnsi" w:cstheme="minorHAnsi"/>
          <w:b/>
          <w:iCs/>
          <w:highlight w:val="yellow"/>
          <w:u w:val="single"/>
          <w:lang w:eastAsia="en-US"/>
        </w:rPr>
        <w:t>will feel the impact</w:t>
      </w:r>
      <w:r w:rsidRPr="006C704C">
        <w:rPr>
          <w:rFonts w:eastAsiaTheme="minorHAnsi" w:cstheme="minorHAnsi"/>
          <w:u w:val="single"/>
          <w:lang w:eastAsia="en-US"/>
        </w:rPr>
        <w:t xml:space="preserve"> through higher oil and natural gas prices</w:t>
      </w:r>
      <w:r w:rsidRPr="006C704C">
        <w:rPr>
          <w:rFonts w:eastAsiaTheme="minorHAnsi" w:cstheme="minorHAnsi"/>
          <w:sz w:val="16"/>
          <w:lang w:eastAsia="en-US"/>
        </w:rPr>
        <w:t>.</w:t>
      </w:r>
    </w:p>
    <w:p w14:paraId="2E76CFC3" w14:textId="77777777" w:rsidR="006C704C" w:rsidRPr="006C704C" w:rsidRDefault="006C704C" w:rsidP="006C704C">
      <w:pPr>
        <w:keepNext/>
        <w:keepLines/>
        <w:spacing w:before="40" w:after="0"/>
        <w:outlineLvl w:val="3"/>
        <w:rPr>
          <w:rFonts w:eastAsiaTheme="majorEastAsia" w:cstheme="minorHAnsi"/>
          <w:b/>
          <w:iCs/>
          <w:sz w:val="26"/>
          <w:lang w:eastAsia="en-US"/>
        </w:rPr>
      </w:pPr>
      <w:r w:rsidRPr="006C704C">
        <w:rPr>
          <w:rFonts w:eastAsiaTheme="majorEastAsia" w:cstheme="minorHAnsi"/>
          <w:b/>
          <w:iCs/>
          <w:sz w:val="26"/>
          <w:lang w:eastAsia="en-US"/>
        </w:rPr>
        <w:t xml:space="preserve">Fracking makes </w:t>
      </w:r>
      <w:r w:rsidRPr="006C704C">
        <w:rPr>
          <w:rFonts w:eastAsiaTheme="majorEastAsia" w:cstheme="minorHAnsi"/>
          <w:b/>
          <w:iCs/>
          <w:sz w:val="26"/>
          <w:u w:val="single"/>
          <w:lang w:eastAsia="en-US"/>
        </w:rPr>
        <w:t>extinction inevitable</w:t>
      </w:r>
      <w:r w:rsidRPr="006C704C">
        <w:rPr>
          <w:rFonts w:eastAsiaTheme="majorEastAsia" w:cstheme="minorHAnsi"/>
          <w:b/>
          <w:iCs/>
          <w:sz w:val="26"/>
          <w:lang w:eastAsia="en-US"/>
        </w:rPr>
        <w:t>---</w:t>
      </w:r>
      <w:r w:rsidRPr="006C704C">
        <w:rPr>
          <w:rFonts w:eastAsiaTheme="majorEastAsia" w:cstheme="minorHAnsi"/>
          <w:b/>
          <w:iCs/>
          <w:sz w:val="26"/>
          <w:u w:val="single"/>
          <w:lang w:eastAsia="en-US"/>
        </w:rPr>
        <w:t>try-or die</w:t>
      </w:r>
      <w:r w:rsidRPr="006C704C">
        <w:rPr>
          <w:rFonts w:eastAsiaTheme="majorEastAsia" w:cstheme="minorHAnsi"/>
          <w:b/>
          <w:iCs/>
          <w:sz w:val="26"/>
          <w:lang w:eastAsia="en-US"/>
        </w:rPr>
        <w:t xml:space="preserve"> to shut it off</w:t>
      </w:r>
    </w:p>
    <w:p w14:paraId="1F0D399E" w14:textId="77777777" w:rsidR="006C704C" w:rsidRPr="006C704C" w:rsidRDefault="006C704C" w:rsidP="006C704C">
      <w:pPr>
        <w:rPr>
          <w:rFonts w:eastAsiaTheme="minorHAnsi" w:cstheme="minorHAnsi"/>
          <w:lang w:eastAsia="en-US"/>
        </w:rPr>
      </w:pPr>
      <w:r w:rsidRPr="006C704C">
        <w:rPr>
          <w:rFonts w:eastAsiaTheme="minorHAnsi" w:cstheme="minorHAnsi"/>
          <w:lang w:eastAsia="en-US"/>
        </w:rPr>
        <w:t xml:space="preserve">Rev. Mac </w:t>
      </w:r>
      <w:r w:rsidRPr="006C704C">
        <w:rPr>
          <w:rFonts w:eastAsiaTheme="minorHAnsi" w:cstheme="minorHAnsi"/>
          <w:b/>
          <w:bCs/>
          <w:sz w:val="26"/>
          <w:lang w:eastAsia="en-US"/>
        </w:rPr>
        <w:t>Legerton 18</w:t>
      </w:r>
      <w:r w:rsidRPr="006C704C">
        <w:rPr>
          <w:rFonts w:eastAsiaTheme="minorHAnsi" w:cstheme="minorHAnsi"/>
          <w:lang w:eastAsia="en-US"/>
        </w:rPr>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59682AB4" w14:textId="77777777" w:rsidR="006C704C" w:rsidRPr="006C704C" w:rsidRDefault="006C704C" w:rsidP="006C704C">
      <w:pPr>
        <w:rPr>
          <w:rFonts w:eastAsiaTheme="minorHAnsi" w:cstheme="minorHAnsi"/>
          <w:sz w:val="16"/>
          <w:lang w:eastAsia="en-US"/>
        </w:rPr>
      </w:pPr>
      <w:r w:rsidRPr="006C704C">
        <w:rPr>
          <w:rFonts w:eastAsiaTheme="minorHAnsi" w:cstheme="minorHAnsi"/>
          <w:sz w:val="16"/>
          <w:lang w:eastAsia="en-US"/>
        </w:rPr>
        <w:t xml:space="preserve">As an elder, I now realize that </w:t>
      </w:r>
      <w:r w:rsidRPr="006C704C">
        <w:rPr>
          <w:rFonts w:eastAsiaTheme="minorHAnsi" w:cstheme="minorHAnsi"/>
          <w:highlight w:val="yellow"/>
          <w:u w:val="single"/>
          <w:lang w:eastAsia="en-US"/>
        </w:rPr>
        <w:t>there is</w:t>
      </w:r>
      <w:r w:rsidRPr="006C704C">
        <w:rPr>
          <w:rFonts w:eastAsiaTheme="minorHAnsi" w:cstheme="minorHAnsi"/>
          <w:u w:val="single"/>
          <w:lang w:eastAsia="en-US"/>
        </w:rPr>
        <w:t xml:space="preserve"> even </w:t>
      </w:r>
      <w:r w:rsidRPr="006C704C">
        <w:rPr>
          <w:rFonts w:eastAsiaTheme="minorHAnsi" w:cstheme="minorHAnsi"/>
          <w:highlight w:val="yellow"/>
          <w:u w:val="single"/>
          <w:lang w:eastAsia="en-US"/>
        </w:rPr>
        <w:t xml:space="preserve">a </w:t>
      </w:r>
      <w:r w:rsidRPr="006C704C">
        <w:rPr>
          <w:rFonts w:eastAsiaTheme="minorHAnsi" w:cstheme="minorHAnsi"/>
          <w:b/>
          <w:iCs/>
          <w:highlight w:val="yellow"/>
          <w:u w:val="single"/>
          <w:lang w:eastAsia="en-US"/>
        </w:rPr>
        <w:t>greater threat</w:t>
      </w:r>
      <w:r w:rsidRPr="006C704C">
        <w:rPr>
          <w:rFonts w:eastAsiaTheme="minorHAnsi" w:cstheme="minorHAnsi"/>
          <w:highlight w:val="yellow"/>
          <w:u w:val="single"/>
          <w:lang w:eastAsia="en-US"/>
        </w:rPr>
        <w:t xml:space="preserve"> to</w:t>
      </w:r>
      <w:r w:rsidRPr="006C704C">
        <w:rPr>
          <w:rFonts w:eastAsiaTheme="minorHAnsi" w:cstheme="minorHAnsi"/>
          <w:u w:val="single"/>
          <w:lang w:eastAsia="en-US"/>
        </w:rPr>
        <w:t xml:space="preserve"> humanity and </w:t>
      </w:r>
      <w:r w:rsidRPr="006C704C">
        <w:rPr>
          <w:rFonts w:eastAsiaTheme="minorHAnsi" w:cstheme="minorHAnsi"/>
          <w:b/>
          <w:iCs/>
          <w:highlight w:val="yellow"/>
          <w:u w:val="single"/>
          <w:lang w:eastAsia="en-US"/>
        </w:rPr>
        <w:t>life on Earth</w:t>
      </w:r>
      <w:r w:rsidRPr="006C704C">
        <w:rPr>
          <w:rFonts w:eastAsiaTheme="minorHAnsi" w:cstheme="minorHAnsi"/>
          <w:highlight w:val="yellow"/>
          <w:u w:val="single"/>
          <w:lang w:eastAsia="en-US"/>
        </w:rPr>
        <w:t xml:space="preserve"> than </w:t>
      </w:r>
      <w:r w:rsidRPr="006C704C">
        <w:rPr>
          <w:rFonts w:eastAsiaTheme="minorHAnsi" w:cstheme="minorHAnsi"/>
          <w:b/>
          <w:iCs/>
          <w:highlight w:val="yellow"/>
          <w:u w:val="single"/>
          <w:lang w:eastAsia="en-US"/>
        </w:rPr>
        <w:t>nuclear war</w:t>
      </w:r>
      <w:r w:rsidRPr="006C704C">
        <w:rPr>
          <w:rFonts w:eastAsiaTheme="minorHAnsi" w:cstheme="minorHAnsi"/>
          <w:sz w:val="16"/>
          <w:lang w:eastAsia="en-US"/>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0C3B2019" w14:textId="77777777" w:rsidR="006C704C" w:rsidRPr="006C704C" w:rsidRDefault="006C704C" w:rsidP="006C704C">
      <w:pPr>
        <w:rPr>
          <w:rFonts w:eastAsiaTheme="minorHAnsi" w:cstheme="minorHAnsi"/>
          <w:u w:val="single"/>
          <w:lang w:eastAsia="en-US"/>
        </w:rPr>
      </w:pPr>
      <w:r w:rsidRPr="006C704C">
        <w:rPr>
          <w:rFonts w:eastAsiaTheme="minorHAnsi" w:cstheme="minorHAnsi"/>
          <w:sz w:val="16"/>
          <w:lang w:eastAsia="en-US"/>
        </w:rPr>
        <w:t xml:space="preserve">What is it? </w:t>
      </w:r>
      <w:r w:rsidRPr="006C704C">
        <w:rPr>
          <w:rFonts w:eastAsiaTheme="minorHAnsi" w:cstheme="minorHAnsi"/>
          <w:u w:val="single"/>
          <w:lang w:eastAsia="en-US"/>
        </w:rPr>
        <w:t>It’s the</w:t>
      </w:r>
      <w:r w:rsidRPr="006C704C">
        <w:rPr>
          <w:rFonts w:eastAsiaTheme="minorHAnsi" w:cstheme="minorHAnsi"/>
          <w:sz w:val="16"/>
          <w:lang w:eastAsia="en-US"/>
        </w:rPr>
        <w:t xml:space="preserve"> slow-motion but </w:t>
      </w:r>
      <w:r w:rsidRPr="006C704C">
        <w:rPr>
          <w:rFonts w:eastAsiaTheme="minorHAnsi" w:cstheme="minorHAnsi"/>
          <w:b/>
          <w:iCs/>
          <w:u w:val="single"/>
          <w:lang w:eastAsia="en-US"/>
        </w:rPr>
        <w:t>rapidly growing</w:t>
      </w:r>
      <w:r w:rsidRPr="006C704C">
        <w:rPr>
          <w:rFonts w:eastAsiaTheme="minorHAnsi" w:cstheme="minorHAnsi"/>
          <w:u w:val="single"/>
          <w:lang w:eastAsia="en-US"/>
        </w:rPr>
        <w:t xml:space="preserve"> catastrophe of climate change</w:t>
      </w:r>
      <w:r w:rsidRPr="006C704C">
        <w:rPr>
          <w:rFonts w:eastAsiaTheme="minorHAnsi" w:cstheme="minorHAnsi"/>
          <w:sz w:val="16"/>
          <w:lang w:eastAsia="en-US"/>
        </w:rPr>
        <w:t xml:space="preserve">. There’s now good news amidst this seemingly overwhelming challenge. But the answer may surprise you. Today we know what is </w:t>
      </w:r>
      <w:r w:rsidRPr="006C704C">
        <w:rPr>
          <w:rFonts w:eastAsiaTheme="minorHAnsi" w:cstheme="minorHAnsi"/>
          <w:u w:val="single"/>
          <w:lang w:eastAsia="en-US"/>
        </w:rPr>
        <w:t>the #1 preventable cause of climate change. It’s not coal, it’s not nuclear, and it’s not oil and gasoline. It’s</w:t>
      </w:r>
      <w:r w:rsidRPr="006C704C">
        <w:rPr>
          <w:rFonts w:eastAsiaTheme="minorHAnsi" w:cstheme="minorHAnsi"/>
          <w:sz w:val="16"/>
          <w:lang w:eastAsia="en-US"/>
        </w:rPr>
        <w:t xml:space="preserve"> actually the use of the very fuel that is touted as being cleaner, greener, and cheaper than all the rest. This fuel is called </w:t>
      </w:r>
      <w:r w:rsidRPr="006C704C">
        <w:rPr>
          <w:rFonts w:eastAsiaTheme="minorHAnsi" w:cstheme="minorHAnsi"/>
          <w:u w:val="single"/>
          <w:lang w:eastAsia="en-US"/>
        </w:rPr>
        <w:t>“Natural Gas”.</w:t>
      </w:r>
    </w:p>
    <w:p w14:paraId="534B175A" w14:textId="77777777" w:rsidR="006C704C" w:rsidRPr="006C704C" w:rsidRDefault="006C704C" w:rsidP="006C704C">
      <w:pPr>
        <w:rPr>
          <w:rFonts w:eastAsiaTheme="minorHAnsi" w:cstheme="minorHAnsi"/>
          <w:sz w:val="16"/>
          <w:lang w:eastAsia="en-US"/>
        </w:rPr>
      </w:pPr>
      <w:r w:rsidRPr="006C704C">
        <w:rPr>
          <w:rFonts w:eastAsiaTheme="minorHAnsi" w:cstheme="minorHAnsi"/>
          <w:sz w:val="16"/>
          <w:lang w:eastAsia="en-US"/>
        </w:rPr>
        <w:t xml:space="preserve">Let’s start with its name – “Natural Gas”. What is “natural gas”? There’s actually nothing “natural” about it when it is forcibly </w:t>
      </w:r>
      <w:r w:rsidRPr="006C704C">
        <w:rPr>
          <w:rFonts w:eastAsiaTheme="minorHAnsi" w:cstheme="minorHAnsi"/>
          <w:u w:val="single"/>
          <w:lang w:eastAsia="en-US"/>
        </w:rPr>
        <w:t>extracted from the ground through</w:t>
      </w:r>
      <w:r w:rsidRPr="006C704C">
        <w:rPr>
          <w:rFonts w:eastAsiaTheme="minorHAnsi" w:cstheme="minorHAnsi"/>
          <w:sz w:val="16"/>
          <w:lang w:eastAsia="en-US"/>
        </w:rPr>
        <w:t xml:space="preserve"> hydraulic fracturing, commonly known as </w:t>
      </w:r>
      <w:r w:rsidRPr="006C704C">
        <w:rPr>
          <w:rFonts w:eastAsiaTheme="minorHAnsi" w:cstheme="minorHAnsi"/>
          <w:u w:val="single"/>
          <w:lang w:eastAsia="en-US"/>
        </w:rPr>
        <w:t>“fracking”.</w:t>
      </w:r>
      <w:r w:rsidRPr="006C704C">
        <w:rPr>
          <w:rFonts w:eastAsiaTheme="minorHAnsi" w:cstheme="minorHAnsi"/>
          <w:sz w:val="16"/>
          <w:lang w:eastAsia="en-US"/>
        </w:rPr>
        <w:t xml:space="preserve"> When something is forcibly ruptured from deep within the earth with the use of toxic chemicals, the last name you would use for it is “natural”.</w:t>
      </w:r>
    </w:p>
    <w:p w14:paraId="02CBC159" w14:textId="77777777" w:rsidR="006C704C" w:rsidRPr="006C704C" w:rsidRDefault="006C704C" w:rsidP="006C704C">
      <w:pPr>
        <w:rPr>
          <w:rFonts w:eastAsiaTheme="minorHAnsi" w:cstheme="minorHAnsi"/>
          <w:sz w:val="16"/>
          <w:lang w:eastAsia="en-US"/>
        </w:rPr>
      </w:pPr>
      <w:r w:rsidRPr="006C704C">
        <w:rPr>
          <w:rFonts w:eastAsiaTheme="minorHAnsi" w:cstheme="minorHAnsi"/>
          <w:highlight w:val="yellow"/>
          <w:u w:val="single"/>
          <w:lang w:eastAsia="en-US"/>
        </w:rPr>
        <w:t>Fracking disrupts</w:t>
      </w:r>
      <w:r w:rsidRPr="006C704C">
        <w:rPr>
          <w:rFonts w:eastAsiaTheme="minorHAnsi" w:cstheme="minorHAnsi"/>
          <w:u w:val="single"/>
          <w:lang w:eastAsia="en-US"/>
        </w:rPr>
        <w:t xml:space="preserve"> the geologic </w:t>
      </w:r>
      <w:r w:rsidRPr="006C704C">
        <w:rPr>
          <w:rFonts w:eastAsiaTheme="minorHAnsi" w:cstheme="minorHAnsi"/>
          <w:highlight w:val="yellow"/>
          <w:u w:val="single"/>
          <w:lang w:eastAsia="en-US"/>
        </w:rPr>
        <w:t xml:space="preserve">fault lines causing </w:t>
      </w:r>
      <w:r w:rsidRPr="006C704C">
        <w:rPr>
          <w:rFonts w:eastAsiaTheme="minorHAnsi" w:cstheme="minorHAnsi"/>
          <w:b/>
          <w:iCs/>
          <w:highlight w:val="yellow"/>
          <w:u w:val="single"/>
          <w:lang w:eastAsia="en-US"/>
        </w:rPr>
        <w:t>earthquakes</w:t>
      </w:r>
      <w:r w:rsidRPr="006C704C">
        <w:rPr>
          <w:rFonts w:eastAsiaTheme="minorHAnsi" w:cstheme="minorHAnsi"/>
          <w:highlight w:val="yellow"/>
          <w:u w:val="single"/>
          <w:lang w:eastAsia="en-US"/>
        </w:rPr>
        <w:t>, uses</w:t>
      </w:r>
      <w:r w:rsidRPr="006C704C">
        <w:rPr>
          <w:rFonts w:eastAsiaTheme="minorHAnsi" w:cstheme="minorHAnsi"/>
          <w:u w:val="single"/>
          <w:lang w:eastAsia="en-US"/>
        </w:rPr>
        <w:t xml:space="preserve"> millions of gallons of </w:t>
      </w:r>
      <w:r w:rsidRPr="006C704C">
        <w:rPr>
          <w:rFonts w:eastAsiaTheme="minorHAnsi" w:cstheme="minorHAnsi"/>
          <w:b/>
          <w:iCs/>
          <w:highlight w:val="yellow"/>
          <w:u w:val="single"/>
          <w:lang w:eastAsia="en-US"/>
        </w:rPr>
        <w:t>fresh water</w:t>
      </w:r>
      <w:r w:rsidRPr="006C704C">
        <w:rPr>
          <w:rFonts w:eastAsiaTheme="minorHAnsi" w:cstheme="minorHAnsi"/>
          <w:u w:val="single"/>
          <w:lang w:eastAsia="en-US"/>
        </w:rPr>
        <w:t xml:space="preserve"> that becomes permanently </w:t>
      </w:r>
      <w:r w:rsidRPr="006C704C">
        <w:rPr>
          <w:rFonts w:eastAsiaTheme="minorHAnsi" w:cstheme="minorHAnsi"/>
          <w:highlight w:val="yellow"/>
          <w:u w:val="single"/>
          <w:lang w:eastAsia="en-US"/>
        </w:rPr>
        <w:t>poisoned by</w:t>
      </w:r>
      <w:r w:rsidRPr="006C704C">
        <w:rPr>
          <w:rFonts w:eastAsiaTheme="minorHAnsi" w:cstheme="minorHAnsi"/>
          <w:u w:val="single"/>
          <w:lang w:eastAsia="en-US"/>
        </w:rPr>
        <w:t xml:space="preserve"> unknown, </w:t>
      </w:r>
      <w:r w:rsidRPr="006C704C">
        <w:rPr>
          <w:rFonts w:eastAsiaTheme="minorHAnsi" w:cstheme="minorHAnsi"/>
          <w:b/>
          <w:iCs/>
          <w:u w:val="single"/>
          <w:lang w:eastAsia="en-US"/>
        </w:rPr>
        <w:t xml:space="preserve">cancer-producing </w:t>
      </w:r>
      <w:r w:rsidRPr="006C704C">
        <w:rPr>
          <w:rFonts w:eastAsiaTheme="minorHAnsi" w:cstheme="minorHAnsi"/>
          <w:b/>
          <w:iCs/>
          <w:highlight w:val="yellow"/>
          <w:u w:val="single"/>
          <w:lang w:eastAsia="en-US"/>
        </w:rPr>
        <w:t>chemicals</w:t>
      </w:r>
      <w:r w:rsidRPr="006C704C">
        <w:rPr>
          <w:rFonts w:eastAsiaTheme="minorHAnsi" w:cstheme="minorHAnsi"/>
          <w:u w:val="single"/>
          <w:lang w:eastAsia="en-US"/>
        </w:rPr>
        <w:t xml:space="preserve"> added to it, </w:t>
      </w:r>
      <w:r w:rsidRPr="006C704C">
        <w:rPr>
          <w:rFonts w:eastAsiaTheme="minorHAnsi" w:cstheme="minorHAnsi"/>
          <w:highlight w:val="yellow"/>
          <w:u w:val="single"/>
          <w:lang w:eastAsia="en-US"/>
        </w:rPr>
        <w:t xml:space="preserve">creates </w:t>
      </w:r>
      <w:r w:rsidRPr="006C704C">
        <w:rPr>
          <w:rFonts w:eastAsiaTheme="minorHAnsi" w:cstheme="minorHAnsi"/>
          <w:b/>
          <w:iCs/>
          <w:highlight w:val="yellow"/>
          <w:u w:val="single"/>
          <w:lang w:eastAsia="en-US"/>
        </w:rPr>
        <w:t>air pollution</w:t>
      </w:r>
      <w:r w:rsidRPr="006C704C">
        <w:rPr>
          <w:rFonts w:eastAsiaTheme="minorHAnsi" w:cstheme="minorHAnsi"/>
          <w:u w:val="single"/>
          <w:lang w:eastAsia="en-US"/>
        </w:rPr>
        <w:t xml:space="preserve"> during the drilling process, increases the risk of injury </w:t>
      </w:r>
      <w:r w:rsidRPr="006C704C">
        <w:rPr>
          <w:rFonts w:eastAsiaTheme="minorHAnsi" w:cstheme="minorHAnsi"/>
          <w:highlight w:val="yellow"/>
          <w:u w:val="single"/>
          <w:lang w:eastAsia="en-US"/>
        </w:rPr>
        <w:t>and</w:t>
      </w:r>
      <w:r w:rsidRPr="006C704C">
        <w:rPr>
          <w:rFonts w:eastAsiaTheme="minorHAnsi" w:cstheme="minorHAnsi"/>
          <w:u w:val="single"/>
          <w:lang w:eastAsia="en-US"/>
        </w:rPr>
        <w:t xml:space="preserve"> explosions, raises major health risks to both people and place in close proximity to it, and changes the nature of both neighborhoods and landscapes. Fracking also </w:t>
      </w:r>
      <w:r w:rsidRPr="006C704C">
        <w:rPr>
          <w:rFonts w:eastAsiaTheme="minorHAnsi" w:cstheme="minorHAnsi"/>
          <w:highlight w:val="yellow"/>
          <w:u w:val="single"/>
          <w:lang w:eastAsia="en-US"/>
        </w:rPr>
        <w:t xml:space="preserve">leaves a </w:t>
      </w:r>
      <w:r w:rsidRPr="006C704C">
        <w:rPr>
          <w:rFonts w:eastAsiaTheme="minorHAnsi" w:cstheme="minorHAnsi"/>
          <w:b/>
          <w:iCs/>
          <w:highlight w:val="yellow"/>
          <w:u w:val="single"/>
          <w:lang w:eastAsia="en-US"/>
        </w:rPr>
        <w:t>massive carbon footprint</w:t>
      </w:r>
      <w:r w:rsidRPr="006C704C">
        <w:rPr>
          <w:rFonts w:eastAsiaTheme="minorHAnsi" w:cstheme="minorHAnsi"/>
          <w:u w:val="single"/>
          <w:lang w:eastAsia="en-US"/>
        </w:rPr>
        <w:t xml:space="preserve"> of drilling wells as deep as 8,000 feet and then drilling horizontally over 10,000 feet; On top of all this, it </w:t>
      </w:r>
      <w:r w:rsidRPr="006C704C">
        <w:rPr>
          <w:rFonts w:eastAsiaTheme="minorHAnsi" w:cstheme="minorHAnsi"/>
          <w:b/>
          <w:iCs/>
          <w:u w:val="single"/>
          <w:lang w:eastAsia="en-US"/>
        </w:rPr>
        <w:t>leaks</w:t>
      </w:r>
      <w:r w:rsidRPr="006C704C">
        <w:rPr>
          <w:rFonts w:eastAsiaTheme="minorHAnsi" w:cstheme="minorHAnsi"/>
          <w:u w:val="single"/>
          <w:lang w:eastAsia="en-US"/>
        </w:rPr>
        <w:t xml:space="preserve"> major amounts of gas into the </w:t>
      </w:r>
      <w:r w:rsidRPr="006C704C">
        <w:rPr>
          <w:rFonts w:eastAsiaTheme="minorHAnsi" w:cstheme="minorHAnsi"/>
          <w:b/>
          <w:iCs/>
          <w:u w:val="single"/>
          <w:lang w:eastAsia="en-US"/>
        </w:rPr>
        <w:t>environment</w:t>
      </w:r>
      <w:r w:rsidRPr="006C704C">
        <w:rPr>
          <w:rFonts w:eastAsiaTheme="minorHAnsi" w:cstheme="minorHAnsi"/>
          <w:sz w:val="16"/>
          <w:lang w:eastAsia="en-US"/>
        </w:rPr>
        <w:t>.</w:t>
      </w:r>
    </w:p>
    <w:p w14:paraId="5DC52B27" w14:textId="77777777" w:rsidR="006C704C" w:rsidRPr="006C704C" w:rsidRDefault="006C704C" w:rsidP="006C704C">
      <w:pPr>
        <w:rPr>
          <w:rFonts w:eastAsiaTheme="minorHAnsi" w:cstheme="minorHAnsi"/>
          <w:sz w:val="16"/>
          <w:lang w:eastAsia="en-US"/>
        </w:rPr>
      </w:pPr>
      <w:r w:rsidRPr="006C704C">
        <w:rPr>
          <w:rFonts w:eastAsiaTheme="minorHAnsi" w:cstheme="minorHAnsi"/>
          <w:sz w:val="16"/>
          <w:lang w:eastAsia="en-US"/>
        </w:rPr>
        <w:t xml:space="preserve">So, what is this gas? It is 90-95% </w:t>
      </w:r>
      <w:r w:rsidRPr="006C704C">
        <w:rPr>
          <w:rFonts w:eastAsiaTheme="minorHAnsi" w:cstheme="minorHAnsi"/>
          <w:highlight w:val="yellow"/>
          <w:u w:val="single"/>
          <w:lang w:eastAsia="en-US"/>
        </w:rPr>
        <w:t>methane</w:t>
      </w:r>
      <w:r w:rsidRPr="006C704C">
        <w:rPr>
          <w:rFonts w:eastAsiaTheme="minorHAnsi" w:cstheme="minorHAnsi"/>
          <w:sz w:val="16"/>
          <w:lang w:eastAsia="en-US"/>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70155D5F" w14:textId="77777777" w:rsidR="006C704C" w:rsidRPr="006C704C" w:rsidRDefault="006C704C" w:rsidP="006C704C">
      <w:pPr>
        <w:rPr>
          <w:rFonts w:eastAsiaTheme="minorHAnsi" w:cstheme="minorHAnsi"/>
          <w:sz w:val="16"/>
          <w:lang w:eastAsia="en-US"/>
        </w:rPr>
      </w:pPr>
      <w:r w:rsidRPr="006C704C">
        <w:rPr>
          <w:rFonts w:eastAsiaTheme="minorHAnsi" w:cstheme="minorHAnsi"/>
          <w:sz w:val="16"/>
          <w:lang w:eastAsia="en-US"/>
        </w:rPr>
        <w:t xml:space="preserve">Now that we know what this gas is, what does it do to the atmosphere and climate that is so dangerous? </w:t>
      </w:r>
      <w:r w:rsidRPr="006C704C">
        <w:rPr>
          <w:rFonts w:eastAsiaTheme="minorHAnsi" w:cstheme="minorHAnsi"/>
          <w:u w:val="single"/>
          <w:lang w:eastAsia="en-US"/>
        </w:rPr>
        <w:t>This</w:t>
      </w:r>
      <w:r w:rsidRPr="006C704C">
        <w:rPr>
          <w:rFonts w:eastAsiaTheme="minorHAnsi" w:cstheme="minorHAnsi"/>
          <w:sz w:val="16"/>
          <w:lang w:eastAsia="en-US"/>
        </w:rPr>
        <w:t xml:space="preserve"> hydrocarbon has properties that </w:t>
      </w:r>
      <w:r w:rsidRPr="006C704C">
        <w:rPr>
          <w:rFonts w:eastAsiaTheme="minorHAnsi" w:cstheme="minorHAnsi"/>
          <w:highlight w:val="yellow"/>
          <w:u w:val="single"/>
          <w:lang w:eastAsia="en-US"/>
        </w:rPr>
        <w:t>block</w:t>
      </w:r>
      <w:r w:rsidRPr="006C704C">
        <w:rPr>
          <w:rFonts w:eastAsiaTheme="minorHAnsi" w:cstheme="minorHAnsi"/>
          <w:sz w:val="16"/>
          <w:lang w:eastAsia="en-US"/>
        </w:rPr>
        <w:t xml:space="preserve"> the </w:t>
      </w:r>
      <w:r w:rsidRPr="006C704C">
        <w:rPr>
          <w:rFonts w:eastAsiaTheme="minorHAnsi" w:cstheme="minorHAnsi"/>
          <w:highlight w:val="yellow"/>
          <w:u w:val="single"/>
          <w:lang w:eastAsia="en-US"/>
        </w:rPr>
        <w:t>radiation</w:t>
      </w:r>
      <w:r w:rsidRPr="006C704C">
        <w:rPr>
          <w:rFonts w:eastAsiaTheme="minorHAnsi" w:cstheme="minorHAnsi"/>
          <w:u w:val="single"/>
          <w:lang w:eastAsia="en-US"/>
        </w:rPr>
        <w:t xml:space="preserve"> of heat</w:t>
      </w:r>
      <w:r w:rsidRPr="006C704C">
        <w:rPr>
          <w:rFonts w:eastAsiaTheme="minorHAnsi" w:cstheme="minorHAnsi"/>
          <w:sz w:val="16"/>
          <w:lang w:eastAsia="en-US"/>
        </w:rPr>
        <w:t xml:space="preserve"> from Earth’s surface </w:t>
      </w:r>
      <w:r w:rsidRPr="006C704C">
        <w:rPr>
          <w:rFonts w:eastAsiaTheme="minorHAnsi" w:cstheme="minorHAnsi"/>
          <w:highlight w:val="yellow"/>
          <w:u w:val="single"/>
          <w:lang w:eastAsia="en-US"/>
        </w:rPr>
        <w:t>100 times more</w:t>
      </w:r>
      <w:r w:rsidRPr="006C704C">
        <w:rPr>
          <w:rFonts w:eastAsiaTheme="minorHAnsi" w:cstheme="minorHAnsi"/>
          <w:u w:val="single"/>
          <w:lang w:eastAsia="en-US"/>
        </w:rPr>
        <w:t xml:space="preserve"> effectively than </w:t>
      </w:r>
      <w:r w:rsidRPr="006C704C">
        <w:rPr>
          <w:rFonts w:eastAsiaTheme="minorHAnsi" w:cstheme="minorHAnsi"/>
          <w:highlight w:val="yellow"/>
          <w:u w:val="single"/>
          <w:lang w:eastAsia="en-US"/>
        </w:rPr>
        <w:t>CO2</w:t>
      </w:r>
      <w:r w:rsidRPr="006C704C">
        <w:rPr>
          <w:rFonts w:eastAsiaTheme="minorHAnsi" w:cstheme="minorHAnsi"/>
          <w:sz w:val="16"/>
          <w:lang w:eastAsia="en-US"/>
        </w:rPr>
        <w:t xml:space="preserve"> (released from burning coal) during its first 10 years of release and 86 times more effectively in its first 20 years. Because of the climate emergency underway, the first 10 or 20 years matter most.</w:t>
      </w:r>
    </w:p>
    <w:p w14:paraId="7EABED0F" w14:textId="77777777" w:rsidR="006C704C" w:rsidRPr="006C704C" w:rsidRDefault="006C704C" w:rsidP="006C704C">
      <w:pPr>
        <w:rPr>
          <w:rFonts w:eastAsiaTheme="minorHAnsi" w:cstheme="minorHAnsi"/>
          <w:sz w:val="16"/>
          <w:lang w:eastAsia="en-US"/>
        </w:rPr>
      </w:pPr>
      <w:r w:rsidRPr="006C704C">
        <w:rPr>
          <w:rFonts w:eastAsiaTheme="minorHAnsi" w:cstheme="minorHAnsi"/>
          <w:sz w:val="16"/>
          <w:lang w:eastAsia="en-US"/>
        </w:rPr>
        <w:t xml:space="preserve">When utility companies and the </w:t>
      </w:r>
      <w:r w:rsidRPr="006C704C">
        <w:rPr>
          <w:rFonts w:eastAsiaTheme="minorHAnsi" w:cstheme="minorHAnsi"/>
          <w:u w:val="single"/>
          <w:lang w:eastAsia="en-US"/>
        </w:rPr>
        <w:t>larger fossil fuel companies</w:t>
      </w:r>
      <w:r w:rsidRPr="006C704C">
        <w:rPr>
          <w:rFonts w:eastAsiaTheme="minorHAnsi" w:cstheme="minorHAnsi"/>
          <w:sz w:val="16"/>
          <w:lang w:eastAsia="en-US"/>
        </w:rPr>
        <w:t xml:space="preserve"> state that they are committed to lowering carbon emissions, this just isn’t true. They </w:t>
      </w:r>
      <w:r w:rsidRPr="006C704C">
        <w:rPr>
          <w:rFonts w:eastAsiaTheme="minorHAnsi" w:cstheme="minorHAnsi"/>
          <w:u w:val="single"/>
          <w:lang w:eastAsia="en-US"/>
        </w:rPr>
        <w:t xml:space="preserve">are </w:t>
      </w:r>
      <w:r w:rsidRPr="006C704C">
        <w:rPr>
          <w:rFonts w:eastAsiaTheme="minorHAnsi" w:cstheme="minorHAnsi"/>
          <w:b/>
          <w:iCs/>
          <w:u w:val="single"/>
          <w:lang w:eastAsia="en-US"/>
        </w:rPr>
        <w:t xml:space="preserve">radically </w:t>
      </w:r>
      <w:r w:rsidRPr="006C704C">
        <w:rPr>
          <w:rFonts w:eastAsiaTheme="minorHAnsi" w:cstheme="minorHAnsi"/>
          <w:b/>
          <w:iCs/>
          <w:highlight w:val="yellow"/>
          <w:u w:val="single"/>
          <w:lang w:eastAsia="en-US"/>
        </w:rPr>
        <w:t>escalating</w:t>
      </w:r>
      <w:r w:rsidRPr="006C704C">
        <w:rPr>
          <w:rFonts w:eastAsiaTheme="minorHAnsi" w:cstheme="minorHAnsi"/>
          <w:highlight w:val="yellow"/>
          <w:u w:val="single"/>
          <w:lang w:eastAsia="en-US"/>
        </w:rPr>
        <w:t xml:space="preserve"> the </w:t>
      </w:r>
      <w:r w:rsidRPr="006C704C">
        <w:rPr>
          <w:rFonts w:eastAsiaTheme="minorHAnsi" w:cstheme="minorHAnsi"/>
          <w:b/>
          <w:iCs/>
          <w:highlight w:val="yellow"/>
          <w:u w:val="single"/>
          <w:lang w:eastAsia="en-US"/>
        </w:rPr>
        <w:t>most dangerous</w:t>
      </w:r>
      <w:r w:rsidRPr="006C704C">
        <w:rPr>
          <w:rFonts w:eastAsiaTheme="minorHAnsi" w:cstheme="minorHAnsi"/>
          <w:b/>
          <w:iCs/>
          <w:u w:val="single"/>
          <w:lang w:eastAsia="en-US"/>
        </w:rPr>
        <w:t xml:space="preserve"> and worst of all</w:t>
      </w:r>
      <w:r w:rsidRPr="006C704C">
        <w:rPr>
          <w:rFonts w:eastAsiaTheme="minorHAnsi" w:cstheme="minorHAnsi"/>
          <w:u w:val="single"/>
          <w:lang w:eastAsia="en-US"/>
        </w:rPr>
        <w:t xml:space="preserve"> </w:t>
      </w:r>
      <w:r w:rsidRPr="006C704C">
        <w:rPr>
          <w:rFonts w:eastAsiaTheme="minorHAnsi" w:cstheme="minorHAnsi"/>
          <w:highlight w:val="yellow"/>
          <w:u w:val="single"/>
          <w:lang w:eastAsia="en-US"/>
        </w:rPr>
        <w:t>fossil fuels</w:t>
      </w:r>
      <w:r w:rsidRPr="006C704C">
        <w:rPr>
          <w:rFonts w:eastAsiaTheme="minorHAnsi" w:cstheme="minorHAnsi"/>
          <w:u w:val="single"/>
          <w:lang w:eastAsia="en-US"/>
        </w:rPr>
        <w:t xml:space="preserve"> in relation to its impact on the climate</w:t>
      </w:r>
      <w:r w:rsidRPr="006C704C">
        <w:rPr>
          <w:rFonts w:eastAsiaTheme="minorHAnsi" w:cstheme="minorHAnsi"/>
          <w:sz w:val="16"/>
          <w:lang w:eastAsia="en-US"/>
        </w:rPr>
        <w:t>. Now the industry wants to expand production of methane gas all over the world by calling it “the most environmentally friendly fossil fuel”and a “bridge fuel” that we can safely use until we transition to 100% renewable energy sources.</w:t>
      </w:r>
    </w:p>
    <w:p w14:paraId="24B259DA" w14:textId="77777777" w:rsidR="006C704C" w:rsidRPr="006C704C" w:rsidRDefault="006C704C" w:rsidP="006C704C">
      <w:pPr>
        <w:rPr>
          <w:rFonts w:eastAsiaTheme="minorHAnsi" w:cstheme="minorHAnsi"/>
          <w:sz w:val="16"/>
          <w:lang w:eastAsia="en-US"/>
        </w:rPr>
      </w:pPr>
      <w:r w:rsidRPr="006C704C">
        <w:rPr>
          <w:rFonts w:eastAsiaTheme="minorHAnsi" w:cstheme="minorHAnsi"/>
          <w:sz w:val="16"/>
          <w:lang w:eastAsia="en-US"/>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692DCE58" w14:textId="77777777" w:rsidR="006C704C" w:rsidRPr="006C704C" w:rsidRDefault="006C704C" w:rsidP="006C704C">
      <w:pPr>
        <w:rPr>
          <w:rFonts w:eastAsiaTheme="minorHAnsi" w:cstheme="minorHAnsi"/>
          <w:sz w:val="16"/>
          <w:lang w:eastAsia="en-US"/>
        </w:rPr>
      </w:pPr>
      <w:r w:rsidRPr="006C704C">
        <w:rPr>
          <w:rFonts w:eastAsiaTheme="minorHAnsi" w:cstheme="minorHAnsi"/>
          <w:sz w:val="16"/>
          <w:lang w:eastAsia="en-US"/>
        </w:rPr>
        <w:t xml:space="preserve">This same scenario that occurred with the tobacco industry needs to occur with methane gas and the fossil fuel industry. The major difference in these two scenarios is that that </w:t>
      </w:r>
      <w:r w:rsidRPr="006C704C">
        <w:rPr>
          <w:rFonts w:eastAsiaTheme="minorHAnsi" w:cstheme="minorHAnsi"/>
          <w:highlight w:val="yellow"/>
          <w:u w:val="single"/>
          <w:lang w:eastAsia="en-US"/>
        </w:rPr>
        <w:t>this</w:t>
      </w:r>
      <w:r w:rsidRPr="006C704C">
        <w:rPr>
          <w:rFonts w:eastAsiaTheme="minorHAnsi" w:cstheme="minorHAnsi"/>
          <w:u w:val="single"/>
          <w:lang w:eastAsia="en-US"/>
        </w:rPr>
        <w:t xml:space="preserve"> fossil fuel product</w:t>
      </w:r>
      <w:r w:rsidRPr="006C704C">
        <w:rPr>
          <w:rFonts w:eastAsiaTheme="minorHAnsi" w:cstheme="minorHAnsi"/>
          <w:sz w:val="16"/>
          <w:lang w:eastAsia="en-US"/>
        </w:rPr>
        <w:t xml:space="preserve"> doesn’t just threaten the lives of individuals who voluntarily breathe it in – it </w:t>
      </w:r>
      <w:r w:rsidRPr="006C704C">
        <w:rPr>
          <w:rFonts w:eastAsiaTheme="minorHAnsi" w:cstheme="minorHAnsi"/>
          <w:highlight w:val="yellow"/>
          <w:u w:val="single"/>
          <w:lang w:eastAsia="en-US"/>
        </w:rPr>
        <w:t>threatens</w:t>
      </w:r>
      <w:r w:rsidRPr="006C704C">
        <w:rPr>
          <w:rFonts w:eastAsiaTheme="minorHAnsi" w:cstheme="minorHAnsi"/>
          <w:u w:val="single"/>
          <w:lang w:eastAsia="en-US"/>
        </w:rPr>
        <w:t xml:space="preserve"> the lives of not only every human being, but also </w:t>
      </w:r>
      <w:r w:rsidRPr="006C704C">
        <w:rPr>
          <w:rFonts w:eastAsiaTheme="minorHAnsi" w:cstheme="minorHAnsi"/>
          <w:b/>
          <w:iCs/>
          <w:highlight w:val="yellow"/>
          <w:u w:val="single"/>
          <w:lang w:eastAsia="en-US"/>
        </w:rPr>
        <w:t>all life on the planet</w:t>
      </w:r>
      <w:r w:rsidRPr="006C704C">
        <w:rPr>
          <w:rFonts w:eastAsiaTheme="minorHAnsi" w:cstheme="minorHAnsi"/>
          <w:highlight w:val="yellow"/>
          <w:u w:val="single"/>
          <w:lang w:eastAsia="en-US"/>
        </w:rPr>
        <w:t>. The outcome</w:t>
      </w:r>
      <w:r w:rsidRPr="006C704C">
        <w:rPr>
          <w:rFonts w:eastAsiaTheme="minorHAnsi" w:cstheme="minorHAnsi"/>
          <w:sz w:val="16"/>
          <w:lang w:eastAsia="en-US"/>
        </w:rPr>
        <w:t xml:space="preserve"> of this scenario </w:t>
      </w:r>
      <w:r w:rsidRPr="006C704C">
        <w:rPr>
          <w:rFonts w:eastAsiaTheme="minorHAnsi" w:cstheme="minorHAnsi"/>
          <w:highlight w:val="yellow"/>
          <w:u w:val="single"/>
          <w:lang w:eastAsia="en-US"/>
        </w:rPr>
        <w:t>needs to be a</w:t>
      </w:r>
      <w:r w:rsidRPr="006C704C">
        <w:rPr>
          <w:rFonts w:eastAsiaTheme="minorHAnsi" w:cstheme="minorHAnsi"/>
          <w:sz w:val="16"/>
          <w:lang w:eastAsia="en-US"/>
        </w:rPr>
        <w:t xml:space="preserve"> moratorium and eventual </w:t>
      </w:r>
      <w:r w:rsidRPr="006C704C">
        <w:rPr>
          <w:rFonts w:eastAsiaTheme="minorHAnsi" w:cstheme="minorHAnsi"/>
          <w:b/>
          <w:iCs/>
          <w:highlight w:val="yellow"/>
          <w:u w:val="single"/>
          <w:lang w:eastAsia="en-US"/>
        </w:rPr>
        <w:t>end</w:t>
      </w:r>
      <w:r w:rsidRPr="006C704C">
        <w:rPr>
          <w:rFonts w:eastAsiaTheme="minorHAnsi" w:cstheme="minorHAnsi"/>
          <w:highlight w:val="yellow"/>
          <w:u w:val="single"/>
          <w:lang w:eastAsia="en-US"/>
        </w:rPr>
        <w:t xml:space="preserve"> to all use of</w:t>
      </w:r>
      <w:r w:rsidRPr="006C704C">
        <w:rPr>
          <w:rFonts w:eastAsiaTheme="minorHAnsi" w:cstheme="minorHAnsi"/>
          <w:u w:val="single"/>
          <w:lang w:eastAsia="en-US"/>
        </w:rPr>
        <w:t xml:space="preserve"> methane </w:t>
      </w:r>
      <w:r w:rsidRPr="006C704C">
        <w:rPr>
          <w:rFonts w:eastAsiaTheme="minorHAnsi" w:cstheme="minorHAnsi"/>
          <w:highlight w:val="yellow"/>
          <w:u w:val="single"/>
          <w:lang w:eastAsia="en-US"/>
        </w:rPr>
        <w:t>gas as</w:t>
      </w:r>
      <w:r w:rsidRPr="006C704C">
        <w:rPr>
          <w:rFonts w:eastAsiaTheme="minorHAnsi" w:cstheme="minorHAnsi"/>
          <w:u w:val="single"/>
          <w:lang w:eastAsia="en-US"/>
        </w:rPr>
        <w:t xml:space="preserve"> an </w:t>
      </w:r>
      <w:r w:rsidRPr="006C704C">
        <w:rPr>
          <w:rFonts w:eastAsiaTheme="minorHAnsi" w:cstheme="minorHAnsi"/>
          <w:highlight w:val="yellow"/>
          <w:u w:val="single"/>
          <w:lang w:eastAsia="en-US"/>
        </w:rPr>
        <w:t>energy</w:t>
      </w:r>
      <w:r w:rsidRPr="006C704C">
        <w:rPr>
          <w:rFonts w:eastAsiaTheme="minorHAnsi" w:cstheme="minorHAnsi"/>
          <w:u w:val="single"/>
          <w:lang w:eastAsia="en-US"/>
        </w:rPr>
        <w:t xml:space="preserve"> source. For the sake of</w:t>
      </w:r>
      <w:r w:rsidRPr="006C704C">
        <w:rPr>
          <w:rFonts w:eastAsiaTheme="minorHAnsi" w:cstheme="minorHAnsi"/>
          <w:sz w:val="16"/>
          <w:lang w:eastAsia="en-US"/>
        </w:rPr>
        <w:t xml:space="preserve"> all of us, </w:t>
      </w:r>
      <w:r w:rsidRPr="006C704C">
        <w:rPr>
          <w:rFonts w:eastAsiaTheme="minorHAnsi" w:cstheme="minorHAnsi"/>
          <w:u w:val="single"/>
          <w:lang w:eastAsia="en-US"/>
        </w:rPr>
        <w:t>our</w:t>
      </w:r>
      <w:r w:rsidRPr="006C704C">
        <w:rPr>
          <w:rFonts w:eastAsiaTheme="minorHAnsi" w:cstheme="minorHAnsi"/>
          <w:sz w:val="16"/>
          <w:lang w:eastAsia="en-US"/>
        </w:rPr>
        <w:t xml:space="preserve"> communities, and </w:t>
      </w:r>
      <w:r w:rsidRPr="006C704C">
        <w:rPr>
          <w:rFonts w:eastAsiaTheme="minorHAnsi" w:cstheme="minorHAnsi"/>
          <w:b/>
          <w:iCs/>
          <w:u w:val="single"/>
          <w:lang w:eastAsia="en-US"/>
        </w:rPr>
        <w:t>world</w:t>
      </w:r>
      <w:r w:rsidRPr="006C704C">
        <w:rPr>
          <w:rFonts w:eastAsiaTheme="minorHAnsi" w:cstheme="minorHAnsi"/>
          <w:u w:val="single"/>
          <w:lang w:eastAsia="en-US"/>
        </w:rPr>
        <w:t>, the sooner the better</w:t>
      </w:r>
      <w:r w:rsidRPr="006C704C">
        <w:rPr>
          <w:rFonts w:eastAsiaTheme="minorHAnsi" w:cstheme="minorHAnsi"/>
          <w:sz w:val="16"/>
          <w:lang w:eastAsia="en-US"/>
        </w:rPr>
        <w:t>. This abomination is different. There is no time to waste.</w:t>
      </w:r>
    </w:p>
    <w:p w14:paraId="1D51F11E" w14:textId="77777777" w:rsidR="006C704C" w:rsidRPr="006C704C" w:rsidRDefault="006C704C" w:rsidP="006C704C">
      <w:pPr>
        <w:rPr>
          <w:rFonts w:ascii="Calibri" w:eastAsiaTheme="minorHAnsi" w:hAnsi="Calibri" w:cs="Calibri"/>
          <w:lang w:eastAsia="en-US"/>
        </w:rPr>
      </w:pPr>
    </w:p>
    <w:p w14:paraId="6B9BDBFF" w14:textId="77777777" w:rsidR="006C704C" w:rsidRPr="006C704C" w:rsidRDefault="006C704C" w:rsidP="006C704C">
      <w:pPr>
        <w:keepNext/>
        <w:keepLines/>
        <w:spacing w:before="40" w:after="0"/>
        <w:outlineLvl w:val="3"/>
        <w:rPr>
          <w:rFonts w:ascii="Calibri" w:eastAsia="SimSun" w:hAnsi="Calibri" w:cs="Times New Roman"/>
          <w:b/>
          <w:iCs/>
          <w:sz w:val="26"/>
          <w:lang w:eastAsia="en-US"/>
        </w:rPr>
      </w:pPr>
      <w:r w:rsidRPr="006C704C">
        <w:rPr>
          <w:rFonts w:ascii="Calibri" w:eastAsia="SimSun" w:hAnsi="Calibri" w:cs="Times New Roman"/>
          <w:b/>
          <w:iCs/>
          <w:sz w:val="26"/>
          <w:lang w:eastAsia="en-US"/>
        </w:rPr>
        <w:t>Satellites are crucial for large, industrial megafarms</w:t>
      </w:r>
    </w:p>
    <w:p w14:paraId="5553A625"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lang w:eastAsia="en-US"/>
        </w:rPr>
        <w:t xml:space="preserve">Les </w:t>
      </w:r>
      <w:r w:rsidRPr="006C704C">
        <w:rPr>
          <w:rFonts w:ascii="Calibri" w:eastAsia="Calibri" w:hAnsi="Calibri" w:cs="Calibri"/>
          <w:b/>
          <w:bCs/>
          <w:sz w:val="26"/>
          <w:lang w:eastAsia="en-US"/>
        </w:rPr>
        <w:t>Johnson 13</w:t>
      </w:r>
      <w:r w:rsidRPr="006C704C">
        <w:rPr>
          <w:rFonts w:ascii="Calibri" w:eastAsia="Calibri" w:hAnsi="Calibri" w:cs="Calibri"/>
          <w:lang w:eastAsia="en-US"/>
        </w:rP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106</w:t>
      </w:r>
    </w:p>
    <w:p w14:paraId="0519B17C"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lang w:eastAsia="en-US"/>
        </w:rPr>
        <w:t>Agriculture</w:t>
      </w:r>
    </w:p>
    <w:p w14:paraId="45BAA5EF"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u w:val="single"/>
          <w:lang w:eastAsia="en-US"/>
        </w:rPr>
        <w:t xml:space="preserve">To feed the Earth's growing population affordably, </w:t>
      </w:r>
      <w:r w:rsidRPr="006C704C">
        <w:rPr>
          <w:rFonts w:ascii="Calibri" w:eastAsia="Calibri" w:hAnsi="Calibri" w:cs="Calibri"/>
          <w:highlight w:val="yellow"/>
          <w:u w:val="single"/>
          <w:lang w:eastAsia="en-US"/>
        </w:rPr>
        <w:t>farming has gone from</w:t>
      </w:r>
      <w:r w:rsidRPr="006C704C">
        <w:rPr>
          <w:rFonts w:ascii="Calibri" w:eastAsia="Calibri" w:hAnsi="Calibri" w:cs="Calibri"/>
          <w:u w:val="single"/>
          <w:lang w:eastAsia="en-US"/>
        </w:rPr>
        <w:t xml:space="preserve"> a </w:t>
      </w:r>
      <w:r w:rsidRPr="006C704C">
        <w:rPr>
          <w:rFonts w:ascii="Calibri" w:eastAsia="Calibri" w:hAnsi="Calibri" w:cs="Calibri"/>
          <w:b/>
          <w:iCs/>
          <w:u w:val="single"/>
          <w:lang w:eastAsia="en-US"/>
        </w:rPr>
        <w:t xml:space="preserve">mostly </w:t>
      </w:r>
      <w:r w:rsidRPr="006C704C">
        <w:rPr>
          <w:rFonts w:ascii="Calibri" w:eastAsia="Calibri" w:hAnsi="Calibri" w:cs="Calibri"/>
          <w:b/>
          <w:iCs/>
          <w:highlight w:val="yellow"/>
          <w:u w:val="single"/>
          <w:lang w:eastAsia="en-US"/>
        </w:rPr>
        <w:t>decentralized, family-owned business</w:t>
      </w:r>
      <w:r w:rsidRPr="006C704C">
        <w:rPr>
          <w:rFonts w:ascii="Calibri" w:eastAsia="Calibri" w:hAnsi="Calibri" w:cs="Calibri"/>
          <w:highlight w:val="yellow"/>
          <w:u w:val="single"/>
          <w:lang w:eastAsia="en-US"/>
        </w:rPr>
        <w:t xml:space="preserve"> to </w:t>
      </w:r>
      <w:r w:rsidRPr="006C704C">
        <w:rPr>
          <w:rFonts w:ascii="Calibri" w:eastAsia="Calibri" w:hAnsi="Calibri" w:cs="Calibri"/>
          <w:b/>
          <w:iCs/>
          <w:highlight w:val="yellow"/>
          <w:u w:val="single"/>
          <w:lang w:eastAsia="en-US"/>
        </w:rPr>
        <w:t>corporate farming</w:t>
      </w:r>
      <w:r w:rsidRPr="006C704C">
        <w:rPr>
          <w:rFonts w:ascii="Calibri" w:eastAsia="Calibri" w:hAnsi="Calibri" w:cs="Calibri"/>
          <w:highlight w:val="yellow"/>
          <w:u w:val="single"/>
          <w:lang w:eastAsia="en-US"/>
        </w:rPr>
        <w:t xml:space="preserve"> on a </w:t>
      </w:r>
      <w:r w:rsidRPr="006C704C">
        <w:rPr>
          <w:rFonts w:ascii="Calibri" w:eastAsia="Calibri" w:hAnsi="Calibri" w:cs="Calibri"/>
          <w:b/>
          <w:iCs/>
          <w:highlight w:val="yellow"/>
          <w:u w:val="single"/>
          <w:lang w:eastAsia="en-US"/>
        </w:rPr>
        <w:t>scale</w:t>
      </w:r>
      <w:r w:rsidRPr="006C704C">
        <w:rPr>
          <w:rFonts w:ascii="Calibri" w:eastAsia="Calibri" w:hAnsi="Calibri" w:cs="Calibri"/>
          <w:highlight w:val="yellow"/>
          <w:u w:val="single"/>
          <w:lang w:eastAsia="en-US"/>
        </w:rPr>
        <w:t xml:space="preserve"> never</w:t>
      </w:r>
      <w:r w:rsidRPr="006C704C">
        <w:rPr>
          <w:rFonts w:ascii="Calibri" w:eastAsia="Calibri" w:hAnsi="Calibri" w:cs="Calibri"/>
          <w:u w:val="single"/>
          <w:lang w:eastAsia="en-US"/>
        </w:rPr>
        <w:t xml:space="preserve"> before </w:t>
      </w:r>
      <w:r w:rsidRPr="006C704C">
        <w:rPr>
          <w:rFonts w:ascii="Calibri" w:eastAsia="Calibri" w:hAnsi="Calibri" w:cs="Calibri"/>
          <w:highlight w:val="yellow"/>
          <w:u w:val="single"/>
          <w:lang w:eastAsia="en-US"/>
        </w:rPr>
        <w:t>imagined</w:t>
      </w:r>
      <w:r w:rsidRPr="006C704C">
        <w:rPr>
          <w:rFonts w:ascii="Calibri" w:eastAsia="Calibri" w:hAnsi="Calibri" w:cs="Calibri"/>
          <w:lang w:eastAsia="en-US"/>
        </w:rPr>
        <w:t xml:space="preserve">. These </w:t>
      </w:r>
      <w:r w:rsidRPr="006C704C">
        <w:rPr>
          <w:rFonts w:ascii="Calibri" w:eastAsia="Calibri" w:hAnsi="Calibri" w:cs="Calibri"/>
          <w:b/>
          <w:iCs/>
          <w:highlight w:val="yellow"/>
          <w:u w:val="single"/>
          <w:lang w:eastAsia="en-US"/>
        </w:rPr>
        <w:t>industrial megafarms</w:t>
      </w:r>
      <w:r w:rsidRPr="006C704C">
        <w:rPr>
          <w:rFonts w:ascii="Calibri" w:eastAsia="Calibri" w:hAnsi="Calibri" w:cs="Calibri"/>
          <w:u w:val="single"/>
          <w:lang w:eastAsia="en-US"/>
        </w:rPr>
        <w:t xml:space="preserve"> are a</w:t>
      </w:r>
      <w:r w:rsidRPr="006C704C">
        <w:rPr>
          <w:rFonts w:ascii="Calibri" w:eastAsia="Calibri" w:hAnsi="Calibri" w:cs="Calibri"/>
          <w:lang w:eastAsia="en-US"/>
        </w:rPr>
        <w:t xml:space="preserve"> primary </w:t>
      </w:r>
      <w:r w:rsidRPr="006C704C">
        <w:rPr>
          <w:rFonts w:ascii="Calibri" w:eastAsia="Calibri" w:hAnsi="Calibri" w:cs="Calibri"/>
          <w:u w:val="single"/>
          <w:lang w:eastAsia="en-US"/>
        </w:rPr>
        <w:t>reason</w:t>
      </w:r>
      <w:r w:rsidRPr="006C704C">
        <w:rPr>
          <w:rFonts w:ascii="Calibri" w:eastAsia="Calibri" w:hAnsi="Calibri" w:cs="Calibri"/>
          <w:lang w:eastAsia="en-US"/>
        </w:rPr>
        <w:t xml:space="preserve"> that </w:t>
      </w:r>
      <w:r w:rsidRPr="006C704C">
        <w:rPr>
          <w:rFonts w:ascii="Calibri" w:eastAsia="Calibri" w:hAnsi="Calibri" w:cs="Calibri"/>
          <w:u w:val="single"/>
          <w:lang w:eastAsia="en-US"/>
        </w:rPr>
        <w:t>many</w:t>
      </w:r>
      <w:r w:rsidRPr="006C704C">
        <w:rPr>
          <w:rFonts w:ascii="Calibri" w:eastAsia="Calibri" w:hAnsi="Calibri" w:cs="Calibri"/>
          <w:lang w:eastAsia="en-US"/>
        </w:rPr>
        <w:t xml:space="preserve"> people in the world can </w:t>
      </w:r>
      <w:r w:rsidRPr="006C704C">
        <w:rPr>
          <w:rFonts w:ascii="Calibri" w:eastAsia="Calibri" w:hAnsi="Calibri" w:cs="Calibri"/>
          <w:u w:val="single"/>
          <w:lang w:eastAsia="en-US"/>
        </w:rPr>
        <w:t>enjoy</w:t>
      </w:r>
      <w:r w:rsidRPr="006C704C">
        <w:rPr>
          <w:rFonts w:ascii="Calibri" w:eastAsia="Calibri" w:hAnsi="Calibri" w:cs="Calibri"/>
          <w:lang w:eastAsia="en-US"/>
        </w:rPr>
        <w:t xml:space="preserve"> plentiful and </w:t>
      </w:r>
      <w:r w:rsidRPr="006C704C">
        <w:rPr>
          <w:rFonts w:ascii="Calibri" w:eastAsia="Calibri" w:hAnsi="Calibri" w:cs="Calibri"/>
          <w:u w:val="single"/>
          <w:lang w:eastAsia="en-US"/>
        </w:rPr>
        <w:t>varied foods</w:t>
      </w:r>
      <w:r w:rsidRPr="006C704C">
        <w:rPr>
          <w:rFonts w:ascii="Calibri" w:eastAsia="Calibri" w:hAnsi="Calibri" w:cs="Calibri"/>
          <w:lang w:eastAsia="en-US"/>
        </w:rPr>
        <w:t xml:space="preserve"> at a reasonable cost. On this scale, deciding what crop to plant in a given field is not just business - it's science. </w:t>
      </w:r>
      <w:r w:rsidRPr="006C704C">
        <w:rPr>
          <w:rFonts w:ascii="Calibri" w:eastAsia="Calibri" w:hAnsi="Calibri" w:cs="Calibri"/>
          <w:u w:val="single"/>
          <w:lang w:eastAsia="en-US"/>
        </w:rPr>
        <w:t>And</w:t>
      </w:r>
      <w:r w:rsidRPr="006C704C">
        <w:rPr>
          <w:rFonts w:ascii="Calibri" w:eastAsia="Calibri" w:hAnsi="Calibri" w:cs="Calibri"/>
          <w:lang w:eastAsia="en-US"/>
        </w:rPr>
        <w:t xml:space="preserve"> the science </w:t>
      </w:r>
      <w:r w:rsidRPr="006C704C">
        <w:rPr>
          <w:rFonts w:ascii="Calibri" w:eastAsia="Calibri" w:hAnsi="Calibri" w:cs="Calibri"/>
          <w:b/>
          <w:iCs/>
          <w:highlight w:val="yellow"/>
          <w:u w:val="single"/>
          <w:lang w:eastAsia="en-US"/>
        </w:rPr>
        <w:t>relies</w:t>
      </w:r>
      <w:r w:rsidRPr="006C704C">
        <w:rPr>
          <w:rFonts w:ascii="Calibri" w:eastAsia="Calibri" w:hAnsi="Calibri" w:cs="Calibri"/>
          <w:u w:val="single"/>
          <w:lang w:eastAsia="en-US"/>
        </w:rPr>
        <w:t xml:space="preserve">, in large part, </w:t>
      </w:r>
      <w:r w:rsidRPr="006C704C">
        <w:rPr>
          <w:rFonts w:ascii="Calibri" w:eastAsia="Calibri" w:hAnsi="Calibri" w:cs="Calibri"/>
          <w:highlight w:val="yellow"/>
          <w:u w:val="single"/>
          <w:lang w:eastAsia="en-US"/>
        </w:rPr>
        <w:t xml:space="preserve">on </w:t>
      </w:r>
      <w:r w:rsidRPr="006C704C">
        <w:rPr>
          <w:rFonts w:ascii="Calibri" w:eastAsia="Calibri" w:hAnsi="Calibri" w:cs="Calibri"/>
          <w:b/>
          <w:iCs/>
          <w:highlight w:val="yellow"/>
          <w:u w:val="single"/>
          <w:lang w:eastAsia="en-US"/>
        </w:rPr>
        <w:t>data from space</w:t>
      </w:r>
      <w:r w:rsidRPr="006C704C">
        <w:rPr>
          <w:rFonts w:ascii="Calibri" w:eastAsia="Calibri" w:hAnsi="Calibri" w:cs="Calibri"/>
          <w:lang w:eastAsia="en-US"/>
        </w:rPr>
        <w:t>.</w:t>
      </w:r>
    </w:p>
    <w:p w14:paraId="247C8B08"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u w:val="single"/>
          <w:lang w:eastAsia="en-US"/>
        </w:rPr>
        <w:t>Companies such as the</w:t>
      </w:r>
      <w:r w:rsidRPr="006C704C">
        <w:rPr>
          <w:rFonts w:ascii="Calibri" w:eastAsia="Calibri" w:hAnsi="Calibri" w:cs="Calibri"/>
          <w:lang w:eastAsia="en-US"/>
        </w:rPr>
        <w:t xml:space="preserve"> Satellite Imaging Corporation </w:t>
      </w:r>
      <w:r w:rsidRPr="006C704C">
        <w:rPr>
          <w:rFonts w:ascii="Calibri" w:eastAsia="Calibri" w:hAnsi="Calibri" w:cs="Calibri"/>
          <w:highlight w:val="yellow"/>
          <w:u w:val="single"/>
          <w:lang w:eastAsia="en-US"/>
        </w:rPr>
        <w:t>(SIC) provide data</w:t>
      </w:r>
      <w:r w:rsidRPr="006C704C">
        <w:rPr>
          <w:rFonts w:ascii="Calibri" w:eastAsia="Calibri" w:hAnsi="Calibri" w:cs="Calibri"/>
          <w:u w:val="single"/>
          <w:lang w:eastAsia="en-US"/>
        </w:rPr>
        <w:t xml:space="preserve"> from space on overall crop health, soil analysis, and irrigation impacts and efficiencies</w:t>
      </w:r>
      <w:r w:rsidRPr="006C704C">
        <w:rPr>
          <w:rFonts w:ascii="Calibri" w:eastAsia="Calibri" w:hAnsi="Calibri" w:cs="Calibri"/>
          <w:lang w:eastAsia="en-US"/>
        </w:rPr>
        <w:t xml:space="preserve">. From space, you can easily map soil variations, finding areas rich in organic matter and others less so - this allows optimized planting to take advantage of crops that thrive in any given soil environment. </w:t>
      </w:r>
      <w:r w:rsidRPr="006C704C">
        <w:rPr>
          <w:rFonts w:ascii="Calibri" w:eastAsia="Calibri" w:hAnsi="Calibri" w:cs="Calibri"/>
          <w:b/>
          <w:iCs/>
          <w:highlight w:val="yellow"/>
          <w:u w:val="single"/>
          <w:lang w:eastAsia="en-US"/>
        </w:rPr>
        <w:t>Very large</w:t>
      </w:r>
      <w:r w:rsidRPr="006C704C">
        <w:rPr>
          <w:rFonts w:ascii="Calibri" w:eastAsia="Calibri" w:hAnsi="Calibri" w:cs="Calibri"/>
          <w:highlight w:val="yellow"/>
          <w:u w:val="single"/>
          <w:lang w:eastAsia="en-US"/>
        </w:rPr>
        <w:t xml:space="preserve"> farms</w:t>
      </w:r>
      <w:r w:rsidRPr="006C704C">
        <w:rPr>
          <w:rFonts w:ascii="Calibri" w:eastAsia="Calibri" w:hAnsi="Calibri" w:cs="Calibri"/>
          <w:lang w:eastAsia="en-US"/>
        </w:rPr>
        <w:t xml:space="preserve"> also </w:t>
      </w:r>
      <w:r w:rsidRPr="006C704C">
        <w:rPr>
          <w:rFonts w:ascii="Calibri" w:eastAsia="Calibri" w:hAnsi="Calibri" w:cs="Calibri"/>
          <w:highlight w:val="yellow"/>
          <w:u w:val="single"/>
          <w:lang w:eastAsia="en-US"/>
        </w:rPr>
        <w:t>use satellite images to assess</w:t>
      </w:r>
      <w:r w:rsidRPr="006C704C">
        <w:rPr>
          <w:rFonts w:ascii="Calibri" w:eastAsia="Calibri" w:hAnsi="Calibri" w:cs="Calibri"/>
          <w:u w:val="single"/>
          <w:lang w:eastAsia="en-US"/>
        </w:rPr>
        <w:t xml:space="preserve"> the overall </w:t>
      </w:r>
      <w:r w:rsidRPr="006C704C">
        <w:rPr>
          <w:rFonts w:ascii="Calibri" w:eastAsia="Calibri" w:hAnsi="Calibri" w:cs="Calibri"/>
          <w:highlight w:val="yellow"/>
          <w:u w:val="single"/>
          <w:lang w:eastAsia="en-US"/>
        </w:rPr>
        <w:t>health of</w:t>
      </w:r>
      <w:r w:rsidRPr="006C704C">
        <w:rPr>
          <w:rFonts w:ascii="Calibri" w:eastAsia="Calibri" w:hAnsi="Calibri" w:cs="Calibri"/>
          <w:u w:val="single"/>
          <w:lang w:eastAsia="en-US"/>
        </w:rPr>
        <w:t xml:space="preserve"> their </w:t>
      </w:r>
      <w:r w:rsidRPr="006C704C">
        <w:rPr>
          <w:rFonts w:ascii="Calibri" w:eastAsia="Calibri" w:hAnsi="Calibri" w:cs="Calibri"/>
          <w:highlight w:val="yellow"/>
          <w:u w:val="single"/>
          <w:lang w:eastAsia="en-US"/>
        </w:rPr>
        <w:t>crops</w:t>
      </w:r>
      <w:r w:rsidRPr="006C704C">
        <w:rPr>
          <w:rFonts w:ascii="Calibri" w:eastAsia="Calibri" w:hAnsi="Calibri" w:cs="Calibri"/>
          <w:u w:val="single"/>
          <w:lang w:eastAsia="en-US"/>
        </w:rPr>
        <w:t xml:space="preserve"> by land area, spotting those that are being impacted by non-optimal soil moisture content, etc., allowing the farmer to take corrective action while there is still time to save the crop</w:t>
      </w:r>
      <w:r w:rsidRPr="006C704C">
        <w:rPr>
          <w:rFonts w:ascii="Calibri" w:eastAsia="Calibri" w:hAnsi="Calibri" w:cs="Calibri"/>
          <w:lang w:eastAsia="en-US"/>
        </w:rPr>
        <w:t>.</w:t>
      </w:r>
    </w:p>
    <w:p w14:paraId="58EE7724" w14:textId="77777777" w:rsidR="006C704C" w:rsidRPr="006C704C" w:rsidRDefault="006C704C" w:rsidP="006C704C">
      <w:pPr>
        <w:keepNext/>
        <w:keepLines/>
        <w:spacing w:before="40" w:after="0"/>
        <w:outlineLvl w:val="3"/>
        <w:rPr>
          <w:rFonts w:ascii="Calibri" w:eastAsia="SimSun" w:hAnsi="Calibri" w:cs="Times New Roman"/>
          <w:b/>
          <w:iCs/>
          <w:sz w:val="26"/>
          <w:lang w:eastAsia="en-US"/>
        </w:rPr>
      </w:pPr>
      <w:r w:rsidRPr="006C704C">
        <w:rPr>
          <w:rFonts w:ascii="Calibri" w:eastAsia="SimSun" w:hAnsi="Calibri" w:cs="Times New Roman"/>
          <w:b/>
          <w:iCs/>
          <w:sz w:val="26"/>
          <w:lang w:eastAsia="en-US"/>
        </w:rPr>
        <w:t xml:space="preserve">Industrial ag’s </w:t>
      </w:r>
      <w:r w:rsidRPr="006C704C">
        <w:rPr>
          <w:rFonts w:ascii="Calibri" w:eastAsia="SimSun" w:hAnsi="Calibri" w:cs="Times New Roman"/>
          <w:b/>
          <w:iCs/>
          <w:sz w:val="26"/>
          <w:u w:val="single"/>
          <w:lang w:eastAsia="en-US"/>
        </w:rPr>
        <w:t>unsustainable</w:t>
      </w:r>
      <w:r w:rsidRPr="006C704C">
        <w:rPr>
          <w:rFonts w:ascii="Calibri" w:eastAsia="SimSun" w:hAnsi="Calibri" w:cs="Times New Roman"/>
          <w:b/>
          <w:iCs/>
          <w:sz w:val="26"/>
          <w:lang w:eastAsia="en-US"/>
        </w:rPr>
        <w:t xml:space="preserve"> and causes </w:t>
      </w:r>
      <w:r w:rsidRPr="006C704C">
        <w:rPr>
          <w:rFonts w:ascii="Calibri" w:eastAsia="SimSun" w:hAnsi="Calibri" w:cs="Times New Roman"/>
          <w:b/>
          <w:iCs/>
          <w:sz w:val="26"/>
          <w:u w:val="single"/>
          <w:lang w:eastAsia="en-US"/>
        </w:rPr>
        <w:t>extinction</w:t>
      </w:r>
    </w:p>
    <w:p w14:paraId="4F5D739F"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lang w:eastAsia="en-US"/>
        </w:rPr>
        <w:t xml:space="preserve">Alice </w:t>
      </w:r>
      <w:r w:rsidRPr="006C704C">
        <w:rPr>
          <w:rFonts w:ascii="Calibri" w:eastAsia="Calibri" w:hAnsi="Calibri" w:cs="Calibri"/>
          <w:b/>
          <w:bCs/>
          <w:sz w:val="26"/>
          <w:lang w:eastAsia="en-US"/>
        </w:rPr>
        <w:t>Friedemann 17</w:t>
      </w:r>
      <w:r w:rsidRPr="006C704C">
        <w:rPr>
          <w:rFonts w:ascii="Calibri" w:eastAsia="Calibri" w:hAnsi="Calibri" w:cs="Calibri"/>
          <w:lang w:eastAsia="en-US"/>
        </w:rPr>
        <w:t>, Systems Architect and Engineer For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4F2988E8"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 xml:space="preserve">We hear a lot about how we’re running out of antibiotics.  But </w:t>
      </w:r>
      <w:r w:rsidRPr="006C704C">
        <w:rPr>
          <w:rFonts w:ascii="Calibri" w:eastAsia="Calibri" w:hAnsi="Calibri" w:cs="Calibri"/>
          <w:u w:val="single"/>
          <w:lang w:eastAsia="en-US"/>
        </w:rPr>
        <w:t>we are</w:t>
      </w:r>
      <w:r w:rsidRPr="006C704C">
        <w:rPr>
          <w:rFonts w:ascii="Calibri" w:eastAsia="Calibri" w:hAnsi="Calibri" w:cs="Calibri"/>
          <w:sz w:val="16"/>
          <w:lang w:eastAsia="en-US"/>
        </w:rPr>
        <w:t xml:space="preserve"> also </w:t>
      </w:r>
      <w:r w:rsidRPr="006C704C">
        <w:rPr>
          <w:rFonts w:ascii="Calibri" w:eastAsia="Calibri" w:hAnsi="Calibri" w:cs="Calibri"/>
          <w:u w:val="single"/>
          <w:lang w:eastAsia="en-US"/>
        </w:rPr>
        <w:t xml:space="preserve">doomed to run out of pesticides, because </w:t>
      </w:r>
      <w:r w:rsidRPr="006C704C">
        <w:rPr>
          <w:rFonts w:ascii="Calibri" w:eastAsia="Calibri" w:hAnsi="Calibri" w:cs="Calibri"/>
          <w:highlight w:val="yellow"/>
          <w:u w:val="single"/>
          <w:lang w:eastAsia="en-US"/>
        </w:rPr>
        <w:t xml:space="preserve">insects </w:t>
      </w:r>
      <w:r w:rsidRPr="006C704C">
        <w:rPr>
          <w:rFonts w:ascii="Calibri" w:eastAsia="Calibri" w:hAnsi="Calibri" w:cs="Calibri"/>
          <w:b/>
          <w:iCs/>
          <w:highlight w:val="yellow"/>
          <w:u w:val="single"/>
          <w:lang w:eastAsia="en-US"/>
        </w:rPr>
        <w:t>inevitably</w:t>
      </w:r>
      <w:r w:rsidRPr="006C704C">
        <w:rPr>
          <w:rFonts w:ascii="Calibri" w:eastAsia="Calibri" w:hAnsi="Calibri" w:cs="Calibri"/>
          <w:highlight w:val="yellow"/>
          <w:u w:val="single"/>
          <w:lang w:eastAsia="en-US"/>
        </w:rPr>
        <w:t xml:space="preserve"> develop resistance</w:t>
      </w:r>
      <w:r w:rsidRPr="006C704C">
        <w:rPr>
          <w:rFonts w:ascii="Calibri" w:eastAsia="Calibri" w:hAnsi="Calibri" w:cs="Calibri"/>
          <w:sz w:val="16"/>
          <w:lang w:eastAsia="en-US"/>
        </w:rPr>
        <w:t>, whether toxic chemicals are sprayed directly or genetically engineered into the plants.</w:t>
      </w:r>
    </w:p>
    <w:p w14:paraId="07760693"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 xml:space="preserve">Worse yet, weeds, insects, and fungus develop resistance </w:t>
      </w:r>
      <w:r w:rsidRPr="006C704C">
        <w:rPr>
          <w:rFonts w:ascii="Calibri" w:eastAsia="Calibri" w:hAnsi="Calibri" w:cs="Calibri"/>
          <w:highlight w:val="yellow"/>
          <w:u w:val="single"/>
          <w:lang w:eastAsia="en-US"/>
        </w:rPr>
        <w:t xml:space="preserve">in </w:t>
      </w:r>
      <w:r w:rsidRPr="006C704C">
        <w:rPr>
          <w:rFonts w:ascii="Calibri" w:eastAsia="Calibri" w:hAnsi="Calibri" w:cs="Calibri"/>
          <w:b/>
          <w:iCs/>
          <w:highlight w:val="yellow"/>
          <w:u w:val="single"/>
          <w:lang w:eastAsia="en-US"/>
        </w:rPr>
        <w:t>just 5 years</w:t>
      </w:r>
      <w:r w:rsidRPr="006C704C">
        <w:rPr>
          <w:rFonts w:ascii="Calibri" w:eastAsia="Calibri" w:hAnsi="Calibri" w:cs="Calibri"/>
          <w:u w:val="single"/>
          <w:lang w:eastAsia="en-US"/>
        </w:rPr>
        <w:t xml:space="preserve"> on average</w:t>
      </w:r>
      <w:r w:rsidRPr="006C704C">
        <w:rPr>
          <w:rFonts w:ascii="Calibri" w:eastAsia="Calibri" w:hAnsi="Calibri" w:cs="Calibri"/>
          <w:sz w:val="16"/>
          <w:lang w:eastAsia="en-US"/>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55E6E428"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 xml:space="preserve">And </w:t>
      </w:r>
      <w:r w:rsidRPr="006C704C">
        <w:rPr>
          <w:rFonts w:ascii="Calibri" w:eastAsia="Calibri" w:hAnsi="Calibri" w:cs="Calibri"/>
          <w:u w:val="single"/>
          <w:lang w:eastAsia="en-US"/>
        </w:rPr>
        <w:t>this devil’s bargain hasn’t even provided most of the gains in crop yields</w:t>
      </w:r>
      <w:r w:rsidRPr="006C704C">
        <w:rPr>
          <w:rFonts w:ascii="Calibri" w:eastAsia="Calibri" w:hAnsi="Calibri" w:cs="Calibri"/>
          <w:sz w:val="16"/>
          <w:lang w:eastAsia="en-US"/>
        </w:rPr>
        <w:t>, which is due to natural-gas and phosphate fertilizers plus soil-crushing tractors and harvesters that can do the work of millions of men and horses quickly on farms that grow only one crop on thousands of acres.</w:t>
      </w:r>
    </w:p>
    <w:p w14:paraId="15CBB990"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 xml:space="preserve">Yet </w:t>
      </w:r>
      <w:r w:rsidRPr="006C704C">
        <w:rPr>
          <w:rFonts w:ascii="Calibri" w:eastAsia="Calibri" w:hAnsi="Calibri" w:cs="Calibri"/>
          <w:u w:val="single"/>
          <w:lang w:eastAsia="en-US"/>
        </w:rPr>
        <w:t>before pesticides, farmers lost a third of</w:t>
      </w:r>
      <w:r w:rsidRPr="006C704C">
        <w:rPr>
          <w:rFonts w:ascii="Calibri" w:eastAsia="Calibri" w:hAnsi="Calibri" w:cs="Calibri"/>
          <w:sz w:val="16"/>
          <w:lang w:eastAsia="en-US"/>
        </w:rPr>
        <w:t xml:space="preserve"> their </w:t>
      </w:r>
      <w:r w:rsidRPr="006C704C">
        <w:rPr>
          <w:rFonts w:ascii="Calibri" w:eastAsia="Calibri" w:hAnsi="Calibri" w:cs="Calibri"/>
          <w:u w:val="single"/>
          <w:lang w:eastAsia="en-US"/>
        </w:rPr>
        <w:t>crops to pests, after</w:t>
      </w:r>
      <w:r w:rsidRPr="006C704C">
        <w:rPr>
          <w:rFonts w:ascii="Calibri" w:eastAsia="Calibri" w:hAnsi="Calibri" w:cs="Calibri"/>
          <w:sz w:val="16"/>
          <w:lang w:eastAsia="en-US"/>
        </w:rPr>
        <w:t xml:space="preserve"> pesticides, </w:t>
      </w:r>
      <w:r w:rsidRPr="006C704C">
        <w:rPr>
          <w:rFonts w:ascii="Calibri" w:eastAsia="Calibri" w:hAnsi="Calibri" w:cs="Calibri"/>
          <w:u w:val="single"/>
          <w:lang w:eastAsia="en-US"/>
        </w:rPr>
        <w:t>farmers still lose a third</w:t>
      </w:r>
      <w:r w:rsidRPr="006C704C">
        <w:rPr>
          <w:rFonts w:ascii="Calibri" w:eastAsia="Calibri" w:hAnsi="Calibri" w:cs="Calibri"/>
          <w:sz w:val="16"/>
          <w:lang w:eastAsia="en-US"/>
        </w:rPr>
        <w:t xml:space="preserve"> of their crops.</w:t>
      </w:r>
    </w:p>
    <w:p w14:paraId="439A736C"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 xml:space="preserve">Even without pesticides, </w:t>
      </w:r>
      <w:r w:rsidRPr="006C704C">
        <w:rPr>
          <w:rFonts w:ascii="Calibri" w:eastAsia="Calibri" w:hAnsi="Calibri" w:cs="Calibri"/>
          <w:b/>
          <w:iCs/>
          <w:sz w:val="24"/>
          <w:highlight w:val="yellow"/>
          <w:u w:val="single"/>
          <w:lang w:eastAsia="en-US"/>
        </w:rPr>
        <w:t>industrial ag</w:t>
      </w:r>
      <w:r w:rsidRPr="006C704C">
        <w:rPr>
          <w:rFonts w:ascii="Calibri" w:eastAsia="Calibri" w:hAnsi="Calibri" w:cs="Calibri"/>
          <w:b/>
          <w:iCs/>
          <w:sz w:val="24"/>
          <w:u w:val="single"/>
          <w:lang w:eastAsia="en-US"/>
        </w:rPr>
        <w:t xml:space="preserve">riculture </w:t>
      </w:r>
      <w:r w:rsidRPr="006C704C">
        <w:rPr>
          <w:rFonts w:ascii="Calibri" w:eastAsia="Calibri" w:hAnsi="Calibri" w:cs="Calibri"/>
          <w:b/>
          <w:iCs/>
          <w:sz w:val="24"/>
          <w:highlight w:val="yellow"/>
          <w:u w:val="single"/>
          <w:lang w:eastAsia="en-US"/>
        </w:rPr>
        <w:t>is doomed</w:t>
      </w:r>
      <w:r w:rsidRPr="006C704C">
        <w:rPr>
          <w:rFonts w:ascii="Calibri" w:eastAsia="Calibri" w:hAnsi="Calibri" w:cs="Calibri"/>
          <w:b/>
          <w:iCs/>
          <w:sz w:val="24"/>
          <w:u w:val="single"/>
          <w:lang w:eastAsia="en-US"/>
        </w:rPr>
        <w:t xml:space="preserve"> to fail</w:t>
      </w:r>
      <w:r w:rsidRPr="006C704C">
        <w:rPr>
          <w:rFonts w:ascii="Calibri" w:eastAsia="Calibri" w:hAnsi="Calibri" w:cs="Calibri"/>
          <w:sz w:val="24"/>
          <w:u w:val="single"/>
          <w:lang w:eastAsia="en-US"/>
        </w:rPr>
        <w:t xml:space="preserve"> </w:t>
      </w:r>
      <w:r w:rsidRPr="006C704C">
        <w:rPr>
          <w:rFonts w:ascii="Calibri" w:eastAsia="Calibri" w:hAnsi="Calibri" w:cs="Calibri"/>
          <w:highlight w:val="yellow"/>
          <w:u w:val="single"/>
          <w:lang w:eastAsia="en-US"/>
        </w:rPr>
        <w:t>from extremely high</w:t>
      </w:r>
      <w:r w:rsidRPr="006C704C">
        <w:rPr>
          <w:rFonts w:ascii="Calibri" w:eastAsia="Calibri" w:hAnsi="Calibri" w:cs="Calibri"/>
          <w:u w:val="single"/>
          <w:lang w:eastAsia="en-US"/>
        </w:rPr>
        <w:t xml:space="preserve"> rates of soil </w:t>
      </w:r>
      <w:r w:rsidRPr="006C704C">
        <w:rPr>
          <w:rFonts w:ascii="Calibri" w:eastAsia="Calibri" w:hAnsi="Calibri" w:cs="Calibri"/>
          <w:highlight w:val="yellow"/>
          <w:u w:val="single"/>
          <w:lang w:eastAsia="en-US"/>
        </w:rPr>
        <w:t>erosion and</w:t>
      </w:r>
      <w:r w:rsidRPr="006C704C">
        <w:rPr>
          <w:rFonts w:ascii="Calibri" w:eastAsia="Calibri" w:hAnsi="Calibri" w:cs="Calibri"/>
          <w:u w:val="single"/>
          <w:lang w:eastAsia="en-US"/>
        </w:rPr>
        <w:t xml:space="preserve"> soil </w:t>
      </w:r>
      <w:r w:rsidRPr="006C704C">
        <w:rPr>
          <w:rFonts w:ascii="Calibri" w:eastAsia="Calibri" w:hAnsi="Calibri" w:cs="Calibri"/>
          <w:highlight w:val="yellow"/>
          <w:u w:val="single"/>
          <w:lang w:eastAsia="en-US"/>
        </w:rPr>
        <w:t>compaction</w:t>
      </w:r>
      <w:r w:rsidRPr="006C704C">
        <w:rPr>
          <w:rFonts w:ascii="Calibri" w:eastAsia="Calibri" w:hAnsi="Calibri" w:cs="Calibri"/>
          <w:u w:val="single"/>
          <w:lang w:eastAsia="en-US"/>
        </w:rPr>
        <w:t xml:space="preserve"> at rates that far exceed losses in the past</w:t>
      </w:r>
      <w:r w:rsidRPr="006C704C">
        <w:rPr>
          <w:rFonts w:ascii="Calibri" w:eastAsia="Calibri" w:hAnsi="Calibri" w:cs="Calibri"/>
          <w:sz w:val="16"/>
          <w:lang w:eastAsia="en-US"/>
        </w:rPr>
        <w:t>, since soil couldn’t wash or blow away as easily on small farms that grew many crops.</w:t>
      </w:r>
    </w:p>
    <w:p w14:paraId="174AD339"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u w:val="single"/>
          <w:lang w:eastAsia="en-US"/>
        </w:rPr>
        <w:t xml:space="preserve">But pest killing </w:t>
      </w:r>
      <w:r w:rsidRPr="006C704C">
        <w:rPr>
          <w:rFonts w:ascii="Calibri" w:eastAsia="Calibri" w:hAnsi="Calibri" w:cs="Calibri"/>
          <w:highlight w:val="yellow"/>
          <w:u w:val="single"/>
          <w:lang w:eastAsia="en-US"/>
        </w:rPr>
        <w:t>chemicals are</w:t>
      </w:r>
      <w:r w:rsidRPr="006C704C">
        <w:rPr>
          <w:rFonts w:ascii="Calibri" w:eastAsia="Calibri" w:hAnsi="Calibri" w:cs="Calibri"/>
          <w:u w:val="single"/>
          <w:lang w:eastAsia="en-US"/>
        </w:rPr>
        <w:t xml:space="preserve"> surely </w:t>
      </w:r>
      <w:r w:rsidRPr="006C704C">
        <w:rPr>
          <w:rFonts w:ascii="Calibri" w:eastAsia="Calibri" w:hAnsi="Calibri" w:cs="Calibri"/>
          <w:b/>
          <w:iCs/>
          <w:highlight w:val="yellow"/>
          <w:u w:val="single"/>
          <w:lang w:eastAsia="en-US"/>
        </w:rPr>
        <w:t>accelerating the</w:t>
      </w:r>
      <w:r w:rsidRPr="006C704C">
        <w:rPr>
          <w:rFonts w:ascii="Calibri" w:eastAsia="Calibri" w:hAnsi="Calibri" w:cs="Calibri"/>
          <w:b/>
          <w:iCs/>
          <w:u w:val="single"/>
          <w:lang w:eastAsia="en-US"/>
        </w:rPr>
        <w:t xml:space="preserve"> day of </w:t>
      </w:r>
      <w:r w:rsidRPr="006C704C">
        <w:rPr>
          <w:rFonts w:ascii="Calibri" w:eastAsia="Calibri" w:hAnsi="Calibri" w:cs="Calibri"/>
          <w:b/>
          <w:iCs/>
          <w:highlight w:val="yellow"/>
          <w:u w:val="single"/>
          <w:lang w:eastAsia="en-US"/>
        </w:rPr>
        <w:t>reckoning</w:t>
      </w:r>
      <w:r w:rsidRPr="006C704C">
        <w:rPr>
          <w:rFonts w:ascii="Calibri" w:eastAsia="Calibri" w:hAnsi="Calibri" w:cs="Calibri"/>
          <w:u w:val="single"/>
          <w:lang w:eastAsia="en-US"/>
        </w:rPr>
        <w:t xml:space="preserve"> sooner rather than later. </w:t>
      </w:r>
      <w:r w:rsidRPr="006C704C">
        <w:rPr>
          <w:rFonts w:ascii="Calibri" w:eastAsia="Calibri" w:hAnsi="Calibri" w:cs="Calibri"/>
          <w:highlight w:val="yellow"/>
          <w:u w:val="single"/>
          <w:lang w:eastAsia="en-US"/>
        </w:rPr>
        <w:t>Enormous amounts</w:t>
      </w:r>
      <w:r w:rsidRPr="006C704C">
        <w:rPr>
          <w:rFonts w:ascii="Calibri" w:eastAsia="Calibri" w:hAnsi="Calibri" w:cs="Calibri"/>
          <w:u w:val="single"/>
          <w:lang w:eastAsia="en-US"/>
        </w:rPr>
        <w:t xml:space="preserve"> of toxic chemicals </w:t>
      </w:r>
      <w:r w:rsidRPr="006C704C">
        <w:rPr>
          <w:rFonts w:ascii="Calibri" w:eastAsia="Calibri" w:hAnsi="Calibri" w:cs="Calibri"/>
          <w:highlight w:val="yellow"/>
          <w:u w:val="single"/>
          <w:lang w:eastAsia="en-US"/>
        </w:rPr>
        <w:t>are dumped</w:t>
      </w:r>
      <w:r w:rsidRPr="006C704C">
        <w:rPr>
          <w:rFonts w:ascii="Calibri" w:eastAsia="Calibri" w:hAnsi="Calibri" w:cs="Calibri"/>
          <w:u w:val="single"/>
          <w:lang w:eastAsia="en-US"/>
        </w:rPr>
        <w:t xml:space="preserve"> on land every year — over </w:t>
      </w:r>
      <w:r w:rsidRPr="006C704C">
        <w:rPr>
          <w:rFonts w:ascii="Calibri" w:eastAsia="Calibri" w:hAnsi="Calibri" w:cs="Calibri"/>
          <w:b/>
          <w:iCs/>
          <w:u w:val="single"/>
          <w:lang w:eastAsia="en-US"/>
        </w:rPr>
        <w:t>1 billion pounds</w:t>
      </w:r>
      <w:r w:rsidRPr="006C704C">
        <w:rPr>
          <w:rFonts w:ascii="Calibri" w:eastAsia="Calibri" w:hAnsi="Calibri" w:cs="Calibri"/>
          <w:u w:val="single"/>
          <w:lang w:eastAsia="en-US"/>
        </w:rPr>
        <w:t xml:space="preserve"> are used in the</w:t>
      </w:r>
      <w:r w:rsidRPr="006C704C">
        <w:rPr>
          <w:rFonts w:ascii="Calibri" w:eastAsia="Calibri" w:hAnsi="Calibri" w:cs="Calibri"/>
          <w:sz w:val="16"/>
          <w:lang w:eastAsia="en-US"/>
        </w:rPr>
        <w:t xml:space="preserve"> United State </w:t>
      </w:r>
      <w:r w:rsidRPr="006C704C">
        <w:rPr>
          <w:rFonts w:ascii="Calibri" w:eastAsia="Calibri" w:hAnsi="Calibri" w:cs="Calibri"/>
          <w:u w:val="single"/>
          <w:lang w:eastAsia="en-US"/>
        </w:rPr>
        <w:t>(US) every year</w:t>
      </w:r>
      <w:r w:rsidRPr="006C704C">
        <w:rPr>
          <w:rFonts w:ascii="Calibri" w:eastAsia="Calibri" w:hAnsi="Calibri" w:cs="Calibri"/>
          <w:sz w:val="16"/>
          <w:lang w:eastAsia="en-US"/>
        </w:rPr>
        <w:t xml:space="preserve"> and 5.6 billion pounds globally (Alavanja 2009).</w:t>
      </w:r>
    </w:p>
    <w:p w14:paraId="2C95F525"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highlight w:val="yellow"/>
          <w:u w:val="single"/>
          <w:lang w:eastAsia="en-US"/>
        </w:rPr>
        <w:t xml:space="preserve">This </w:t>
      </w:r>
      <w:r w:rsidRPr="006C704C">
        <w:rPr>
          <w:rFonts w:ascii="Calibri" w:eastAsia="Calibri" w:hAnsi="Calibri" w:cs="Calibri"/>
          <w:b/>
          <w:iCs/>
          <w:highlight w:val="yellow"/>
          <w:u w:val="single"/>
          <w:lang w:eastAsia="en-US"/>
        </w:rPr>
        <w:t>destroys</w:t>
      </w:r>
      <w:r w:rsidRPr="006C704C">
        <w:rPr>
          <w:rFonts w:ascii="Calibri" w:eastAsia="Calibri" w:hAnsi="Calibri" w:cs="Calibri"/>
          <w:b/>
          <w:iCs/>
          <w:u w:val="single"/>
          <w:lang w:eastAsia="en-US"/>
        </w:rPr>
        <w:t xml:space="preserve"> the very </w:t>
      </w:r>
      <w:r w:rsidRPr="006C704C">
        <w:rPr>
          <w:rFonts w:ascii="Calibri" w:eastAsia="Calibri" w:hAnsi="Calibri" w:cs="Calibri"/>
          <w:b/>
          <w:iCs/>
          <w:highlight w:val="yellow"/>
          <w:u w:val="single"/>
          <w:lang w:eastAsia="en-US"/>
        </w:rPr>
        <w:t>ecosystems</w:t>
      </w:r>
      <w:r w:rsidRPr="006C704C">
        <w:rPr>
          <w:rFonts w:ascii="Calibri" w:eastAsia="Calibri" w:hAnsi="Calibri" w:cs="Calibri"/>
          <w:u w:val="single"/>
          <w:lang w:eastAsia="en-US"/>
        </w:rPr>
        <w:t xml:space="preserve"> that used to help plants fight off pests, </w:t>
      </w:r>
      <w:r w:rsidRPr="006C704C">
        <w:rPr>
          <w:rFonts w:ascii="Calibri" w:eastAsia="Calibri" w:hAnsi="Calibri" w:cs="Calibri"/>
          <w:highlight w:val="yellow"/>
          <w:u w:val="single"/>
          <w:lang w:eastAsia="en-US"/>
        </w:rPr>
        <w:t xml:space="preserve">and is a </w:t>
      </w:r>
      <w:r w:rsidRPr="006C704C">
        <w:rPr>
          <w:rFonts w:ascii="Calibri" w:eastAsia="Calibri" w:hAnsi="Calibri" w:cs="Calibri"/>
          <w:b/>
          <w:iCs/>
          <w:highlight w:val="yellow"/>
          <w:u w:val="single"/>
          <w:lang w:eastAsia="en-US"/>
        </w:rPr>
        <w:t>major factor</w:t>
      </w:r>
      <w:r w:rsidRPr="006C704C">
        <w:rPr>
          <w:rFonts w:ascii="Calibri" w:eastAsia="Calibri" w:hAnsi="Calibri" w:cs="Calibri"/>
          <w:highlight w:val="yellow"/>
          <w:u w:val="single"/>
          <w:lang w:eastAsia="en-US"/>
        </w:rPr>
        <w:t xml:space="preserve"> biod</w:t>
      </w:r>
      <w:r w:rsidRPr="006C704C">
        <w:rPr>
          <w:rFonts w:ascii="Calibri" w:eastAsia="Calibri" w:hAnsi="Calibri" w:cs="Calibri"/>
          <w:u w:val="single"/>
          <w:lang w:eastAsia="en-US"/>
        </w:rPr>
        <w:t xml:space="preserve">iversity </w:t>
      </w:r>
      <w:r w:rsidRPr="006C704C">
        <w:rPr>
          <w:rFonts w:ascii="Calibri" w:eastAsia="Calibri" w:hAnsi="Calibri" w:cs="Calibri"/>
          <w:highlight w:val="yellow"/>
          <w:u w:val="single"/>
          <w:lang w:eastAsia="en-US"/>
        </w:rPr>
        <w:t xml:space="preserve">loss and </w:t>
      </w:r>
      <w:r w:rsidRPr="006C704C">
        <w:rPr>
          <w:rFonts w:ascii="Calibri" w:eastAsia="Calibri" w:hAnsi="Calibri" w:cs="Calibri"/>
          <w:b/>
          <w:iCs/>
          <w:sz w:val="24"/>
          <w:highlight w:val="yellow"/>
          <w:u w:val="single"/>
          <w:lang w:eastAsia="en-US"/>
        </w:rPr>
        <w:t>extinction</w:t>
      </w:r>
      <w:r w:rsidRPr="006C704C">
        <w:rPr>
          <w:rFonts w:ascii="Calibri" w:eastAsia="Calibri" w:hAnsi="Calibri" w:cs="Calibri"/>
          <w:sz w:val="16"/>
          <w:lang w:eastAsia="en-US"/>
        </w:rPr>
        <w:t>.</w:t>
      </w:r>
    </w:p>
    <w:p w14:paraId="0FEA5234"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u w:val="single"/>
          <w:lang w:eastAsia="en-US"/>
        </w:rPr>
        <w:t>Evidence</w:t>
      </w:r>
      <w:r w:rsidRPr="006C704C">
        <w:rPr>
          <w:rFonts w:ascii="Calibri" w:eastAsia="Calibri" w:hAnsi="Calibri" w:cs="Calibri"/>
          <w:sz w:val="16"/>
          <w:lang w:eastAsia="en-US"/>
        </w:rPr>
        <w:t xml:space="preserve"> also </w:t>
      </w:r>
      <w:r w:rsidRPr="006C704C">
        <w:rPr>
          <w:rFonts w:ascii="Calibri" w:eastAsia="Calibri" w:hAnsi="Calibri" w:cs="Calibri"/>
          <w:u w:val="single"/>
          <w:lang w:eastAsia="en-US"/>
        </w:rPr>
        <w:t xml:space="preserve">points to </w:t>
      </w:r>
      <w:r w:rsidRPr="006C704C">
        <w:rPr>
          <w:rFonts w:ascii="Calibri" w:eastAsia="Calibri" w:hAnsi="Calibri" w:cs="Calibri"/>
          <w:highlight w:val="yellow"/>
          <w:u w:val="single"/>
          <w:lang w:eastAsia="en-US"/>
        </w:rPr>
        <w:t>pesticides play</w:t>
      </w:r>
      <w:r w:rsidRPr="006C704C">
        <w:rPr>
          <w:rFonts w:ascii="Calibri" w:eastAsia="Calibri" w:hAnsi="Calibri" w:cs="Calibri"/>
          <w:u w:val="single"/>
          <w:lang w:eastAsia="en-US"/>
        </w:rPr>
        <w:t xml:space="preserve">ing </w:t>
      </w:r>
      <w:r w:rsidRPr="006C704C">
        <w:rPr>
          <w:rFonts w:ascii="Calibri" w:eastAsia="Calibri" w:hAnsi="Calibri" w:cs="Calibri"/>
          <w:highlight w:val="yellow"/>
          <w:u w:val="single"/>
          <w:lang w:eastAsia="en-US"/>
        </w:rPr>
        <w:t xml:space="preserve">a </w:t>
      </w:r>
      <w:r w:rsidRPr="006C704C">
        <w:rPr>
          <w:rFonts w:ascii="Calibri" w:eastAsia="Calibri" w:hAnsi="Calibri" w:cs="Calibri"/>
          <w:b/>
          <w:iCs/>
          <w:highlight w:val="yellow"/>
          <w:u w:val="single"/>
          <w:lang w:eastAsia="en-US"/>
        </w:rPr>
        <w:t>key role in</w:t>
      </w:r>
      <w:r w:rsidRPr="006C704C">
        <w:rPr>
          <w:rFonts w:ascii="Calibri" w:eastAsia="Calibri" w:hAnsi="Calibri" w:cs="Calibri"/>
          <w:b/>
          <w:iCs/>
          <w:u w:val="single"/>
          <w:lang w:eastAsia="en-US"/>
        </w:rPr>
        <w:t xml:space="preserve"> the </w:t>
      </w:r>
      <w:r w:rsidRPr="006C704C">
        <w:rPr>
          <w:rFonts w:ascii="Calibri" w:eastAsia="Calibri" w:hAnsi="Calibri" w:cs="Calibri"/>
          <w:b/>
          <w:iCs/>
          <w:highlight w:val="yellow"/>
          <w:u w:val="single"/>
          <w:lang w:eastAsia="en-US"/>
        </w:rPr>
        <w:t>loss of bees</w:t>
      </w:r>
      <w:r w:rsidRPr="006C704C">
        <w:rPr>
          <w:rFonts w:ascii="Calibri" w:eastAsia="Calibri" w:hAnsi="Calibri" w:cs="Calibri"/>
          <w:highlight w:val="yellow"/>
          <w:u w:val="single"/>
          <w:lang w:eastAsia="en-US"/>
        </w:rPr>
        <w:t xml:space="preserve"> and</w:t>
      </w:r>
      <w:r w:rsidRPr="006C704C">
        <w:rPr>
          <w:rFonts w:ascii="Calibri" w:eastAsia="Calibri" w:hAnsi="Calibri" w:cs="Calibri"/>
          <w:u w:val="single"/>
          <w:lang w:eastAsia="en-US"/>
        </w:rPr>
        <w:t xml:space="preserve"> their </w:t>
      </w:r>
      <w:r w:rsidRPr="006C704C">
        <w:rPr>
          <w:rFonts w:ascii="Calibri" w:eastAsia="Calibri" w:hAnsi="Calibri" w:cs="Calibri"/>
          <w:highlight w:val="yellow"/>
          <w:u w:val="single"/>
          <w:lang w:eastAsia="en-US"/>
        </w:rPr>
        <w:t>pollination</w:t>
      </w:r>
      <w:r w:rsidRPr="006C704C">
        <w:rPr>
          <w:rFonts w:ascii="Calibri" w:eastAsia="Calibri" w:hAnsi="Calibri" w:cs="Calibri"/>
          <w:u w:val="single"/>
          <w:lang w:eastAsia="en-US"/>
        </w:rPr>
        <w:t xml:space="preserve"> services</w:t>
      </w:r>
      <w:r w:rsidRPr="006C704C">
        <w:rPr>
          <w:rFonts w:ascii="Calibri" w:eastAsia="Calibri" w:hAnsi="Calibri" w:cs="Calibri"/>
          <w:sz w:val="16"/>
          <w:lang w:eastAsia="en-US"/>
        </w:rPr>
        <w:t>.  Although paleo-diet fanatics won’t mind eating mostly meat when fruit, vegetable, and nut crops are gone, they will not be so happy about having to eat more carbohydrates. Wheat and other grains will still be around, since they are wind-pollinated.</w:t>
      </w:r>
    </w:p>
    <w:p w14:paraId="2B604C7D"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u w:val="single"/>
          <w:lang w:eastAsia="en-US"/>
        </w:rPr>
        <w:t xml:space="preserve">Agricultural </w:t>
      </w:r>
      <w:r w:rsidRPr="006C704C">
        <w:rPr>
          <w:rFonts w:ascii="Calibri" w:eastAsia="Calibri" w:hAnsi="Calibri" w:cs="Calibri"/>
          <w:highlight w:val="yellow"/>
          <w:u w:val="single"/>
          <w:lang w:eastAsia="en-US"/>
        </w:rPr>
        <w:t xml:space="preserve">chemicals </w:t>
      </w:r>
      <w:r w:rsidRPr="006C704C">
        <w:rPr>
          <w:rFonts w:ascii="Calibri" w:eastAsia="Calibri" w:hAnsi="Calibri" w:cs="Calibri"/>
          <w:b/>
          <w:iCs/>
          <w:highlight w:val="yellow"/>
          <w:u w:val="single"/>
          <w:lang w:eastAsia="en-US"/>
        </w:rPr>
        <w:t xml:space="preserve">render land </w:t>
      </w:r>
      <w:r w:rsidRPr="006C704C">
        <w:rPr>
          <w:rFonts w:ascii="Calibri" w:eastAsia="Calibri" w:hAnsi="Calibri" w:cs="Calibri"/>
          <w:b/>
          <w:iCs/>
          <w:sz w:val="24"/>
          <w:highlight w:val="yellow"/>
          <w:u w:val="single"/>
          <w:lang w:eastAsia="en-US"/>
        </w:rPr>
        <w:t>lifeless</w:t>
      </w:r>
      <w:r w:rsidRPr="006C704C">
        <w:rPr>
          <w:rFonts w:ascii="Calibri" w:eastAsia="Calibri" w:hAnsi="Calibri" w:cs="Calibri"/>
          <w:sz w:val="24"/>
          <w:u w:val="single"/>
          <w:lang w:eastAsia="en-US"/>
        </w:rPr>
        <w:t xml:space="preserve"> </w:t>
      </w:r>
      <w:r w:rsidRPr="006C704C">
        <w:rPr>
          <w:rFonts w:ascii="Calibri" w:eastAsia="Calibri" w:hAnsi="Calibri" w:cs="Calibri"/>
          <w:u w:val="single"/>
          <w:lang w:eastAsia="en-US"/>
        </w:rPr>
        <w:t>and toxic to beneficial creatures</w:t>
      </w:r>
      <w:r w:rsidRPr="006C704C">
        <w:rPr>
          <w:rFonts w:ascii="Calibri" w:eastAsia="Calibri" w:hAnsi="Calibri" w:cs="Calibri"/>
          <w:sz w:val="16"/>
          <w:lang w:eastAsia="en-US"/>
        </w:rPr>
        <w:t xml:space="preserve">, also </w:t>
      </w:r>
      <w:r w:rsidRPr="006C704C">
        <w:rPr>
          <w:rFonts w:ascii="Calibri" w:eastAsia="Calibri" w:hAnsi="Calibri" w:cs="Calibri"/>
          <w:b/>
          <w:iCs/>
          <w:sz w:val="24"/>
          <w:highlight w:val="yellow"/>
          <w:u w:val="single"/>
          <w:lang w:eastAsia="en-US"/>
        </w:rPr>
        <w:t>killing the food chain above</w:t>
      </w:r>
      <w:r w:rsidRPr="006C704C">
        <w:rPr>
          <w:rFonts w:ascii="Calibri" w:eastAsia="Calibri" w:hAnsi="Calibri" w:cs="Calibri"/>
          <w:lang w:eastAsia="en-US"/>
        </w:rPr>
        <w:t xml:space="preserve"> </w:t>
      </w:r>
      <w:r w:rsidRPr="006C704C">
        <w:rPr>
          <w:rFonts w:ascii="Calibri" w:eastAsia="Calibri" w:hAnsi="Calibri" w:cs="Calibri"/>
          <w:u w:val="single"/>
          <w:lang w:eastAsia="en-US"/>
        </w:rPr>
        <w:t xml:space="preserve">— fish, amphibians, birds, </w:t>
      </w:r>
      <w:r w:rsidRPr="006C704C">
        <w:rPr>
          <w:rFonts w:ascii="Calibri" w:eastAsia="Calibri" w:hAnsi="Calibri" w:cs="Calibri"/>
          <w:highlight w:val="yellow"/>
          <w:u w:val="single"/>
          <w:lang w:eastAsia="en-US"/>
        </w:rPr>
        <w:t xml:space="preserve">and </w:t>
      </w:r>
      <w:r w:rsidRPr="006C704C">
        <w:rPr>
          <w:rFonts w:ascii="Calibri" w:eastAsia="Calibri" w:hAnsi="Calibri" w:cs="Calibri"/>
          <w:b/>
          <w:iCs/>
          <w:highlight w:val="yellow"/>
          <w:u w:val="single"/>
          <w:lang w:eastAsia="en-US"/>
        </w:rPr>
        <w:t>humans</w:t>
      </w:r>
      <w:r w:rsidRPr="006C704C">
        <w:rPr>
          <w:rFonts w:ascii="Calibri" w:eastAsia="Calibri" w:hAnsi="Calibri" w:cs="Calibri"/>
          <w:u w:val="single"/>
          <w:lang w:eastAsia="en-US"/>
        </w:rPr>
        <w:t xml:space="preserve"> (from</w:t>
      </w:r>
      <w:r w:rsidRPr="006C704C">
        <w:rPr>
          <w:rFonts w:ascii="Calibri" w:eastAsia="Calibri" w:hAnsi="Calibri" w:cs="Calibri"/>
          <w:sz w:val="16"/>
          <w:lang w:eastAsia="en-US"/>
        </w:rPr>
        <w:t xml:space="preserve"> cancer, chronic </w:t>
      </w:r>
      <w:r w:rsidRPr="006C704C">
        <w:rPr>
          <w:rFonts w:ascii="Calibri" w:eastAsia="Calibri" w:hAnsi="Calibri" w:cs="Calibri"/>
          <w:u w:val="single"/>
          <w:lang w:eastAsia="en-US"/>
        </w:rPr>
        <w:t>disease</w:t>
      </w:r>
      <w:r w:rsidRPr="006C704C">
        <w:rPr>
          <w:rFonts w:ascii="Calibri" w:eastAsia="Calibri" w:hAnsi="Calibri" w:cs="Calibri"/>
          <w:sz w:val="16"/>
          <w:lang w:eastAsia="en-US"/>
        </w:rPr>
        <w:t>, and suicide).</w:t>
      </w:r>
    </w:p>
    <w:p w14:paraId="286328B6"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u w:val="single"/>
          <w:lang w:eastAsia="en-US"/>
        </w:rPr>
        <w:t xml:space="preserve">Surely a day is coming when </w:t>
      </w:r>
      <w:r w:rsidRPr="006C704C">
        <w:rPr>
          <w:rFonts w:ascii="Calibri" w:eastAsia="Calibri" w:hAnsi="Calibri" w:cs="Calibri"/>
          <w:highlight w:val="yellow"/>
          <w:u w:val="single"/>
          <w:lang w:eastAsia="en-US"/>
        </w:rPr>
        <w:t xml:space="preserve">pesticides stop working, resulting in </w:t>
      </w:r>
      <w:r w:rsidRPr="006C704C">
        <w:rPr>
          <w:rFonts w:ascii="Calibri" w:eastAsia="Calibri" w:hAnsi="Calibri" w:cs="Calibri"/>
          <w:b/>
          <w:iCs/>
          <w:sz w:val="24"/>
          <w:highlight w:val="yellow"/>
          <w:u w:val="single"/>
          <w:lang w:eastAsia="en-US"/>
        </w:rPr>
        <w:t>massive famines</w:t>
      </w:r>
      <w:r w:rsidRPr="006C704C">
        <w:rPr>
          <w:rFonts w:ascii="Calibri" w:eastAsia="Calibri" w:hAnsi="Calibri" w:cs="Calibri"/>
          <w:sz w:val="16"/>
          <w:lang w:eastAsia="en-US"/>
        </w:rPr>
        <w:t>.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w:t>
      </w:r>
    </w:p>
    <w:p w14:paraId="7F1D84A9"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Meanwhile chemical and genetic engineering companies are making a fortune, because the farmers have to pay full price, since the pests develop resistance long before a product is old enough to be made generically.  Except for glyphosate, but weeds have developed resistance. Predictably.</w:t>
      </w:r>
    </w:p>
    <w:p w14:paraId="2A775097"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w:t>
      </w:r>
    </w:p>
    <w:p w14:paraId="3E5B7ACF"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Farmers will say that we simply must carry on like this, there’s no other choice.  But that’s simply not true.</w:t>
      </w:r>
    </w:p>
    <w:p w14:paraId="56833BC0"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Consider the corn rootworm, that costs farmers about $2 billion a year in lost crops despite spending hundreds of millions on chemicals and the hundreds of millions of dollars chemical companies spend developing new chemicals.</w:t>
      </w:r>
    </w:p>
    <w:p w14:paraId="03982BD1"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w:t>
      </w:r>
    </w:p>
    <w:p w14:paraId="7FD59616"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But the corn rootworm is not causing devastation in Europe, because farms are smaller and most farmers rotate not just soy, but wheat, alfalfa, sorghum and oats with corn (Nordhaus 2017).</w:t>
      </w:r>
    </w:p>
    <w:p w14:paraId="3FEBCDCB"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w:t>
      </w:r>
    </w:p>
    <w:p w14:paraId="5442ABB4"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Currently, the potential harm is only assessed for 2 to 3 years before a permit is issued, even though the damage might occur up to 20 years later.</w:t>
      </w:r>
    </w:p>
    <w:p w14:paraId="1CC1F2C2"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Although these chemicals appear to be just like antibiotics, that isn’t entirely true.  We develop some immunity to a disease after antibiotics help us recover, but a plant is still vulnerable to the pests and weeds with the genetics or behavior to survive and chemical assault.</w:t>
      </w:r>
    </w:p>
    <w:p w14:paraId="578AB233"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Although there are thousands of chemical toxins, what matters is how they kill, their method of action (MOA).  For herbicides there are only 29 MOAs, for insecticides, just 28.  So if a pest develops resistance to one chemical within an MOA, it will be resistant to all of the thousands of chemicals within that MOA.</w:t>
      </w:r>
    </w:p>
    <w:p w14:paraId="7EE3316E"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The demand for chemicals has also grown due the high level of bioinvasive species.  It takes a while to find native pests and make sure they won’t do more harm than good.  In the 1950s there were just three main corn pests. By 1978 there were 40, and they vary regionally. For example, California has 30 arthropods and over 14 fungal diseases to cope with.</w:t>
      </w:r>
    </w:p>
    <w:p w14:paraId="6CEC402B"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When I was learning how to grow food organically back in the 90s, I remember how outraged organic farmers were that Monsanto was going to genetically engineer plants to have the Bt bacteria in them.  This is because the only insecticide organic farmers can use is Bt bacteria, because it is found in the soil. It’s natural. Organic farmers have been careful to spray only in emergencies so that insects didn’t develop resistance to their only remedy.  Since 1996, GMO plants have been engineered to have Bt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Bt as well.</w:t>
      </w:r>
    </w:p>
    <w:p w14:paraId="3E66B186"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GMO plants were also going to reduce pesticide use.  They did for a while, but not for long.  Chemical use has increased 7% to 202,000 tons a year in the past 10 years.</w:t>
      </w:r>
    </w:p>
    <w:p w14:paraId="04B53DEC"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Resistance can come in other ways than mutations. Behavior can change. Cockroach bait is laced with glucose, so cockroaches that developed glucose-aversion now no longer take the bait.</w:t>
      </w:r>
    </w:p>
    <w:p w14:paraId="38152ADA"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It is worth repeating that chemicals and other practices are ruining the long-term viability of agriculture. Here is how author Dyer explains it:</w:t>
      </w:r>
    </w:p>
    <w:p w14:paraId="1F19B5CE"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u w:val="single"/>
          <w:lang w:eastAsia="en-US"/>
        </w:rPr>
        <w:t xml:space="preserve">“Ultimately the practice of modern </w:t>
      </w:r>
      <w:r w:rsidRPr="006C704C">
        <w:rPr>
          <w:rFonts w:ascii="Calibri" w:eastAsia="Calibri" w:hAnsi="Calibri" w:cs="Calibri"/>
          <w:highlight w:val="yellow"/>
          <w:u w:val="single"/>
          <w:lang w:eastAsia="en-US"/>
        </w:rPr>
        <w:t xml:space="preserve">farming is </w:t>
      </w:r>
      <w:r w:rsidRPr="006C704C">
        <w:rPr>
          <w:rFonts w:ascii="Calibri" w:eastAsia="Calibri" w:hAnsi="Calibri" w:cs="Calibri"/>
          <w:b/>
          <w:iCs/>
          <w:sz w:val="24"/>
          <w:highlight w:val="yellow"/>
          <w:u w:val="single"/>
          <w:lang w:eastAsia="en-US"/>
        </w:rPr>
        <w:t>not sustainable</w:t>
      </w:r>
      <w:r w:rsidRPr="006C704C">
        <w:rPr>
          <w:rFonts w:ascii="Calibri" w:eastAsia="Calibri" w:hAnsi="Calibri" w:cs="Calibri"/>
          <w:u w:val="single"/>
          <w:lang w:eastAsia="en-US"/>
        </w:rPr>
        <w:t xml:space="preserve">” because “the </w:t>
      </w:r>
      <w:r w:rsidRPr="006C704C">
        <w:rPr>
          <w:rFonts w:ascii="Calibri" w:eastAsia="Calibri" w:hAnsi="Calibri" w:cs="Calibri"/>
          <w:highlight w:val="yellow"/>
          <w:u w:val="single"/>
          <w:lang w:eastAsia="en-US"/>
        </w:rPr>
        <w:t>damage</w:t>
      </w:r>
      <w:r w:rsidRPr="006C704C">
        <w:rPr>
          <w:rFonts w:ascii="Calibri" w:eastAsia="Calibri" w:hAnsi="Calibri" w:cs="Calibri"/>
          <w:u w:val="single"/>
          <w:lang w:eastAsia="en-US"/>
        </w:rPr>
        <w:t xml:space="preserve"> to the soil and natural ecosystems </w:t>
      </w:r>
      <w:r w:rsidRPr="006C704C">
        <w:rPr>
          <w:rFonts w:ascii="Calibri" w:eastAsia="Calibri" w:hAnsi="Calibri" w:cs="Calibri"/>
          <w:highlight w:val="yellow"/>
          <w:u w:val="single"/>
          <w:lang w:eastAsia="en-US"/>
        </w:rPr>
        <w:t>is so great</w:t>
      </w:r>
      <w:r w:rsidRPr="006C704C">
        <w:rPr>
          <w:rFonts w:ascii="Calibri" w:eastAsia="Calibri" w:hAnsi="Calibri" w:cs="Calibri"/>
          <w:u w:val="single"/>
          <w:lang w:eastAsia="en-US"/>
        </w:rPr>
        <w:t xml:space="preserve"> that </w:t>
      </w:r>
      <w:r w:rsidRPr="006C704C">
        <w:rPr>
          <w:rFonts w:ascii="Calibri" w:eastAsia="Calibri" w:hAnsi="Calibri" w:cs="Calibri"/>
          <w:highlight w:val="yellow"/>
          <w:u w:val="single"/>
          <w:lang w:eastAsia="en-US"/>
        </w:rPr>
        <w:t>farming becomes dependent</w:t>
      </w:r>
      <w:r w:rsidRPr="006C704C">
        <w:rPr>
          <w:rFonts w:ascii="Calibri" w:eastAsia="Calibri" w:hAnsi="Calibri" w:cs="Calibri"/>
          <w:u w:val="single"/>
          <w:lang w:eastAsia="en-US"/>
        </w:rPr>
        <w:t xml:space="preserve"> not on the land but </w:t>
      </w:r>
      <w:r w:rsidRPr="006C704C">
        <w:rPr>
          <w:rFonts w:ascii="Calibri" w:eastAsia="Calibri" w:hAnsi="Calibri" w:cs="Calibri"/>
          <w:highlight w:val="yellow"/>
          <w:u w:val="single"/>
          <w:lang w:eastAsia="en-US"/>
        </w:rPr>
        <w:t>on</w:t>
      </w:r>
      <w:r w:rsidRPr="006C704C">
        <w:rPr>
          <w:rFonts w:ascii="Calibri" w:eastAsia="Calibri" w:hAnsi="Calibri" w:cs="Calibri"/>
          <w:u w:val="single"/>
          <w:lang w:eastAsia="en-US"/>
        </w:rPr>
        <w:t xml:space="preserve"> the </w:t>
      </w:r>
      <w:r w:rsidRPr="006C704C">
        <w:rPr>
          <w:rFonts w:ascii="Calibri" w:eastAsia="Calibri" w:hAnsi="Calibri" w:cs="Calibri"/>
          <w:highlight w:val="yellow"/>
          <w:u w:val="single"/>
          <w:lang w:eastAsia="en-US"/>
        </w:rPr>
        <w:t>artificial inputs</w:t>
      </w:r>
      <w:r w:rsidRPr="006C704C">
        <w:rPr>
          <w:rFonts w:ascii="Calibri" w:eastAsia="Calibri" w:hAnsi="Calibri" w:cs="Calibri"/>
          <w:u w:val="single"/>
          <w:lang w:eastAsia="en-US"/>
        </w:rPr>
        <w:t xml:space="preserve"> into the process, such as fertilizers and pesticides</w:t>
      </w:r>
      <w:r w:rsidRPr="006C704C">
        <w:rPr>
          <w:rFonts w:ascii="Calibri" w:eastAsia="Calibri" w:hAnsi="Calibri" w:cs="Calibri"/>
          <w:sz w:val="16"/>
          <w:lang w:eastAsia="en-US"/>
        </w:rPr>
        <w:t xml:space="preserve">.  In many ways, </w:t>
      </w:r>
      <w:r w:rsidRPr="006C704C">
        <w:rPr>
          <w:rFonts w:ascii="Calibri" w:eastAsia="Calibri" w:hAnsi="Calibri" w:cs="Calibri"/>
          <w:u w:val="single"/>
          <w:lang w:eastAsia="en-US"/>
        </w:rPr>
        <w:t>our battle against</w:t>
      </w:r>
      <w:r w:rsidRPr="006C704C">
        <w:rPr>
          <w:rFonts w:ascii="Calibri" w:eastAsia="Calibri" w:hAnsi="Calibri" w:cs="Calibri"/>
          <w:sz w:val="16"/>
          <w:lang w:eastAsia="en-US"/>
        </w:rPr>
        <w:t xml:space="preserve"> the diverse array of </w:t>
      </w:r>
      <w:r w:rsidRPr="006C704C">
        <w:rPr>
          <w:rFonts w:ascii="Calibri" w:eastAsia="Calibri" w:hAnsi="Calibri" w:cs="Calibri"/>
          <w:u w:val="single"/>
          <w:lang w:eastAsia="en-US"/>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sidRPr="006C704C">
        <w:rPr>
          <w:rFonts w:ascii="Calibri" w:eastAsia="Calibri" w:hAnsi="Calibri" w:cs="Calibri"/>
          <w:sz w:val="16"/>
          <w:lang w:eastAsia="en-US"/>
        </w:rPr>
        <w:t>.</w:t>
      </w:r>
    </w:p>
    <w:p w14:paraId="386053B0"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w:t>
      </w:r>
    </w:p>
    <w:p w14:paraId="62775516" w14:textId="77777777" w:rsidR="006C704C" w:rsidRPr="006C704C" w:rsidRDefault="006C704C" w:rsidP="006C704C">
      <w:pPr>
        <w:rPr>
          <w:rFonts w:ascii="Calibri" w:eastAsia="Calibri" w:hAnsi="Calibri" w:cs="Calibri"/>
          <w:b/>
          <w:iCs/>
          <w:u w:val="single"/>
          <w:lang w:eastAsia="en-US"/>
        </w:rPr>
      </w:pPr>
      <w:r w:rsidRPr="006C704C">
        <w:rPr>
          <w:rFonts w:ascii="Calibri" w:eastAsia="Calibri" w:hAnsi="Calibri" w:cs="Calibri"/>
          <w:u w:val="single"/>
          <w:lang w:eastAsia="en-US"/>
        </w:rPr>
        <w:t xml:space="preserve">Conventional </w:t>
      </w:r>
      <w:r w:rsidRPr="006C704C">
        <w:rPr>
          <w:rFonts w:ascii="Calibri" w:eastAsia="Calibri" w:hAnsi="Calibri" w:cs="Calibri"/>
          <w:highlight w:val="yellow"/>
          <w:u w:val="single"/>
          <w:lang w:eastAsia="en-US"/>
        </w:rPr>
        <w:t xml:space="preserve">tillage disrupts the </w:t>
      </w:r>
      <w:r w:rsidRPr="006C704C">
        <w:rPr>
          <w:rFonts w:ascii="Calibri" w:eastAsia="Calibri" w:hAnsi="Calibri" w:cs="Calibri"/>
          <w:b/>
          <w:iCs/>
          <w:highlight w:val="yellow"/>
          <w:u w:val="single"/>
          <w:lang w:eastAsia="en-US"/>
        </w:rPr>
        <w:t>entire</w:t>
      </w:r>
      <w:r w:rsidRPr="006C704C">
        <w:rPr>
          <w:rFonts w:ascii="Calibri" w:eastAsia="Calibri" w:hAnsi="Calibri" w:cs="Calibri"/>
          <w:b/>
          <w:iCs/>
          <w:u w:val="single"/>
          <w:lang w:eastAsia="en-US"/>
        </w:rPr>
        <w:t xml:space="preserve"> soil </w:t>
      </w:r>
      <w:r w:rsidRPr="006C704C">
        <w:rPr>
          <w:rFonts w:ascii="Calibri" w:eastAsia="Calibri" w:hAnsi="Calibri" w:cs="Calibri"/>
          <w:b/>
          <w:iCs/>
          <w:highlight w:val="yellow"/>
          <w:u w:val="single"/>
          <w:lang w:eastAsia="en-US"/>
        </w:rPr>
        <w:t>ecosystem</w:t>
      </w:r>
      <w:r w:rsidRPr="006C704C">
        <w:rPr>
          <w:rFonts w:ascii="Calibri" w:eastAsia="Calibri" w:hAnsi="Calibri" w:cs="Calibri"/>
          <w:u w:val="single"/>
          <w:lang w:eastAsia="en-US"/>
        </w:rPr>
        <w:t xml:space="preserve">. Tractors and farm </w:t>
      </w:r>
      <w:r w:rsidRPr="006C704C">
        <w:rPr>
          <w:rFonts w:ascii="Calibri" w:eastAsia="Calibri" w:hAnsi="Calibri" w:cs="Calibri"/>
          <w:highlight w:val="yellow"/>
          <w:u w:val="single"/>
          <w:lang w:eastAsia="en-US"/>
        </w:rPr>
        <w:t>equipment</w:t>
      </w:r>
      <w:r w:rsidRPr="006C704C">
        <w:rPr>
          <w:rFonts w:ascii="Calibri" w:eastAsia="Calibri" w:hAnsi="Calibri" w:cs="Calibri"/>
          <w:u w:val="single"/>
          <w:lang w:eastAsia="en-US"/>
        </w:rPr>
        <w:t xml:space="preserve"> are large and heavy; they </w:t>
      </w:r>
      <w:r w:rsidRPr="006C704C">
        <w:rPr>
          <w:rFonts w:ascii="Calibri" w:eastAsia="Calibri" w:hAnsi="Calibri" w:cs="Calibri"/>
          <w:highlight w:val="yellow"/>
          <w:u w:val="single"/>
          <w:lang w:eastAsia="en-US"/>
        </w:rPr>
        <w:t>compact</w:t>
      </w:r>
      <w:r w:rsidRPr="006C704C">
        <w:rPr>
          <w:rFonts w:ascii="Calibri" w:eastAsia="Calibri" w:hAnsi="Calibri" w:cs="Calibri"/>
          <w:u w:val="single"/>
          <w:lang w:eastAsia="en-US"/>
        </w:rPr>
        <w:t xml:space="preserve"> the </w:t>
      </w:r>
      <w:r w:rsidRPr="006C704C">
        <w:rPr>
          <w:rFonts w:ascii="Calibri" w:eastAsia="Calibri" w:hAnsi="Calibri" w:cs="Calibri"/>
          <w:highlight w:val="yellow"/>
          <w:u w:val="single"/>
          <w:lang w:eastAsia="en-US"/>
        </w:rPr>
        <w:t>soil</w:t>
      </w:r>
      <w:r w:rsidRPr="006C704C">
        <w:rPr>
          <w:rFonts w:ascii="Calibri" w:eastAsia="Calibri" w:hAnsi="Calibri" w:cs="Calibri"/>
          <w:u w:val="single"/>
          <w:lang w:eastAsia="en-US"/>
        </w:rPr>
        <w:t>, which removes air space and water-holding capacity. Wind and water erosion remove the smallest soil particles, which</w:t>
      </w:r>
      <w:r w:rsidRPr="006C704C">
        <w:rPr>
          <w:rFonts w:ascii="Calibri" w:eastAsia="Calibri" w:hAnsi="Calibri" w:cs="Calibri"/>
          <w:sz w:val="16"/>
          <w:lang w:eastAsia="en-US"/>
        </w:rPr>
        <w:t xml:space="preserve"> typically </w:t>
      </w:r>
      <w:r w:rsidRPr="006C704C">
        <w:rPr>
          <w:rFonts w:ascii="Calibri" w:eastAsia="Calibri" w:hAnsi="Calibri" w:cs="Calibri"/>
          <w:u w:val="single"/>
          <w:lang w:eastAsia="en-US"/>
        </w:rPr>
        <w:t>hold most of the micronutrients</w:t>
      </w:r>
      <w:r w:rsidRPr="006C704C">
        <w:rPr>
          <w:rFonts w:ascii="Calibri" w:eastAsia="Calibri" w:hAnsi="Calibri" w:cs="Calibri"/>
          <w:sz w:val="16"/>
          <w:lang w:eastAsia="en-US"/>
        </w:rPr>
        <w:t xml:space="preserve"> needed by plants.  Synthetic fertilizers are added to supplement the loss of oil nutrients but often are relatively toxic to many soil organisms.  And </w:t>
      </w:r>
      <w:r w:rsidRPr="006C704C">
        <w:rPr>
          <w:rFonts w:ascii="Calibri" w:eastAsia="Calibri" w:hAnsi="Calibri" w:cs="Calibri"/>
          <w:highlight w:val="yellow"/>
          <w:u w:val="single"/>
          <w:lang w:eastAsia="en-US"/>
        </w:rPr>
        <w:t>chemicals</w:t>
      </w:r>
      <w:r w:rsidRPr="006C704C">
        <w:rPr>
          <w:rFonts w:ascii="Calibri" w:eastAsia="Calibri" w:hAnsi="Calibri" w:cs="Calibri"/>
          <w:u w:val="single"/>
          <w:lang w:eastAsia="en-US"/>
        </w:rPr>
        <w:t xml:space="preserve"> such as pre-emergents, fumigants, herbicides, insecticides, acaricides, fungicides, and defoliants eventually kill all but the most tolerant or resistant soil organisms.  It does not take long to </w:t>
      </w:r>
      <w:r w:rsidRPr="006C704C">
        <w:rPr>
          <w:rFonts w:ascii="Calibri" w:eastAsia="Calibri" w:hAnsi="Calibri" w:cs="Calibri"/>
          <w:highlight w:val="yellow"/>
          <w:u w:val="single"/>
          <w:lang w:eastAsia="en-US"/>
        </w:rPr>
        <w:t>reduce</w:t>
      </w:r>
      <w:r w:rsidRPr="006C704C">
        <w:rPr>
          <w:rFonts w:ascii="Calibri" w:eastAsia="Calibri" w:hAnsi="Calibri" w:cs="Calibri"/>
          <w:u w:val="single"/>
          <w:lang w:eastAsia="en-US"/>
        </w:rPr>
        <w:t xml:space="preserve"> a native, living, dynamic </w:t>
      </w:r>
      <w:r w:rsidRPr="006C704C">
        <w:rPr>
          <w:rFonts w:ascii="Calibri" w:eastAsia="Calibri" w:hAnsi="Calibri" w:cs="Calibri"/>
          <w:highlight w:val="yellow"/>
          <w:u w:val="single"/>
          <w:lang w:eastAsia="en-US"/>
        </w:rPr>
        <w:t>soil to a</w:t>
      </w:r>
      <w:r w:rsidRPr="006C704C">
        <w:rPr>
          <w:rFonts w:ascii="Calibri" w:eastAsia="Calibri" w:hAnsi="Calibri" w:cs="Calibri"/>
          <w:u w:val="single"/>
          <w:lang w:eastAsia="en-US"/>
        </w:rPr>
        <w:t xml:space="preserve"> relatively </w:t>
      </w:r>
      <w:r w:rsidRPr="006C704C">
        <w:rPr>
          <w:rFonts w:ascii="Calibri" w:eastAsia="Calibri" w:hAnsi="Calibri" w:cs="Calibri"/>
          <w:b/>
          <w:iCs/>
          <w:highlight w:val="yellow"/>
          <w:u w:val="single"/>
          <w:lang w:eastAsia="en-US"/>
        </w:rPr>
        <w:t>lifeless collection</w:t>
      </w:r>
      <w:r w:rsidRPr="006C704C">
        <w:rPr>
          <w:rFonts w:ascii="Calibri" w:eastAsia="Calibri" w:hAnsi="Calibri" w:cs="Calibri"/>
          <w:u w:val="single"/>
          <w:lang w:eastAsia="en-US"/>
        </w:rPr>
        <w:t xml:space="preserve"> of inorganic particles</w:t>
      </w:r>
      <w:r w:rsidRPr="006C704C">
        <w:rPr>
          <w:rFonts w:ascii="Calibri" w:eastAsia="Calibri" w:hAnsi="Calibri" w:cs="Calibri"/>
          <w:sz w:val="16"/>
          <w:lang w:eastAsia="en-US"/>
        </w:rPr>
        <w:t xml:space="preserve"> with little of the natural structure and function of undisturbed soil”.</w:t>
      </w:r>
    </w:p>
    <w:p w14:paraId="17081824"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When I told my husband all the reasons we use agricultural chemicals and the harm done, my husband got angry and said “Farmers aren’t stupid, that can’t be right!”</w:t>
      </w:r>
    </w:p>
    <w:p w14:paraId="2C92ED2E"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I think there are a number of reasons why farmers don’t go back to sustainable organic farming.</w:t>
      </w:r>
    </w:p>
    <w:p w14:paraId="1BA1B7DC"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First, there is far too much money to be made in the chemical herbicide, pesticide, and insecticide industry to stop this juggernaut.  After reading Lessig’s book “Republic, Lost”, one of the best, if not the best book on campaign finance reform, I despair of campaign financing ever happening.  So chemical lobbyists will continue to donate enough money to politicians to maintain the status quo.  Plus the chemical industry has infiltrated regulatory agencies via the revolving door for decades and is now in a position to assassinate the EPA, with newly appointed Scott Pruitt, who would like to get rid of the EPA.</w:t>
      </w:r>
    </w:p>
    <w:p w14:paraId="2617249A"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Second, about half of farmers are hired guns.  They don’t own the land and care about passing it on in good health to their children.  They rent the land, and their goal, and the owner’s goal is for them to make as much profit as possible.</w:t>
      </w:r>
    </w:p>
    <w:p w14:paraId="60E3EBD4"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Third, renters and farmers both would lose money, maybe go out of business in the years it would take to convert an industrial monoculture farm to multiple crops rotated, or an organic farm.</w:t>
      </w:r>
    </w:p>
    <w:p w14:paraId="22DB1396"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etc).</w:t>
      </w:r>
    </w:p>
    <w:p w14:paraId="498B26BA"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Fifth, industrial farming is what is taught at most universities.  There are only a handful of universities that offer programs in organic agriculture.</w:t>
      </w:r>
    </w:p>
    <w:p w14:paraId="7A59811D"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Sixth, subsidies favor large farmers, who are also the only farmers who have the money to profit from economies of scale, and buy their own giant tractors to farm a thousand acres of monoculture crops.  Industrial farming has driven 5 million farmers off the land who couldn’t compete with the profits made by larger farms in the area.</w:t>
      </w:r>
    </w:p>
    <w:p w14:paraId="56BB23AE" w14:textId="77777777" w:rsidR="006C704C" w:rsidRPr="006C704C" w:rsidRDefault="006C704C" w:rsidP="006C704C">
      <w:pPr>
        <w:rPr>
          <w:rFonts w:ascii="Calibri" w:eastAsia="Calibri" w:hAnsi="Calibri" w:cs="Calibri"/>
          <w:u w:val="single"/>
          <w:lang w:eastAsia="en-US"/>
        </w:rPr>
      </w:pPr>
      <w:r w:rsidRPr="006C704C">
        <w:rPr>
          <w:rFonts w:ascii="Calibri" w:eastAsia="Calibri" w:hAnsi="Calibri" w:cs="Calibri"/>
          <w:u w:val="single"/>
          <w:lang w:eastAsia="en-US"/>
        </w:rPr>
        <w:t xml:space="preserve">But </w:t>
      </w:r>
      <w:r w:rsidRPr="006C704C">
        <w:rPr>
          <w:rFonts w:ascii="Calibri" w:eastAsia="Calibri" w:hAnsi="Calibri" w:cs="Calibri"/>
          <w:highlight w:val="yellow"/>
          <w:u w:val="single"/>
          <w:lang w:eastAsia="en-US"/>
        </w:rPr>
        <w:t>farmers will</w:t>
      </w:r>
      <w:r w:rsidRPr="006C704C">
        <w:rPr>
          <w:rFonts w:ascii="Calibri" w:eastAsia="Calibri" w:hAnsi="Calibri" w:cs="Calibri"/>
          <w:u w:val="single"/>
          <w:lang w:eastAsia="en-US"/>
        </w:rPr>
        <w:t xml:space="preserve"> have to </w:t>
      </w:r>
      <w:r w:rsidRPr="006C704C">
        <w:rPr>
          <w:rFonts w:ascii="Calibri" w:eastAsia="Calibri" w:hAnsi="Calibri" w:cs="Calibri"/>
          <w:highlight w:val="yellow"/>
          <w:u w:val="single"/>
          <w:lang w:eastAsia="en-US"/>
        </w:rPr>
        <w:t xml:space="preserve">go organic </w:t>
      </w:r>
      <w:r w:rsidRPr="006C704C">
        <w:rPr>
          <w:rFonts w:ascii="Calibri" w:eastAsia="Calibri" w:hAnsi="Calibri" w:cs="Calibri"/>
          <w:b/>
          <w:iCs/>
          <w:highlight w:val="yellow"/>
          <w:u w:val="single"/>
          <w:lang w:eastAsia="en-US"/>
        </w:rPr>
        <w:t>whether they like it or not</w:t>
      </w:r>
    </w:p>
    <w:p w14:paraId="6454A4A6" w14:textId="77777777" w:rsidR="006C704C" w:rsidRPr="006C704C" w:rsidRDefault="006C704C" w:rsidP="006C704C">
      <w:pPr>
        <w:rPr>
          <w:rFonts w:ascii="Calibri" w:eastAsia="Calibri" w:hAnsi="Calibri" w:cs="Calibri"/>
          <w:sz w:val="16"/>
          <w:lang w:eastAsia="en-US"/>
        </w:rPr>
      </w:pPr>
      <w:r w:rsidRPr="006C704C">
        <w:rPr>
          <w:rFonts w:ascii="Calibri" w:eastAsia="Calibri" w:hAnsi="Calibri" w:cs="Calibri"/>
          <w:sz w:val="16"/>
          <w:lang w:eastAsia="en-US"/>
        </w:rPr>
        <w:t xml:space="preserve">It’s hard to say whether </w:t>
      </w:r>
      <w:r w:rsidRPr="006C704C">
        <w:rPr>
          <w:rFonts w:ascii="Calibri" w:eastAsia="Calibri" w:hAnsi="Calibri" w:cs="Calibri"/>
          <w:u w:val="single"/>
          <w:lang w:eastAsia="en-US"/>
        </w:rPr>
        <w:t xml:space="preserve">this will happen </w:t>
      </w:r>
      <w:r w:rsidRPr="006C704C">
        <w:rPr>
          <w:rFonts w:ascii="Calibri" w:eastAsia="Calibri" w:hAnsi="Calibri" w:cs="Calibri"/>
          <w:highlight w:val="yellow"/>
          <w:u w:val="single"/>
          <w:lang w:eastAsia="en-US"/>
        </w:rPr>
        <w:t xml:space="preserve">because we’ve </w:t>
      </w:r>
      <w:r w:rsidRPr="006C704C">
        <w:rPr>
          <w:rFonts w:ascii="Calibri" w:eastAsia="Calibri" w:hAnsi="Calibri" w:cs="Calibri"/>
          <w:b/>
          <w:iCs/>
          <w:highlight w:val="yellow"/>
          <w:u w:val="single"/>
          <w:lang w:eastAsia="en-US"/>
        </w:rPr>
        <w:t>run out</w:t>
      </w:r>
      <w:r w:rsidRPr="006C704C">
        <w:rPr>
          <w:rFonts w:ascii="Calibri" w:eastAsia="Calibri" w:hAnsi="Calibri" w:cs="Calibri"/>
          <w:highlight w:val="yellow"/>
          <w:u w:val="single"/>
          <w:lang w:eastAsia="en-US"/>
        </w:rPr>
        <w:t xml:space="preserve"> of pesticides</w:t>
      </w:r>
      <w:r w:rsidRPr="006C704C">
        <w:rPr>
          <w:rFonts w:ascii="Calibri" w:eastAsia="Calibri" w:hAnsi="Calibri" w:cs="Calibri"/>
          <w:sz w:val="16"/>
          <w:lang w:eastAsia="en-US"/>
        </w:rPr>
        <w:t xml:space="preserve">, whether </w:t>
      </w:r>
      <w:r w:rsidRPr="006C704C">
        <w:rPr>
          <w:rFonts w:ascii="Calibri" w:eastAsia="Calibri" w:hAnsi="Calibri" w:cs="Calibri"/>
          <w:highlight w:val="yellow"/>
          <w:u w:val="single"/>
          <w:lang w:eastAsia="en-US"/>
        </w:rPr>
        <w:t xml:space="preserve">from </w:t>
      </w:r>
      <w:r w:rsidRPr="006C704C">
        <w:rPr>
          <w:rFonts w:ascii="Calibri" w:eastAsia="Calibri" w:hAnsi="Calibri" w:cs="Calibri"/>
          <w:b/>
          <w:iCs/>
          <w:highlight w:val="yellow"/>
          <w:u w:val="single"/>
          <w:lang w:eastAsia="en-US"/>
        </w:rPr>
        <w:t>resistance</w:t>
      </w:r>
      <w:r w:rsidRPr="006C704C">
        <w:rPr>
          <w:rFonts w:ascii="Calibri" w:eastAsia="Calibri" w:hAnsi="Calibri" w:cs="Calibri"/>
          <w:u w:val="single"/>
          <w:lang w:eastAsia="en-US"/>
        </w:rPr>
        <w:t xml:space="preserve"> or </w:t>
      </w:r>
      <w:r w:rsidRPr="006C704C">
        <w:rPr>
          <w:rFonts w:ascii="Calibri" w:eastAsia="Calibri" w:hAnsi="Calibri" w:cs="Calibri"/>
          <w:highlight w:val="yellow"/>
          <w:u w:val="single"/>
          <w:lang w:eastAsia="en-US"/>
        </w:rPr>
        <w:t xml:space="preserve">a </w:t>
      </w:r>
      <w:r w:rsidRPr="006C704C">
        <w:rPr>
          <w:rFonts w:ascii="Calibri" w:eastAsia="Calibri" w:hAnsi="Calibri" w:cs="Calibri"/>
          <w:b/>
          <w:iCs/>
          <w:highlight w:val="yellow"/>
          <w:u w:val="single"/>
          <w:lang w:eastAsia="en-US"/>
        </w:rPr>
        <w:t>financial crash</w:t>
      </w:r>
      <w:r w:rsidRPr="006C704C">
        <w:rPr>
          <w:rFonts w:ascii="Calibri" w:eastAsia="Calibri" w:hAnsi="Calibri" w:cs="Calibri"/>
          <w:sz w:val="16"/>
          <w:lang w:eastAsia="en-US"/>
        </w:rPr>
        <w:t xml:space="preserve"> reducing new chemical research, </w:t>
      </w:r>
      <w:r w:rsidRPr="006C704C">
        <w:rPr>
          <w:rFonts w:ascii="Calibri" w:eastAsia="Calibri" w:hAnsi="Calibri" w:cs="Calibri"/>
          <w:highlight w:val="yellow"/>
          <w:u w:val="single"/>
          <w:lang w:eastAsia="en-US"/>
        </w:rPr>
        <w:t>or</w:t>
      </w:r>
      <w:r w:rsidRPr="006C704C">
        <w:rPr>
          <w:rFonts w:ascii="Calibri" w:eastAsia="Calibri" w:hAnsi="Calibri" w:cs="Calibri"/>
          <w:sz w:val="16"/>
          <w:lang w:eastAsia="en-US"/>
        </w:rPr>
        <w:t xml:space="preserve"> whether </w:t>
      </w:r>
      <w:r w:rsidRPr="006C704C">
        <w:rPr>
          <w:rFonts w:ascii="Calibri" w:eastAsia="Calibri" w:hAnsi="Calibri" w:cs="Calibri"/>
          <w:highlight w:val="yellow"/>
          <w:u w:val="single"/>
          <w:lang w:eastAsia="en-US"/>
        </w:rPr>
        <w:t>peak oil</w:t>
      </w:r>
      <w:r w:rsidRPr="006C704C">
        <w:rPr>
          <w:rFonts w:ascii="Calibri" w:eastAsia="Calibri" w:hAnsi="Calibri" w:cs="Calibri"/>
          <w:sz w:val="16"/>
          <w:lang w:eastAsia="en-US"/>
        </w:rPr>
        <w:t xml:space="preserve">, peak </w:t>
      </w:r>
      <w:r w:rsidRPr="006C704C">
        <w:rPr>
          <w:rFonts w:ascii="Calibri" w:eastAsia="Calibri" w:hAnsi="Calibri" w:cs="Calibri"/>
          <w:highlight w:val="yellow"/>
          <w:u w:val="single"/>
          <w:lang w:eastAsia="en-US"/>
        </w:rPr>
        <w:t>coal, and</w:t>
      </w:r>
      <w:r w:rsidRPr="006C704C">
        <w:rPr>
          <w:rFonts w:ascii="Calibri" w:eastAsia="Calibri" w:hAnsi="Calibri" w:cs="Calibri"/>
          <w:sz w:val="16"/>
          <w:lang w:eastAsia="en-US"/>
        </w:rPr>
        <w:t xml:space="preserve"> peak </w:t>
      </w:r>
      <w:r w:rsidRPr="006C704C">
        <w:rPr>
          <w:rFonts w:ascii="Calibri" w:eastAsia="Calibri" w:hAnsi="Calibri" w:cs="Calibri"/>
          <w:u w:val="single"/>
          <w:lang w:eastAsia="en-US"/>
        </w:rPr>
        <w:t xml:space="preserve">natural </w:t>
      </w:r>
      <w:r w:rsidRPr="006C704C">
        <w:rPr>
          <w:rFonts w:ascii="Calibri" w:eastAsia="Calibri" w:hAnsi="Calibri" w:cs="Calibri"/>
          <w:highlight w:val="yellow"/>
          <w:u w:val="single"/>
          <w:lang w:eastAsia="en-US"/>
        </w:rPr>
        <w:t>gas</w:t>
      </w:r>
      <w:r w:rsidRPr="006C704C">
        <w:rPr>
          <w:rFonts w:ascii="Calibri" w:eastAsia="Calibri" w:hAnsi="Calibri" w:cs="Calibri"/>
          <w:u w:val="single"/>
          <w:lang w:eastAsia="en-US"/>
        </w:rPr>
        <w:t xml:space="preserve"> will cause the decline of chemical farming.  Agriculture uses</w:t>
      </w:r>
      <w:r w:rsidRPr="006C704C">
        <w:rPr>
          <w:rFonts w:ascii="Calibri" w:eastAsia="Calibri" w:hAnsi="Calibri" w:cs="Calibri"/>
          <w:sz w:val="16"/>
          <w:lang w:eastAsia="en-US"/>
        </w:rPr>
        <w:t xml:space="preserve"> about 15 to </w:t>
      </w:r>
      <w:r w:rsidRPr="006C704C">
        <w:rPr>
          <w:rFonts w:ascii="Calibri" w:eastAsia="Calibri" w:hAnsi="Calibri" w:cs="Calibri"/>
          <w:u w:val="single"/>
          <w:lang w:eastAsia="en-US"/>
        </w:rPr>
        <w:t>20% of fossil fuel energy</w:t>
      </w:r>
      <w:r w:rsidRPr="006C704C">
        <w:rPr>
          <w:rFonts w:ascii="Calibri" w:eastAsia="Calibri" w:hAnsi="Calibri" w:cs="Calibri"/>
          <w:sz w:val="16"/>
          <w:lang w:eastAsia="en-US"/>
        </w:rPr>
        <w:t>, from natural gas fertilizer, oil-based chemicals, farm vehicle and equipment fuel,  the agricultural cold chain, distribution, packaging, refrigeration, and cooking to name a few of the uses.</w:t>
      </w:r>
    </w:p>
    <w:p w14:paraId="1E3D575D" w14:textId="77777777" w:rsidR="006C704C" w:rsidRPr="006C704C" w:rsidRDefault="006C704C" w:rsidP="006C704C">
      <w:pPr>
        <w:rPr>
          <w:rFonts w:ascii="Calibri" w:eastAsia="Calibri" w:hAnsi="Calibri" w:cs="Calibri"/>
          <w:u w:val="single"/>
          <w:lang w:eastAsia="en-US"/>
        </w:rPr>
      </w:pPr>
      <w:r w:rsidRPr="006C704C">
        <w:rPr>
          <w:rFonts w:ascii="Calibri" w:eastAsia="Calibri" w:hAnsi="Calibri" w:cs="Calibri"/>
          <w:u w:val="single"/>
          <w:lang w:eastAsia="en-US"/>
        </w:rPr>
        <w:t xml:space="preserve">At some point of fossil decline, </w:t>
      </w:r>
      <w:r w:rsidRPr="006C704C">
        <w:rPr>
          <w:rFonts w:ascii="Calibri" w:eastAsia="Calibri" w:hAnsi="Calibri" w:cs="Calibri"/>
          <w:b/>
          <w:iCs/>
          <w:highlight w:val="yellow"/>
          <w:u w:val="single"/>
          <w:lang w:eastAsia="en-US"/>
        </w:rPr>
        <w:t>there won’t be enough</w:t>
      </w:r>
      <w:r w:rsidRPr="006C704C">
        <w:rPr>
          <w:rFonts w:ascii="Calibri" w:eastAsia="Calibri" w:hAnsi="Calibri" w:cs="Calibri"/>
          <w:b/>
          <w:iCs/>
          <w:u w:val="single"/>
          <w:lang w:eastAsia="en-US"/>
        </w:rPr>
        <w:t xml:space="preserve"> fuel or pesticides</w:t>
      </w:r>
      <w:r w:rsidRPr="006C704C">
        <w:rPr>
          <w:rFonts w:ascii="Calibri" w:eastAsia="Calibri" w:hAnsi="Calibri" w:cs="Calibri"/>
          <w:u w:val="single"/>
          <w:lang w:eastAsia="en-US"/>
        </w:rPr>
        <w:t xml:space="preserve"> </w:t>
      </w:r>
      <w:r w:rsidRPr="006C704C">
        <w:rPr>
          <w:rFonts w:ascii="Calibri" w:eastAsia="Calibri" w:hAnsi="Calibri" w:cs="Calibri"/>
          <w:highlight w:val="yellow"/>
          <w:u w:val="single"/>
          <w:lang w:eastAsia="en-US"/>
        </w:rPr>
        <w:t>to continue</w:t>
      </w:r>
      <w:r w:rsidRPr="006C704C">
        <w:rPr>
          <w:rFonts w:ascii="Calibri" w:eastAsia="Calibri" w:hAnsi="Calibri" w:cs="Calibri"/>
          <w:u w:val="single"/>
          <w:lang w:eastAsia="en-US"/>
        </w:rPr>
        <w:t xml:space="preserve"> business as usual.</w:t>
      </w:r>
    </w:p>
    <w:p w14:paraId="324D4335" w14:textId="77777777" w:rsidR="006C704C" w:rsidRPr="006C704C" w:rsidRDefault="006C704C" w:rsidP="006C704C">
      <w:pPr>
        <w:rPr>
          <w:rFonts w:ascii="Calibri" w:eastAsia="Calibri" w:hAnsi="Calibri" w:cs="Calibri"/>
          <w:u w:val="single"/>
          <w:lang w:eastAsia="en-US"/>
        </w:rPr>
      </w:pPr>
      <w:r w:rsidRPr="006C704C">
        <w:rPr>
          <w:rFonts w:ascii="Calibri" w:eastAsia="Calibri" w:hAnsi="Calibri" w:cs="Calibri"/>
          <w:highlight w:val="yellow"/>
          <w:u w:val="single"/>
          <w:lang w:eastAsia="en-US"/>
        </w:rPr>
        <w:t xml:space="preserve">Farmers will be </w:t>
      </w:r>
      <w:r w:rsidRPr="006C704C">
        <w:rPr>
          <w:rFonts w:ascii="Calibri" w:eastAsia="Calibri" w:hAnsi="Calibri" w:cs="Calibri"/>
          <w:b/>
          <w:iCs/>
          <w:highlight w:val="yellow"/>
          <w:u w:val="single"/>
          <w:lang w:eastAsia="en-US"/>
        </w:rPr>
        <w:t>forced</w:t>
      </w:r>
      <w:r w:rsidRPr="006C704C">
        <w:rPr>
          <w:rFonts w:ascii="Calibri" w:eastAsia="Calibri" w:hAnsi="Calibri" w:cs="Calibri"/>
          <w:u w:val="single"/>
          <w:lang w:eastAsia="en-US"/>
        </w:rPr>
        <w:t xml:space="preserve"> to go organic at some point.  Wouldn’t it be </w:t>
      </w:r>
      <w:r w:rsidRPr="006C704C">
        <w:rPr>
          <w:rFonts w:ascii="Calibri" w:eastAsia="Calibri" w:hAnsi="Calibri" w:cs="Calibri"/>
          <w:highlight w:val="yellow"/>
          <w:u w:val="single"/>
          <w:lang w:eastAsia="en-US"/>
        </w:rPr>
        <w:t>easier to</w:t>
      </w:r>
      <w:r w:rsidRPr="006C704C">
        <w:rPr>
          <w:rFonts w:ascii="Calibri" w:eastAsia="Calibri" w:hAnsi="Calibri" w:cs="Calibri"/>
          <w:u w:val="single"/>
          <w:lang w:eastAsia="en-US"/>
        </w:rPr>
        <w:t xml:space="preserve"> start the </w:t>
      </w:r>
      <w:r w:rsidRPr="006C704C">
        <w:rPr>
          <w:rFonts w:ascii="Calibri" w:eastAsia="Calibri" w:hAnsi="Calibri" w:cs="Calibri"/>
          <w:highlight w:val="yellow"/>
          <w:u w:val="single"/>
          <w:lang w:eastAsia="en-US"/>
        </w:rPr>
        <w:t xml:space="preserve">transition </w:t>
      </w:r>
      <w:r w:rsidRPr="006C704C">
        <w:rPr>
          <w:rFonts w:ascii="Calibri" w:eastAsia="Calibri" w:hAnsi="Calibri" w:cs="Calibri"/>
          <w:b/>
          <w:iCs/>
          <w:highlight w:val="yellow"/>
          <w:u w:val="single"/>
          <w:lang w:eastAsia="en-US"/>
        </w:rPr>
        <w:t>now</w:t>
      </w:r>
      <w:r w:rsidRPr="006C704C">
        <w:rPr>
          <w:rFonts w:ascii="Calibri" w:eastAsia="Calibri" w:hAnsi="Calibri" w:cs="Calibri"/>
          <w:u w:val="single"/>
          <w:lang w:eastAsia="en-US"/>
        </w:rPr>
        <w:t>?</w:t>
      </w:r>
    </w:p>
    <w:p w14:paraId="5918197A" w14:textId="77777777" w:rsidR="006C704C" w:rsidRPr="006C704C" w:rsidRDefault="006C704C" w:rsidP="006C704C">
      <w:pPr>
        <w:rPr>
          <w:rFonts w:ascii="Calibri" w:eastAsia="Calibri" w:hAnsi="Calibri" w:cs="Calibri"/>
          <w:lang w:eastAsia="en-US"/>
        </w:rPr>
      </w:pPr>
    </w:p>
    <w:p w14:paraId="0C963344" w14:textId="77777777" w:rsidR="006C704C" w:rsidRPr="006C704C" w:rsidRDefault="006C704C" w:rsidP="006C704C">
      <w:pPr>
        <w:keepNext/>
        <w:keepLines/>
        <w:spacing w:before="40" w:after="0"/>
        <w:outlineLvl w:val="3"/>
        <w:rPr>
          <w:rFonts w:ascii="Calibri" w:eastAsia="SimSun" w:hAnsi="Calibri" w:cs="Calibri"/>
          <w:b/>
          <w:iCs/>
          <w:sz w:val="26"/>
          <w:lang w:eastAsia="en-US"/>
        </w:rPr>
      </w:pPr>
      <w:r w:rsidRPr="006C704C">
        <w:rPr>
          <w:rFonts w:ascii="Calibri" w:eastAsia="SimSun" w:hAnsi="Calibri" w:cs="Calibri"/>
          <w:b/>
          <w:iCs/>
          <w:sz w:val="26"/>
          <w:lang w:eastAsia="en-US"/>
        </w:rPr>
        <w:t>Loss of satellites shuts down drones</w:t>
      </w:r>
    </w:p>
    <w:p w14:paraId="7939784A"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lang w:eastAsia="en-US"/>
        </w:rPr>
        <w:t xml:space="preserve">Daniel </w:t>
      </w:r>
      <w:r w:rsidRPr="006C704C">
        <w:rPr>
          <w:rFonts w:ascii="Calibri" w:eastAsia="Calibri" w:hAnsi="Calibri" w:cs="Calibri"/>
          <w:b/>
          <w:bCs/>
          <w:sz w:val="26"/>
          <w:lang w:eastAsia="en-US"/>
        </w:rPr>
        <w:t>Ventre 11</w:t>
      </w:r>
      <w:r w:rsidRPr="006C704C">
        <w:rPr>
          <w:rFonts w:ascii="Calibri" w:eastAsia="Calibri" w:hAnsi="Calibri" w:cs="Calibri"/>
          <w:lang w:eastAsia="en-US"/>
        </w:rPr>
        <w:t>, Engineer for CNRS and Researcher for CESDIP, Cyberwar and Information Warfare, p. 198-199</w:t>
      </w:r>
    </w:p>
    <w:p w14:paraId="2CC89EC1"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lang w:eastAsia="en-US"/>
        </w:rP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6C704C">
        <w:rPr>
          <w:rFonts w:ascii="Calibri" w:eastAsia="Calibri" w:hAnsi="Calibri" w:cs="Calibri"/>
          <w:highlight w:val="yellow"/>
          <w:u w:val="single"/>
          <w:lang w:eastAsia="en-US"/>
        </w:rPr>
        <w:t>Networks</w:t>
      </w:r>
      <w:r w:rsidRPr="006C704C">
        <w:rPr>
          <w:rFonts w:ascii="Calibri" w:eastAsia="Calibri" w:hAnsi="Calibri" w:cs="Calibri"/>
          <w:u w:val="single"/>
          <w:lang w:eastAsia="en-US"/>
        </w:rPr>
        <w:t xml:space="preserve"> now </w:t>
      </w:r>
      <w:r w:rsidRPr="006C704C">
        <w:rPr>
          <w:rFonts w:ascii="Calibri" w:eastAsia="Calibri" w:hAnsi="Calibri" w:cs="Calibri"/>
          <w:highlight w:val="yellow"/>
          <w:u w:val="single"/>
          <w:lang w:eastAsia="en-US"/>
        </w:rPr>
        <w:t>have</w:t>
      </w:r>
      <w:r w:rsidRPr="006C704C">
        <w:rPr>
          <w:rFonts w:ascii="Calibri" w:eastAsia="Calibri" w:hAnsi="Calibri" w:cs="Calibri"/>
          <w:u w:val="single"/>
          <w:lang w:eastAsia="en-US"/>
        </w:rPr>
        <w:t xml:space="preserve"> an </w:t>
      </w:r>
      <w:r w:rsidRPr="006C704C">
        <w:rPr>
          <w:rFonts w:ascii="Calibri" w:eastAsia="Calibri" w:hAnsi="Calibri" w:cs="Calibri"/>
          <w:b/>
          <w:iCs/>
          <w:highlight w:val="yellow"/>
          <w:u w:val="single"/>
          <w:lang w:eastAsia="en-US"/>
        </w:rPr>
        <w:t>incredible importance</w:t>
      </w:r>
      <w:r w:rsidRPr="006C704C">
        <w:rPr>
          <w:rFonts w:ascii="Calibri" w:eastAsia="Calibri" w:hAnsi="Calibri" w:cs="Calibri"/>
          <w:lang w:eastAsia="en-US"/>
        </w:rPr>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277F0CEF"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highlight w:val="yellow"/>
          <w:u w:val="single"/>
          <w:lang w:eastAsia="en-US"/>
        </w:rPr>
        <w:t>Info</w:t>
      </w:r>
      <w:r w:rsidRPr="006C704C">
        <w:rPr>
          <w:rFonts w:ascii="Calibri" w:eastAsia="Calibri" w:hAnsi="Calibri" w:cs="Calibri"/>
          <w:u w:val="single"/>
          <w:lang w:eastAsia="en-US"/>
        </w:rPr>
        <w:t xml:space="preserve">rmation </w:t>
      </w:r>
      <w:r w:rsidRPr="006C704C">
        <w:rPr>
          <w:rFonts w:ascii="Calibri" w:eastAsia="Calibri" w:hAnsi="Calibri" w:cs="Calibri"/>
          <w:highlight w:val="yellow"/>
          <w:u w:val="single"/>
          <w:lang w:eastAsia="en-US"/>
        </w:rPr>
        <w:t>space extends to space</w:t>
      </w:r>
      <w:r w:rsidRPr="006C704C">
        <w:rPr>
          <w:rFonts w:ascii="Calibri" w:eastAsia="Calibri" w:hAnsi="Calibri" w:cs="Calibri"/>
          <w:lang w:eastAsia="en-US"/>
        </w:rPr>
        <w:t xml:space="preserve">124, </w:t>
      </w:r>
      <w:r w:rsidRPr="006C704C">
        <w:rPr>
          <w:rFonts w:ascii="Calibri" w:eastAsia="Calibri" w:hAnsi="Calibri" w:cs="Calibri"/>
          <w:u w:val="single"/>
          <w:lang w:eastAsia="en-US"/>
        </w:rPr>
        <w:t>particularly via communication and observation satellites</w:t>
      </w:r>
      <w:r w:rsidRPr="006C704C">
        <w:rPr>
          <w:rFonts w:ascii="Calibri" w:eastAsia="Calibri" w:hAnsi="Calibri" w:cs="Calibri"/>
          <w:lang w:eastAsia="en-US"/>
        </w:rPr>
        <w:t xml:space="preserve">125. </w:t>
      </w:r>
      <w:r w:rsidRPr="006C704C">
        <w:rPr>
          <w:rFonts w:ascii="Calibri" w:eastAsia="Calibri" w:hAnsi="Calibri" w:cs="Calibri"/>
          <w:highlight w:val="yellow"/>
          <w:u w:val="single"/>
          <w:lang w:eastAsia="en-US"/>
        </w:rPr>
        <w:t>Satellites are the keystone to</w:t>
      </w:r>
      <w:r w:rsidRPr="006C704C">
        <w:rPr>
          <w:rFonts w:ascii="Calibri" w:eastAsia="Calibri" w:hAnsi="Calibri" w:cs="Calibri"/>
          <w:u w:val="single"/>
          <w:lang w:eastAsia="en-US"/>
        </w:rPr>
        <w:t xml:space="preserve"> the cyberspace and communication systems, but also </w:t>
      </w:r>
      <w:r w:rsidRPr="006C704C">
        <w:rPr>
          <w:rFonts w:ascii="Calibri" w:eastAsia="Calibri" w:hAnsi="Calibri" w:cs="Calibri"/>
          <w:highlight w:val="yellow"/>
          <w:u w:val="single"/>
          <w:lang w:eastAsia="en-US"/>
        </w:rPr>
        <w:t>the security system</w:t>
      </w:r>
      <w:r w:rsidRPr="006C704C">
        <w:rPr>
          <w:rFonts w:ascii="Calibri" w:eastAsia="Calibri" w:hAnsi="Calibri" w:cs="Calibri"/>
          <w:u w:val="single"/>
          <w:lang w:eastAsia="en-US"/>
        </w:rPr>
        <w:t>: monitoring</w:t>
      </w:r>
      <w:r w:rsidRPr="006C704C">
        <w:rPr>
          <w:rFonts w:ascii="Calibri" w:eastAsia="Calibri" w:hAnsi="Calibri" w:cs="Calibri"/>
          <w:lang w:eastAsia="en-US"/>
        </w:rPr>
        <w:t xml:space="preserve"> (Echelon network is the symbol), </w:t>
      </w:r>
      <w:r w:rsidRPr="006C704C">
        <w:rPr>
          <w:rFonts w:ascii="Calibri" w:eastAsia="Calibri" w:hAnsi="Calibri" w:cs="Calibri"/>
          <w:u w:val="single"/>
          <w:lang w:eastAsia="en-US"/>
        </w:rPr>
        <w:t xml:space="preserve">observation, communication. These are </w:t>
      </w:r>
      <w:r w:rsidRPr="006C704C">
        <w:rPr>
          <w:rFonts w:ascii="Calibri" w:eastAsia="Calibri" w:hAnsi="Calibri" w:cs="Calibri"/>
          <w:highlight w:val="yellow"/>
          <w:u w:val="single"/>
          <w:lang w:eastAsia="en-US"/>
        </w:rPr>
        <w:t>at the heart of</w:t>
      </w:r>
      <w:r w:rsidRPr="006C704C">
        <w:rPr>
          <w:rFonts w:ascii="Calibri" w:eastAsia="Calibri" w:hAnsi="Calibri" w:cs="Calibri"/>
          <w:u w:val="single"/>
          <w:lang w:eastAsia="en-US"/>
        </w:rPr>
        <w:t xml:space="preserve"> the </w:t>
      </w:r>
      <w:r w:rsidRPr="006C704C">
        <w:rPr>
          <w:rFonts w:ascii="Calibri" w:eastAsia="Calibri" w:hAnsi="Calibri" w:cs="Calibri"/>
          <w:highlight w:val="yellow"/>
          <w:u w:val="single"/>
          <w:lang w:eastAsia="en-US"/>
        </w:rPr>
        <w:t>C4ISR</w:t>
      </w:r>
      <w:r w:rsidRPr="006C704C">
        <w:rPr>
          <w:rFonts w:ascii="Calibri" w:eastAsia="Calibri" w:hAnsi="Calibri" w:cs="Calibri"/>
          <w:u w:val="single"/>
          <w:lang w:eastAsia="en-US"/>
        </w:rPr>
        <w:t xml:space="preserve"> systems, </w:t>
      </w:r>
      <w:r w:rsidRPr="006C704C">
        <w:rPr>
          <w:rFonts w:ascii="Calibri" w:eastAsia="Calibri" w:hAnsi="Calibri" w:cs="Calibri"/>
          <w:highlight w:val="yellow"/>
          <w:u w:val="single"/>
          <w:lang w:eastAsia="en-US"/>
        </w:rPr>
        <w:t>without which</w:t>
      </w:r>
      <w:r w:rsidRPr="006C704C">
        <w:rPr>
          <w:rFonts w:ascii="Calibri" w:eastAsia="Calibri" w:hAnsi="Calibri" w:cs="Calibri"/>
          <w:u w:val="single"/>
          <w:lang w:eastAsia="en-US"/>
        </w:rPr>
        <w:t xml:space="preserve"> a concept such as </w:t>
      </w:r>
      <w:r w:rsidRPr="006C704C">
        <w:rPr>
          <w:rFonts w:ascii="Calibri" w:eastAsia="Calibri" w:hAnsi="Calibri" w:cs="Calibri"/>
          <w:highlight w:val="yellow"/>
          <w:u w:val="single"/>
          <w:lang w:eastAsia="en-US"/>
        </w:rPr>
        <w:t>net</w:t>
      </w:r>
      <w:r w:rsidRPr="006C704C">
        <w:rPr>
          <w:rFonts w:ascii="Calibri" w:eastAsia="Calibri" w:hAnsi="Calibri" w:cs="Calibri"/>
          <w:u w:val="single"/>
          <w:lang w:eastAsia="en-US"/>
        </w:rPr>
        <w:t>work-</w:t>
      </w:r>
      <w:r w:rsidRPr="006C704C">
        <w:rPr>
          <w:rFonts w:ascii="Calibri" w:eastAsia="Calibri" w:hAnsi="Calibri" w:cs="Calibri"/>
          <w:highlight w:val="yellow"/>
          <w:u w:val="single"/>
          <w:lang w:eastAsia="en-US"/>
        </w:rPr>
        <w:t>centric war</w:t>
      </w:r>
      <w:r w:rsidRPr="006C704C">
        <w:rPr>
          <w:rFonts w:ascii="Calibri" w:eastAsia="Calibri" w:hAnsi="Calibri" w:cs="Calibri"/>
          <w:u w:val="single"/>
          <w:lang w:eastAsia="en-US"/>
        </w:rPr>
        <w:t xml:space="preserve">fare </w:t>
      </w:r>
      <w:r w:rsidRPr="006C704C">
        <w:rPr>
          <w:rFonts w:ascii="Calibri" w:eastAsia="Calibri" w:hAnsi="Calibri" w:cs="Calibri"/>
          <w:highlight w:val="yellow"/>
          <w:u w:val="single"/>
          <w:lang w:eastAsia="en-US"/>
        </w:rPr>
        <w:t xml:space="preserve">could not exist. </w:t>
      </w:r>
      <w:r w:rsidRPr="006C704C">
        <w:rPr>
          <w:rFonts w:ascii="Calibri" w:eastAsia="Calibri" w:hAnsi="Calibri" w:cs="Calibri"/>
          <w:b/>
          <w:iCs/>
          <w:sz w:val="24"/>
          <w:szCs w:val="26"/>
          <w:highlight w:val="yellow"/>
          <w:u w:val="single"/>
          <w:lang w:eastAsia="en-US"/>
        </w:rPr>
        <w:t>There would be no drones without satellites</w:t>
      </w:r>
      <w:r w:rsidRPr="006C704C">
        <w:rPr>
          <w:rFonts w:ascii="Calibri" w:eastAsia="Calibri" w:hAnsi="Calibri" w:cs="Calibri"/>
          <w:lang w:eastAsia="en-US"/>
        </w:rPr>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501FF6DA" w14:textId="77777777" w:rsidR="006C704C" w:rsidRPr="006C704C" w:rsidRDefault="006C704C" w:rsidP="006C704C">
      <w:pPr>
        <w:rPr>
          <w:rFonts w:ascii="Calibri" w:eastAsia="Calibri" w:hAnsi="Calibri" w:cs="Calibri"/>
          <w:lang w:eastAsia="en-US"/>
        </w:rPr>
      </w:pPr>
    </w:p>
    <w:p w14:paraId="754DF4B7" w14:textId="77777777" w:rsidR="006C704C" w:rsidRPr="006C704C" w:rsidRDefault="006C704C" w:rsidP="006C704C">
      <w:pPr>
        <w:keepNext/>
        <w:keepLines/>
        <w:spacing w:before="40" w:after="0"/>
        <w:outlineLvl w:val="3"/>
        <w:rPr>
          <w:rFonts w:ascii="Calibri" w:eastAsia="SimSun" w:hAnsi="Calibri" w:cs="Calibri"/>
          <w:b/>
          <w:iCs/>
          <w:sz w:val="26"/>
          <w:lang w:eastAsia="en-US"/>
        </w:rPr>
      </w:pPr>
      <w:r w:rsidRPr="006C704C">
        <w:rPr>
          <w:rFonts w:ascii="Calibri" w:eastAsia="SimSun" w:hAnsi="Calibri" w:cs="Calibri"/>
          <w:b/>
          <w:iCs/>
          <w:sz w:val="26"/>
          <w:lang w:eastAsia="en-US"/>
        </w:rPr>
        <w:t xml:space="preserve">Drone prolif is </w:t>
      </w:r>
      <w:r w:rsidRPr="006C704C">
        <w:rPr>
          <w:rFonts w:ascii="Calibri" w:eastAsia="SimSun" w:hAnsi="Calibri" w:cs="Calibri"/>
          <w:b/>
          <w:iCs/>
          <w:sz w:val="26"/>
          <w:u w:val="single"/>
          <w:lang w:eastAsia="en-US"/>
        </w:rPr>
        <w:t>inevitable</w:t>
      </w:r>
      <w:r w:rsidRPr="006C704C">
        <w:rPr>
          <w:rFonts w:ascii="Calibri" w:eastAsia="SimSun" w:hAnsi="Calibri" w:cs="Calibri"/>
          <w:b/>
          <w:iCs/>
          <w:sz w:val="26"/>
          <w:lang w:eastAsia="en-US"/>
        </w:rPr>
        <w:t xml:space="preserve"> and causes </w:t>
      </w:r>
      <w:r w:rsidRPr="006C704C">
        <w:rPr>
          <w:rFonts w:ascii="Calibri" w:eastAsia="SimSun" w:hAnsi="Calibri" w:cs="Calibri"/>
          <w:b/>
          <w:iCs/>
          <w:sz w:val="26"/>
          <w:u w:val="single"/>
          <w:lang w:eastAsia="en-US"/>
        </w:rPr>
        <w:t>global nuclear war</w:t>
      </w:r>
    </w:p>
    <w:p w14:paraId="4AB2036C"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lang w:eastAsia="en-US"/>
        </w:rPr>
        <w:t xml:space="preserve">Dr. Michael C. </w:t>
      </w:r>
      <w:r w:rsidRPr="006C704C">
        <w:rPr>
          <w:rFonts w:ascii="Calibri" w:eastAsia="Calibri" w:hAnsi="Calibri" w:cs="Calibri"/>
          <w:b/>
          <w:bCs/>
          <w:sz w:val="26"/>
          <w:lang w:eastAsia="en-US"/>
        </w:rPr>
        <w:t>Horowitz 19</w:t>
      </w:r>
      <w:r w:rsidRPr="006C704C">
        <w:rPr>
          <w:rFonts w:ascii="Calibri" w:eastAsia="Calibri" w:hAnsi="Calibri" w:cs="Calibri"/>
          <w:lang w:eastAsia="en-US"/>
        </w:rPr>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2A3A124A"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lang w:eastAsia="en-US"/>
        </w:rPr>
        <w:t>Thus, the reason to deploy autonomous systems would have to be their reliability and effectiveness rather than signaling. And gi</w:t>
      </w:r>
      <w:r w:rsidRPr="006C704C">
        <w:rPr>
          <w:rFonts w:ascii="Calibri" w:eastAsia="Calibri" w:hAnsi="Calibri" w:cs="Calibri"/>
          <w:u w:val="single"/>
          <w:lang w:eastAsia="en-US"/>
        </w:rPr>
        <w:t xml:space="preserve">ving up human control to algorithms in </w:t>
      </w:r>
      <w:r w:rsidRPr="006C704C">
        <w:rPr>
          <w:rFonts w:ascii="Calibri" w:eastAsia="Calibri" w:hAnsi="Calibri" w:cs="Calibri"/>
          <w:highlight w:val="yellow"/>
          <w:u w:val="single"/>
          <w:lang w:eastAsia="en-US"/>
        </w:rPr>
        <w:t>a crisis</w:t>
      </w:r>
      <w:r w:rsidRPr="006C704C">
        <w:rPr>
          <w:rFonts w:ascii="Calibri" w:eastAsia="Calibri" w:hAnsi="Calibri" w:cs="Calibri"/>
          <w:u w:val="single"/>
          <w:lang w:eastAsia="en-US"/>
        </w:rPr>
        <w:t xml:space="preserve"> that </w:t>
      </w:r>
      <w:r w:rsidRPr="006C704C">
        <w:rPr>
          <w:rFonts w:ascii="Calibri" w:eastAsia="Calibri" w:hAnsi="Calibri" w:cs="Calibri"/>
          <w:highlight w:val="yellow"/>
          <w:u w:val="single"/>
          <w:lang w:eastAsia="en-US"/>
        </w:rPr>
        <w:t xml:space="preserve">could end with </w:t>
      </w:r>
      <w:r w:rsidRPr="006C704C">
        <w:rPr>
          <w:rFonts w:ascii="Calibri" w:eastAsia="Calibri" w:hAnsi="Calibri" w:cs="Calibri"/>
          <w:b/>
          <w:iCs/>
          <w:sz w:val="24"/>
          <w:szCs w:val="26"/>
          <w:highlight w:val="yellow"/>
          <w:u w:val="single"/>
          <w:lang w:eastAsia="en-US"/>
        </w:rPr>
        <w:t>global nuclear war</w:t>
      </w:r>
      <w:r w:rsidRPr="006C704C">
        <w:rPr>
          <w:rFonts w:ascii="Calibri" w:eastAsia="Calibri" w:hAnsi="Calibri" w:cs="Calibri"/>
          <w:sz w:val="24"/>
          <w:szCs w:val="26"/>
          <w:u w:val="single"/>
          <w:lang w:eastAsia="en-US"/>
        </w:rPr>
        <w:t xml:space="preserve"> </w:t>
      </w:r>
      <w:r w:rsidRPr="006C704C">
        <w:rPr>
          <w:rFonts w:ascii="Calibri" w:eastAsia="Calibri" w:hAnsi="Calibri" w:cs="Calibri"/>
          <w:u w:val="single"/>
          <w:lang w:eastAsia="en-US"/>
        </w:rPr>
        <w:t>would require an extremely high level of perceived reliability and effectiveness</w:t>
      </w:r>
      <w:r w:rsidRPr="006C704C">
        <w:rPr>
          <w:rFonts w:ascii="Calibri" w:eastAsia="Calibri" w:hAnsi="Calibri" w:cs="Calibri"/>
          <w:lang w:eastAsia="en-US"/>
        </w:rPr>
        <w:t xml:space="preserve">. Few things are more important to militaries in crisis situations than informational awareness and control over decisions, and there might be fear that </w:t>
      </w:r>
      <w:r w:rsidRPr="006C704C">
        <w:rPr>
          <w:rFonts w:ascii="Calibri" w:eastAsia="Calibri" w:hAnsi="Calibri" w:cs="Calibri"/>
          <w:highlight w:val="yellow"/>
          <w:u w:val="single"/>
          <w:lang w:eastAsia="en-US"/>
        </w:rPr>
        <w:t xml:space="preserve">autonomous systems are prone to </w:t>
      </w:r>
      <w:r w:rsidRPr="006C704C">
        <w:rPr>
          <w:rFonts w:ascii="Calibri" w:eastAsia="Calibri" w:hAnsi="Calibri" w:cs="Calibri"/>
          <w:b/>
          <w:iCs/>
          <w:sz w:val="24"/>
          <w:szCs w:val="26"/>
          <w:highlight w:val="yellow"/>
          <w:u w:val="single"/>
          <w:lang w:eastAsia="en-US"/>
        </w:rPr>
        <w:t>accidents</w:t>
      </w:r>
      <w:r w:rsidRPr="006C704C">
        <w:rPr>
          <w:rFonts w:ascii="Calibri" w:eastAsia="Calibri" w:hAnsi="Calibri" w:cs="Calibri"/>
          <w:lang w:eastAsia="en-US"/>
        </w:rPr>
        <w:t>.</w:t>
      </w:r>
    </w:p>
    <w:p w14:paraId="10DC6260"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lang w:eastAsia="en-US"/>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71B6A6E8"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lang w:eastAsia="en-US"/>
        </w:rPr>
        <w:t xml:space="preserve">This paper draws on research in strategic studies and examples from military history to assess how </w:t>
      </w:r>
      <w:r w:rsidRPr="006C704C">
        <w:rPr>
          <w:rFonts w:ascii="Calibri" w:eastAsia="Calibri" w:hAnsi="Calibri" w:cs="Calibri"/>
          <w:highlight w:val="yellow"/>
          <w:u w:val="single"/>
          <w:lang w:eastAsia="en-US"/>
        </w:rPr>
        <w:t>LAWS</w:t>
      </w:r>
      <w:r w:rsidRPr="006C704C">
        <w:rPr>
          <w:rFonts w:ascii="Calibri" w:eastAsia="Calibri" w:hAnsi="Calibri" w:cs="Calibri"/>
          <w:u w:val="single"/>
          <w:lang w:eastAsia="en-US"/>
        </w:rPr>
        <w:t xml:space="preserve"> could </w:t>
      </w:r>
      <w:r w:rsidRPr="006C704C">
        <w:rPr>
          <w:rFonts w:ascii="Calibri" w:eastAsia="Calibri" w:hAnsi="Calibri" w:cs="Calibri"/>
          <w:highlight w:val="yellow"/>
          <w:u w:val="single"/>
          <w:lang w:eastAsia="en-US"/>
        </w:rPr>
        <w:t>influence</w:t>
      </w:r>
      <w:r w:rsidRPr="006C704C">
        <w:rPr>
          <w:rFonts w:ascii="Calibri" w:eastAsia="Calibri" w:hAnsi="Calibri" w:cs="Calibri"/>
          <w:u w:val="single"/>
          <w:lang w:eastAsia="en-US"/>
        </w:rPr>
        <w:t xml:space="preserve"> the development and deployment of military systems, including </w:t>
      </w:r>
      <w:r w:rsidRPr="006C704C">
        <w:rPr>
          <w:rFonts w:ascii="Calibri" w:eastAsia="Calibri" w:hAnsi="Calibri" w:cs="Calibri"/>
          <w:b/>
          <w:iCs/>
          <w:sz w:val="24"/>
          <w:szCs w:val="26"/>
          <w:highlight w:val="yellow"/>
          <w:u w:val="single"/>
          <w:lang w:eastAsia="en-US"/>
        </w:rPr>
        <w:t>arms races</w:t>
      </w:r>
      <w:r w:rsidRPr="006C704C">
        <w:rPr>
          <w:rFonts w:ascii="Calibri" w:eastAsia="Calibri" w:hAnsi="Calibri" w:cs="Calibri"/>
          <w:highlight w:val="yellow"/>
          <w:u w:val="single"/>
          <w:lang w:eastAsia="en-US"/>
        </w:rPr>
        <w:t xml:space="preserve">, </w:t>
      </w:r>
      <w:r w:rsidRPr="006C704C">
        <w:rPr>
          <w:rFonts w:ascii="Calibri" w:eastAsia="Calibri" w:hAnsi="Calibri" w:cs="Calibri"/>
          <w:b/>
          <w:iCs/>
          <w:highlight w:val="yellow"/>
          <w:u w:val="single"/>
          <w:lang w:eastAsia="en-US"/>
        </w:rPr>
        <w:t>crisis stability</w:t>
      </w:r>
      <w:r w:rsidRPr="006C704C">
        <w:rPr>
          <w:rFonts w:ascii="Calibri" w:eastAsia="Calibri" w:hAnsi="Calibri" w:cs="Calibri"/>
          <w:highlight w:val="yellow"/>
          <w:u w:val="single"/>
          <w:lang w:eastAsia="en-US"/>
        </w:rPr>
        <w:t>, and</w:t>
      </w:r>
      <w:r w:rsidRPr="006C704C">
        <w:rPr>
          <w:rFonts w:ascii="Calibri" w:eastAsia="Calibri" w:hAnsi="Calibri" w:cs="Calibri"/>
          <w:u w:val="single"/>
          <w:lang w:eastAsia="en-US"/>
        </w:rPr>
        <w:t xml:space="preserve"> wartime stability, especially the </w:t>
      </w:r>
      <w:r w:rsidRPr="006C704C">
        <w:rPr>
          <w:rFonts w:ascii="Calibri" w:eastAsia="Calibri" w:hAnsi="Calibri" w:cs="Calibri"/>
          <w:highlight w:val="yellow"/>
          <w:u w:val="single"/>
          <w:lang w:eastAsia="en-US"/>
        </w:rPr>
        <w:t xml:space="preserve">risk of </w:t>
      </w:r>
      <w:r w:rsidRPr="006C704C">
        <w:rPr>
          <w:rFonts w:ascii="Calibri" w:eastAsia="Calibri" w:hAnsi="Calibri" w:cs="Calibri"/>
          <w:b/>
          <w:iCs/>
          <w:sz w:val="24"/>
          <w:szCs w:val="26"/>
          <w:highlight w:val="yellow"/>
          <w:u w:val="single"/>
          <w:lang w:eastAsia="en-US"/>
        </w:rPr>
        <w:t>escalation</w:t>
      </w:r>
      <w:r w:rsidRPr="006C704C">
        <w:rPr>
          <w:rFonts w:ascii="Calibri" w:eastAsia="Calibri" w:hAnsi="Calibri" w:cs="Calibri"/>
          <w:lang w:eastAsia="en-US"/>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6C704C">
        <w:rPr>
          <w:rFonts w:ascii="Calibri" w:eastAsia="Calibri" w:hAnsi="Calibri" w:cs="Calibri"/>
          <w:u w:val="single"/>
          <w:lang w:eastAsia="en-US"/>
        </w:rPr>
        <w:t xml:space="preserve">machine-like accuracy in </w:t>
      </w:r>
      <w:r w:rsidRPr="006C704C">
        <w:rPr>
          <w:rFonts w:ascii="Calibri" w:eastAsia="Calibri" w:hAnsi="Calibri" w:cs="Calibri"/>
          <w:highlight w:val="yellow"/>
          <w:u w:val="single"/>
          <w:lang w:eastAsia="en-US"/>
        </w:rPr>
        <w:t>following programming</w:t>
      </w:r>
      <w:r w:rsidRPr="006C704C">
        <w:rPr>
          <w:rFonts w:ascii="Calibri" w:eastAsia="Calibri" w:hAnsi="Calibri" w:cs="Calibri"/>
          <w:lang w:eastAsia="en-US"/>
        </w:rPr>
        <w:t xml:space="preserve">, but that </w:t>
      </w:r>
      <w:r w:rsidRPr="006C704C">
        <w:rPr>
          <w:rFonts w:ascii="Calibri" w:eastAsia="Calibri" w:hAnsi="Calibri" w:cs="Calibri"/>
          <w:highlight w:val="yellow"/>
          <w:u w:val="single"/>
          <w:lang w:eastAsia="en-US"/>
        </w:rPr>
        <w:t>comes with</w:t>
      </w:r>
      <w:r w:rsidRPr="006C704C">
        <w:rPr>
          <w:rFonts w:ascii="Calibri" w:eastAsia="Calibri" w:hAnsi="Calibri" w:cs="Calibri"/>
          <w:u w:val="single"/>
          <w:lang w:eastAsia="en-US"/>
        </w:rPr>
        <w:t xml:space="preserve"> a potential downside: the </w:t>
      </w:r>
      <w:r w:rsidRPr="006C704C">
        <w:rPr>
          <w:rFonts w:ascii="Calibri" w:eastAsia="Calibri" w:hAnsi="Calibri" w:cs="Calibri"/>
          <w:highlight w:val="yellow"/>
          <w:u w:val="single"/>
          <w:lang w:eastAsia="en-US"/>
        </w:rPr>
        <w:t>loss of control and</w:t>
      </w:r>
      <w:r w:rsidRPr="006C704C">
        <w:rPr>
          <w:rFonts w:ascii="Calibri" w:eastAsia="Calibri" w:hAnsi="Calibri" w:cs="Calibri"/>
          <w:u w:val="single"/>
          <w:lang w:eastAsia="en-US"/>
        </w:rPr>
        <w:t xml:space="preserve"> the accompanying </w:t>
      </w:r>
      <w:r w:rsidRPr="006C704C">
        <w:rPr>
          <w:rFonts w:ascii="Calibri" w:eastAsia="Calibri" w:hAnsi="Calibri" w:cs="Calibri"/>
          <w:highlight w:val="yellow"/>
          <w:u w:val="single"/>
          <w:lang w:eastAsia="en-US"/>
        </w:rPr>
        <w:t>risk of</w:t>
      </w:r>
      <w:r w:rsidRPr="006C704C">
        <w:rPr>
          <w:rFonts w:ascii="Calibri" w:eastAsia="Calibri" w:hAnsi="Calibri" w:cs="Calibri"/>
          <w:u w:val="single"/>
          <w:lang w:eastAsia="en-US"/>
        </w:rPr>
        <w:t xml:space="preserve"> </w:t>
      </w:r>
      <w:r w:rsidRPr="006C704C">
        <w:rPr>
          <w:rFonts w:ascii="Calibri" w:eastAsia="Calibri" w:hAnsi="Calibri" w:cs="Calibri"/>
          <w:b/>
          <w:iCs/>
          <w:u w:val="single"/>
          <w:lang w:eastAsia="en-US"/>
        </w:rPr>
        <w:t>accidents</w:t>
      </w:r>
      <w:r w:rsidRPr="006C704C">
        <w:rPr>
          <w:rFonts w:ascii="Calibri" w:eastAsia="Calibri" w:hAnsi="Calibri" w:cs="Calibri"/>
          <w:u w:val="single"/>
          <w:lang w:eastAsia="en-US"/>
        </w:rPr>
        <w:t xml:space="preserve">, adversarial </w:t>
      </w:r>
      <w:r w:rsidRPr="006C704C">
        <w:rPr>
          <w:rFonts w:ascii="Calibri" w:eastAsia="Calibri" w:hAnsi="Calibri" w:cs="Calibri"/>
          <w:b/>
          <w:iCs/>
          <w:highlight w:val="yellow"/>
          <w:u w:val="single"/>
          <w:lang w:eastAsia="en-US"/>
        </w:rPr>
        <w:t>spoofing</w:t>
      </w:r>
      <w:r w:rsidRPr="006C704C">
        <w:rPr>
          <w:rFonts w:ascii="Calibri" w:eastAsia="Calibri" w:hAnsi="Calibri" w:cs="Calibri"/>
          <w:highlight w:val="yellow"/>
          <w:u w:val="single"/>
          <w:lang w:eastAsia="en-US"/>
        </w:rPr>
        <w:t xml:space="preserve">, and </w:t>
      </w:r>
      <w:r w:rsidRPr="006C704C">
        <w:rPr>
          <w:rFonts w:ascii="Calibri" w:eastAsia="Calibri" w:hAnsi="Calibri" w:cs="Calibri"/>
          <w:b/>
          <w:iCs/>
          <w:highlight w:val="yellow"/>
          <w:u w:val="single"/>
          <w:lang w:eastAsia="en-US"/>
        </w:rPr>
        <w:t>miscalc</w:t>
      </w:r>
      <w:r w:rsidRPr="006C704C">
        <w:rPr>
          <w:rFonts w:ascii="Calibri" w:eastAsia="Calibri" w:hAnsi="Calibri" w:cs="Calibri"/>
          <w:b/>
          <w:iCs/>
          <w:u w:val="single"/>
          <w:lang w:eastAsia="en-US"/>
        </w:rPr>
        <w:t>ulation</w:t>
      </w:r>
      <w:r w:rsidRPr="006C704C">
        <w:rPr>
          <w:rFonts w:ascii="Calibri" w:eastAsia="Calibri" w:hAnsi="Calibri" w:cs="Calibri"/>
          <w:u w:val="single"/>
          <w:lang w:eastAsia="en-US"/>
        </w:rPr>
        <w:t>. Even if LAWS malfunction at the same rate as humans in a given scenario, the ability of operators to control the impact of those malfunctions may be lower, which could make LAWS less predictable on the battlefield</w:t>
      </w:r>
      <w:r w:rsidRPr="006C704C">
        <w:rPr>
          <w:rFonts w:ascii="Calibri" w:eastAsia="Calibri" w:hAnsi="Calibri" w:cs="Calibri"/>
          <w:lang w:eastAsia="en-US"/>
        </w:rPr>
        <w:t>. The paper then examines how these issues interact with the large uncertainty parameter associated with AI-based military capabilities at present, both in terms of the range of the possible and the opacity of their programming.</w:t>
      </w:r>
    </w:p>
    <w:p w14:paraId="072E0EAA"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lang w:eastAsia="en-US"/>
        </w:rPr>
        <w:t xml:space="preserve">The results highlight several critical issues surrounding the development and deployment of LAWS.1 First, </w:t>
      </w:r>
      <w:r w:rsidRPr="006C704C">
        <w:rPr>
          <w:rFonts w:ascii="Calibri" w:eastAsia="Calibri" w:hAnsi="Calibri" w:cs="Calibri"/>
          <w:u w:val="single"/>
          <w:lang w:eastAsia="en-US"/>
        </w:rPr>
        <w:t xml:space="preserve">the desire to fight at </w:t>
      </w:r>
      <w:r w:rsidRPr="006C704C">
        <w:rPr>
          <w:rFonts w:ascii="Calibri" w:eastAsia="Calibri" w:hAnsi="Calibri" w:cs="Calibri"/>
          <w:highlight w:val="yellow"/>
          <w:u w:val="single"/>
          <w:lang w:eastAsia="en-US"/>
        </w:rPr>
        <w:t>machine speed</w:t>
      </w:r>
      <w:r w:rsidRPr="006C704C">
        <w:rPr>
          <w:rFonts w:ascii="Calibri" w:eastAsia="Calibri" w:hAnsi="Calibri" w:cs="Calibri"/>
          <w:u w:val="single"/>
          <w:lang w:eastAsia="en-US"/>
        </w:rPr>
        <w:t xml:space="preserve"> with autonomous systems, while making a military more effective in a conflict, could </w:t>
      </w:r>
      <w:r w:rsidRPr="006C704C">
        <w:rPr>
          <w:rFonts w:ascii="Calibri" w:eastAsia="Calibri" w:hAnsi="Calibri" w:cs="Calibri"/>
          <w:highlight w:val="yellow"/>
          <w:u w:val="single"/>
          <w:lang w:eastAsia="en-US"/>
        </w:rPr>
        <w:t xml:space="preserve">increase </w:t>
      </w:r>
      <w:r w:rsidRPr="006C704C">
        <w:rPr>
          <w:rFonts w:ascii="Calibri" w:eastAsia="Calibri" w:hAnsi="Calibri" w:cs="Calibri"/>
          <w:b/>
          <w:iCs/>
          <w:highlight w:val="yellow"/>
          <w:u w:val="single"/>
          <w:lang w:eastAsia="en-US"/>
        </w:rPr>
        <w:t>crisis instability</w:t>
      </w:r>
      <w:r w:rsidRPr="006C704C">
        <w:rPr>
          <w:rFonts w:ascii="Calibri" w:eastAsia="Calibri" w:hAnsi="Calibri" w:cs="Calibri"/>
          <w:u w:val="single"/>
          <w:lang w:eastAsia="en-US"/>
        </w:rPr>
        <w:t xml:space="preserve">. As countries fear </w:t>
      </w:r>
      <w:r w:rsidRPr="006C704C">
        <w:rPr>
          <w:rFonts w:ascii="Calibri" w:eastAsia="Calibri" w:hAnsi="Calibri" w:cs="Calibri"/>
          <w:highlight w:val="yellow"/>
          <w:u w:val="single"/>
          <w:lang w:eastAsia="en-US"/>
        </w:rPr>
        <w:t>losing</w:t>
      </w:r>
      <w:r w:rsidRPr="006C704C">
        <w:rPr>
          <w:rFonts w:ascii="Calibri" w:eastAsia="Calibri" w:hAnsi="Calibri" w:cs="Calibri"/>
          <w:u w:val="single"/>
          <w:lang w:eastAsia="en-US"/>
        </w:rPr>
        <w:t xml:space="preserve"> conflicts </w:t>
      </w:r>
      <w:r w:rsidRPr="006C704C">
        <w:rPr>
          <w:rFonts w:ascii="Calibri" w:eastAsia="Calibri" w:hAnsi="Calibri" w:cs="Calibri"/>
          <w:highlight w:val="yellow"/>
          <w:u w:val="single"/>
          <w:lang w:eastAsia="en-US"/>
        </w:rPr>
        <w:t>faster</w:t>
      </w:r>
      <w:r w:rsidRPr="006C704C">
        <w:rPr>
          <w:rFonts w:ascii="Calibri" w:eastAsia="Calibri" w:hAnsi="Calibri" w:cs="Calibri"/>
          <w:u w:val="single"/>
          <w:lang w:eastAsia="en-US"/>
        </w:rPr>
        <w:t xml:space="preserve">, it will </w:t>
      </w:r>
      <w:r w:rsidRPr="006C704C">
        <w:rPr>
          <w:rFonts w:ascii="Calibri" w:eastAsia="Calibri" w:hAnsi="Calibri" w:cs="Calibri"/>
          <w:highlight w:val="yellow"/>
          <w:u w:val="single"/>
          <w:lang w:eastAsia="en-US"/>
        </w:rPr>
        <w:t xml:space="preserve">generate </w:t>
      </w:r>
      <w:r w:rsidRPr="006C704C">
        <w:rPr>
          <w:rFonts w:ascii="Calibri" w:eastAsia="Calibri" w:hAnsi="Calibri" w:cs="Calibri"/>
          <w:b/>
          <w:iCs/>
          <w:highlight w:val="yellow"/>
          <w:u w:val="single"/>
          <w:lang w:eastAsia="en-US"/>
        </w:rPr>
        <w:t>escalation pressure</w:t>
      </w:r>
      <w:r w:rsidRPr="006C704C">
        <w:rPr>
          <w:rFonts w:ascii="Calibri" w:eastAsia="Calibri" w:hAnsi="Calibri" w:cs="Calibri"/>
          <w:highlight w:val="yellow"/>
          <w:u w:val="single"/>
          <w:lang w:eastAsia="en-US"/>
        </w:rPr>
        <w:t>, including</w:t>
      </w:r>
      <w:r w:rsidRPr="006C704C">
        <w:rPr>
          <w:rFonts w:ascii="Calibri" w:eastAsia="Calibri" w:hAnsi="Calibri" w:cs="Calibri"/>
          <w:u w:val="single"/>
          <w:lang w:eastAsia="en-US"/>
        </w:rPr>
        <w:t xml:space="preserve"> an increased incentive for </w:t>
      </w:r>
      <w:r w:rsidRPr="006C704C">
        <w:rPr>
          <w:rFonts w:ascii="Calibri" w:eastAsia="Calibri" w:hAnsi="Calibri" w:cs="Calibri"/>
          <w:b/>
          <w:iCs/>
          <w:sz w:val="24"/>
          <w:szCs w:val="26"/>
          <w:highlight w:val="yellow"/>
          <w:u w:val="single"/>
          <w:lang w:eastAsia="en-US"/>
        </w:rPr>
        <w:t>first strikes</w:t>
      </w:r>
      <w:r w:rsidRPr="006C704C">
        <w:rPr>
          <w:rFonts w:ascii="Calibri" w:eastAsia="Calibri" w:hAnsi="Calibri" w:cs="Calibri"/>
          <w:lang w:eastAsia="en-US"/>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6C704C">
        <w:rPr>
          <w:rFonts w:ascii="Calibri" w:eastAsia="Calibri" w:hAnsi="Calibri" w:cs="Calibri"/>
          <w:u w:val="single"/>
          <w:lang w:eastAsia="en-US"/>
        </w:rPr>
        <w:t>the dual-use</w:t>
      </w:r>
      <w:r w:rsidRPr="006C704C">
        <w:rPr>
          <w:rFonts w:ascii="Calibri" w:eastAsia="Calibri" w:hAnsi="Calibri" w:cs="Calibri"/>
          <w:lang w:eastAsia="en-US"/>
        </w:rPr>
        <w:t xml:space="preserve">, or even general purpose, </w:t>
      </w:r>
      <w:r w:rsidRPr="006C704C">
        <w:rPr>
          <w:rFonts w:ascii="Calibri" w:eastAsia="Calibri" w:hAnsi="Calibri" w:cs="Calibri"/>
          <w:u w:val="single"/>
          <w:lang w:eastAsia="en-US"/>
        </w:rPr>
        <w:t>character</w:t>
      </w:r>
      <w:r w:rsidRPr="006C704C">
        <w:rPr>
          <w:rFonts w:ascii="Calibri" w:eastAsia="Calibri" w:hAnsi="Calibri" w:cs="Calibri"/>
          <w:lang w:eastAsia="en-US"/>
        </w:rPr>
        <w:t xml:space="preserve"> of the basic science underlying many autonomous systems </w:t>
      </w:r>
      <w:r w:rsidRPr="006C704C">
        <w:rPr>
          <w:rFonts w:ascii="Calibri" w:eastAsia="Calibri" w:hAnsi="Calibri" w:cs="Calibri"/>
          <w:u w:val="single"/>
          <w:lang w:eastAsia="en-US"/>
        </w:rPr>
        <w:t>will make</w:t>
      </w:r>
      <w:r w:rsidRPr="006C704C">
        <w:rPr>
          <w:rFonts w:ascii="Calibri" w:eastAsia="Calibri" w:hAnsi="Calibri" w:cs="Calibri"/>
          <w:lang w:eastAsia="en-US"/>
        </w:rPr>
        <w:t xml:space="preserve"> the </w:t>
      </w:r>
      <w:r w:rsidRPr="006C704C">
        <w:rPr>
          <w:rFonts w:ascii="Calibri" w:eastAsia="Calibri" w:hAnsi="Calibri" w:cs="Calibri"/>
          <w:u w:val="single"/>
          <w:lang w:eastAsia="en-US"/>
        </w:rPr>
        <w:t>tech</w:t>
      </w:r>
      <w:r w:rsidRPr="006C704C">
        <w:rPr>
          <w:rFonts w:ascii="Calibri" w:eastAsia="Calibri" w:hAnsi="Calibri" w:cs="Calibri"/>
          <w:lang w:eastAsia="en-US"/>
        </w:rPr>
        <w:t xml:space="preserve">nology </w:t>
      </w:r>
      <w:r w:rsidRPr="006C704C">
        <w:rPr>
          <w:rFonts w:ascii="Calibri" w:eastAsia="Calibri" w:hAnsi="Calibri" w:cs="Calibri"/>
          <w:u w:val="single"/>
          <w:lang w:eastAsia="en-US"/>
        </w:rPr>
        <w:t>hard to control</w:t>
      </w:r>
      <w:r w:rsidRPr="006C704C">
        <w:rPr>
          <w:rFonts w:ascii="Calibri" w:eastAsia="Calibri" w:hAnsi="Calibri" w:cs="Calibri"/>
          <w:lang w:eastAsia="en-US"/>
        </w:rPr>
        <w:t>, giving many countries and actors access to basic algorithms, though whether this is described as diffusion, proliferation, or an arms race will depend on political dynamics as much as anything.</w:t>
      </w:r>
    </w:p>
    <w:p w14:paraId="0CF55751"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lang w:eastAsia="en-US"/>
        </w:rPr>
        <w:t xml:space="preserve">Finally, </w:t>
      </w:r>
      <w:r w:rsidRPr="006C704C">
        <w:rPr>
          <w:rFonts w:ascii="Calibri" w:eastAsia="Calibri" w:hAnsi="Calibri" w:cs="Calibri"/>
          <w:u w:val="single"/>
          <w:lang w:eastAsia="en-US"/>
        </w:rPr>
        <w:t xml:space="preserve">multiple </w:t>
      </w:r>
      <w:r w:rsidRPr="006C704C">
        <w:rPr>
          <w:rFonts w:ascii="Calibri" w:eastAsia="Calibri" w:hAnsi="Calibri" w:cs="Calibri"/>
          <w:highlight w:val="yellow"/>
          <w:u w:val="single"/>
          <w:lang w:eastAsia="en-US"/>
        </w:rPr>
        <w:t>uncertainty</w:t>
      </w:r>
      <w:r w:rsidRPr="006C704C">
        <w:rPr>
          <w:rFonts w:ascii="Calibri" w:eastAsia="Calibri" w:hAnsi="Calibri" w:cs="Calibri"/>
          <w:u w:val="single"/>
          <w:lang w:eastAsia="en-US"/>
        </w:rPr>
        <w:t xml:space="preserve"> parameters</w:t>
      </w:r>
      <w:r w:rsidRPr="006C704C">
        <w:rPr>
          <w:rFonts w:ascii="Calibri" w:eastAsia="Calibri" w:hAnsi="Calibri" w:cs="Calibri"/>
          <w:lang w:eastAsia="en-US"/>
        </w:rPr>
        <w:t xml:space="preserve"> concerning lethal autonomous weapon systems </w:t>
      </w:r>
      <w:r w:rsidRPr="006C704C">
        <w:rPr>
          <w:rFonts w:ascii="Calibri" w:eastAsia="Calibri" w:hAnsi="Calibri" w:cs="Calibri"/>
          <w:u w:val="single"/>
          <w:lang w:eastAsia="en-US"/>
        </w:rPr>
        <w:t xml:space="preserve">could </w:t>
      </w:r>
      <w:r w:rsidRPr="006C704C">
        <w:rPr>
          <w:rFonts w:ascii="Calibri" w:eastAsia="Calibri" w:hAnsi="Calibri" w:cs="Calibri"/>
          <w:highlight w:val="yellow"/>
          <w:u w:val="single"/>
          <w:lang w:eastAsia="en-US"/>
        </w:rPr>
        <w:t xml:space="preserve">exacerbate </w:t>
      </w:r>
      <w:r w:rsidRPr="006C704C">
        <w:rPr>
          <w:rFonts w:ascii="Calibri" w:eastAsia="Calibri" w:hAnsi="Calibri" w:cs="Calibri"/>
          <w:b/>
          <w:iCs/>
          <w:highlight w:val="yellow"/>
          <w:u w:val="single"/>
          <w:lang w:eastAsia="en-US"/>
        </w:rPr>
        <w:t>security dilemmas</w:t>
      </w:r>
      <w:r w:rsidRPr="006C704C">
        <w:rPr>
          <w:rFonts w:ascii="Calibri" w:eastAsia="Calibri" w:hAnsi="Calibri" w:cs="Calibri"/>
          <w:lang w:eastAsia="en-US"/>
        </w:rPr>
        <w:t xml:space="preserve">. </w:t>
      </w:r>
    </w:p>
    <w:p w14:paraId="3B2383CF" w14:textId="77777777" w:rsidR="006C704C" w:rsidRPr="006C704C" w:rsidRDefault="006C704C" w:rsidP="006C704C">
      <w:pPr>
        <w:rPr>
          <w:rFonts w:ascii="Calibri" w:eastAsia="Calibri" w:hAnsi="Calibri" w:cs="Calibri"/>
          <w:lang w:eastAsia="en-US"/>
        </w:rPr>
      </w:pPr>
    </w:p>
    <w:p w14:paraId="5C847DAE"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lang w:eastAsia="en-US"/>
        </w:rPr>
        <w:t>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61D6621D" w14:textId="77777777" w:rsidR="006C704C" w:rsidRPr="006C704C" w:rsidRDefault="006C704C" w:rsidP="006C704C">
      <w:pPr>
        <w:rPr>
          <w:rFonts w:ascii="Calibri" w:eastAsia="Calibri" w:hAnsi="Calibri" w:cs="Calibri"/>
          <w:sz w:val="10"/>
          <w:szCs w:val="16"/>
          <w:lang w:eastAsia="en-US"/>
        </w:rPr>
      </w:pPr>
      <w:r w:rsidRPr="006C704C">
        <w:rPr>
          <w:rFonts w:ascii="Calibri" w:eastAsia="Calibri" w:hAnsi="Calibri" w:cs="Calibri"/>
          <w:sz w:val="10"/>
          <w:szCs w:val="16"/>
          <w:lang w:eastAsia="en-US"/>
        </w:rPr>
        <w:t>What is Autonomy or Artificial Intelligence?</w:t>
      </w:r>
    </w:p>
    <w:p w14:paraId="787ECD92" w14:textId="77777777" w:rsidR="006C704C" w:rsidRPr="006C704C" w:rsidRDefault="006C704C" w:rsidP="006C704C">
      <w:pPr>
        <w:rPr>
          <w:rFonts w:ascii="Calibri" w:eastAsia="Calibri" w:hAnsi="Calibri" w:cs="Calibri"/>
          <w:sz w:val="10"/>
          <w:szCs w:val="16"/>
          <w:lang w:eastAsia="en-US"/>
        </w:rPr>
      </w:pPr>
      <w:r w:rsidRPr="006C704C">
        <w:rPr>
          <w:rFonts w:ascii="Calibri" w:eastAsia="Calibri" w:hAnsi="Calibri" w:cs="Calibri"/>
          <w:sz w:val="10"/>
          <w:szCs w:val="16"/>
          <w:lang w:eastAsia="en-US"/>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14:paraId="33A14E7B" w14:textId="77777777" w:rsidR="006C704C" w:rsidRPr="006C704C" w:rsidRDefault="006C704C" w:rsidP="006C704C">
      <w:pPr>
        <w:rPr>
          <w:rFonts w:ascii="Calibri" w:eastAsia="Calibri" w:hAnsi="Calibri" w:cs="Calibri"/>
          <w:sz w:val="10"/>
          <w:szCs w:val="16"/>
          <w:lang w:eastAsia="en-US"/>
        </w:rPr>
      </w:pPr>
      <w:r w:rsidRPr="006C704C">
        <w:rPr>
          <w:rFonts w:ascii="Calibri" w:eastAsia="Calibri" w:hAnsi="Calibri" w:cs="Calibri"/>
          <w:sz w:val="10"/>
          <w:szCs w:val="16"/>
          <w:lang w:eastAsia="en-US"/>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4E4C82A6" w14:textId="77777777" w:rsidR="006C704C" w:rsidRPr="006C704C" w:rsidRDefault="006C704C" w:rsidP="006C704C">
      <w:pPr>
        <w:rPr>
          <w:rFonts w:ascii="Calibri" w:eastAsia="Calibri" w:hAnsi="Calibri" w:cs="Calibri"/>
          <w:sz w:val="10"/>
          <w:szCs w:val="16"/>
          <w:lang w:eastAsia="en-US"/>
        </w:rPr>
      </w:pPr>
      <w:r w:rsidRPr="006C704C">
        <w:rPr>
          <w:rFonts w:ascii="Calibri" w:eastAsia="Calibri" w:hAnsi="Calibri" w:cs="Calibri"/>
          <w:sz w:val="10"/>
          <w:szCs w:val="16"/>
          <w:lang w:eastAsia="en-US"/>
        </w:rPr>
        <w:t>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683CFC75" w14:textId="77777777" w:rsidR="006C704C" w:rsidRPr="006C704C" w:rsidRDefault="006C704C" w:rsidP="006C704C">
      <w:pPr>
        <w:rPr>
          <w:rFonts w:ascii="Calibri" w:eastAsia="Calibri" w:hAnsi="Calibri" w:cs="Calibri"/>
          <w:sz w:val="10"/>
          <w:szCs w:val="16"/>
          <w:lang w:eastAsia="en-US"/>
        </w:rPr>
      </w:pPr>
      <w:r w:rsidRPr="006C704C">
        <w:rPr>
          <w:rFonts w:ascii="Calibri" w:eastAsia="Calibri" w:hAnsi="Calibri" w:cs="Calibri"/>
          <w:sz w:val="10"/>
          <w:szCs w:val="16"/>
          <w:lang w:eastAsia="en-US"/>
        </w:rPr>
        <w:t>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06AE12C3" w14:textId="77777777" w:rsidR="006C704C" w:rsidRPr="006C704C" w:rsidRDefault="006C704C" w:rsidP="006C704C">
      <w:pPr>
        <w:rPr>
          <w:rFonts w:ascii="Calibri" w:eastAsia="Calibri" w:hAnsi="Calibri" w:cs="Calibri"/>
          <w:sz w:val="10"/>
          <w:szCs w:val="16"/>
          <w:lang w:eastAsia="en-US"/>
        </w:rPr>
      </w:pPr>
      <w:r w:rsidRPr="006C704C">
        <w:rPr>
          <w:rFonts w:ascii="Calibri" w:eastAsia="Calibri" w:hAnsi="Calibri" w:cs="Calibri"/>
          <w:sz w:val="10"/>
          <w:szCs w:val="16"/>
          <w:lang w:eastAsia="en-US"/>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5F1278C9"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lang w:eastAsia="en-US"/>
        </w:rPr>
        <w:t>Why Invest in Autonomous Systems?</w:t>
      </w:r>
    </w:p>
    <w:p w14:paraId="62B0AED4" w14:textId="77777777" w:rsidR="006C704C" w:rsidRPr="006C704C" w:rsidRDefault="006C704C" w:rsidP="006C704C">
      <w:pPr>
        <w:rPr>
          <w:rFonts w:ascii="Calibri" w:eastAsia="Calibri" w:hAnsi="Calibri" w:cs="Calibri"/>
          <w:lang w:eastAsia="en-US"/>
        </w:rPr>
      </w:pPr>
      <w:r w:rsidRPr="006C704C">
        <w:rPr>
          <w:rFonts w:ascii="Calibri" w:eastAsia="Calibri" w:hAnsi="Calibri" w:cs="Calibri"/>
          <w:highlight w:val="yellow"/>
          <w:u w:val="single"/>
          <w:lang w:eastAsia="en-US"/>
        </w:rPr>
        <w:t>Militaries are</w:t>
      </w:r>
      <w:r w:rsidRPr="006C704C">
        <w:rPr>
          <w:rFonts w:ascii="Calibri" w:eastAsia="Calibri" w:hAnsi="Calibri" w:cs="Calibri"/>
          <w:u w:val="single"/>
          <w:lang w:eastAsia="en-US"/>
        </w:rPr>
        <w:t xml:space="preserve"> already </w:t>
      </w:r>
      <w:r w:rsidRPr="006C704C">
        <w:rPr>
          <w:rFonts w:ascii="Calibri" w:eastAsia="Calibri" w:hAnsi="Calibri" w:cs="Calibri"/>
          <w:highlight w:val="yellow"/>
          <w:u w:val="single"/>
          <w:lang w:eastAsia="en-US"/>
        </w:rPr>
        <w:t>increasing</w:t>
      </w:r>
      <w:r w:rsidRPr="006C704C">
        <w:rPr>
          <w:rFonts w:ascii="Calibri" w:eastAsia="Calibri" w:hAnsi="Calibri" w:cs="Calibri"/>
          <w:u w:val="single"/>
          <w:lang w:eastAsia="en-US"/>
        </w:rPr>
        <w:t xml:space="preserve"> their </w:t>
      </w:r>
      <w:r w:rsidRPr="006C704C">
        <w:rPr>
          <w:rFonts w:ascii="Calibri" w:eastAsia="Calibri" w:hAnsi="Calibri" w:cs="Calibri"/>
          <w:highlight w:val="yellow"/>
          <w:u w:val="single"/>
          <w:lang w:eastAsia="en-US"/>
        </w:rPr>
        <w:t>investments in</w:t>
      </w:r>
      <w:r w:rsidRPr="006C704C">
        <w:rPr>
          <w:rFonts w:ascii="Calibri" w:eastAsia="Calibri" w:hAnsi="Calibri" w:cs="Calibri"/>
          <w:u w:val="single"/>
          <w:lang w:eastAsia="en-US"/>
        </w:rPr>
        <w:t xml:space="preserve"> remotely-piloted </w:t>
      </w:r>
      <w:r w:rsidRPr="006C704C">
        <w:rPr>
          <w:rFonts w:ascii="Calibri" w:eastAsia="Calibri" w:hAnsi="Calibri" w:cs="Calibri"/>
          <w:highlight w:val="yellow"/>
          <w:u w:val="single"/>
          <w:lang w:eastAsia="en-US"/>
        </w:rPr>
        <w:t>robotic systems. From</w:t>
      </w:r>
      <w:r w:rsidRPr="006C704C">
        <w:rPr>
          <w:rFonts w:ascii="Calibri" w:eastAsia="Calibri" w:hAnsi="Calibri" w:cs="Calibri"/>
          <w:u w:val="single"/>
          <w:lang w:eastAsia="en-US"/>
        </w:rPr>
        <w:t xml:space="preserve"> UAVs</w:t>
      </w:r>
      <w:r w:rsidRPr="006C704C">
        <w:rPr>
          <w:rFonts w:ascii="Calibri" w:eastAsia="Calibri" w:hAnsi="Calibri" w:cs="Calibri"/>
          <w:lang w:eastAsia="en-US"/>
        </w:rPr>
        <w:t xml:space="preserve"> such as the MQ-9 Reaper (</w:t>
      </w:r>
      <w:r w:rsidRPr="006C704C">
        <w:rPr>
          <w:rFonts w:ascii="Calibri" w:eastAsia="Calibri" w:hAnsi="Calibri" w:cs="Calibri"/>
          <w:b/>
          <w:iCs/>
          <w:highlight w:val="yellow"/>
          <w:u w:val="single"/>
          <w:lang w:eastAsia="en-US"/>
        </w:rPr>
        <w:t>U</w:t>
      </w:r>
      <w:r w:rsidRPr="006C704C">
        <w:rPr>
          <w:rFonts w:ascii="Calibri" w:eastAsia="Calibri" w:hAnsi="Calibri" w:cs="Calibri"/>
          <w:lang w:eastAsia="en-US"/>
        </w:rPr>
        <w:t xml:space="preserve">nited </w:t>
      </w:r>
      <w:r w:rsidRPr="006C704C">
        <w:rPr>
          <w:rFonts w:ascii="Calibri" w:eastAsia="Calibri" w:hAnsi="Calibri" w:cs="Calibri"/>
          <w:b/>
          <w:iCs/>
          <w:highlight w:val="yellow"/>
          <w:u w:val="single"/>
          <w:lang w:eastAsia="en-US"/>
        </w:rPr>
        <w:t>S</w:t>
      </w:r>
      <w:r w:rsidRPr="006C704C">
        <w:rPr>
          <w:rFonts w:ascii="Calibri" w:eastAsia="Calibri" w:hAnsi="Calibri" w:cs="Calibri"/>
          <w:lang w:eastAsia="en-US"/>
        </w:rPr>
        <w:t xml:space="preserve">tates) </w:t>
      </w:r>
      <w:r w:rsidRPr="006C704C">
        <w:rPr>
          <w:rFonts w:ascii="Calibri" w:eastAsia="Calibri" w:hAnsi="Calibri" w:cs="Calibri"/>
          <w:highlight w:val="yellow"/>
          <w:u w:val="single"/>
          <w:lang w:eastAsia="en-US"/>
        </w:rPr>
        <w:t>to</w:t>
      </w:r>
      <w:r w:rsidRPr="006C704C">
        <w:rPr>
          <w:rFonts w:ascii="Calibri" w:eastAsia="Calibri" w:hAnsi="Calibri" w:cs="Calibri"/>
          <w:u w:val="single"/>
          <w:lang w:eastAsia="en-US"/>
        </w:rPr>
        <w:t xml:space="preserve"> uninhabited surface vehicles (USVs)</w:t>
      </w:r>
      <w:r w:rsidRPr="006C704C">
        <w:rPr>
          <w:rFonts w:ascii="Calibri" w:eastAsia="Calibri" w:hAnsi="Calibri" w:cs="Calibri"/>
          <w:lang w:eastAsia="en-US"/>
        </w:rPr>
        <w:t xml:space="preserve"> such as the Guardium (</w:t>
      </w:r>
      <w:r w:rsidRPr="006C704C">
        <w:rPr>
          <w:rFonts w:ascii="Calibri" w:eastAsia="Calibri" w:hAnsi="Calibri" w:cs="Calibri"/>
          <w:b/>
          <w:iCs/>
          <w:highlight w:val="yellow"/>
          <w:u w:val="single"/>
          <w:lang w:eastAsia="en-US"/>
        </w:rPr>
        <w:t>Israel</w:t>
      </w:r>
      <w:r w:rsidRPr="006C704C">
        <w:rPr>
          <w:rFonts w:ascii="Calibri" w:eastAsia="Calibri" w:hAnsi="Calibri" w:cs="Calibri"/>
          <w:highlight w:val="yellow"/>
          <w:lang w:eastAsia="en-US"/>
        </w:rPr>
        <w:t xml:space="preserve">) </w:t>
      </w:r>
      <w:r w:rsidRPr="006C704C">
        <w:rPr>
          <w:rFonts w:ascii="Calibri" w:eastAsia="Calibri" w:hAnsi="Calibri" w:cs="Calibri"/>
          <w:highlight w:val="yellow"/>
          <w:u w:val="single"/>
          <w:lang w:eastAsia="en-US"/>
        </w:rPr>
        <w:t>to</w:t>
      </w:r>
      <w:r w:rsidRPr="006C704C">
        <w:rPr>
          <w:rFonts w:ascii="Calibri" w:eastAsia="Calibri" w:hAnsi="Calibri" w:cs="Calibri"/>
          <w:u w:val="single"/>
          <w:lang w:eastAsia="en-US"/>
        </w:rPr>
        <w:t xml:space="preserve"> uninhabited ground vehicles (UGV) such as Platform-M </w:t>
      </w:r>
      <w:r w:rsidRPr="006C704C">
        <w:rPr>
          <w:rFonts w:ascii="Calibri" w:eastAsia="Calibri" w:hAnsi="Calibri" w:cs="Calibri"/>
          <w:highlight w:val="yellow"/>
          <w:u w:val="single"/>
          <w:lang w:eastAsia="en-US"/>
        </w:rPr>
        <w:t>(</w:t>
      </w:r>
      <w:r w:rsidRPr="006C704C">
        <w:rPr>
          <w:rFonts w:ascii="Calibri" w:eastAsia="Calibri" w:hAnsi="Calibri" w:cs="Calibri"/>
          <w:b/>
          <w:iCs/>
          <w:highlight w:val="yellow"/>
          <w:u w:val="single"/>
          <w:lang w:eastAsia="en-US"/>
        </w:rPr>
        <w:t>Russia</w:t>
      </w:r>
      <w:r w:rsidRPr="006C704C">
        <w:rPr>
          <w:rFonts w:ascii="Calibri" w:eastAsia="Calibri" w:hAnsi="Calibri" w:cs="Calibri"/>
          <w:highlight w:val="yellow"/>
          <w:u w:val="single"/>
          <w:lang w:eastAsia="en-US"/>
        </w:rPr>
        <w:t xml:space="preserve">), militaries </w:t>
      </w:r>
      <w:r w:rsidRPr="006C704C">
        <w:rPr>
          <w:rFonts w:ascii="Calibri" w:eastAsia="Calibri" w:hAnsi="Calibri" w:cs="Calibri"/>
          <w:b/>
          <w:iCs/>
          <w:highlight w:val="yellow"/>
          <w:u w:val="single"/>
          <w:lang w:eastAsia="en-US"/>
        </w:rPr>
        <w:t>around the world</w:t>
      </w:r>
      <w:r w:rsidRPr="006C704C">
        <w:rPr>
          <w:rFonts w:ascii="Calibri" w:eastAsia="Calibri" w:hAnsi="Calibri" w:cs="Calibri"/>
          <w:highlight w:val="yellow"/>
          <w:u w:val="single"/>
          <w:lang w:eastAsia="en-US"/>
        </w:rPr>
        <w:t xml:space="preserve"> are investing</w:t>
      </w:r>
      <w:r w:rsidRPr="006C704C">
        <w:rPr>
          <w:rFonts w:ascii="Calibri" w:eastAsia="Calibri" w:hAnsi="Calibri" w:cs="Calibri"/>
          <w:u w:val="single"/>
          <w:lang w:eastAsia="en-US"/>
        </w:rPr>
        <w:t xml:space="preserve"> in remotely piloted platforms</w:t>
      </w:r>
      <w:r w:rsidRPr="006C704C">
        <w:rPr>
          <w:rFonts w:ascii="Calibri" w:eastAsia="Calibri" w:hAnsi="Calibri" w:cs="Calibri"/>
          <w:lang w:eastAsia="en-US"/>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2F2FE5DD" w14:textId="77777777" w:rsidR="006C704C" w:rsidRPr="006C704C" w:rsidRDefault="006C704C" w:rsidP="006C704C">
      <w:pPr>
        <w:keepNext/>
        <w:keepLines/>
        <w:spacing w:before="40" w:after="0"/>
        <w:outlineLvl w:val="3"/>
        <w:rPr>
          <w:rFonts w:eastAsiaTheme="majorEastAsia" w:cstheme="minorHAnsi"/>
          <w:b/>
          <w:iCs/>
          <w:sz w:val="26"/>
          <w:lang w:eastAsia="en-US"/>
        </w:rPr>
      </w:pPr>
      <w:r w:rsidRPr="006C704C">
        <w:rPr>
          <w:rFonts w:eastAsiaTheme="majorEastAsia" w:cstheme="minorHAnsi"/>
          <w:b/>
          <w:iCs/>
          <w:sz w:val="26"/>
          <w:lang w:eastAsia="en-US"/>
        </w:rPr>
        <w:t xml:space="preserve">Loss of satellites will </w:t>
      </w:r>
      <w:r w:rsidRPr="006C704C">
        <w:rPr>
          <w:rFonts w:eastAsiaTheme="majorEastAsia" w:cstheme="minorHAnsi"/>
          <w:b/>
          <w:iCs/>
          <w:sz w:val="26"/>
          <w:u w:val="single"/>
          <w:lang w:eastAsia="en-US"/>
        </w:rPr>
        <w:t>shut down</w:t>
      </w:r>
      <w:r w:rsidRPr="006C704C">
        <w:rPr>
          <w:rFonts w:eastAsiaTheme="majorEastAsia" w:cstheme="minorHAnsi"/>
          <w:b/>
          <w:iCs/>
          <w:sz w:val="26"/>
          <w:lang w:eastAsia="en-US"/>
        </w:rPr>
        <w:t xml:space="preserve"> terrestrial mining</w:t>
      </w:r>
    </w:p>
    <w:p w14:paraId="5B9229DF" w14:textId="77777777" w:rsidR="006C704C" w:rsidRPr="006C704C" w:rsidRDefault="006C704C" w:rsidP="006C704C">
      <w:pPr>
        <w:rPr>
          <w:rFonts w:eastAsiaTheme="minorHAnsi" w:cstheme="minorHAnsi"/>
          <w:lang w:eastAsia="en-US"/>
        </w:rPr>
      </w:pPr>
      <w:r w:rsidRPr="006C704C">
        <w:rPr>
          <w:rFonts w:eastAsiaTheme="minorHAnsi" w:cstheme="minorHAnsi"/>
          <w:lang w:eastAsia="en-US"/>
        </w:rPr>
        <w:t xml:space="preserve">Les </w:t>
      </w:r>
      <w:r w:rsidRPr="006C704C">
        <w:rPr>
          <w:rFonts w:eastAsiaTheme="minorHAnsi" w:cstheme="minorHAnsi"/>
          <w:b/>
          <w:bCs/>
          <w:sz w:val="26"/>
          <w:lang w:eastAsia="en-US"/>
        </w:rPr>
        <w:t>Johnson 13</w:t>
      </w:r>
      <w:r w:rsidRPr="006C704C">
        <w:rPr>
          <w:rFonts w:eastAsiaTheme="minorHAnsi" w:cstheme="minorHAnsi"/>
          <w:lang w:eastAsia="en-US"/>
        </w:rP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115D4102" w14:textId="77777777" w:rsidR="006C704C" w:rsidRPr="006C704C" w:rsidRDefault="006C704C" w:rsidP="006C704C">
      <w:pPr>
        <w:rPr>
          <w:rFonts w:eastAsiaTheme="minorHAnsi" w:cstheme="minorHAnsi"/>
          <w:lang w:eastAsia="en-US"/>
        </w:rPr>
      </w:pPr>
      <w:r w:rsidRPr="006C704C">
        <w:rPr>
          <w:rFonts w:eastAsiaTheme="minorHAnsi" w:cstheme="minorHAnsi"/>
          <w:lang w:eastAsia="en-US"/>
        </w:rPr>
        <w:t>Resource Location</w:t>
      </w:r>
    </w:p>
    <w:p w14:paraId="419399E8" w14:textId="77777777" w:rsidR="006C704C" w:rsidRPr="006C704C" w:rsidRDefault="006C704C" w:rsidP="006C704C">
      <w:pPr>
        <w:rPr>
          <w:rFonts w:eastAsiaTheme="minorHAnsi" w:cstheme="minorHAnsi"/>
          <w:u w:val="single"/>
          <w:lang w:eastAsia="en-US"/>
        </w:rPr>
      </w:pPr>
      <w:r w:rsidRPr="006C704C">
        <w:rPr>
          <w:rFonts w:eastAsiaTheme="minorHAnsi" w:cstheme="minorHAnsi"/>
          <w:u w:val="single"/>
          <w:lang w:eastAsia="en-US"/>
        </w:rPr>
        <w:t>Looking for rare minerals to be mined</w:t>
      </w:r>
      <w:r w:rsidRPr="006C704C">
        <w:rPr>
          <w:rFonts w:eastAsiaTheme="minorHAnsi" w:cstheme="minorHAnsi"/>
          <w:lang w:eastAsia="en-US"/>
        </w:rPr>
        <w:t xml:space="preserve"> for our many gadgets, household appliances, and industrial machines</w:t>
      </w:r>
      <w:r w:rsidRPr="006C704C">
        <w:rPr>
          <w:rFonts w:eastAsiaTheme="minorHAnsi" w:cstheme="minorHAnsi"/>
          <w:u w:val="single"/>
          <w:lang w:eastAsia="en-US"/>
        </w:rPr>
        <w:t xml:space="preserve">? </w:t>
      </w:r>
      <w:r w:rsidRPr="006C704C">
        <w:rPr>
          <w:rFonts w:eastAsiaTheme="minorHAnsi" w:cstheme="minorHAnsi"/>
          <w:highlight w:val="yellow"/>
          <w:u w:val="single"/>
          <w:lang w:eastAsia="en-US"/>
        </w:rPr>
        <w:t>Soil</w:t>
      </w:r>
      <w:r w:rsidRPr="006C704C">
        <w:rPr>
          <w:rFonts w:eastAsiaTheme="minorHAnsi" w:cstheme="minorHAnsi"/>
          <w:u w:val="single"/>
          <w:lang w:eastAsia="en-US"/>
        </w:rPr>
        <w:t xml:space="preserve"> type </w:t>
      </w:r>
      <w:r w:rsidRPr="006C704C">
        <w:rPr>
          <w:rFonts w:eastAsiaTheme="minorHAnsi" w:cstheme="minorHAnsi"/>
          <w:highlight w:val="yellow"/>
          <w:u w:val="single"/>
          <w:lang w:eastAsia="en-US"/>
        </w:rPr>
        <w:t>is</w:t>
      </w:r>
      <w:r w:rsidRPr="006C704C">
        <w:rPr>
          <w:rFonts w:eastAsiaTheme="minorHAnsi" w:cstheme="minorHAnsi"/>
          <w:u w:val="single"/>
          <w:lang w:eastAsia="en-US"/>
        </w:rPr>
        <w:t xml:space="preserve"> often </w:t>
      </w:r>
      <w:r w:rsidRPr="006C704C">
        <w:rPr>
          <w:rFonts w:eastAsiaTheme="minorHAnsi" w:cstheme="minorHAnsi"/>
          <w:highlight w:val="yellow"/>
          <w:u w:val="single"/>
          <w:lang w:eastAsia="en-US"/>
        </w:rPr>
        <w:t>a</w:t>
      </w:r>
      <w:r w:rsidRPr="006C704C">
        <w:rPr>
          <w:rFonts w:eastAsiaTheme="minorHAnsi" w:cstheme="minorHAnsi"/>
          <w:u w:val="single"/>
          <w:lang w:eastAsia="en-US"/>
        </w:rPr>
        <w:t xml:space="preserve"> strong </w:t>
      </w:r>
      <w:r w:rsidRPr="006C704C">
        <w:rPr>
          <w:rFonts w:eastAsiaTheme="minorHAnsi" w:cstheme="minorHAnsi"/>
          <w:highlight w:val="yellow"/>
          <w:u w:val="single"/>
          <w:lang w:eastAsia="en-US"/>
        </w:rPr>
        <w:t>indicator of</w:t>
      </w:r>
      <w:r w:rsidRPr="006C704C">
        <w:rPr>
          <w:rFonts w:eastAsiaTheme="minorHAnsi" w:cstheme="minorHAnsi"/>
          <w:u w:val="single"/>
          <w:lang w:eastAsia="en-US"/>
        </w:rPr>
        <w:t xml:space="preserve"> whether or not underground </w:t>
      </w:r>
      <w:r w:rsidRPr="006C704C">
        <w:rPr>
          <w:rFonts w:eastAsiaTheme="minorHAnsi" w:cstheme="minorHAnsi"/>
          <w:highlight w:val="yellow"/>
          <w:u w:val="single"/>
          <w:lang w:eastAsia="en-US"/>
        </w:rPr>
        <w:t>deposits of</w:t>
      </w:r>
      <w:r w:rsidRPr="006C704C">
        <w:rPr>
          <w:rFonts w:eastAsiaTheme="minorHAnsi" w:cstheme="minorHAnsi"/>
          <w:u w:val="single"/>
          <w:lang w:eastAsia="en-US"/>
        </w:rPr>
        <w:t xml:space="preserve"> metals and </w:t>
      </w:r>
      <w:r w:rsidRPr="006C704C">
        <w:rPr>
          <w:rFonts w:eastAsiaTheme="minorHAnsi" w:cstheme="minorHAnsi"/>
          <w:highlight w:val="yellow"/>
          <w:u w:val="single"/>
          <w:lang w:eastAsia="en-US"/>
        </w:rPr>
        <w:t>minerals</w:t>
      </w:r>
      <w:r w:rsidRPr="006C704C">
        <w:rPr>
          <w:rFonts w:eastAsiaTheme="minorHAnsi" w:cstheme="minorHAnsi"/>
          <w:u w:val="single"/>
          <w:lang w:eastAsia="en-US"/>
        </w:rPr>
        <w:t xml:space="preserve"> are located. By </w:t>
      </w:r>
      <w:r w:rsidRPr="006C704C">
        <w:rPr>
          <w:rFonts w:eastAsiaTheme="minorHAnsi" w:cstheme="minorHAnsi"/>
          <w:b/>
          <w:iCs/>
          <w:highlight w:val="yellow"/>
          <w:u w:val="single"/>
          <w:lang w:eastAsia="en-US"/>
        </w:rPr>
        <w:t>using satellite data</w:t>
      </w:r>
      <w:r w:rsidRPr="006C704C">
        <w:rPr>
          <w:rFonts w:eastAsiaTheme="minorHAnsi" w:cstheme="minorHAnsi"/>
          <w:u w:val="single"/>
          <w:lang w:eastAsia="en-US"/>
        </w:rPr>
        <w:t xml:space="preserve"> to identify promising surface structural features and different soil types, mining </w:t>
      </w:r>
      <w:r w:rsidRPr="006C704C">
        <w:rPr>
          <w:rFonts w:eastAsiaTheme="minorHAnsi" w:cstheme="minorHAnsi"/>
          <w:highlight w:val="yellow"/>
          <w:u w:val="single"/>
          <w:lang w:eastAsia="en-US"/>
        </w:rPr>
        <w:t>companies</w:t>
      </w:r>
      <w:r w:rsidRPr="006C704C">
        <w:rPr>
          <w:rFonts w:eastAsiaTheme="minorHAnsi" w:cstheme="minorHAnsi"/>
          <w:u w:val="single"/>
          <w:lang w:eastAsia="en-US"/>
        </w:rPr>
        <w:t xml:space="preserve"> can </w:t>
      </w:r>
      <w:r w:rsidRPr="006C704C">
        <w:rPr>
          <w:rFonts w:eastAsiaTheme="minorHAnsi" w:cstheme="minorHAnsi"/>
          <w:b/>
          <w:iCs/>
          <w:u w:val="single"/>
          <w:lang w:eastAsia="en-US"/>
        </w:rPr>
        <w:t xml:space="preserve">better </w:t>
      </w:r>
      <w:r w:rsidRPr="006C704C">
        <w:rPr>
          <w:rFonts w:eastAsiaTheme="minorHAnsi" w:cstheme="minorHAnsi"/>
          <w:b/>
          <w:iCs/>
          <w:highlight w:val="yellow"/>
          <w:u w:val="single"/>
          <w:lang w:eastAsia="en-US"/>
        </w:rPr>
        <w:t>identify promising mining locations</w:t>
      </w:r>
      <w:r w:rsidRPr="006C704C">
        <w:rPr>
          <w:rFonts w:eastAsiaTheme="minorHAnsi" w:cstheme="minorHAnsi"/>
          <w:highlight w:val="yellow"/>
          <w:u w:val="single"/>
          <w:lang w:eastAsia="en-US"/>
        </w:rPr>
        <w:t xml:space="preserve">, </w:t>
      </w:r>
      <w:r w:rsidRPr="006C704C">
        <w:rPr>
          <w:rFonts w:eastAsiaTheme="minorHAnsi" w:cstheme="minorHAnsi"/>
          <w:b/>
          <w:iCs/>
          <w:highlight w:val="yellow"/>
          <w:u w:val="single"/>
          <w:lang w:eastAsia="en-US"/>
        </w:rPr>
        <w:t>wasting less time and effort</w:t>
      </w:r>
      <w:r w:rsidRPr="006C704C">
        <w:rPr>
          <w:rFonts w:eastAsiaTheme="minorHAnsi" w:cstheme="minorHAnsi"/>
          <w:u w:val="single"/>
          <w:lang w:eastAsia="en-US"/>
        </w:rPr>
        <w:t xml:space="preserve"> in finding the best places to obtain much-needed industrial resources. </w:t>
      </w:r>
      <w:r w:rsidRPr="006C704C">
        <w:rPr>
          <w:rFonts w:eastAsiaTheme="minorHAnsi" w:cstheme="minorHAnsi"/>
          <w:b/>
          <w:iCs/>
          <w:highlight w:val="yellow"/>
          <w:u w:val="single"/>
          <w:lang w:eastAsia="en-US"/>
        </w:rPr>
        <w:t>Without</w:t>
      </w:r>
      <w:r w:rsidRPr="006C704C">
        <w:rPr>
          <w:rFonts w:eastAsiaTheme="minorHAnsi" w:cstheme="minorHAnsi"/>
          <w:highlight w:val="yellow"/>
          <w:u w:val="single"/>
          <w:lang w:eastAsia="en-US"/>
        </w:rPr>
        <w:t xml:space="preserve"> satellite images</w:t>
      </w:r>
      <w:r w:rsidRPr="006C704C">
        <w:rPr>
          <w:rFonts w:eastAsiaTheme="minorHAnsi" w:cstheme="minorHAnsi"/>
          <w:u w:val="single"/>
          <w:lang w:eastAsia="en-US"/>
        </w:rPr>
        <w:t xml:space="preserve">, the </w:t>
      </w:r>
      <w:r w:rsidRPr="006C704C">
        <w:rPr>
          <w:rFonts w:eastAsiaTheme="minorHAnsi" w:cstheme="minorHAnsi"/>
          <w:highlight w:val="yellow"/>
          <w:u w:val="single"/>
          <w:lang w:eastAsia="en-US"/>
        </w:rPr>
        <w:t>finding and assessment of</w:t>
      </w:r>
      <w:r w:rsidRPr="006C704C">
        <w:rPr>
          <w:rFonts w:eastAsiaTheme="minorHAnsi" w:cstheme="minorHAnsi"/>
          <w:u w:val="single"/>
          <w:lang w:eastAsia="en-US"/>
        </w:rPr>
        <w:t xml:space="preserve"> promising new </w:t>
      </w:r>
      <w:r w:rsidRPr="006C704C">
        <w:rPr>
          <w:rFonts w:eastAsiaTheme="minorHAnsi" w:cstheme="minorHAnsi"/>
          <w:highlight w:val="yellow"/>
          <w:u w:val="single"/>
          <w:lang w:eastAsia="en-US"/>
        </w:rPr>
        <w:t xml:space="preserve">mines would </w:t>
      </w:r>
      <w:r w:rsidRPr="006C704C">
        <w:rPr>
          <w:rFonts w:eastAsiaTheme="minorHAnsi" w:cstheme="minorHAnsi"/>
          <w:b/>
          <w:iCs/>
          <w:szCs w:val="26"/>
          <w:highlight w:val="yellow"/>
          <w:u w:val="single"/>
          <w:lang w:eastAsia="en-US"/>
        </w:rPr>
        <w:t>grind to a halt</w:t>
      </w:r>
      <w:r w:rsidRPr="006C704C">
        <w:rPr>
          <w:rFonts w:eastAsiaTheme="minorHAnsi" w:cstheme="minorHAnsi"/>
          <w:highlight w:val="yellow"/>
          <w:u w:val="single"/>
          <w:lang w:eastAsia="en-US"/>
        </w:rPr>
        <w:t xml:space="preserve"> as</w:t>
      </w:r>
      <w:r w:rsidRPr="006C704C">
        <w:rPr>
          <w:rFonts w:eastAsiaTheme="minorHAnsi" w:cstheme="minorHAnsi"/>
          <w:u w:val="single"/>
          <w:lang w:eastAsia="en-US"/>
        </w:rPr>
        <w:t xml:space="preserve"> the </w:t>
      </w:r>
      <w:r w:rsidRPr="006C704C">
        <w:rPr>
          <w:rFonts w:eastAsiaTheme="minorHAnsi" w:cstheme="minorHAnsi"/>
          <w:highlight w:val="yellow"/>
          <w:u w:val="single"/>
          <w:lang w:eastAsia="en-US"/>
        </w:rPr>
        <w:t xml:space="preserve">industries </w:t>
      </w:r>
      <w:r w:rsidRPr="006C704C">
        <w:rPr>
          <w:rFonts w:eastAsiaTheme="minorHAnsi" w:cstheme="minorHAnsi"/>
          <w:b/>
          <w:iCs/>
          <w:highlight w:val="yellow"/>
          <w:u w:val="single"/>
          <w:lang w:eastAsia="en-US"/>
        </w:rPr>
        <w:t>retooled</w:t>
      </w:r>
      <w:r w:rsidRPr="006C704C">
        <w:rPr>
          <w:rFonts w:eastAsiaTheme="minorHAnsi" w:cstheme="minorHAnsi"/>
          <w:u w:val="single"/>
          <w:lang w:eastAsia="en-US"/>
        </w:rPr>
        <w:t xml:space="preserve"> back </w:t>
      </w:r>
      <w:r w:rsidRPr="006C704C">
        <w:rPr>
          <w:rFonts w:eastAsiaTheme="minorHAnsi" w:cstheme="minorHAnsi"/>
          <w:highlight w:val="yellow"/>
          <w:u w:val="single"/>
          <w:lang w:eastAsia="en-US"/>
        </w:rPr>
        <w:t>into</w:t>
      </w:r>
      <w:r w:rsidRPr="006C704C">
        <w:rPr>
          <w:rFonts w:eastAsiaTheme="minorHAnsi" w:cstheme="minorHAnsi"/>
          <w:u w:val="single"/>
          <w:lang w:eastAsia="en-US"/>
        </w:rPr>
        <w:t xml:space="preserve"> the days of </w:t>
      </w:r>
      <w:r w:rsidRPr="006C704C">
        <w:rPr>
          <w:rFonts w:eastAsiaTheme="minorHAnsi" w:cstheme="minorHAnsi"/>
          <w:b/>
          <w:iCs/>
          <w:highlight w:val="yellow"/>
          <w:u w:val="single"/>
          <w:lang w:eastAsia="en-US"/>
        </w:rPr>
        <w:t>much slower</w:t>
      </w:r>
      <w:r w:rsidRPr="006C704C">
        <w:rPr>
          <w:rFonts w:eastAsiaTheme="minorHAnsi" w:cstheme="minorHAnsi"/>
          <w:b/>
          <w:iCs/>
          <w:u w:val="single"/>
          <w:lang w:eastAsia="en-US"/>
        </w:rPr>
        <w:t xml:space="preserve"> and </w:t>
      </w:r>
      <w:r w:rsidRPr="006C704C">
        <w:rPr>
          <w:rFonts w:eastAsiaTheme="minorHAnsi" w:cstheme="minorHAnsi"/>
          <w:b/>
          <w:iCs/>
          <w:highlight w:val="yellow"/>
          <w:u w:val="single"/>
          <w:lang w:eastAsia="en-US"/>
        </w:rPr>
        <w:t>labor-intensive</w:t>
      </w:r>
      <w:r w:rsidRPr="006C704C">
        <w:rPr>
          <w:rFonts w:eastAsiaTheme="minorHAnsi" w:cstheme="minorHAnsi"/>
          <w:b/>
          <w:iCs/>
          <w:u w:val="single"/>
          <w:lang w:eastAsia="en-US"/>
        </w:rPr>
        <w:t xml:space="preserve"> field </w:t>
      </w:r>
      <w:r w:rsidRPr="006C704C">
        <w:rPr>
          <w:rFonts w:eastAsiaTheme="minorHAnsi" w:cstheme="minorHAnsi"/>
          <w:b/>
          <w:iCs/>
          <w:highlight w:val="yellow"/>
          <w:u w:val="single"/>
          <w:lang w:eastAsia="en-US"/>
        </w:rPr>
        <w:t>surveys</w:t>
      </w:r>
      <w:r w:rsidRPr="006C704C">
        <w:rPr>
          <w:rFonts w:eastAsiaTheme="minorHAnsi" w:cstheme="minorHAnsi"/>
          <w:highlight w:val="yellow"/>
          <w:u w:val="single"/>
          <w:lang w:eastAsia="en-US"/>
        </w:rPr>
        <w:t xml:space="preserve"> (but </w:t>
      </w:r>
      <w:r w:rsidRPr="006C704C">
        <w:rPr>
          <w:rFonts w:eastAsiaTheme="minorHAnsi" w:cstheme="minorHAnsi"/>
          <w:b/>
          <w:iCs/>
          <w:highlight w:val="yellow"/>
          <w:u w:val="single"/>
          <w:lang w:eastAsia="en-US"/>
        </w:rPr>
        <w:t>without GPS!</w:t>
      </w:r>
      <w:r w:rsidRPr="006C704C">
        <w:rPr>
          <w:rFonts w:eastAsiaTheme="minorHAnsi" w:cstheme="minorHAnsi"/>
          <w:highlight w:val="yellow"/>
          <w:u w:val="single"/>
          <w:lang w:eastAsia="en-US"/>
        </w:rPr>
        <w:t>)</w:t>
      </w:r>
      <w:r w:rsidRPr="006C704C">
        <w:rPr>
          <w:rFonts w:eastAsiaTheme="minorHAnsi" w:cstheme="minorHAnsi"/>
          <w:u w:val="single"/>
          <w:lang w:eastAsia="en-US"/>
        </w:rPr>
        <w:t>.</w:t>
      </w:r>
    </w:p>
    <w:p w14:paraId="56842B40" w14:textId="77777777" w:rsidR="006C704C" w:rsidRPr="006C704C" w:rsidRDefault="006C704C" w:rsidP="006C704C">
      <w:pPr>
        <w:rPr>
          <w:rFonts w:eastAsiaTheme="minorHAnsi" w:cstheme="minorHAnsi"/>
          <w:u w:val="single"/>
          <w:lang w:eastAsia="en-US"/>
        </w:rPr>
      </w:pPr>
    </w:p>
    <w:p w14:paraId="277C2B84" w14:textId="77777777" w:rsidR="006C704C" w:rsidRPr="006C704C" w:rsidRDefault="006C704C" w:rsidP="006C704C">
      <w:pPr>
        <w:keepNext/>
        <w:keepLines/>
        <w:spacing w:before="40" w:after="0"/>
        <w:outlineLvl w:val="3"/>
        <w:rPr>
          <w:rFonts w:eastAsiaTheme="majorEastAsia" w:cstheme="minorHAnsi"/>
          <w:b/>
          <w:iCs/>
          <w:sz w:val="26"/>
          <w:lang w:eastAsia="en-US"/>
        </w:rPr>
      </w:pPr>
      <w:r w:rsidRPr="006C704C">
        <w:rPr>
          <w:rFonts w:eastAsiaTheme="majorEastAsia" w:cstheme="minorHAnsi"/>
          <w:b/>
          <w:iCs/>
          <w:sz w:val="26"/>
          <w:lang w:eastAsia="en-US"/>
        </w:rPr>
        <w:t xml:space="preserve">Amazon mining will cause </w:t>
      </w:r>
      <w:r w:rsidRPr="006C704C">
        <w:rPr>
          <w:rFonts w:eastAsiaTheme="majorEastAsia" w:cstheme="minorHAnsi"/>
          <w:b/>
          <w:iCs/>
          <w:sz w:val="26"/>
          <w:u w:val="single"/>
          <w:lang w:eastAsia="en-US"/>
        </w:rPr>
        <w:t>extinction</w:t>
      </w:r>
    </w:p>
    <w:p w14:paraId="619E24B1" w14:textId="77777777" w:rsidR="006C704C" w:rsidRPr="006C704C" w:rsidRDefault="006C704C" w:rsidP="006C704C">
      <w:pPr>
        <w:rPr>
          <w:rFonts w:eastAsiaTheme="minorHAnsi" w:cstheme="minorHAnsi"/>
          <w:lang w:eastAsia="en-US"/>
        </w:rPr>
      </w:pPr>
      <w:r w:rsidRPr="006C704C">
        <w:rPr>
          <w:rFonts w:eastAsiaTheme="minorHAnsi" w:cstheme="minorHAnsi"/>
          <w:lang w:eastAsia="en-US"/>
        </w:rPr>
        <w:t xml:space="preserve">Charito </w:t>
      </w:r>
      <w:r w:rsidRPr="006C704C">
        <w:rPr>
          <w:rFonts w:eastAsiaTheme="minorHAnsi" w:cstheme="minorHAnsi"/>
          <w:b/>
          <w:bCs/>
          <w:sz w:val="26"/>
          <w:lang w:eastAsia="en-US"/>
        </w:rPr>
        <w:t>Ushiñahua 11</w:t>
      </w:r>
      <w:r w:rsidRPr="006C704C">
        <w:rPr>
          <w:rFonts w:eastAsiaTheme="minorHAnsi" w:cstheme="minorHAnsi"/>
          <w:lang w:eastAsia="en-US"/>
        </w:rPr>
        <w:t>, Anthropologist Working for the Preservation of Indigenous Amazonian Cultures, “Yanomami Indians: The Fierce People?”, http://www.amazon-indians.org/yanomami.html</w:t>
      </w:r>
    </w:p>
    <w:p w14:paraId="0AF28DEB" w14:textId="77777777" w:rsidR="006C704C" w:rsidRPr="006C704C" w:rsidRDefault="006C704C" w:rsidP="006C704C">
      <w:pPr>
        <w:rPr>
          <w:rFonts w:eastAsiaTheme="minorHAnsi" w:cstheme="minorHAnsi"/>
          <w:sz w:val="10"/>
          <w:lang w:eastAsia="en-US"/>
        </w:rPr>
      </w:pPr>
      <w:r w:rsidRPr="006C704C">
        <w:rPr>
          <w:rFonts w:eastAsiaTheme="minorHAnsi" w:cstheme="minorHAnsi"/>
          <w:sz w:val="16"/>
          <w:lang w:eastAsia="en-US"/>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6C704C">
        <w:rPr>
          <w:rFonts w:eastAsiaTheme="minorHAnsi" w:cstheme="minorHAnsi"/>
          <w:highlight w:val="yellow"/>
          <w:u w:val="single"/>
          <w:lang w:eastAsia="en-US"/>
        </w:rPr>
        <w:t>One</w:t>
      </w:r>
      <w:r w:rsidRPr="006C704C">
        <w:rPr>
          <w:rFonts w:eastAsiaTheme="minorHAnsi" w:cstheme="minorHAnsi"/>
          <w:u w:val="single"/>
          <w:lang w:eastAsia="en-US"/>
        </w:rPr>
        <w:t xml:space="preserve"> of the </w:t>
      </w:r>
      <w:r w:rsidRPr="006C704C">
        <w:rPr>
          <w:rFonts w:eastAsiaTheme="minorHAnsi" w:cstheme="minorHAnsi"/>
          <w:highlight w:val="yellow"/>
          <w:u w:val="single"/>
          <w:lang w:eastAsia="en-US"/>
        </w:rPr>
        <w:t>problem</w:t>
      </w:r>
      <w:r w:rsidRPr="006C704C">
        <w:rPr>
          <w:rFonts w:eastAsiaTheme="minorHAnsi" w:cstheme="minorHAnsi"/>
          <w:u w:val="single"/>
          <w:lang w:eastAsia="en-US"/>
        </w:rPr>
        <w:t xml:space="preserve">s </w:t>
      </w:r>
      <w:r w:rsidRPr="006C704C">
        <w:rPr>
          <w:rFonts w:eastAsiaTheme="minorHAnsi" w:cstheme="minorHAnsi"/>
          <w:highlight w:val="yellow"/>
          <w:u w:val="single"/>
          <w:lang w:eastAsia="en-US"/>
        </w:rPr>
        <w:t>with</w:t>
      </w:r>
      <w:r w:rsidRPr="006C704C">
        <w:rPr>
          <w:rFonts w:eastAsiaTheme="minorHAnsi" w:cstheme="minorHAnsi"/>
          <w:u w:val="single"/>
          <w:lang w:eastAsia="en-US"/>
        </w:rPr>
        <w:t xml:space="preserve"> gold </w:t>
      </w:r>
      <w:r w:rsidRPr="006C704C">
        <w:rPr>
          <w:rFonts w:eastAsiaTheme="minorHAnsi" w:cstheme="minorHAnsi"/>
          <w:highlight w:val="yellow"/>
          <w:u w:val="single"/>
          <w:lang w:eastAsia="en-US"/>
        </w:rPr>
        <w:t>mining is</w:t>
      </w:r>
      <w:r w:rsidRPr="006C704C">
        <w:rPr>
          <w:rFonts w:eastAsiaTheme="minorHAnsi" w:cstheme="minorHAnsi"/>
          <w:u w:val="single"/>
          <w:lang w:eastAsia="en-US"/>
        </w:rPr>
        <w:t xml:space="preserve"> the </w:t>
      </w:r>
      <w:r w:rsidRPr="006C704C">
        <w:rPr>
          <w:rFonts w:eastAsiaTheme="minorHAnsi" w:cstheme="minorHAnsi"/>
          <w:b/>
          <w:iCs/>
          <w:highlight w:val="yellow"/>
          <w:u w:val="single"/>
          <w:lang w:eastAsia="en-US"/>
        </w:rPr>
        <w:t>environmental destruction</w:t>
      </w:r>
      <w:r w:rsidRPr="006C704C">
        <w:rPr>
          <w:rFonts w:eastAsiaTheme="minorHAnsi" w:cstheme="minorHAnsi"/>
          <w:u w:val="single"/>
          <w:lang w:eastAsia="en-US"/>
        </w:rPr>
        <w:t xml:space="preserve"> it causes</w:t>
      </w:r>
      <w:r w:rsidRPr="006C704C">
        <w:rPr>
          <w:rFonts w:eastAsiaTheme="minorHAnsi" w:cstheme="minorHAnsi"/>
          <w:sz w:val="16"/>
          <w:lang w:eastAsia="en-US"/>
        </w:rPr>
        <w:t xml:space="preserve">.  In order to separate gold from rocks and soil, mercury is used.  </w:t>
      </w:r>
      <w:r w:rsidRPr="006C704C">
        <w:rPr>
          <w:rFonts w:eastAsiaTheme="minorHAnsi" w:cstheme="minorHAnsi"/>
          <w:highlight w:val="yellow"/>
          <w:u w:val="single"/>
          <w:lang w:eastAsia="en-US"/>
        </w:rPr>
        <w:t>Mercury</w:t>
      </w:r>
      <w:r w:rsidRPr="006C704C">
        <w:rPr>
          <w:rFonts w:eastAsiaTheme="minorHAnsi" w:cstheme="minorHAnsi"/>
          <w:u w:val="single"/>
          <w:lang w:eastAsia="en-US"/>
        </w:rPr>
        <w:t xml:space="preserve"> in the rivers and streams </w:t>
      </w:r>
      <w:r w:rsidRPr="006C704C">
        <w:rPr>
          <w:rFonts w:eastAsiaTheme="minorHAnsi" w:cstheme="minorHAnsi"/>
          <w:b/>
          <w:iCs/>
          <w:highlight w:val="yellow"/>
          <w:u w:val="single"/>
          <w:lang w:eastAsia="en-US"/>
        </w:rPr>
        <w:t>bio-accumulates</w:t>
      </w:r>
      <w:r w:rsidRPr="006C704C">
        <w:rPr>
          <w:rFonts w:eastAsiaTheme="minorHAnsi" w:cstheme="minorHAnsi"/>
          <w:highlight w:val="yellow"/>
          <w:u w:val="single"/>
          <w:lang w:eastAsia="en-US"/>
        </w:rPr>
        <w:t xml:space="preserve"> and permeates the entire </w:t>
      </w:r>
      <w:r w:rsidRPr="006C704C">
        <w:rPr>
          <w:rFonts w:eastAsiaTheme="minorHAnsi" w:cstheme="minorHAnsi"/>
          <w:b/>
          <w:iCs/>
          <w:highlight w:val="yellow"/>
          <w:u w:val="single"/>
          <w:lang w:eastAsia="en-US"/>
        </w:rPr>
        <w:t>ecosystem</w:t>
      </w:r>
      <w:r w:rsidRPr="006C704C">
        <w:rPr>
          <w:rFonts w:eastAsiaTheme="minorHAnsi" w:cstheme="minorHAnsi"/>
          <w:sz w:val="10"/>
          <w:lang w:eastAsia="en-US"/>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163B2E44" w14:textId="77777777" w:rsidR="006C704C" w:rsidRPr="006C704C" w:rsidRDefault="006C704C" w:rsidP="006C704C">
      <w:pPr>
        <w:rPr>
          <w:rFonts w:eastAsiaTheme="minorHAnsi" w:cstheme="minorHAnsi"/>
          <w:sz w:val="10"/>
          <w:lang w:eastAsia="en-US"/>
        </w:rPr>
      </w:pPr>
      <w:r w:rsidRPr="006C704C">
        <w:rPr>
          <w:rFonts w:eastAsiaTheme="minorHAnsi" w:cstheme="minorHAnsi"/>
          <w:sz w:val="10"/>
          <w:lang w:eastAsia="en-US"/>
        </w:rPr>
        <w:t xml:space="preserve">In response to the crisis created by the gold miners, in 1992 the Yanomami territory was protected by the Brazilian government by creating a federal indigenous reserve.  However, the gold miners were not happy about the creation of the reserve and in July, 1993, a group of miners tried to exterminate an entire village in what has become to be known as the "Haximu Massacre."  At lease 16 Yanomami were killed in what many have called genocide.  Some of the miners were tried and convicted and after numerous appeals on the 7th of August,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w:t>
      </w:r>
    </w:p>
    <w:p w14:paraId="776A9B86" w14:textId="77777777" w:rsidR="006C704C" w:rsidRPr="006C704C" w:rsidRDefault="006C704C" w:rsidP="006C704C">
      <w:pPr>
        <w:rPr>
          <w:rFonts w:eastAsiaTheme="minorHAnsi" w:cstheme="minorHAnsi"/>
          <w:sz w:val="10"/>
          <w:lang w:eastAsia="en-US"/>
        </w:rPr>
      </w:pPr>
      <w:r w:rsidRPr="006C704C">
        <w:rPr>
          <w:rFonts w:eastAsiaTheme="minorHAnsi" w:cstheme="minorHAnsi"/>
          <w:sz w:val="10"/>
          <w:lang w:eastAsia="en-US"/>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Yanomami.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w:t>
      </w:r>
    </w:p>
    <w:p w14:paraId="4FDD660E" w14:textId="77777777" w:rsidR="006C704C" w:rsidRPr="006C704C" w:rsidRDefault="006C704C" w:rsidP="006C704C">
      <w:pPr>
        <w:rPr>
          <w:rFonts w:eastAsiaTheme="minorHAnsi" w:cstheme="minorHAnsi"/>
          <w:sz w:val="10"/>
          <w:lang w:eastAsia="en-US"/>
        </w:rPr>
      </w:pPr>
      <w:r w:rsidRPr="006C704C">
        <w:rPr>
          <w:rFonts w:eastAsiaTheme="minorHAnsi" w:cstheme="minorHAnsi"/>
          <w:sz w:val="10"/>
          <w:lang w:eastAsia="en-US"/>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May,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June, 2005 they rescinded the acceptance of the 2002 report. </w:t>
      </w:r>
    </w:p>
    <w:p w14:paraId="7BA10305" w14:textId="77777777" w:rsidR="006C704C" w:rsidRPr="006C704C" w:rsidRDefault="006C704C" w:rsidP="006C704C">
      <w:pPr>
        <w:rPr>
          <w:rFonts w:eastAsiaTheme="minorHAnsi" w:cstheme="minorHAnsi"/>
          <w:sz w:val="16"/>
          <w:lang w:eastAsia="en-US"/>
        </w:rPr>
      </w:pPr>
      <w:r w:rsidRPr="006C704C">
        <w:rPr>
          <w:rFonts w:eastAsiaTheme="minorHAnsi" w:cstheme="minorHAnsi"/>
          <w:sz w:val="10"/>
          <w:lang w:eastAsia="en-US"/>
        </w:rPr>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Kopenawa has predicted the destruction of the entire human race if the Amazon Rainforest is destroyed.  </w:t>
      </w:r>
      <w:r w:rsidRPr="006C704C">
        <w:rPr>
          <w:rFonts w:eastAsiaTheme="minorHAnsi" w:cstheme="minorHAnsi"/>
          <w:sz w:val="16"/>
          <w:lang w:eastAsia="en-US"/>
        </w:rPr>
        <w:t xml:space="preserve">Kopenawa states, "The </w:t>
      </w:r>
      <w:r w:rsidRPr="006C704C">
        <w:rPr>
          <w:rFonts w:eastAsiaTheme="minorHAnsi" w:cstheme="minorHAnsi"/>
          <w:u w:val="single"/>
          <w:lang w:eastAsia="en-US"/>
        </w:rPr>
        <w:t>forest-land will</w:t>
      </w:r>
      <w:r w:rsidRPr="006C704C">
        <w:rPr>
          <w:rFonts w:eastAsiaTheme="minorHAnsi" w:cstheme="minorHAnsi"/>
          <w:sz w:val="16"/>
          <w:lang w:eastAsia="en-US"/>
        </w:rPr>
        <w:t xml:space="preserve"> only </w:t>
      </w:r>
      <w:r w:rsidRPr="006C704C">
        <w:rPr>
          <w:rFonts w:eastAsiaTheme="minorHAnsi" w:cstheme="minorHAnsi"/>
          <w:u w:val="single"/>
          <w:lang w:eastAsia="en-US"/>
        </w:rPr>
        <w:t>die</w:t>
      </w:r>
      <w:r w:rsidRPr="006C704C">
        <w:rPr>
          <w:rFonts w:eastAsiaTheme="minorHAnsi" w:cstheme="minorHAnsi"/>
          <w:sz w:val="16"/>
          <w:lang w:eastAsia="en-US"/>
        </w:rPr>
        <w:t xml:space="preserve"> if it is destroyed by whites. Then, the </w:t>
      </w:r>
      <w:r w:rsidRPr="006C704C">
        <w:rPr>
          <w:rFonts w:eastAsiaTheme="minorHAnsi" w:cstheme="minorHAnsi"/>
          <w:u w:val="single"/>
          <w:lang w:eastAsia="en-US"/>
        </w:rPr>
        <w:t>creeks will disappear</w:t>
      </w:r>
      <w:r w:rsidRPr="006C704C">
        <w:rPr>
          <w:rFonts w:eastAsiaTheme="minorHAnsi" w:cstheme="minorHAnsi"/>
          <w:sz w:val="16"/>
          <w:lang w:eastAsia="en-US"/>
        </w:rPr>
        <w:t xml:space="preserve">, the </w:t>
      </w:r>
      <w:r w:rsidRPr="006C704C">
        <w:rPr>
          <w:rFonts w:eastAsiaTheme="minorHAnsi" w:cstheme="minorHAnsi"/>
          <w:u w:val="single"/>
          <w:lang w:eastAsia="en-US"/>
        </w:rPr>
        <w:t>land will crumble</w:t>
      </w:r>
      <w:r w:rsidRPr="006C704C">
        <w:rPr>
          <w:rFonts w:eastAsiaTheme="minorHAnsi" w:cstheme="minorHAnsi"/>
          <w:sz w:val="16"/>
          <w:lang w:eastAsia="en-US"/>
        </w:rPr>
        <w:t xml:space="preserve">, the </w:t>
      </w:r>
      <w:r w:rsidRPr="006C704C">
        <w:rPr>
          <w:rFonts w:eastAsiaTheme="minorHAnsi" w:cstheme="minorHAnsi"/>
          <w:u w:val="single"/>
          <w:lang w:eastAsia="en-US"/>
        </w:rPr>
        <w:t>trees will dry</w:t>
      </w:r>
      <w:r w:rsidRPr="006C704C">
        <w:rPr>
          <w:rFonts w:eastAsiaTheme="minorHAnsi" w:cstheme="minorHAnsi"/>
          <w:sz w:val="16"/>
          <w:lang w:eastAsia="en-US"/>
        </w:rPr>
        <w:t xml:space="preserve"> and the stones of the mountains will shatter under the heat. The xapiripë spirits who live in the mountain ranges and play in the forest will eventually flee. Their fathers, the shamans, will not be able to summon them to protect us. </w:t>
      </w:r>
      <w:r w:rsidRPr="006C704C">
        <w:rPr>
          <w:rFonts w:eastAsiaTheme="minorHAnsi" w:cstheme="minorHAnsi"/>
          <w:u w:val="single"/>
          <w:lang w:eastAsia="en-US"/>
        </w:rPr>
        <w:t xml:space="preserve">The </w:t>
      </w:r>
      <w:r w:rsidRPr="006C704C">
        <w:rPr>
          <w:rFonts w:eastAsiaTheme="minorHAnsi" w:cstheme="minorHAnsi"/>
          <w:highlight w:val="yellow"/>
          <w:u w:val="single"/>
          <w:lang w:eastAsia="en-US"/>
        </w:rPr>
        <w:t>forest-land will become dry and empty</w:t>
      </w:r>
      <w:r w:rsidRPr="006C704C">
        <w:rPr>
          <w:rFonts w:eastAsiaTheme="minorHAnsi" w:cstheme="minorHAnsi"/>
          <w:sz w:val="16"/>
          <w:lang w:eastAsia="en-US"/>
        </w:rPr>
        <w:t xml:space="preserve">. The shamans will no longer be able to deter the smoke-epidemics and the malefic beings who make us ill. And so </w:t>
      </w:r>
      <w:r w:rsidRPr="006C704C">
        <w:rPr>
          <w:rFonts w:eastAsiaTheme="minorHAnsi" w:cstheme="minorHAnsi"/>
          <w:u w:val="single"/>
          <w:lang w:eastAsia="en-US"/>
        </w:rPr>
        <w:t>everyone will die</w:t>
      </w:r>
      <w:r w:rsidRPr="006C704C">
        <w:rPr>
          <w:rFonts w:eastAsiaTheme="minorHAnsi" w:cstheme="minorHAnsi"/>
          <w:sz w:val="16"/>
          <w:lang w:eastAsia="en-US"/>
        </w:rPr>
        <w:t xml:space="preserve">."  </w:t>
      </w:r>
      <w:r w:rsidRPr="006C704C">
        <w:rPr>
          <w:rFonts w:eastAsiaTheme="minorHAnsi" w:cstheme="minorHAnsi"/>
          <w:u w:val="single"/>
          <w:lang w:eastAsia="en-US"/>
        </w:rPr>
        <w:t>Many ecologists</w:t>
      </w:r>
      <w:r w:rsidRPr="006C704C">
        <w:rPr>
          <w:rFonts w:eastAsiaTheme="minorHAnsi" w:cstheme="minorHAnsi"/>
          <w:sz w:val="16"/>
          <w:lang w:eastAsia="en-US"/>
        </w:rPr>
        <w:t xml:space="preserve"> seem to </w:t>
      </w:r>
      <w:r w:rsidRPr="006C704C">
        <w:rPr>
          <w:rFonts w:eastAsiaTheme="minorHAnsi" w:cstheme="minorHAnsi"/>
          <w:u w:val="single"/>
          <w:lang w:eastAsia="en-US"/>
        </w:rPr>
        <w:t>agree</w:t>
      </w:r>
      <w:r w:rsidRPr="006C704C">
        <w:rPr>
          <w:rFonts w:eastAsiaTheme="minorHAnsi" w:cstheme="minorHAnsi"/>
          <w:sz w:val="16"/>
          <w:lang w:eastAsia="en-US"/>
        </w:rPr>
        <w:t xml:space="preserve"> with Kopenawa, </w:t>
      </w:r>
      <w:r w:rsidRPr="006C704C">
        <w:rPr>
          <w:rFonts w:eastAsiaTheme="minorHAnsi" w:cstheme="minorHAnsi"/>
          <w:u w:val="single"/>
          <w:lang w:eastAsia="en-US"/>
        </w:rPr>
        <w:t xml:space="preserve">believing that the </w:t>
      </w:r>
      <w:r w:rsidRPr="006C704C">
        <w:rPr>
          <w:rFonts w:eastAsiaTheme="minorHAnsi" w:cstheme="minorHAnsi"/>
          <w:highlight w:val="yellow"/>
          <w:u w:val="single"/>
          <w:lang w:eastAsia="en-US"/>
        </w:rPr>
        <w:t xml:space="preserve">Amazon Rainforest are the </w:t>
      </w:r>
      <w:r w:rsidRPr="006C704C">
        <w:rPr>
          <w:rFonts w:eastAsiaTheme="minorHAnsi" w:cstheme="minorHAnsi"/>
          <w:b/>
          <w:iCs/>
          <w:highlight w:val="yellow"/>
          <w:u w:val="single"/>
          <w:lang w:eastAsia="en-US"/>
        </w:rPr>
        <w:t>"lungs of the Earth"</w:t>
      </w:r>
      <w:r w:rsidRPr="006C704C">
        <w:rPr>
          <w:rFonts w:eastAsiaTheme="minorHAnsi" w:cstheme="minorHAnsi"/>
          <w:u w:val="single"/>
          <w:lang w:eastAsia="en-US"/>
        </w:rPr>
        <w:t xml:space="preserve"> and that </w:t>
      </w:r>
      <w:r w:rsidRPr="006C704C">
        <w:rPr>
          <w:rFonts w:eastAsiaTheme="minorHAnsi" w:cstheme="minorHAnsi"/>
          <w:highlight w:val="yellow"/>
          <w:u w:val="single"/>
          <w:lang w:eastAsia="en-US"/>
        </w:rPr>
        <w:t>if</w:t>
      </w:r>
      <w:r w:rsidRPr="006C704C">
        <w:rPr>
          <w:rFonts w:eastAsiaTheme="minorHAnsi" w:cstheme="minorHAnsi"/>
          <w:u w:val="single"/>
          <w:lang w:eastAsia="en-US"/>
        </w:rPr>
        <w:t xml:space="preserve"> the Amazon is </w:t>
      </w:r>
      <w:r w:rsidRPr="006C704C">
        <w:rPr>
          <w:rFonts w:eastAsiaTheme="minorHAnsi" w:cstheme="minorHAnsi"/>
          <w:highlight w:val="yellow"/>
          <w:u w:val="single"/>
          <w:lang w:eastAsia="en-US"/>
        </w:rPr>
        <w:t xml:space="preserve">destroyed, it will cause a </w:t>
      </w:r>
      <w:r w:rsidRPr="006C704C">
        <w:rPr>
          <w:rFonts w:eastAsiaTheme="minorHAnsi" w:cstheme="minorHAnsi"/>
          <w:b/>
          <w:iCs/>
          <w:highlight w:val="yellow"/>
          <w:u w:val="single"/>
          <w:lang w:eastAsia="en-US"/>
        </w:rPr>
        <w:t>global ecological disaster</w:t>
      </w:r>
      <w:r w:rsidRPr="006C704C">
        <w:rPr>
          <w:rFonts w:eastAsiaTheme="minorHAnsi" w:cstheme="minorHAnsi"/>
          <w:highlight w:val="yellow"/>
          <w:u w:val="single"/>
          <w:lang w:eastAsia="en-US"/>
        </w:rPr>
        <w:t xml:space="preserve"> resulting in the</w:t>
      </w:r>
      <w:r w:rsidRPr="006C704C">
        <w:rPr>
          <w:rFonts w:eastAsiaTheme="minorHAnsi" w:cstheme="minorHAnsi"/>
          <w:u w:val="single"/>
          <w:lang w:eastAsia="en-US"/>
        </w:rPr>
        <w:t xml:space="preserve"> eventual </w:t>
      </w:r>
      <w:r w:rsidRPr="006C704C">
        <w:rPr>
          <w:rFonts w:eastAsiaTheme="minorHAnsi" w:cstheme="minorHAnsi"/>
          <w:b/>
          <w:iCs/>
          <w:highlight w:val="yellow"/>
          <w:u w:val="single"/>
          <w:lang w:eastAsia="en-US"/>
        </w:rPr>
        <w:t>destruction of the human race</w:t>
      </w:r>
      <w:r w:rsidRPr="006C704C">
        <w:rPr>
          <w:rFonts w:eastAsiaTheme="minorHAnsi" w:cstheme="minorHAnsi"/>
          <w:sz w:val="16"/>
          <w:lang w:eastAsia="en-US"/>
        </w:rPr>
        <w:t xml:space="preserve">. </w:t>
      </w:r>
    </w:p>
    <w:p w14:paraId="6AFDD225" w14:textId="77777777" w:rsidR="006C704C" w:rsidRPr="006C704C" w:rsidRDefault="006C704C" w:rsidP="006C704C">
      <w:pPr>
        <w:keepNext/>
        <w:keepLines/>
        <w:spacing w:before="40" w:after="0"/>
        <w:outlineLvl w:val="3"/>
        <w:rPr>
          <w:rFonts w:eastAsiaTheme="majorEastAsia" w:cstheme="minorHAnsi"/>
          <w:b/>
          <w:iCs/>
          <w:sz w:val="26"/>
          <w:lang w:eastAsia="en-US"/>
        </w:rPr>
      </w:pPr>
      <w:r w:rsidRPr="006C704C">
        <w:rPr>
          <w:rFonts w:eastAsiaTheme="majorEastAsia" w:cstheme="minorHAnsi"/>
          <w:b/>
          <w:iCs/>
          <w:sz w:val="26"/>
          <w:lang w:eastAsia="en-US"/>
        </w:rPr>
        <w:t xml:space="preserve">Antarctic mining causes conflict---goes </w:t>
      </w:r>
      <w:r w:rsidRPr="006C704C">
        <w:rPr>
          <w:rFonts w:eastAsiaTheme="majorEastAsia" w:cstheme="minorHAnsi"/>
          <w:b/>
          <w:iCs/>
          <w:sz w:val="26"/>
          <w:u w:val="single"/>
          <w:lang w:eastAsia="en-US"/>
        </w:rPr>
        <w:t>nuclear</w:t>
      </w:r>
    </w:p>
    <w:p w14:paraId="2673D50C" w14:textId="77777777" w:rsidR="006C704C" w:rsidRPr="006C704C" w:rsidRDefault="006C704C" w:rsidP="006C704C">
      <w:pPr>
        <w:rPr>
          <w:rFonts w:eastAsiaTheme="minorHAnsi" w:cstheme="minorHAnsi"/>
          <w:lang w:eastAsia="en-US"/>
        </w:rPr>
      </w:pPr>
      <w:r w:rsidRPr="006C704C">
        <w:rPr>
          <w:rFonts w:eastAsiaTheme="minorHAnsi" w:cstheme="minorHAnsi"/>
          <w:lang w:eastAsia="en-US"/>
        </w:rPr>
        <w:t xml:space="preserve">David W. </w:t>
      </w:r>
      <w:r w:rsidRPr="006C704C">
        <w:rPr>
          <w:rFonts w:eastAsiaTheme="minorHAnsi" w:cstheme="minorHAnsi"/>
          <w:b/>
          <w:bCs/>
          <w:sz w:val="26"/>
          <w:lang w:eastAsia="en-US"/>
        </w:rPr>
        <w:t>Floren 1</w:t>
      </w:r>
      <w:r w:rsidRPr="006C704C">
        <w:rPr>
          <w:rFonts w:eastAsiaTheme="minorHAnsi" w:cstheme="minorHAnsi"/>
          <w:lang w:eastAsia="en-US"/>
        </w:rPr>
        <w:t>, J.D. from the University of Oregon, “Antarctic Mining Regimes: An Appreciation of the Attainable”, Journal of Environmental Law and Litigation, Fall, Volume 16, Number 2, 467-513</w:t>
      </w:r>
    </w:p>
    <w:p w14:paraId="44C0EDB9" w14:textId="77777777" w:rsidR="006C704C" w:rsidRPr="006C704C" w:rsidRDefault="006C704C" w:rsidP="006C704C">
      <w:pPr>
        <w:rPr>
          <w:rFonts w:eastAsiaTheme="minorHAnsi" w:cstheme="minorHAnsi"/>
          <w:sz w:val="16"/>
          <w:szCs w:val="20"/>
          <w:lang w:eastAsia="en-US"/>
        </w:rPr>
      </w:pPr>
      <w:r w:rsidRPr="006C704C">
        <w:rPr>
          <w:rFonts w:eastAsiaTheme="minorHAnsi" w:cstheme="minorHAnsi"/>
          <w:sz w:val="16"/>
          <w:szCs w:val="20"/>
          <w:lang w:eastAsia="en-US"/>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sidRPr="006C704C">
        <w:rPr>
          <w:rFonts w:eastAsiaTheme="minorHAnsi" w:cstheme="minorHAnsi"/>
          <w:szCs w:val="20"/>
          <w:u w:val="single"/>
          <w:lang w:eastAsia="en-US"/>
        </w:rPr>
        <w:t xml:space="preserve">the </w:t>
      </w:r>
      <w:r w:rsidRPr="006C704C">
        <w:rPr>
          <w:rFonts w:eastAsiaTheme="minorHAnsi" w:cstheme="minorHAnsi"/>
          <w:szCs w:val="20"/>
          <w:highlight w:val="yellow"/>
          <w:u w:val="single"/>
          <w:lang w:eastAsia="en-US"/>
        </w:rPr>
        <w:t>real danger</w:t>
      </w:r>
      <w:r w:rsidRPr="006C704C">
        <w:rPr>
          <w:rFonts w:eastAsiaTheme="minorHAnsi" w:cstheme="minorHAnsi"/>
          <w:sz w:val="16"/>
          <w:szCs w:val="20"/>
          <w:lang w:eastAsia="en-US"/>
        </w:rPr>
        <w:t xml:space="preserve"> an </w:t>
      </w:r>
      <w:r w:rsidRPr="006C704C">
        <w:rPr>
          <w:rFonts w:eastAsiaTheme="minorHAnsi" w:cstheme="minorHAnsi"/>
          <w:szCs w:val="20"/>
          <w:highlight w:val="yellow"/>
          <w:u w:val="single"/>
          <w:lang w:eastAsia="en-US"/>
        </w:rPr>
        <w:t xml:space="preserve">introduction of </w:t>
      </w:r>
      <w:r w:rsidRPr="006C704C">
        <w:rPr>
          <w:rFonts w:eastAsiaTheme="minorHAnsi" w:cstheme="minorHAnsi"/>
          <w:b/>
          <w:iCs/>
          <w:szCs w:val="20"/>
          <w:highlight w:val="yellow"/>
          <w:u w:val="single"/>
          <w:lang w:eastAsia="en-US"/>
        </w:rPr>
        <w:t>mining</w:t>
      </w:r>
      <w:r w:rsidRPr="006C704C">
        <w:rPr>
          <w:rFonts w:eastAsiaTheme="minorHAnsi" w:cstheme="minorHAnsi"/>
          <w:sz w:val="16"/>
          <w:szCs w:val="20"/>
          <w:lang w:eastAsia="en-US"/>
        </w:rPr>
        <w:t xml:space="preserve"> and fossil fuel facilities and </w:t>
      </w:r>
      <w:r w:rsidRPr="006C704C">
        <w:rPr>
          <w:rFonts w:eastAsiaTheme="minorHAnsi" w:cstheme="minorHAnsi"/>
          <w:szCs w:val="20"/>
          <w:u w:val="single"/>
          <w:lang w:eastAsia="en-US"/>
        </w:rPr>
        <w:t xml:space="preserve">infrastructure </w:t>
      </w:r>
      <w:r w:rsidRPr="006C704C">
        <w:rPr>
          <w:rFonts w:eastAsiaTheme="minorHAnsi" w:cstheme="minorHAnsi"/>
          <w:szCs w:val="20"/>
          <w:highlight w:val="yellow"/>
          <w:u w:val="single"/>
          <w:lang w:eastAsia="en-US"/>
        </w:rPr>
        <w:t>would pose to</w:t>
      </w:r>
      <w:r w:rsidRPr="006C704C">
        <w:rPr>
          <w:rFonts w:eastAsiaTheme="minorHAnsi" w:cstheme="minorHAnsi"/>
          <w:sz w:val="16"/>
          <w:szCs w:val="20"/>
          <w:lang w:eastAsia="en-US"/>
        </w:rPr>
        <w:t xml:space="preserve"> the </w:t>
      </w:r>
      <w:r w:rsidRPr="006C704C">
        <w:rPr>
          <w:rFonts w:eastAsiaTheme="minorHAnsi" w:cstheme="minorHAnsi"/>
          <w:szCs w:val="20"/>
          <w:u w:val="single"/>
          <w:lang w:eastAsia="en-US"/>
        </w:rPr>
        <w:t>integrity of</w:t>
      </w:r>
      <w:r w:rsidRPr="006C704C">
        <w:rPr>
          <w:rFonts w:eastAsiaTheme="minorHAnsi" w:cstheme="minorHAnsi"/>
          <w:sz w:val="16"/>
          <w:szCs w:val="20"/>
          <w:lang w:eastAsia="en-US"/>
        </w:rPr>
        <w:t xml:space="preserve"> the </w:t>
      </w:r>
      <w:r w:rsidRPr="006C704C">
        <w:rPr>
          <w:rFonts w:eastAsiaTheme="minorHAnsi" w:cstheme="minorHAnsi"/>
          <w:szCs w:val="20"/>
          <w:highlight w:val="yellow"/>
          <w:u w:val="single"/>
          <w:lang w:eastAsia="en-US"/>
        </w:rPr>
        <w:t>peacekeeping goals of</w:t>
      </w:r>
      <w:r w:rsidRPr="006C704C">
        <w:rPr>
          <w:rFonts w:eastAsiaTheme="minorHAnsi" w:cstheme="minorHAnsi"/>
          <w:szCs w:val="20"/>
          <w:u w:val="single"/>
          <w:lang w:eastAsia="en-US"/>
        </w:rPr>
        <w:t xml:space="preserve"> the </w:t>
      </w:r>
      <w:r w:rsidRPr="006C704C">
        <w:rPr>
          <w:rFonts w:eastAsiaTheme="minorHAnsi" w:cstheme="minorHAnsi"/>
          <w:szCs w:val="20"/>
          <w:highlight w:val="yellow"/>
          <w:u w:val="single"/>
          <w:lang w:eastAsia="en-US"/>
        </w:rPr>
        <w:t>ATS</w:t>
      </w:r>
      <w:r w:rsidRPr="006C704C">
        <w:rPr>
          <w:rFonts w:eastAsiaTheme="minorHAnsi" w:cstheme="minorHAnsi"/>
          <w:sz w:val="16"/>
          <w:szCs w:val="20"/>
          <w:lang w:eastAsia="en-US"/>
        </w:rPr>
        <w:t xml:space="preserve">. n222 </w:t>
      </w:r>
      <w:r w:rsidRPr="006C704C">
        <w:rPr>
          <w:rFonts w:eastAsiaTheme="minorHAnsi" w:cstheme="minorHAnsi"/>
          <w:szCs w:val="20"/>
          <w:u w:val="single"/>
          <w:lang w:eastAsia="en-US"/>
        </w:rPr>
        <w:t>Such facilities and their transportation mechanisms (</w:t>
      </w:r>
      <w:r w:rsidRPr="006C704C">
        <w:rPr>
          <w:rFonts w:eastAsiaTheme="minorHAnsi" w:cstheme="minorHAnsi"/>
          <w:szCs w:val="20"/>
          <w:highlight w:val="yellow"/>
          <w:u w:val="single"/>
          <w:lang w:eastAsia="en-US"/>
        </w:rPr>
        <w:t>pipelines</w:t>
      </w:r>
      <w:r w:rsidRPr="006C704C">
        <w:rPr>
          <w:rFonts w:eastAsiaTheme="minorHAnsi" w:cstheme="minorHAnsi"/>
          <w:szCs w:val="20"/>
          <w:u w:val="single"/>
          <w:lang w:eastAsia="en-US"/>
        </w:rPr>
        <w:t xml:space="preserve">, tankers, etc.) </w:t>
      </w:r>
      <w:r w:rsidRPr="006C704C">
        <w:rPr>
          <w:rFonts w:eastAsiaTheme="minorHAnsi" w:cstheme="minorHAnsi"/>
          <w:szCs w:val="20"/>
          <w:highlight w:val="yellow"/>
          <w:u w:val="single"/>
          <w:lang w:eastAsia="en-US"/>
        </w:rPr>
        <w:t xml:space="preserve">will be </w:t>
      </w:r>
      <w:r w:rsidRPr="006C704C">
        <w:rPr>
          <w:rFonts w:eastAsiaTheme="minorHAnsi" w:cstheme="minorHAnsi"/>
          <w:b/>
          <w:iCs/>
          <w:szCs w:val="20"/>
          <w:highlight w:val="yellow"/>
          <w:u w:val="single"/>
          <w:lang w:eastAsia="en-US"/>
        </w:rPr>
        <w:t>important targets</w:t>
      </w:r>
      <w:r w:rsidRPr="006C704C">
        <w:rPr>
          <w:rFonts w:eastAsiaTheme="minorHAnsi" w:cstheme="minorHAnsi"/>
          <w:szCs w:val="20"/>
          <w:u w:val="single"/>
          <w:lang w:eastAsia="en-US"/>
        </w:rPr>
        <w:t xml:space="preserve"> for destruction or seizure </w:t>
      </w:r>
      <w:r w:rsidRPr="006C704C">
        <w:rPr>
          <w:rFonts w:eastAsiaTheme="minorHAnsi" w:cstheme="minorHAnsi"/>
          <w:szCs w:val="20"/>
          <w:highlight w:val="yellow"/>
          <w:u w:val="single"/>
          <w:lang w:eastAsia="en-US"/>
        </w:rPr>
        <w:t>during</w:t>
      </w:r>
      <w:r w:rsidRPr="006C704C">
        <w:rPr>
          <w:rFonts w:eastAsiaTheme="minorHAnsi" w:cstheme="minorHAnsi"/>
          <w:szCs w:val="20"/>
          <w:u w:val="single"/>
          <w:lang w:eastAsia="en-US"/>
        </w:rPr>
        <w:t xml:space="preserve"> any armed </w:t>
      </w:r>
      <w:r w:rsidRPr="006C704C">
        <w:rPr>
          <w:rFonts w:eastAsiaTheme="minorHAnsi" w:cstheme="minorHAnsi"/>
          <w:szCs w:val="20"/>
          <w:highlight w:val="yellow"/>
          <w:u w:val="single"/>
          <w:lang w:eastAsia="en-US"/>
        </w:rPr>
        <w:t>conflict</w:t>
      </w:r>
      <w:r w:rsidRPr="006C704C">
        <w:rPr>
          <w:rFonts w:eastAsiaTheme="minorHAnsi" w:cstheme="minorHAnsi"/>
          <w:szCs w:val="20"/>
          <w:u w:val="single"/>
          <w:lang w:eastAsia="en-US"/>
        </w:rPr>
        <w:t xml:space="preserve"> involving any nation reliant on Antarctic mineral and fossil fuel resources</w:t>
      </w:r>
      <w:r w:rsidRPr="006C704C">
        <w:rPr>
          <w:rFonts w:eastAsiaTheme="minorHAnsi" w:cstheme="minorHAnsi"/>
          <w:sz w:val="16"/>
          <w:szCs w:val="20"/>
          <w:lang w:eastAsia="en-US"/>
        </w:rPr>
        <w:t xml:space="preserve">. Article I bans, "inter alia, any measures of a military nature, such as the establishment of military bases and 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sidRPr="006C704C">
        <w:rPr>
          <w:rFonts w:eastAsiaTheme="minorHAnsi" w:cstheme="minorHAnsi"/>
          <w:szCs w:val="20"/>
          <w:u w:val="single"/>
          <w:lang w:eastAsia="en-US"/>
        </w:rPr>
        <w:t>facilities have always been selected as priority targets</w:t>
      </w:r>
      <w:r w:rsidRPr="006C704C">
        <w:rPr>
          <w:rFonts w:eastAsiaTheme="minorHAnsi" w:cstheme="minorHAnsi"/>
          <w:sz w:val="16"/>
          <w:szCs w:val="20"/>
          <w:lang w:eastAsia="en-US"/>
        </w:rPr>
        <w:t xml:space="preserve"> in military planning and strategy sessions, and the absence of major civilian targets in Antarctica further emphasizes the focus on mining facilityes. Target status is inseparable from the existence of productive mining and fossil fuel facilities, n225 and target priority grows with  [*504]  distance from large human population centers. n226 Compounding this problem is the possibility that </w:t>
      </w:r>
      <w:r w:rsidRPr="006C704C">
        <w:rPr>
          <w:rFonts w:eastAsiaTheme="minorHAnsi" w:cstheme="minorHAnsi"/>
          <w:b/>
          <w:iCs/>
          <w:szCs w:val="20"/>
          <w:highlight w:val="yellow"/>
          <w:u w:val="single"/>
          <w:lang w:eastAsia="en-US"/>
        </w:rPr>
        <w:t>nuclear weapons might be used</w:t>
      </w:r>
      <w:r w:rsidRPr="006C704C">
        <w:rPr>
          <w:rFonts w:eastAsiaTheme="minorHAnsi" w:cstheme="minorHAnsi"/>
          <w:sz w:val="16"/>
          <w:szCs w:val="20"/>
          <w:lang w:eastAsia="en-US"/>
        </w:rPr>
        <w:t xml:space="preserve">. The </w:t>
      </w:r>
      <w:r w:rsidRPr="006C704C">
        <w:rPr>
          <w:rFonts w:eastAsiaTheme="minorHAnsi" w:cstheme="minorHAnsi"/>
          <w:szCs w:val="20"/>
          <w:highlight w:val="yellow"/>
          <w:u w:val="single"/>
          <w:lang w:eastAsia="en-US"/>
        </w:rPr>
        <w:t>remoteness and inaccessibility</w:t>
      </w:r>
      <w:r w:rsidRPr="006C704C">
        <w:rPr>
          <w:rFonts w:eastAsiaTheme="minorHAnsi" w:cstheme="minorHAnsi"/>
          <w:sz w:val="16"/>
          <w:szCs w:val="20"/>
          <w:lang w:eastAsia="en-US"/>
        </w:rPr>
        <w:t xml:space="preserve"> of targets in the AT Area, n227 combined with the tiny number of anticipated human casualties </w:t>
      </w:r>
      <w:r w:rsidRPr="006C704C">
        <w:rPr>
          <w:rFonts w:eastAsiaTheme="minorHAnsi" w:cstheme="minorHAnsi"/>
          <w:szCs w:val="20"/>
          <w:highlight w:val="yellow"/>
          <w:u w:val="single"/>
          <w:lang w:eastAsia="en-US"/>
        </w:rPr>
        <w:t>boosts the likelihood</w:t>
      </w:r>
      <w:r w:rsidRPr="006C704C">
        <w:rPr>
          <w:rFonts w:eastAsiaTheme="minorHAnsi" w:cstheme="minorHAnsi"/>
          <w:szCs w:val="20"/>
          <w:u w:val="single"/>
          <w:lang w:eastAsia="en-US"/>
        </w:rPr>
        <w:t xml:space="preserve"> that tactical nuclear weaponry would be engaged</w:t>
      </w:r>
      <w:r w:rsidRPr="006C704C">
        <w:rPr>
          <w:rFonts w:eastAsiaTheme="minorHAnsi" w:cstheme="minorHAnsi"/>
          <w:sz w:val="16"/>
          <w:szCs w:val="20"/>
          <w:lang w:eastAsia="en-US"/>
        </w:rPr>
        <w:t xml:space="preserve"> to achieve top military priorities, despite AT obligations n228 and other international accords discouraging their use. n229</w:t>
      </w:r>
    </w:p>
    <w:p w14:paraId="386CAD2C" w14:textId="77777777" w:rsidR="006C704C" w:rsidRPr="006C704C" w:rsidRDefault="006C704C" w:rsidP="006C704C">
      <w:pPr>
        <w:keepNext/>
        <w:keepLines/>
        <w:spacing w:before="40" w:after="0"/>
        <w:outlineLvl w:val="3"/>
        <w:rPr>
          <w:rFonts w:eastAsiaTheme="majorEastAsia" w:cstheme="minorHAnsi"/>
          <w:b/>
          <w:iCs/>
          <w:sz w:val="26"/>
          <w:lang w:eastAsia="en-US"/>
        </w:rPr>
      </w:pPr>
      <w:r w:rsidRPr="006C704C">
        <w:rPr>
          <w:rFonts w:eastAsiaTheme="majorEastAsia" w:cstheme="minorHAnsi"/>
          <w:b/>
          <w:iCs/>
          <w:sz w:val="26"/>
          <w:lang w:eastAsia="en-US"/>
        </w:rPr>
        <w:t>Satellites drive poppy eradication</w:t>
      </w:r>
    </w:p>
    <w:p w14:paraId="3C3C3818" w14:textId="77777777" w:rsidR="006C704C" w:rsidRPr="006C704C" w:rsidRDefault="006C704C" w:rsidP="006C704C">
      <w:pPr>
        <w:rPr>
          <w:rFonts w:eastAsiaTheme="minorHAnsi" w:cstheme="minorHAnsi"/>
          <w:lang w:eastAsia="en-US"/>
        </w:rPr>
      </w:pPr>
      <w:r w:rsidRPr="006C704C">
        <w:rPr>
          <w:rFonts w:eastAsiaTheme="minorHAnsi" w:cstheme="minorHAnsi"/>
          <w:lang w:eastAsia="en-US"/>
        </w:rPr>
        <w:t xml:space="preserve">Xiangyu </w:t>
      </w:r>
      <w:r w:rsidRPr="006C704C">
        <w:rPr>
          <w:rFonts w:eastAsiaTheme="minorHAnsi" w:cstheme="minorHAnsi"/>
          <w:b/>
          <w:bCs/>
          <w:sz w:val="26"/>
          <w:lang w:eastAsia="en-US"/>
        </w:rPr>
        <w:t>Liu 18</w:t>
      </w:r>
      <w:r w:rsidRPr="006C704C">
        <w:rPr>
          <w:rFonts w:eastAsiaTheme="minorHAnsi" w:cstheme="minorHAnsi"/>
          <w:lang w:eastAsia="en-US"/>
        </w:rPr>
        <w:t>, Institute of Remote Sensing and Digital Earth, Chinese Academy of Sciences and University of Chinese Academy of Sciences, et al., “Opium Poppy Detection Using Deep Learning”, Remote Sensing, Volume 10, Number 12, https://www.mdpi.com/2072-4292/10/12/1886/htm</w:t>
      </w:r>
    </w:p>
    <w:p w14:paraId="6D40B2A7" w14:textId="77777777" w:rsidR="006C704C" w:rsidRPr="006C704C" w:rsidRDefault="006C704C" w:rsidP="006C704C">
      <w:pPr>
        <w:rPr>
          <w:rFonts w:eastAsiaTheme="minorHAnsi" w:cstheme="minorHAnsi"/>
          <w:lang w:eastAsia="en-US"/>
        </w:rPr>
      </w:pPr>
      <w:r w:rsidRPr="006C704C">
        <w:rPr>
          <w:rFonts w:eastAsiaTheme="minorHAnsi" w:cstheme="minorHAnsi"/>
          <w:lang w:eastAsia="en-US"/>
        </w:rPr>
        <w:t>5. Conclusions</w:t>
      </w:r>
    </w:p>
    <w:p w14:paraId="6612AAE0" w14:textId="77777777" w:rsidR="006C704C" w:rsidRPr="006C704C" w:rsidRDefault="006C704C" w:rsidP="006C704C">
      <w:pPr>
        <w:rPr>
          <w:rFonts w:eastAsiaTheme="minorHAnsi" w:cstheme="minorHAnsi"/>
          <w:sz w:val="16"/>
          <w:lang w:eastAsia="en-US"/>
        </w:rPr>
      </w:pPr>
      <w:r w:rsidRPr="006C704C">
        <w:rPr>
          <w:rFonts w:eastAsiaTheme="minorHAnsi" w:cstheme="minorHAnsi"/>
          <w:u w:val="single"/>
          <w:lang w:eastAsia="en-US"/>
        </w:rPr>
        <w:t xml:space="preserve">Using </w:t>
      </w:r>
      <w:r w:rsidRPr="006C704C">
        <w:rPr>
          <w:rFonts w:eastAsiaTheme="minorHAnsi" w:cstheme="minorHAnsi"/>
          <w:highlight w:val="yellow"/>
          <w:u w:val="single"/>
          <w:lang w:eastAsia="en-US"/>
        </w:rPr>
        <w:t>satellite</w:t>
      </w:r>
      <w:r w:rsidRPr="006C704C">
        <w:rPr>
          <w:rFonts w:eastAsiaTheme="minorHAnsi" w:cstheme="minorHAnsi"/>
          <w:u w:val="single"/>
          <w:lang w:eastAsia="en-US"/>
        </w:rPr>
        <w:t xml:space="preserve"> remote </w:t>
      </w:r>
      <w:r w:rsidRPr="006C704C">
        <w:rPr>
          <w:rFonts w:eastAsiaTheme="minorHAnsi" w:cstheme="minorHAnsi"/>
          <w:highlight w:val="yellow"/>
          <w:u w:val="single"/>
          <w:lang w:eastAsia="en-US"/>
        </w:rPr>
        <w:t>sensing has become</w:t>
      </w:r>
      <w:r w:rsidRPr="006C704C">
        <w:rPr>
          <w:rFonts w:eastAsiaTheme="minorHAnsi" w:cstheme="minorHAnsi"/>
          <w:u w:val="single"/>
          <w:lang w:eastAsia="en-US"/>
        </w:rPr>
        <w:t xml:space="preserve"> a </w:t>
      </w:r>
      <w:r w:rsidRPr="006C704C">
        <w:rPr>
          <w:rFonts w:eastAsiaTheme="minorHAnsi" w:cstheme="minorHAnsi"/>
          <w:b/>
          <w:iCs/>
          <w:highlight w:val="yellow"/>
          <w:u w:val="single"/>
          <w:lang w:eastAsia="en-US"/>
        </w:rPr>
        <w:t>mainstream</w:t>
      </w:r>
      <w:r w:rsidRPr="006C704C">
        <w:rPr>
          <w:rFonts w:eastAsiaTheme="minorHAnsi" w:cstheme="minorHAnsi"/>
          <w:b/>
          <w:iCs/>
          <w:u w:val="single"/>
          <w:lang w:eastAsia="en-US"/>
        </w:rPr>
        <w:t xml:space="preserve"> approach</w:t>
      </w:r>
      <w:r w:rsidRPr="006C704C">
        <w:rPr>
          <w:rFonts w:eastAsiaTheme="minorHAnsi" w:cstheme="minorHAnsi"/>
          <w:u w:val="single"/>
          <w:lang w:eastAsia="en-US"/>
        </w:rPr>
        <w:t xml:space="preserve"> </w:t>
      </w:r>
      <w:r w:rsidRPr="006C704C">
        <w:rPr>
          <w:rFonts w:eastAsiaTheme="minorHAnsi" w:cstheme="minorHAnsi"/>
          <w:highlight w:val="yellow"/>
          <w:u w:val="single"/>
          <w:lang w:eastAsia="en-US"/>
        </w:rPr>
        <w:t xml:space="preserve">for </w:t>
      </w:r>
      <w:r w:rsidRPr="006C704C">
        <w:rPr>
          <w:rFonts w:eastAsiaTheme="minorHAnsi" w:cstheme="minorHAnsi"/>
          <w:b/>
          <w:iCs/>
          <w:highlight w:val="yellow"/>
          <w:u w:val="single"/>
          <w:lang w:eastAsia="en-US"/>
        </w:rPr>
        <w:t>monitoring</w:t>
      </w:r>
      <w:r w:rsidRPr="006C704C">
        <w:rPr>
          <w:rFonts w:eastAsiaTheme="minorHAnsi" w:cstheme="minorHAnsi"/>
          <w:highlight w:val="yellow"/>
          <w:u w:val="single"/>
          <w:lang w:eastAsia="en-US"/>
        </w:rPr>
        <w:t xml:space="preserve"> poppy cultivation</w:t>
      </w:r>
      <w:r w:rsidRPr="006C704C">
        <w:rPr>
          <w:rFonts w:eastAsiaTheme="minorHAnsi" w:cstheme="minorHAnsi"/>
          <w:u w:val="single"/>
          <w:lang w:eastAsia="en-US"/>
        </w:rPr>
        <w:t xml:space="preserve">. However, </w:t>
      </w:r>
      <w:r w:rsidRPr="006C704C">
        <w:rPr>
          <w:rFonts w:eastAsiaTheme="minorHAnsi" w:cstheme="minorHAnsi"/>
          <w:b/>
          <w:iCs/>
          <w:highlight w:val="yellow"/>
          <w:u w:val="single"/>
          <w:lang w:eastAsia="en-US"/>
        </w:rPr>
        <w:t>identifying</w:t>
      </w:r>
      <w:r w:rsidRPr="006C704C">
        <w:rPr>
          <w:rFonts w:eastAsiaTheme="minorHAnsi" w:cstheme="minorHAnsi"/>
          <w:highlight w:val="yellow"/>
          <w:u w:val="single"/>
          <w:lang w:eastAsia="en-US"/>
        </w:rPr>
        <w:t xml:space="preserve"> the location of</w:t>
      </w:r>
      <w:r w:rsidRPr="006C704C">
        <w:rPr>
          <w:rFonts w:eastAsiaTheme="minorHAnsi" w:cstheme="minorHAnsi"/>
          <w:u w:val="single"/>
          <w:lang w:eastAsia="en-US"/>
        </w:rPr>
        <w:t xml:space="preserve"> poppy </w:t>
      </w:r>
      <w:r w:rsidRPr="006C704C">
        <w:rPr>
          <w:rFonts w:eastAsiaTheme="minorHAnsi" w:cstheme="minorHAnsi"/>
          <w:highlight w:val="yellow"/>
          <w:u w:val="single"/>
          <w:lang w:eastAsia="en-US"/>
        </w:rPr>
        <w:t xml:space="preserve">parcels and </w:t>
      </w:r>
      <w:r w:rsidRPr="006C704C">
        <w:rPr>
          <w:rFonts w:eastAsiaTheme="minorHAnsi" w:cstheme="minorHAnsi"/>
          <w:b/>
          <w:iCs/>
          <w:highlight w:val="yellow"/>
          <w:u w:val="single"/>
          <w:lang w:eastAsia="en-US"/>
        </w:rPr>
        <w:t>mapping</w:t>
      </w:r>
      <w:r w:rsidRPr="006C704C">
        <w:rPr>
          <w:rFonts w:eastAsiaTheme="minorHAnsi" w:cstheme="minorHAnsi"/>
          <w:u w:val="single"/>
          <w:lang w:eastAsia="en-US"/>
        </w:rPr>
        <w:t xml:space="preserve"> their spatial </w:t>
      </w:r>
      <w:r w:rsidRPr="006C704C">
        <w:rPr>
          <w:rFonts w:eastAsiaTheme="minorHAnsi" w:cstheme="minorHAnsi"/>
          <w:highlight w:val="yellow"/>
          <w:u w:val="single"/>
          <w:lang w:eastAsia="en-US"/>
        </w:rPr>
        <w:t xml:space="preserve">distribution are of </w:t>
      </w:r>
      <w:r w:rsidRPr="006C704C">
        <w:rPr>
          <w:rFonts w:eastAsiaTheme="minorHAnsi" w:cstheme="minorHAnsi"/>
          <w:b/>
          <w:iCs/>
          <w:highlight w:val="yellow"/>
          <w:u w:val="single"/>
          <w:lang w:eastAsia="en-US"/>
        </w:rPr>
        <w:t>great</w:t>
      </w:r>
      <w:r w:rsidRPr="006C704C">
        <w:rPr>
          <w:rFonts w:eastAsiaTheme="minorHAnsi" w:cstheme="minorHAnsi"/>
          <w:b/>
          <w:iCs/>
          <w:u w:val="single"/>
          <w:lang w:eastAsia="en-US"/>
        </w:rPr>
        <w:t xml:space="preserve"> practical </w:t>
      </w:r>
      <w:r w:rsidRPr="006C704C">
        <w:rPr>
          <w:rFonts w:eastAsiaTheme="minorHAnsi" w:cstheme="minorHAnsi"/>
          <w:b/>
          <w:iCs/>
          <w:highlight w:val="yellow"/>
          <w:u w:val="single"/>
          <w:lang w:eastAsia="en-US"/>
        </w:rPr>
        <w:t>significance</w:t>
      </w:r>
      <w:r w:rsidRPr="006C704C">
        <w:rPr>
          <w:rFonts w:eastAsiaTheme="minorHAnsi" w:cstheme="minorHAnsi"/>
          <w:highlight w:val="yellow"/>
          <w:u w:val="single"/>
          <w:lang w:eastAsia="en-US"/>
        </w:rPr>
        <w:t xml:space="preserve"> for</w:t>
      </w:r>
      <w:r w:rsidRPr="006C704C">
        <w:rPr>
          <w:rFonts w:eastAsiaTheme="minorHAnsi" w:cstheme="minorHAnsi"/>
          <w:u w:val="single"/>
          <w:lang w:eastAsia="en-US"/>
        </w:rPr>
        <w:t xml:space="preserve"> local </w:t>
      </w:r>
      <w:r w:rsidRPr="006C704C">
        <w:rPr>
          <w:rFonts w:eastAsiaTheme="minorHAnsi" w:cstheme="minorHAnsi"/>
          <w:highlight w:val="yellow"/>
          <w:u w:val="single"/>
          <w:lang w:eastAsia="en-US"/>
        </w:rPr>
        <w:t>governments</w:t>
      </w:r>
      <w:r w:rsidRPr="006C704C">
        <w:rPr>
          <w:rFonts w:eastAsiaTheme="minorHAnsi" w:cstheme="minorHAnsi"/>
          <w:u w:val="single"/>
          <w:lang w:eastAsia="en-US"/>
        </w:rPr>
        <w:t xml:space="preserve"> making and </w:t>
      </w:r>
      <w:r w:rsidRPr="006C704C">
        <w:rPr>
          <w:rFonts w:eastAsiaTheme="minorHAnsi" w:cstheme="minorHAnsi"/>
          <w:highlight w:val="yellow"/>
          <w:u w:val="single"/>
          <w:lang w:eastAsia="en-US"/>
        </w:rPr>
        <w:t xml:space="preserve">implementing </w:t>
      </w:r>
      <w:r w:rsidRPr="006C704C">
        <w:rPr>
          <w:rFonts w:eastAsiaTheme="minorHAnsi" w:cstheme="minorHAnsi"/>
          <w:b/>
          <w:iCs/>
          <w:highlight w:val="yellow"/>
          <w:u w:val="single"/>
          <w:lang w:eastAsia="en-US"/>
        </w:rPr>
        <w:t>eradication plans</w:t>
      </w:r>
      <w:r w:rsidRPr="006C704C">
        <w:rPr>
          <w:rFonts w:eastAsiaTheme="minorHAnsi" w:cstheme="minorHAnsi"/>
          <w:sz w:val="16"/>
          <w:lang w:eastAsia="en-US"/>
        </w:rPr>
        <w:t xml:space="preserve">. In order to obtain the specific location coordinates of poppy parcels, we used deep learning-based object detection to detect the location of target poppy parcels in remote sensing images and obtain a spatial distribution map of the poppy growing area. We also compared and analyzed the model performance in different situations using verification areas in Phongsali. It was found that for the region in Phongsali, our method can not only detect poppy parcel locations with a higher precision and recall (95% and 85%, respectively), it also performs well on other types of satellite images and at other spatial resolutions. Compared to existing monitoring methods, our work has three unique points: (1) it can obtain the specific location coordinates of poppy parcels by automatic feature extraction from training data; (2) it provides a quantitative analysis of prediction performance for different parameters; and (3) it performs well on </w:t>
      </w:r>
      <w:r w:rsidRPr="006C704C">
        <w:rPr>
          <w:rFonts w:eastAsiaTheme="minorHAnsi" w:cstheme="minorHAnsi"/>
          <w:b/>
          <w:iCs/>
          <w:highlight w:val="yellow"/>
          <w:u w:val="single"/>
          <w:lang w:eastAsia="en-US"/>
        </w:rPr>
        <w:t>satellite</w:t>
      </w:r>
      <w:r w:rsidRPr="006C704C">
        <w:rPr>
          <w:rFonts w:eastAsiaTheme="minorHAnsi" w:cstheme="minorHAnsi"/>
          <w:highlight w:val="yellow"/>
          <w:u w:val="single"/>
          <w:lang w:eastAsia="en-US"/>
        </w:rPr>
        <w:t xml:space="preserve"> images</w:t>
      </w:r>
      <w:r w:rsidRPr="006C704C">
        <w:rPr>
          <w:rFonts w:eastAsiaTheme="minorHAnsi" w:cstheme="minorHAnsi"/>
          <w:sz w:val="16"/>
          <w:lang w:eastAsia="en-US"/>
        </w:rPr>
        <w:t xml:space="preserve"> of different types and varying spatial resolution. In future work, our detection method </w:t>
      </w:r>
      <w:r w:rsidRPr="006C704C">
        <w:rPr>
          <w:rFonts w:eastAsiaTheme="minorHAnsi" w:cstheme="minorHAnsi"/>
          <w:u w:val="single"/>
          <w:lang w:eastAsia="en-US"/>
        </w:rPr>
        <w:t xml:space="preserve">will be utilized to </w:t>
      </w:r>
      <w:r w:rsidRPr="006C704C">
        <w:rPr>
          <w:rFonts w:eastAsiaTheme="minorHAnsi" w:cstheme="minorHAnsi"/>
          <w:highlight w:val="yellow"/>
          <w:u w:val="single"/>
          <w:lang w:eastAsia="en-US"/>
        </w:rPr>
        <w:t>monitor</w:t>
      </w:r>
      <w:r w:rsidRPr="006C704C">
        <w:rPr>
          <w:rFonts w:eastAsiaTheme="minorHAnsi" w:cstheme="minorHAnsi"/>
          <w:u w:val="single"/>
          <w:lang w:eastAsia="en-US"/>
        </w:rPr>
        <w:t xml:space="preserve"> poppy </w:t>
      </w:r>
      <w:r w:rsidRPr="006C704C">
        <w:rPr>
          <w:rFonts w:eastAsiaTheme="minorHAnsi" w:cstheme="minorHAnsi"/>
          <w:highlight w:val="yellow"/>
          <w:u w:val="single"/>
          <w:lang w:eastAsia="en-US"/>
        </w:rPr>
        <w:t>parcels in different areas</w:t>
      </w:r>
      <w:r w:rsidRPr="006C704C">
        <w:rPr>
          <w:rFonts w:eastAsiaTheme="minorHAnsi" w:cstheme="minorHAnsi"/>
          <w:sz w:val="16"/>
          <w:lang w:eastAsia="en-US"/>
        </w:rPr>
        <w:t>, and more experiments will be conducted to verify the applicability of our model to other types of satellite images.</w:t>
      </w:r>
    </w:p>
    <w:p w14:paraId="7532371A" w14:textId="77777777" w:rsidR="006C704C" w:rsidRPr="006C704C" w:rsidRDefault="006C704C" w:rsidP="006C704C">
      <w:pPr>
        <w:keepNext/>
        <w:keepLines/>
        <w:spacing w:before="40" w:after="0"/>
        <w:outlineLvl w:val="3"/>
        <w:rPr>
          <w:rFonts w:eastAsiaTheme="majorEastAsia" w:cstheme="minorHAnsi"/>
          <w:b/>
          <w:iCs/>
          <w:sz w:val="26"/>
          <w:lang w:eastAsia="en-US"/>
        </w:rPr>
      </w:pPr>
      <w:r w:rsidRPr="006C704C">
        <w:rPr>
          <w:rFonts w:eastAsiaTheme="majorEastAsia" w:cstheme="minorHAnsi"/>
          <w:b/>
          <w:iCs/>
          <w:sz w:val="26"/>
          <w:lang w:eastAsia="en-US"/>
        </w:rPr>
        <w:t>That crushes Afghan stability</w:t>
      </w:r>
    </w:p>
    <w:p w14:paraId="2278D795" w14:textId="77777777" w:rsidR="006C704C" w:rsidRPr="006C704C" w:rsidRDefault="006C704C" w:rsidP="006C704C">
      <w:pPr>
        <w:rPr>
          <w:rFonts w:eastAsiaTheme="minorHAnsi" w:cstheme="minorHAnsi"/>
          <w:lang w:eastAsia="en-US"/>
        </w:rPr>
      </w:pPr>
      <w:r w:rsidRPr="006C704C">
        <w:rPr>
          <w:rFonts w:eastAsiaTheme="minorHAnsi" w:cstheme="minorHAnsi"/>
          <w:lang w:eastAsia="en-US"/>
        </w:rPr>
        <w:t>Dr. Vanda Felbab-</w:t>
      </w:r>
      <w:r w:rsidRPr="006C704C">
        <w:rPr>
          <w:rFonts w:eastAsiaTheme="minorHAnsi" w:cstheme="minorHAnsi"/>
          <w:b/>
          <w:bCs/>
          <w:sz w:val="26"/>
          <w:lang w:eastAsia="en-US"/>
        </w:rPr>
        <w:t>Brown 17</w:t>
      </w:r>
      <w:r w:rsidRPr="006C704C">
        <w:rPr>
          <w:rFonts w:eastAsiaTheme="minorHAnsi" w:cstheme="minorHAnsi"/>
          <w:lang w:eastAsia="en-US"/>
        </w:rPr>
        <w:t>, Senior Fellow in the Center for 21st Century Security and Intelligence in the Foreign Policy Program at Brookings, PhD in Political Science from MIT, “Afghanistan’s Opium Production is Through The Roof—Why Washington Shouldn’t Overreact”, Brookings Report, 11/21/2017, https://www.brookings.edu/blog/order-from-chaos/2017/11/21/afghanistans-opium-production-is-through-the-roof-why-washington-shouldnt-overreact/</w:t>
      </w:r>
    </w:p>
    <w:p w14:paraId="10F341C7" w14:textId="77777777" w:rsidR="006C704C" w:rsidRPr="006C704C" w:rsidRDefault="006C704C" w:rsidP="006C704C">
      <w:pPr>
        <w:rPr>
          <w:rFonts w:eastAsiaTheme="minorHAnsi" w:cstheme="minorHAnsi"/>
          <w:u w:val="single"/>
          <w:lang w:eastAsia="en-US"/>
        </w:rPr>
      </w:pPr>
      <w:r w:rsidRPr="006C704C">
        <w:rPr>
          <w:rFonts w:eastAsiaTheme="minorHAnsi" w:cstheme="minorHAnsi"/>
          <w:u w:val="single"/>
          <w:lang w:eastAsia="en-US"/>
        </w:rPr>
        <w:t>The diversity of the Taliban’s income portfolio is has important implications for counternarcotics and counterinsurgency strategies</w:t>
      </w:r>
      <w:r w:rsidRPr="006C704C">
        <w:rPr>
          <w:rFonts w:eastAsiaTheme="minorHAnsi" w:cstheme="minorHAnsi"/>
          <w:sz w:val="16"/>
          <w:lang w:eastAsia="en-US"/>
        </w:rPr>
        <w:t xml:space="preserve">, especially since eliminating the Taliban’s financial base through counternarcotics efforts is often seen as a key element of the counterinsurgency strategy. </w:t>
      </w:r>
      <w:r w:rsidRPr="006C704C">
        <w:rPr>
          <w:rFonts w:eastAsiaTheme="minorHAnsi" w:cstheme="minorHAnsi"/>
          <w:highlight w:val="yellow"/>
          <w:u w:val="single"/>
          <w:lang w:eastAsia="en-US"/>
        </w:rPr>
        <w:t>There is</w:t>
      </w:r>
      <w:r w:rsidRPr="006C704C">
        <w:rPr>
          <w:rFonts w:eastAsiaTheme="minorHAnsi" w:cstheme="minorHAnsi"/>
          <w:u w:val="single"/>
          <w:lang w:eastAsia="en-US"/>
        </w:rPr>
        <w:t xml:space="preserve"> simply </w:t>
      </w:r>
      <w:r w:rsidRPr="006C704C">
        <w:rPr>
          <w:rFonts w:eastAsiaTheme="minorHAnsi" w:cstheme="minorHAnsi"/>
          <w:highlight w:val="yellow"/>
          <w:u w:val="single"/>
          <w:lang w:eastAsia="en-US"/>
        </w:rPr>
        <w:t>no</w:t>
      </w:r>
      <w:r w:rsidRPr="006C704C">
        <w:rPr>
          <w:rFonts w:eastAsiaTheme="minorHAnsi" w:cstheme="minorHAnsi"/>
          <w:u w:val="single"/>
          <w:lang w:eastAsia="en-US"/>
        </w:rPr>
        <w:t xml:space="preserve"> easy </w:t>
      </w:r>
      <w:r w:rsidRPr="006C704C">
        <w:rPr>
          <w:rFonts w:eastAsiaTheme="minorHAnsi" w:cstheme="minorHAnsi"/>
          <w:highlight w:val="yellow"/>
          <w:u w:val="single"/>
          <w:lang w:eastAsia="en-US"/>
        </w:rPr>
        <w:t>way to bankrupt the Taliban by wiping out</w:t>
      </w:r>
      <w:r w:rsidRPr="006C704C">
        <w:rPr>
          <w:rFonts w:eastAsiaTheme="minorHAnsi" w:cstheme="minorHAnsi"/>
          <w:u w:val="single"/>
          <w:lang w:eastAsia="en-US"/>
        </w:rPr>
        <w:t xml:space="preserve"> the </w:t>
      </w:r>
      <w:r w:rsidRPr="006C704C">
        <w:rPr>
          <w:rFonts w:eastAsiaTheme="minorHAnsi" w:cstheme="minorHAnsi"/>
          <w:highlight w:val="yellow"/>
          <w:u w:val="single"/>
          <w:lang w:eastAsia="en-US"/>
        </w:rPr>
        <w:t>opium</w:t>
      </w:r>
      <w:r w:rsidRPr="006C704C">
        <w:rPr>
          <w:rFonts w:eastAsiaTheme="minorHAnsi" w:cstheme="minorHAnsi"/>
          <w:u w:val="single"/>
          <w:lang w:eastAsia="en-US"/>
        </w:rPr>
        <w:t xml:space="preserve"> poppy economy.</w:t>
      </w:r>
      <w:r w:rsidRPr="006C704C">
        <w:rPr>
          <w:rFonts w:eastAsiaTheme="minorHAnsi" w:cstheme="minorHAnsi"/>
          <w:sz w:val="16"/>
          <w:lang w:eastAsia="en-US"/>
        </w:rPr>
        <w:t xml:space="preserve"> And as discussed below, </w:t>
      </w:r>
      <w:r w:rsidRPr="006C704C">
        <w:rPr>
          <w:rFonts w:eastAsiaTheme="minorHAnsi" w:cstheme="minorHAnsi"/>
          <w:highlight w:val="yellow"/>
          <w:u w:val="single"/>
          <w:lang w:eastAsia="en-US"/>
        </w:rPr>
        <w:t>any</w:t>
      </w:r>
      <w:r w:rsidRPr="006C704C">
        <w:rPr>
          <w:rFonts w:eastAsiaTheme="minorHAnsi" w:cstheme="minorHAnsi"/>
          <w:u w:val="single"/>
          <w:lang w:eastAsia="en-US"/>
        </w:rPr>
        <w:t xml:space="preserve"> such </w:t>
      </w:r>
      <w:r w:rsidRPr="006C704C">
        <w:rPr>
          <w:rFonts w:eastAsiaTheme="minorHAnsi" w:cstheme="minorHAnsi"/>
          <w:highlight w:val="yellow"/>
          <w:u w:val="single"/>
          <w:lang w:eastAsia="en-US"/>
        </w:rPr>
        <w:t xml:space="preserve">move would be </w:t>
      </w:r>
      <w:r w:rsidRPr="006C704C">
        <w:rPr>
          <w:rFonts w:eastAsiaTheme="minorHAnsi" w:cstheme="minorHAnsi"/>
          <w:b/>
          <w:iCs/>
          <w:highlight w:val="yellow"/>
          <w:u w:val="single"/>
          <w:lang w:eastAsia="en-US"/>
        </w:rPr>
        <w:t>disastrous</w:t>
      </w:r>
      <w:r w:rsidRPr="006C704C">
        <w:rPr>
          <w:rFonts w:eastAsiaTheme="minorHAnsi" w:cstheme="minorHAnsi"/>
          <w:u w:val="single"/>
          <w:lang w:eastAsia="en-US"/>
        </w:rPr>
        <w:t xml:space="preserve"> for the counterinsurgency efforts.</w:t>
      </w:r>
    </w:p>
    <w:p w14:paraId="5F2F302E" w14:textId="77777777" w:rsidR="006C704C" w:rsidRPr="006C704C" w:rsidRDefault="006C704C" w:rsidP="006C704C">
      <w:pPr>
        <w:rPr>
          <w:rFonts w:eastAsiaTheme="minorHAnsi" w:cstheme="minorHAnsi"/>
          <w:sz w:val="16"/>
          <w:lang w:eastAsia="en-US"/>
        </w:rPr>
      </w:pPr>
      <w:r w:rsidRPr="006C704C">
        <w:rPr>
          <w:rFonts w:eastAsiaTheme="minorHAnsi" w:cstheme="minorHAnsi"/>
          <w:sz w:val="16"/>
          <w:lang w:eastAsia="en-US"/>
        </w:rPr>
        <w:t>There is simply no easy way to bankrupt the Taliban by wiping out the opium poppy economy.</w:t>
      </w:r>
    </w:p>
    <w:p w14:paraId="30583A17" w14:textId="77777777" w:rsidR="006C704C" w:rsidRPr="006C704C" w:rsidRDefault="006C704C" w:rsidP="006C704C">
      <w:pPr>
        <w:rPr>
          <w:rFonts w:eastAsiaTheme="minorHAnsi" w:cstheme="minorHAnsi"/>
          <w:sz w:val="16"/>
          <w:lang w:eastAsia="en-US"/>
        </w:rPr>
      </w:pPr>
      <w:r w:rsidRPr="006C704C">
        <w:rPr>
          <w:rFonts w:eastAsiaTheme="minorHAnsi" w:cstheme="minorHAnsi"/>
          <w:sz w:val="16"/>
          <w:lang w:eastAsia="en-US"/>
        </w:rPr>
        <w:t>The Taliban is not the only group profiting from the opiate business in Afghanistan. So are various criminal gangs, which often are connected to the government, the Afghan police, tribal elites, and many ex-warlords-cum-government-officials. Many of these powerbrokers are also key anti-Taliban counterinsurgency actors, including in the north of the country where opium too has expanded.</w:t>
      </w:r>
    </w:p>
    <w:p w14:paraId="43B954FA" w14:textId="77777777" w:rsidR="006C704C" w:rsidRPr="006C704C" w:rsidRDefault="006C704C" w:rsidP="006C704C">
      <w:pPr>
        <w:rPr>
          <w:rFonts w:eastAsiaTheme="minorHAnsi" w:cstheme="minorHAnsi"/>
          <w:sz w:val="16"/>
          <w:lang w:eastAsia="en-US"/>
        </w:rPr>
      </w:pPr>
      <w:r w:rsidRPr="006C704C">
        <w:rPr>
          <w:rFonts w:eastAsiaTheme="minorHAnsi" w:cstheme="minorHAnsi"/>
          <w:sz w:val="16"/>
          <w:lang w:eastAsia="en-US"/>
        </w:rPr>
        <w:t>NO MAGIC BULLET</w:t>
      </w:r>
    </w:p>
    <w:p w14:paraId="37FDE5BE" w14:textId="77777777" w:rsidR="006C704C" w:rsidRPr="006C704C" w:rsidRDefault="006C704C" w:rsidP="006C704C">
      <w:pPr>
        <w:rPr>
          <w:rFonts w:eastAsiaTheme="minorHAnsi" w:cstheme="minorHAnsi"/>
          <w:sz w:val="16"/>
          <w:lang w:eastAsia="en-US"/>
        </w:rPr>
      </w:pPr>
      <w:r w:rsidRPr="006C704C">
        <w:rPr>
          <w:rFonts w:eastAsiaTheme="minorHAnsi" w:cstheme="minorHAnsi"/>
          <w:u w:val="single"/>
          <w:lang w:eastAsia="en-US"/>
        </w:rPr>
        <w:t xml:space="preserve">Most counternarcotics </w:t>
      </w:r>
      <w:r w:rsidRPr="006C704C">
        <w:rPr>
          <w:rFonts w:eastAsiaTheme="minorHAnsi" w:cstheme="minorHAnsi"/>
          <w:highlight w:val="yellow"/>
          <w:u w:val="single"/>
          <w:lang w:eastAsia="en-US"/>
        </w:rPr>
        <w:t>measures</w:t>
      </w:r>
      <w:r w:rsidRPr="006C704C">
        <w:rPr>
          <w:rFonts w:eastAsiaTheme="minorHAnsi" w:cstheme="minorHAnsi"/>
          <w:sz w:val="16"/>
          <w:lang w:eastAsia="en-US"/>
        </w:rPr>
        <w:t xml:space="preserve"> adopted since 2001 </w:t>
      </w:r>
      <w:r w:rsidRPr="006C704C">
        <w:rPr>
          <w:rFonts w:eastAsiaTheme="minorHAnsi" w:cstheme="minorHAnsi"/>
          <w:highlight w:val="yellow"/>
          <w:u w:val="single"/>
          <w:lang w:eastAsia="en-US"/>
        </w:rPr>
        <w:t>have been</w:t>
      </w:r>
      <w:r w:rsidRPr="006C704C">
        <w:rPr>
          <w:rFonts w:eastAsiaTheme="minorHAnsi" w:cstheme="minorHAnsi"/>
          <w:sz w:val="16"/>
          <w:lang w:eastAsia="en-US"/>
        </w:rPr>
        <w:t xml:space="preserve"> ineffective or </w:t>
      </w:r>
      <w:r w:rsidRPr="006C704C">
        <w:rPr>
          <w:rFonts w:eastAsiaTheme="minorHAnsi" w:cstheme="minorHAnsi"/>
          <w:highlight w:val="yellow"/>
          <w:u w:val="single"/>
          <w:lang w:eastAsia="en-US"/>
        </w:rPr>
        <w:t>counterproductive</w:t>
      </w:r>
      <w:r w:rsidRPr="006C704C">
        <w:rPr>
          <w:rFonts w:eastAsiaTheme="minorHAnsi" w:cstheme="minorHAnsi"/>
          <w:u w:val="single"/>
          <w:lang w:eastAsia="en-US"/>
        </w:rPr>
        <w:t xml:space="preserve"> economically, politically, and </w:t>
      </w:r>
      <w:r w:rsidRPr="006C704C">
        <w:rPr>
          <w:rFonts w:eastAsiaTheme="minorHAnsi" w:cstheme="minorHAnsi"/>
          <w:highlight w:val="yellow"/>
          <w:u w:val="single"/>
          <w:lang w:eastAsia="en-US"/>
        </w:rPr>
        <w:t>with respect to</w:t>
      </w:r>
      <w:r w:rsidRPr="006C704C">
        <w:rPr>
          <w:rFonts w:eastAsiaTheme="minorHAnsi" w:cstheme="minorHAnsi"/>
          <w:u w:val="single"/>
          <w:lang w:eastAsia="en-US"/>
        </w:rPr>
        <w:t xml:space="preserve"> counterinsurgency and </w:t>
      </w:r>
      <w:r w:rsidRPr="006C704C">
        <w:rPr>
          <w:rFonts w:eastAsiaTheme="minorHAnsi" w:cstheme="minorHAnsi"/>
          <w:b/>
          <w:iCs/>
          <w:highlight w:val="yellow"/>
          <w:u w:val="single"/>
          <w:lang w:eastAsia="en-US"/>
        </w:rPr>
        <w:t>stabilization</w:t>
      </w:r>
      <w:r w:rsidRPr="006C704C">
        <w:rPr>
          <w:rFonts w:eastAsiaTheme="minorHAnsi" w:cstheme="minorHAnsi"/>
          <w:b/>
          <w:iCs/>
          <w:u w:val="single"/>
          <w:lang w:eastAsia="en-US"/>
        </w:rPr>
        <w:t xml:space="preserve"> efforts</w:t>
      </w:r>
      <w:r w:rsidRPr="006C704C">
        <w:rPr>
          <w:rFonts w:eastAsiaTheme="minorHAnsi" w:cstheme="minorHAnsi"/>
          <w:sz w:val="16"/>
          <w:lang w:eastAsia="en-US"/>
        </w:rPr>
        <w:t>.</w:t>
      </w:r>
    </w:p>
    <w:p w14:paraId="22638B95" w14:textId="77777777" w:rsidR="006C704C" w:rsidRPr="006C704C" w:rsidRDefault="006C704C" w:rsidP="006C704C">
      <w:pPr>
        <w:rPr>
          <w:rFonts w:eastAsiaTheme="minorHAnsi" w:cstheme="minorHAnsi"/>
          <w:sz w:val="16"/>
          <w:lang w:eastAsia="en-US"/>
        </w:rPr>
      </w:pPr>
      <w:r w:rsidRPr="006C704C">
        <w:rPr>
          <w:rFonts w:eastAsiaTheme="minorHAnsi" w:cstheme="minorHAnsi"/>
          <w:highlight w:val="yellow"/>
          <w:u w:val="single"/>
          <w:lang w:eastAsia="en-US"/>
        </w:rPr>
        <w:t>Eradication</w:t>
      </w:r>
      <w:r w:rsidRPr="006C704C">
        <w:rPr>
          <w:rFonts w:eastAsiaTheme="minorHAnsi" w:cstheme="minorHAnsi"/>
          <w:sz w:val="16"/>
          <w:lang w:eastAsia="en-US"/>
        </w:rPr>
        <w:t xml:space="preserve"> and bans on opium poppy cultivation, often </w:t>
      </w:r>
      <w:r w:rsidRPr="006C704C">
        <w:rPr>
          <w:rFonts w:eastAsiaTheme="minorHAnsi" w:cstheme="minorHAnsi"/>
          <w:u w:val="single"/>
          <w:lang w:eastAsia="en-US"/>
        </w:rPr>
        <w:t xml:space="preserve">borne by the poorest and most socially marginalized, have </w:t>
      </w:r>
      <w:r w:rsidRPr="006C704C">
        <w:rPr>
          <w:rFonts w:eastAsiaTheme="minorHAnsi" w:cstheme="minorHAnsi"/>
          <w:b/>
          <w:iCs/>
          <w:highlight w:val="yellow"/>
          <w:u w:val="single"/>
          <w:lang w:eastAsia="en-US"/>
        </w:rPr>
        <w:t>generated</w:t>
      </w:r>
      <w:r w:rsidRPr="006C704C">
        <w:rPr>
          <w:rFonts w:eastAsiaTheme="minorHAnsi" w:cstheme="minorHAnsi"/>
          <w:b/>
          <w:iCs/>
          <w:u w:val="single"/>
          <w:lang w:eastAsia="en-US"/>
        </w:rPr>
        <w:t xml:space="preserve"> extensive </w:t>
      </w:r>
      <w:r w:rsidRPr="006C704C">
        <w:rPr>
          <w:rFonts w:eastAsiaTheme="minorHAnsi" w:cstheme="minorHAnsi"/>
          <w:b/>
          <w:iCs/>
          <w:highlight w:val="yellow"/>
          <w:u w:val="single"/>
          <w:lang w:eastAsia="en-US"/>
        </w:rPr>
        <w:t>p</w:t>
      </w:r>
      <w:r w:rsidRPr="006C704C">
        <w:rPr>
          <w:rFonts w:eastAsiaTheme="minorHAnsi" w:cstheme="minorHAnsi"/>
          <w:b/>
          <w:iCs/>
          <w:u w:val="single"/>
          <w:lang w:eastAsia="en-US"/>
        </w:rPr>
        <w:t xml:space="preserve">olitical </w:t>
      </w:r>
      <w:r w:rsidRPr="006C704C">
        <w:rPr>
          <w:rFonts w:eastAsiaTheme="minorHAnsi" w:cstheme="minorHAnsi"/>
          <w:b/>
          <w:iCs/>
          <w:highlight w:val="yellow"/>
          <w:u w:val="single"/>
          <w:lang w:eastAsia="en-US"/>
        </w:rPr>
        <w:t>c</w:t>
      </w:r>
      <w:r w:rsidRPr="006C704C">
        <w:rPr>
          <w:rFonts w:eastAsiaTheme="minorHAnsi" w:cstheme="minorHAnsi"/>
          <w:b/>
          <w:iCs/>
          <w:u w:val="single"/>
          <w:lang w:eastAsia="en-US"/>
        </w:rPr>
        <w:t xml:space="preserve">apital </w:t>
      </w:r>
      <w:r w:rsidRPr="006C704C">
        <w:rPr>
          <w:rFonts w:eastAsiaTheme="minorHAnsi" w:cstheme="minorHAnsi"/>
          <w:b/>
          <w:iCs/>
          <w:highlight w:val="yellow"/>
          <w:u w:val="single"/>
          <w:lang w:eastAsia="en-US"/>
        </w:rPr>
        <w:t>for the Taliban</w:t>
      </w:r>
      <w:r w:rsidRPr="006C704C">
        <w:rPr>
          <w:rFonts w:eastAsiaTheme="minorHAnsi" w:cstheme="minorHAnsi"/>
          <w:highlight w:val="yellow"/>
          <w:u w:val="single"/>
          <w:lang w:eastAsia="en-US"/>
        </w:rPr>
        <w:t xml:space="preserve"> and </w:t>
      </w:r>
      <w:r w:rsidRPr="006C704C">
        <w:rPr>
          <w:rFonts w:eastAsiaTheme="minorHAnsi" w:cstheme="minorHAnsi"/>
          <w:b/>
          <w:iCs/>
          <w:highlight w:val="yellow"/>
          <w:u w:val="single"/>
          <w:lang w:eastAsia="en-US"/>
        </w:rPr>
        <w:t>undermined counterinsurgency</w:t>
      </w:r>
      <w:r w:rsidRPr="006C704C">
        <w:rPr>
          <w:rFonts w:eastAsiaTheme="minorHAnsi" w:cstheme="minorHAnsi"/>
          <w:highlight w:val="yellow"/>
          <w:u w:val="single"/>
          <w:lang w:eastAsia="en-US"/>
        </w:rPr>
        <w:t xml:space="preserve">. They </w:t>
      </w:r>
      <w:r w:rsidRPr="006C704C">
        <w:rPr>
          <w:rFonts w:eastAsiaTheme="minorHAnsi" w:cstheme="minorHAnsi"/>
          <w:b/>
          <w:iCs/>
          <w:highlight w:val="yellow"/>
          <w:u w:val="single"/>
          <w:lang w:eastAsia="en-US"/>
        </w:rPr>
        <w:t>sparked</w:t>
      </w:r>
      <w:r w:rsidRPr="006C704C">
        <w:rPr>
          <w:rFonts w:eastAsiaTheme="minorHAnsi" w:cstheme="minorHAnsi"/>
          <w:b/>
          <w:iCs/>
          <w:u w:val="single"/>
          <w:lang w:eastAsia="en-US"/>
        </w:rPr>
        <w:t xml:space="preserve"> provincial </w:t>
      </w:r>
      <w:r w:rsidRPr="006C704C">
        <w:rPr>
          <w:rFonts w:eastAsiaTheme="minorHAnsi" w:cstheme="minorHAnsi"/>
          <w:b/>
          <w:iCs/>
          <w:highlight w:val="yellow"/>
          <w:u w:val="single"/>
          <w:lang w:eastAsia="en-US"/>
        </w:rPr>
        <w:t>revolts</w:t>
      </w:r>
      <w:r w:rsidRPr="006C704C">
        <w:rPr>
          <w:rFonts w:eastAsiaTheme="minorHAnsi" w:cstheme="minorHAnsi"/>
          <w:highlight w:val="yellow"/>
          <w:u w:val="single"/>
          <w:lang w:eastAsia="en-US"/>
        </w:rPr>
        <w:t xml:space="preserve">, </w:t>
      </w:r>
      <w:r w:rsidRPr="006C704C">
        <w:rPr>
          <w:rFonts w:eastAsiaTheme="minorHAnsi" w:cstheme="minorHAnsi"/>
          <w:b/>
          <w:iCs/>
          <w:highlight w:val="yellow"/>
          <w:u w:val="single"/>
          <w:lang w:eastAsia="en-US"/>
        </w:rPr>
        <w:t>alienated the rural population</w:t>
      </w:r>
      <w:r w:rsidRPr="006C704C">
        <w:rPr>
          <w:rFonts w:eastAsiaTheme="minorHAnsi" w:cstheme="minorHAnsi"/>
          <w:u w:val="single"/>
          <w:lang w:eastAsia="en-US"/>
        </w:rPr>
        <w:t xml:space="preserve"> from the Afghan government, </w:t>
      </w:r>
      <w:r w:rsidRPr="006C704C">
        <w:rPr>
          <w:rFonts w:eastAsiaTheme="minorHAnsi" w:cstheme="minorHAnsi"/>
          <w:highlight w:val="yellow"/>
          <w:u w:val="single"/>
          <w:lang w:eastAsia="en-US"/>
        </w:rPr>
        <w:t xml:space="preserve">and </w:t>
      </w:r>
      <w:r w:rsidRPr="006C704C">
        <w:rPr>
          <w:rFonts w:eastAsiaTheme="minorHAnsi" w:cstheme="minorHAnsi"/>
          <w:b/>
          <w:iCs/>
          <w:highlight w:val="yellow"/>
          <w:u w:val="single"/>
          <w:lang w:eastAsia="en-US"/>
        </w:rPr>
        <w:t>drove</w:t>
      </w:r>
      <w:r w:rsidRPr="006C704C">
        <w:rPr>
          <w:rFonts w:eastAsiaTheme="minorHAnsi" w:cstheme="minorHAnsi"/>
          <w:b/>
          <w:iCs/>
          <w:u w:val="single"/>
          <w:lang w:eastAsia="en-US"/>
        </w:rPr>
        <w:t xml:space="preserve"> the rural population </w:t>
      </w:r>
      <w:r w:rsidRPr="006C704C">
        <w:rPr>
          <w:rFonts w:eastAsiaTheme="minorHAnsi" w:cstheme="minorHAnsi"/>
          <w:b/>
          <w:iCs/>
          <w:highlight w:val="yellow"/>
          <w:u w:val="single"/>
          <w:lang w:eastAsia="en-US"/>
        </w:rPr>
        <w:t>into Taliban hands</w:t>
      </w:r>
      <w:r w:rsidRPr="006C704C">
        <w:rPr>
          <w:rFonts w:eastAsiaTheme="minorHAnsi" w:cstheme="minorHAnsi"/>
          <w:u w:val="single"/>
          <w:lang w:eastAsia="en-US"/>
        </w:rPr>
        <w:t>. The Taliban presented itself as a protector of the people’s poppies and cast the Afghan government and its international sponsors as apostates and infidels trying to kill the Afghan people with hunger</w:t>
      </w:r>
      <w:r w:rsidRPr="006C704C">
        <w:rPr>
          <w:rFonts w:eastAsiaTheme="minorHAnsi" w:cstheme="minorHAnsi"/>
          <w:sz w:val="16"/>
          <w:lang w:eastAsia="en-US"/>
        </w:rPr>
        <w:t>.</w:t>
      </w:r>
    </w:p>
    <w:p w14:paraId="5FEE99A3" w14:textId="77777777" w:rsidR="006C704C" w:rsidRPr="006C704C" w:rsidRDefault="006C704C" w:rsidP="006C704C">
      <w:pPr>
        <w:rPr>
          <w:rFonts w:eastAsiaTheme="minorHAnsi" w:cstheme="minorHAnsi"/>
          <w:sz w:val="16"/>
          <w:lang w:eastAsia="en-US"/>
        </w:rPr>
      </w:pPr>
      <w:r w:rsidRPr="006C704C">
        <w:rPr>
          <w:rFonts w:eastAsiaTheme="minorHAnsi" w:cstheme="minorHAnsi"/>
          <w:sz w:val="16"/>
          <w:lang w:eastAsia="en-US"/>
        </w:rPr>
        <w:t xml:space="preserve">The Obama administration’s decision to defund centrally-led eradication was a courageous break with U.S. counternarcotics dogma, and such a policy is still correct today. </w:t>
      </w:r>
      <w:r w:rsidRPr="006C704C">
        <w:rPr>
          <w:rFonts w:eastAsiaTheme="minorHAnsi" w:cstheme="minorHAnsi"/>
          <w:u w:val="single"/>
          <w:lang w:eastAsia="en-US"/>
        </w:rPr>
        <w:t xml:space="preserve">Aerial </w:t>
      </w:r>
      <w:r w:rsidRPr="006C704C">
        <w:rPr>
          <w:rFonts w:eastAsiaTheme="minorHAnsi" w:cstheme="minorHAnsi"/>
          <w:highlight w:val="yellow"/>
          <w:u w:val="single"/>
          <w:lang w:eastAsia="en-US"/>
        </w:rPr>
        <w:t>spraying</w:t>
      </w:r>
      <w:r w:rsidRPr="006C704C">
        <w:rPr>
          <w:rFonts w:eastAsiaTheme="minorHAnsi" w:cstheme="minorHAnsi"/>
          <w:u w:val="single"/>
          <w:lang w:eastAsia="en-US"/>
        </w:rPr>
        <w:t xml:space="preserve"> would be the only way to do any large-scale eradication</w:t>
      </w:r>
      <w:r w:rsidRPr="006C704C">
        <w:rPr>
          <w:rFonts w:eastAsiaTheme="minorHAnsi" w:cstheme="minorHAnsi"/>
          <w:sz w:val="16"/>
          <w:lang w:eastAsia="en-US"/>
        </w:rPr>
        <w:t xml:space="preserve"> since manual eradication teams have been attacked. </w:t>
      </w:r>
      <w:r w:rsidRPr="006C704C">
        <w:rPr>
          <w:rFonts w:eastAsiaTheme="minorHAnsi" w:cstheme="minorHAnsi"/>
          <w:u w:val="single"/>
          <w:lang w:eastAsia="en-US"/>
        </w:rPr>
        <w:t xml:space="preserve">That </w:t>
      </w:r>
      <w:r w:rsidRPr="006C704C">
        <w:rPr>
          <w:rFonts w:eastAsiaTheme="minorHAnsi" w:cstheme="minorHAnsi"/>
          <w:highlight w:val="yellow"/>
          <w:u w:val="single"/>
          <w:lang w:eastAsia="en-US"/>
        </w:rPr>
        <w:t xml:space="preserve">would be </w:t>
      </w:r>
      <w:r w:rsidRPr="006C704C">
        <w:rPr>
          <w:rFonts w:eastAsiaTheme="minorHAnsi" w:cstheme="minorHAnsi"/>
          <w:b/>
          <w:iCs/>
          <w:highlight w:val="yellow"/>
          <w:u w:val="single"/>
          <w:lang w:eastAsia="en-US"/>
        </w:rPr>
        <w:t>disastrous</w:t>
      </w:r>
      <w:r w:rsidRPr="006C704C">
        <w:rPr>
          <w:rFonts w:eastAsiaTheme="minorHAnsi" w:cstheme="minorHAnsi"/>
          <w:u w:val="single"/>
          <w:lang w:eastAsia="en-US"/>
        </w:rPr>
        <w:t xml:space="preserve"> from the counterinsurgency perspective, since </w:t>
      </w:r>
      <w:r w:rsidRPr="006C704C">
        <w:rPr>
          <w:rFonts w:eastAsiaTheme="minorHAnsi" w:cstheme="minorHAnsi"/>
          <w:highlight w:val="yellow"/>
          <w:u w:val="single"/>
          <w:lang w:eastAsia="en-US"/>
        </w:rPr>
        <w:t xml:space="preserve">it would </w:t>
      </w:r>
      <w:r w:rsidRPr="006C704C">
        <w:rPr>
          <w:rFonts w:eastAsiaTheme="minorHAnsi" w:cstheme="minorHAnsi"/>
          <w:b/>
          <w:iCs/>
          <w:highlight w:val="yellow"/>
          <w:u w:val="single"/>
          <w:lang w:eastAsia="en-US"/>
        </w:rPr>
        <w:t>cement</w:t>
      </w:r>
      <w:r w:rsidRPr="006C704C">
        <w:rPr>
          <w:rFonts w:eastAsiaTheme="minorHAnsi" w:cstheme="minorHAnsi"/>
          <w:highlight w:val="yellow"/>
          <w:u w:val="single"/>
          <w:lang w:eastAsia="en-US"/>
        </w:rPr>
        <w:t xml:space="preserve"> the Taliban</w:t>
      </w:r>
      <w:r w:rsidRPr="006C704C">
        <w:rPr>
          <w:rFonts w:eastAsiaTheme="minorHAnsi" w:cstheme="minorHAnsi"/>
          <w:u w:val="single"/>
          <w:lang w:eastAsia="en-US"/>
        </w:rPr>
        <w:t xml:space="preserve">’s political capital </w:t>
      </w:r>
      <w:r w:rsidRPr="006C704C">
        <w:rPr>
          <w:rFonts w:eastAsiaTheme="minorHAnsi" w:cstheme="minorHAnsi"/>
          <w:highlight w:val="yellow"/>
          <w:u w:val="single"/>
          <w:lang w:eastAsia="en-US"/>
        </w:rPr>
        <w:t>rather than bankrupt</w:t>
      </w:r>
      <w:r w:rsidRPr="006C704C">
        <w:rPr>
          <w:rFonts w:eastAsiaTheme="minorHAnsi" w:cstheme="minorHAnsi"/>
          <w:u w:val="single"/>
          <w:lang w:eastAsia="en-US"/>
        </w:rPr>
        <w:t xml:space="preserve">ing </w:t>
      </w:r>
      <w:r w:rsidRPr="006C704C">
        <w:rPr>
          <w:rFonts w:eastAsiaTheme="minorHAnsi" w:cstheme="minorHAnsi"/>
          <w:highlight w:val="yellow"/>
          <w:u w:val="single"/>
          <w:lang w:eastAsia="en-US"/>
        </w:rPr>
        <w:t>it</w:t>
      </w:r>
      <w:r w:rsidRPr="006C704C">
        <w:rPr>
          <w:rFonts w:eastAsiaTheme="minorHAnsi" w:cstheme="minorHAnsi"/>
          <w:sz w:val="16"/>
          <w:lang w:eastAsia="en-US"/>
        </w:rPr>
        <w:t>. Eradication never bankrupted insurgents anywhere, not even in Colombia. Nor is it sustainable without an end to conflict.</w:t>
      </w:r>
    </w:p>
    <w:p w14:paraId="5F88D921" w14:textId="77777777" w:rsidR="006C704C" w:rsidRPr="006C704C" w:rsidRDefault="006C704C" w:rsidP="006C704C">
      <w:pPr>
        <w:keepNext/>
        <w:keepLines/>
        <w:spacing w:before="40" w:after="0"/>
        <w:outlineLvl w:val="3"/>
        <w:rPr>
          <w:rFonts w:eastAsiaTheme="majorEastAsia" w:cstheme="minorHAnsi"/>
          <w:b/>
          <w:iCs/>
          <w:sz w:val="26"/>
          <w:lang w:eastAsia="en-US"/>
        </w:rPr>
      </w:pPr>
      <w:r w:rsidRPr="006C704C">
        <w:rPr>
          <w:rFonts w:eastAsiaTheme="majorEastAsia" w:cstheme="minorHAnsi"/>
          <w:b/>
          <w:iCs/>
          <w:sz w:val="26"/>
          <w:lang w:eastAsia="en-US"/>
        </w:rPr>
        <w:t xml:space="preserve">Global nuclear war </w:t>
      </w:r>
    </w:p>
    <w:p w14:paraId="1FFEBBCE" w14:textId="77777777" w:rsidR="006C704C" w:rsidRPr="006C704C" w:rsidRDefault="006C704C" w:rsidP="006C704C">
      <w:pPr>
        <w:rPr>
          <w:rFonts w:eastAsiaTheme="minorHAnsi" w:cstheme="minorHAnsi"/>
          <w:sz w:val="16"/>
          <w:lang w:eastAsia="en-US"/>
        </w:rPr>
      </w:pPr>
      <w:r w:rsidRPr="006C704C">
        <w:rPr>
          <w:rFonts w:eastAsiaTheme="minorHAnsi" w:cstheme="minorHAnsi"/>
          <w:lang w:eastAsia="en-US"/>
        </w:rPr>
        <w:t xml:space="preserve">Caroline </w:t>
      </w:r>
      <w:r w:rsidRPr="006C704C">
        <w:rPr>
          <w:rFonts w:eastAsiaTheme="minorHAnsi" w:cstheme="minorHAnsi"/>
          <w:b/>
          <w:bCs/>
          <w:sz w:val="26"/>
          <w:lang w:eastAsia="en-US"/>
        </w:rPr>
        <w:t>Wadhams 14</w:t>
      </w:r>
      <w:r w:rsidRPr="006C704C">
        <w:rPr>
          <w:rFonts w:eastAsiaTheme="minorHAnsi" w:cstheme="minorHAnsi"/>
          <w:lang w:eastAsia="en-US"/>
        </w:rPr>
        <w:t xml:space="preserve">, Senior Fellow at the Center for American Progress, Senior Advisor in the Office of the Quadrennial Diplomacy and Development Review (QDDR) in the Department of State, “Afghans Find Their Way”, Center American Progress, 3/14/2014, </w:t>
      </w:r>
      <w:hyperlink r:id="rId42" w:history="1">
        <w:r w:rsidRPr="006C704C">
          <w:rPr>
            <w:rFonts w:eastAsiaTheme="minorHAnsi" w:cstheme="minorHAnsi"/>
            <w:sz w:val="16"/>
            <w:lang w:eastAsia="en-US"/>
          </w:rPr>
          <w:t>https://www.americanprogress.org/issues/security/report/2014/03/10/85598/afghans-find-their-way/</w:t>
        </w:r>
      </w:hyperlink>
    </w:p>
    <w:p w14:paraId="0A778822" w14:textId="77777777" w:rsidR="006C704C" w:rsidRPr="006C704C" w:rsidRDefault="006C704C" w:rsidP="006C704C">
      <w:pPr>
        <w:rPr>
          <w:rFonts w:eastAsiaTheme="minorHAnsi" w:cstheme="minorHAnsi"/>
          <w:sz w:val="16"/>
          <w:lang w:eastAsia="en-US"/>
        </w:rPr>
      </w:pPr>
      <w:r w:rsidRPr="006C704C">
        <w:rPr>
          <w:rFonts w:eastAsiaTheme="minorHAnsi" w:cstheme="minorHAnsi"/>
          <w:sz w:val="16"/>
          <w:lang w:eastAsia="en-US"/>
        </w:rPr>
        <w:t xml:space="preserve">Both unifying and centrifugal forces exist simultaneously in Afghanistan, and which forces will prove stronger as international troops draw down remains unknown. Based on consultations with Afghan civil society members; Afghan and international governmental officials; members of the Afghan National Security Forces, or ANSF; and NATO-ISAF officials in Afghanistan and the United States, </w:t>
      </w:r>
      <w:r w:rsidRPr="006C704C">
        <w:rPr>
          <w:rFonts w:eastAsiaTheme="minorHAnsi" w:cstheme="minorHAnsi"/>
          <w:u w:val="single"/>
          <w:lang w:eastAsia="en-US"/>
        </w:rPr>
        <w:t>it is clear</w:t>
      </w:r>
      <w:r w:rsidRPr="006C704C">
        <w:rPr>
          <w:rFonts w:eastAsiaTheme="minorHAnsi" w:cstheme="minorHAnsi"/>
          <w:sz w:val="16"/>
          <w:lang w:eastAsia="en-US"/>
        </w:rPr>
        <w:t xml:space="preserve"> that </w:t>
      </w:r>
      <w:r w:rsidRPr="006C704C">
        <w:rPr>
          <w:rFonts w:eastAsiaTheme="minorHAnsi" w:cstheme="minorHAnsi"/>
          <w:u w:val="single"/>
          <w:lang w:eastAsia="en-US"/>
        </w:rPr>
        <w:t xml:space="preserve">unifying forces in </w:t>
      </w:r>
      <w:r w:rsidRPr="006C704C">
        <w:rPr>
          <w:rFonts w:eastAsiaTheme="minorHAnsi" w:cstheme="minorHAnsi"/>
          <w:highlight w:val="yellow"/>
          <w:u w:val="single"/>
          <w:lang w:eastAsia="en-US"/>
        </w:rPr>
        <w:t>Afghanistan</w:t>
      </w:r>
      <w:r w:rsidRPr="006C704C">
        <w:rPr>
          <w:rFonts w:eastAsiaTheme="minorHAnsi" w:cstheme="minorHAnsi"/>
          <w:u w:val="single"/>
          <w:lang w:eastAsia="en-US"/>
        </w:rPr>
        <w:t xml:space="preserve"> have strengthened</w:t>
      </w:r>
      <w:r w:rsidRPr="006C704C">
        <w:rPr>
          <w:rFonts w:eastAsiaTheme="minorHAnsi" w:cstheme="minorHAnsi"/>
          <w:sz w:val="16"/>
          <w:lang w:eastAsia="en-US"/>
        </w:rPr>
        <w:t xml:space="preserve"> since 2001 </w:t>
      </w:r>
      <w:r w:rsidRPr="006C704C">
        <w:rPr>
          <w:rFonts w:eastAsiaTheme="minorHAnsi" w:cstheme="minorHAnsi"/>
          <w:u w:val="single"/>
          <w:lang w:eastAsia="en-US"/>
        </w:rPr>
        <w:t xml:space="preserve">and </w:t>
      </w:r>
      <w:r w:rsidRPr="006C704C">
        <w:rPr>
          <w:rFonts w:eastAsiaTheme="minorHAnsi" w:cstheme="minorHAnsi"/>
          <w:b/>
          <w:iCs/>
          <w:highlight w:val="yellow"/>
          <w:u w:val="single"/>
          <w:lang w:eastAsia="en-US"/>
        </w:rPr>
        <w:t>may</w:t>
      </w:r>
      <w:r w:rsidRPr="006C704C">
        <w:rPr>
          <w:rFonts w:eastAsiaTheme="minorHAnsi" w:cstheme="minorHAnsi"/>
          <w:b/>
          <w:iCs/>
          <w:u w:val="single"/>
          <w:lang w:eastAsia="en-US"/>
        </w:rPr>
        <w:t xml:space="preserve"> be able to prevent a </w:t>
      </w:r>
      <w:r w:rsidRPr="006C704C">
        <w:rPr>
          <w:rFonts w:eastAsiaTheme="minorHAnsi" w:cstheme="minorHAnsi"/>
          <w:b/>
          <w:iCs/>
          <w:highlight w:val="yellow"/>
          <w:u w:val="single"/>
          <w:lang w:eastAsia="en-US"/>
        </w:rPr>
        <w:t>return to</w:t>
      </w:r>
      <w:r w:rsidRPr="006C704C">
        <w:rPr>
          <w:rFonts w:eastAsiaTheme="minorHAnsi" w:cstheme="minorHAnsi"/>
          <w:b/>
          <w:iCs/>
          <w:u w:val="single"/>
          <w:lang w:eastAsia="en-US"/>
        </w:rPr>
        <w:t xml:space="preserve"> an </w:t>
      </w:r>
      <w:r w:rsidRPr="006C704C">
        <w:rPr>
          <w:rFonts w:eastAsiaTheme="minorHAnsi" w:cstheme="minorHAnsi"/>
          <w:b/>
          <w:iCs/>
          <w:highlight w:val="yellow"/>
          <w:u w:val="single"/>
          <w:lang w:eastAsia="en-US"/>
        </w:rPr>
        <w:t>expanded civil war</w:t>
      </w:r>
      <w:r w:rsidRPr="006C704C">
        <w:rPr>
          <w:rFonts w:eastAsiaTheme="minorHAnsi" w:cstheme="minorHAnsi"/>
          <w:u w:val="single"/>
          <w:lang w:eastAsia="en-US"/>
        </w:rPr>
        <w:t>. These unifying forces</w:t>
      </w:r>
      <w:r w:rsidRPr="006C704C">
        <w:rPr>
          <w:rFonts w:eastAsiaTheme="minorHAnsi" w:cstheme="minorHAnsi"/>
          <w:sz w:val="16"/>
          <w:lang w:eastAsia="en-US"/>
        </w:rPr>
        <w:t xml:space="preserve"> are Afghans who </w:t>
      </w:r>
      <w:r w:rsidRPr="006C704C">
        <w:rPr>
          <w:rFonts w:eastAsiaTheme="minorHAnsi" w:cstheme="minorHAnsi"/>
          <w:u w:val="single"/>
          <w:lang w:eastAsia="en-US"/>
        </w:rPr>
        <w:t>have become stakeholders in the current political system</w:t>
      </w:r>
      <w:r w:rsidRPr="006C704C">
        <w:rPr>
          <w:rFonts w:eastAsiaTheme="minorHAnsi" w:cstheme="minorHAnsi"/>
          <w:sz w:val="16"/>
          <w:lang w:eastAsia="en-US"/>
        </w:rPr>
        <w:t>. They include young people, the media, many Afghan women and representatives of organized Afghan women’s groups, traditional leaders and new civil society groups, Afghan government officials, and members of the Afghan National Security Forces. They wish to build upon and improve the current system, rather than overthrow it and begin anew.</w:t>
      </w:r>
    </w:p>
    <w:p w14:paraId="26AE3FF8" w14:textId="77777777" w:rsidR="006C704C" w:rsidRPr="006C704C" w:rsidRDefault="006C704C" w:rsidP="006C704C">
      <w:pPr>
        <w:rPr>
          <w:rFonts w:eastAsiaTheme="minorHAnsi" w:cstheme="minorHAnsi"/>
          <w:sz w:val="16"/>
          <w:lang w:eastAsia="en-US"/>
        </w:rPr>
      </w:pPr>
      <w:r w:rsidRPr="006C704C">
        <w:rPr>
          <w:rFonts w:eastAsiaTheme="minorHAnsi" w:cstheme="minorHAnsi"/>
          <w:u w:val="single"/>
          <w:lang w:eastAsia="en-US"/>
        </w:rPr>
        <w:t>Afghanistan’s stability remains in the national security interest of the U</w:t>
      </w:r>
      <w:r w:rsidRPr="006C704C">
        <w:rPr>
          <w:rFonts w:eastAsiaTheme="minorHAnsi" w:cstheme="minorHAnsi"/>
          <w:sz w:val="16"/>
          <w:lang w:eastAsia="en-US"/>
        </w:rPr>
        <w:t xml:space="preserve">nited </w:t>
      </w:r>
      <w:r w:rsidRPr="006C704C">
        <w:rPr>
          <w:rFonts w:eastAsiaTheme="minorHAnsi" w:cstheme="minorHAnsi"/>
          <w:u w:val="single"/>
          <w:lang w:eastAsia="en-US"/>
        </w:rPr>
        <w:t>S</w:t>
      </w:r>
      <w:r w:rsidRPr="006C704C">
        <w:rPr>
          <w:rFonts w:eastAsiaTheme="minorHAnsi" w:cstheme="minorHAnsi"/>
          <w:sz w:val="16"/>
          <w:lang w:eastAsia="en-US"/>
        </w:rPr>
        <w:t xml:space="preserve">tates. </w:t>
      </w:r>
      <w:r w:rsidRPr="006C704C">
        <w:rPr>
          <w:rFonts w:eastAsiaTheme="minorHAnsi" w:cstheme="minorHAnsi"/>
          <w:highlight w:val="yellow"/>
          <w:u w:val="single"/>
          <w:lang w:eastAsia="en-US"/>
        </w:rPr>
        <w:t>Expanded conflict</w:t>
      </w:r>
      <w:r w:rsidRPr="006C704C">
        <w:rPr>
          <w:rFonts w:eastAsiaTheme="minorHAnsi" w:cstheme="minorHAnsi"/>
          <w:sz w:val="16"/>
          <w:lang w:eastAsia="en-US"/>
        </w:rPr>
        <w:t xml:space="preserve"> in Afghanistan </w:t>
      </w:r>
      <w:r w:rsidRPr="006C704C">
        <w:rPr>
          <w:rFonts w:eastAsiaTheme="minorHAnsi" w:cstheme="minorHAnsi"/>
          <w:u w:val="single"/>
          <w:lang w:eastAsia="en-US"/>
        </w:rPr>
        <w:t>has the potential to not only reverse numerous developmental gains for Afghans but also to</w:t>
      </w:r>
      <w:r w:rsidRPr="006C704C">
        <w:rPr>
          <w:rFonts w:eastAsiaTheme="minorHAnsi" w:cstheme="minorHAnsi"/>
          <w:sz w:val="16"/>
          <w:lang w:eastAsia="en-US"/>
        </w:rPr>
        <w:t xml:space="preserve"> </w:t>
      </w:r>
      <w:r w:rsidRPr="006C704C">
        <w:rPr>
          <w:rFonts w:eastAsiaTheme="minorHAnsi" w:cstheme="minorHAnsi"/>
          <w:b/>
          <w:iCs/>
          <w:highlight w:val="yellow"/>
          <w:u w:val="single"/>
          <w:lang w:eastAsia="en-US"/>
        </w:rPr>
        <w:t>spill over into nuclear</w:t>
      </w:r>
      <w:r w:rsidRPr="006C704C">
        <w:rPr>
          <w:rFonts w:eastAsiaTheme="minorHAnsi" w:cstheme="minorHAnsi"/>
          <w:b/>
          <w:iCs/>
          <w:u w:val="single"/>
          <w:lang w:eastAsia="en-US"/>
        </w:rPr>
        <w:t xml:space="preserve">-armed </w:t>
      </w:r>
      <w:r w:rsidRPr="006C704C">
        <w:rPr>
          <w:rFonts w:eastAsiaTheme="minorHAnsi" w:cstheme="minorHAnsi"/>
          <w:b/>
          <w:iCs/>
          <w:highlight w:val="yellow"/>
          <w:u w:val="single"/>
          <w:lang w:eastAsia="en-US"/>
        </w:rPr>
        <w:t>Pakistan and throughout the region</w:t>
      </w:r>
      <w:r w:rsidRPr="006C704C">
        <w:rPr>
          <w:rFonts w:eastAsiaTheme="minorHAnsi" w:cstheme="minorHAnsi"/>
          <w:highlight w:val="yellow"/>
          <w:u w:val="single"/>
          <w:lang w:eastAsia="en-US"/>
        </w:rPr>
        <w:t>. Insecurity</w:t>
      </w:r>
      <w:r w:rsidRPr="006C704C">
        <w:rPr>
          <w:rFonts w:eastAsiaTheme="minorHAnsi" w:cstheme="minorHAnsi"/>
          <w:sz w:val="16"/>
          <w:lang w:eastAsia="en-US"/>
        </w:rPr>
        <w:t xml:space="preserve"> in Afghanistan could </w:t>
      </w:r>
      <w:r w:rsidRPr="006C704C">
        <w:rPr>
          <w:rFonts w:eastAsiaTheme="minorHAnsi" w:cstheme="minorHAnsi"/>
          <w:u w:val="single"/>
          <w:lang w:eastAsia="en-US"/>
        </w:rPr>
        <w:t>drive refugees</w:t>
      </w:r>
      <w:r w:rsidRPr="006C704C">
        <w:rPr>
          <w:rFonts w:eastAsiaTheme="minorHAnsi" w:cstheme="minorHAnsi"/>
          <w:sz w:val="16"/>
          <w:lang w:eastAsia="en-US"/>
        </w:rPr>
        <w:t xml:space="preserve"> across Afghanistan’s borders </w:t>
      </w:r>
      <w:r w:rsidRPr="006C704C">
        <w:rPr>
          <w:rFonts w:eastAsiaTheme="minorHAnsi" w:cstheme="minorHAnsi"/>
          <w:u w:val="single"/>
          <w:lang w:eastAsia="en-US"/>
        </w:rPr>
        <w:t xml:space="preserve">and </w:t>
      </w:r>
      <w:r w:rsidRPr="006C704C">
        <w:rPr>
          <w:rFonts w:eastAsiaTheme="minorHAnsi" w:cstheme="minorHAnsi"/>
          <w:b/>
          <w:iCs/>
          <w:highlight w:val="yellow"/>
          <w:u w:val="single"/>
          <w:lang w:eastAsia="en-US"/>
        </w:rPr>
        <w:t>enable violent</w:t>
      </w:r>
      <w:r w:rsidRPr="006C704C">
        <w:rPr>
          <w:rFonts w:eastAsiaTheme="minorHAnsi" w:cstheme="minorHAnsi"/>
          <w:b/>
          <w:iCs/>
          <w:u w:val="single"/>
          <w:lang w:eastAsia="en-US"/>
        </w:rPr>
        <w:t xml:space="preserve"> militant </w:t>
      </w:r>
      <w:r w:rsidRPr="006C704C">
        <w:rPr>
          <w:rFonts w:eastAsiaTheme="minorHAnsi" w:cstheme="minorHAnsi"/>
          <w:b/>
          <w:iCs/>
          <w:highlight w:val="yellow"/>
          <w:u w:val="single"/>
          <w:lang w:eastAsia="en-US"/>
        </w:rPr>
        <w:t>groups</w:t>
      </w:r>
      <w:r w:rsidRPr="006C704C">
        <w:rPr>
          <w:rFonts w:eastAsiaTheme="minorHAnsi" w:cstheme="minorHAnsi"/>
          <w:sz w:val="16"/>
          <w:lang w:eastAsia="en-US"/>
        </w:rPr>
        <w:t xml:space="preserve"> to flourish, </w:t>
      </w:r>
      <w:r w:rsidRPr="006C704C">
        <w:rPr>
          <w:rFonts w:eastAsiaTheme="minorHAnsi" w:cstheme="minorHAnsi"/>
          <w:u w:val="single"/>
          <w:lang w:eastAsia="en-US"/>
        </w:rPr>
        <w:t xml:space="preserve">including Al Qaeda-affiliated groups, </w:t>
      </w:r>
      <w:r w:rsidRPr="006C704C">
        <w:rPr>
          <w:rFonts w:eastAsiaTheme="minorHAnsi" w:cstheme="minorHAnsi"/>
          <w:highlight w:val="yellow"/>
          <w:u w:val="single"/>
          <w:lang w:eastAsia="en-US"/>
        </w:rPr>
        <w:t>placing strains</w:t>
      </w:r>
      <w:r w:rsidRPr="006C704C">
        <w:rPr>
          <w:rFonts w:eastAsiaTheme="minorHAnsi" w:cstheme="minorHAnsi"/>
          <w:u w:val="single"/>
          <w:lang w:eastAsia="en-US"/>
        </w:rPr>
        <w:t xml:space="preserve"> on Afghanistan’s neighbors. As in the past, </w:t>
      </w:r>
      <w:r w:rsidRPr="006C704C">
        <w:rPr>
          <w:rFonts w:eastAsiaTheme="minorHAnsi" w:cstheme="minorHAnsi"/>
          <w:highlight w:val="yellow"/>
          <w:u w:val="single"/>
          <w:lang w:eastAsia="en-US"/>
        </w:rPr>
        <w:t>regional countries</w:t>
      </w:r>
      <w:r w:rsidRPr="006C704C">
        <w:rPr>
          <w:rFonts w:eastAsiaTheme="minorHAnsi" w:cstheme="minorHAnsi"/>
          <w:u w:val="single"/>
          <w:lang w:eastAsia="en-US"/>
        </w:rPr>
        <w:t>—</w:t>
      </w:r>
      <w:r w:rsidRPr="006C704C">
        <w:rPr>
          <w:rFonts w:eastAsiaTheme="minorHAnsi" w:cstheme="minorHAnsi"/>
          <w:b/>
          <w:iCs/>
          <w:u w:val="single"/>
          <w:lang w:eastAsia="en-US"/>
        </w:rPr>
        <w:t xml:space="preserve">including </w:t>
      </w:r>
      <w:r w:rsidRPr="006C704C">
        <w:rPr>
          <w:rFonts w:eastAsiaTheme="minorHAnsi" w:cstheme="minorHAnsi"/>
          <w:b/>
          <w:iCs/>
          <w:highlight w:val="yellow"/>
          <w:u w:val="single"/>
          <w:lang w:eastAsia="en-US"/>
        </w:rPr>
        <w:t>India</w:t>
      </w:r>
      <w:r w:rsidRPr="006C704C">
        <w:rPr>
          <w:rFonts w:eastAsiaTheme="minorHAnsi" w:cstheme="minorHAnsi"/>
          <w:b/>
          <w:iCs/>
          <w:u w:val="single"/>
          <w:lang w:eastAsia="en-US"/>
        </w:rPr>
        <w:t xml:space="preserve">, Pakistan, </w:t>
      </w:r>
      <w:r w:rsidRPr="006C704C">
        <w:rPr>
          <w:rFonts w:eastAsiaTheme="minorHAnsi" w:cstheme="minorHAnsi"/>
          <w:b/>
          <w:iCs/>
          <w:highlight w:val="yellow"/>
          <w:u w:val="single"/>
          <w:lang w:eastAsia="en-US"/>
        </w:rPr>
        <w:t>Russia, and Iran</w:t>
      </w:r>
      <w:r w:rsidRPr="006C704C">
        <w:rPr>
          <w:rFonts w:eastAsiaTheme="minorHAnsi" w:cstheme="minorHAnsi"/>
          <w:u w:val="single"/>
          <w:lang w:eastAsia="en-US"/>
        </w:rPr>
        <w:t>—</w:t>
      </w:r>
      <w:r w:rsidRPr="006C704C">
        <w:rPr>
          <w:rFonts w:eastAsiaTheme="minorHAnsi" w:cstheme="minorHAnsi"/>
          <w:highlight w:val="yellow"/>
          <w:u w:val="single"/>
          <w:lang w:eastAsia="en-US"/>
        </w:rPr>
        <w:t>may</w:t>
      </w:r>
      <w:r w:rsidRPr="006C704C">
        <w:rPr>
          <w:rFonts w:eastAsiaTheme="minorHAnsi" w:cstheme="minorHAnsi"/>
          <w:u w:val="single"/>
          <w:lang w:eastAsia="en-US"/>
        </w:rPr>
        <w:t xml:space="preserve"> decide to </w:t>
      </w:r>
      <w:r w:rsidRPr="006C704C">
        <w:rPr>
          <w:rFonts w:eastAsiaTheme="minorHAnsi" w:cstheme="minorHAnsi"/>
          <w:highlight w:val="yellow"/>
          <w:u w:val="single"/>
          <w:lang w:eastAsia="en-US"/>
        </w:rPr>
        <w:t>back</w:t>
      </w:r>
      <w:r w:rsidRPr="006C704C">
        <w:rPr>
          <w:rFonts w:eastAsiaTheme="minorHAnsi" w:cstheme="minorHAnsi"/>
          <w:u w:val="single"/>
          <w:lang w:eastAsia="en-US"/>
        </w:rPr>
        <w:t xml:space="preserve"> their respective </w:t>
      </w:r>
      <w:r w:rsidRPr="006C704C">
        <w:rPr>
          <w:rFonts w:eastAsiaTheme="minorHAnsi" w:cstheme="minorHAnsi"/>
          <w:b/>
          <w:iCs/>
          <w:highlight w:val="yellow"/>
          <w:u w:val="single"/>
          <w:lang w:eastAsia="en-US"/>
        </w:rPr>
        <w:t>proxies</w:t>
      </w:r>
      <w:r w:rsidRPr="006C704C">
        <w:rPr>
          <w:rFonts w:eastAsiaTheme="minorHAnsi" w:cstheme="minorHAnsi"/>
          <w:sz w:val="16"/>
          <w:lang w:eastAsia="en-US"/>
        </w:rPr>
        <w:t xml:space="preserve">, thereby </w:t>
      </w:r>
      <w:r w:rsidRPr="006C704C">
        <w:rPr>
          <w:rFonts w:eastAsiaTheme="minorHAnsi" w:cstheme="minorHAnsi"/>
          <w:highlight w:val="yellow"/>
          <w:u w:val="single"/>
          <w:lang w:eastAsia="en-US"/>
        </w:rPr>
        <w:t>leading to</w:t>
      </w:r>
      <w:r w:rsidRPr="006C704C">
        <w:rPr>
          <w:rFonts w:eastAsiaTheme="minorHAnsi" w:cstheme="minorHAnsi"/>
          <w:u w:val="single"/>
          <w:lang w:eastAsia="en-US"/>
        </w:rPr>
        <w:t xml:space="preserve"> Afghanistan’s </w:t>
      </w:r>
      <w:r w:rsidRPr="006C704C">
        <w:rPr>
          <w:rFonts w:eastAsiaTheme="minorHAnsi" w:cstheme="minorHAnsi"/>
          <w:b/>
          <w:iCs/>
          <w:highlight w:val="yellow"/>
          <w:u w:val="single"/>
          <w:lang w:eastAsia="en-US"/>
        </w:rPr>
        <w:t>further</w:t>
      </w:r>
      <w:r w:rsidRPr="006C704C">
        <w:rPr>
          <w:rFonts w:eastAsiaTheme="minorHAnsi" w:cstheme="minorHAnsi"/>
          <w:b/>
          <w:iCs/>
          <w:u w:val="single"/>
          <w:lang w:eastAsia="en-US"/>
        </w:rPr>
        <w:t xml:space="preserve"> fragmentation and </w:t>
      </w:r>
      <w:r w:rsidRPr="006C704C">
        <w:rPr>
          <w:rFonts w:eastAsiaTheme="minorHAnsi" w:cstheme="minorHAnsi"/>
          <w:b/>
          <w:iCs/>
          <w:highlight w:val="yellow"/>
          <w:u w:val="single"/>
          <w:lang w:eastAsia="en-US"/>
        </w:rPr>
        <w:t>tensions</w:t>
      </w:r>
      <w:r w:rsidRPr="006C704C">
        <w:rPr>
          <w:rFonts w:eastAsiaTheme="minorHAnsi" w:cstheme="minorHAnsi"/>
          <w:b/>
          <w:iCs/>
          <w:u w:val="single"/>
          <w:lang w:eastAsia="en-US"/>
        </w:rPr>
        <w:t xml:space="preserve"> among countries</w:t>
      </w:r>
      <w:r w:rsidRPr="006C704C">
        <w:rPr>
          <w:rFonts w:eastAsiaTheme="minorHAnsi" w:cstheme="minorHAnsi"/>
          <w:sz w:val="16"/>
          <w:lang w:eastAsia="en-US"/>
        </w:rPr>
        <w:t>.</w:t>
      </w:r>
    </w:p>
    <w:p w14:paraId="05D8C8BE" w14:textId="77777777" w:rsidR="006C704C" w:rsidRPr="006C704C" w:rsidRDefault="006C704C" w:rsidP="006C704C">
      <w:pPr>
        <w:rPr>
          <w:rFonts w:ascii="Calibri" w:eastAsia="Calibri" w:hAnsi="Calibri" w:cs="Calibri"/>
          <w:lang w:eastAsia="en-US"/>
        </w:rPr>
      </w:pPr>
    </w:p>
    <w:p w14:paraId="6899C49D" w14:textId="77777777" w:rsidR="002A4672" w:rsidRDefault="002A4672"/>
    <w:sectPr w:rsidR="002A4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Roboto">
    <w:altName w:val="Roboto"/>
    <w:charset w:val="00"/>
    <w:family w:val="auto"/>
    <w:pitch w:val="variable"/>
    <w:sig w:usb0="E00002FF" w:usb1="5000205B" w:usb2="0000002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B83552"/>
    <w:multiLevelType w:val="hybridMultilevel"/>
    <w:tmpl w:val="81A28962"/>
    <w:lvl w:ilvl="0" w:tplc="5DC824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6766671">
    <w:abstractNumId w:val="9"/>
  </w:num>
  <w:num w:numId="2" w16cid:durableId="192807023">
    <w:abstractNumId w:val="7"/>
  </w:num>
  <w:num w:numId="3" w16cid:durableId="1069233943">
    <w:abstractNumId w:val="6"/>
  </w:num>
  <w:num w:numId="4" w16cid:durableId="567957749">
    <w:abstractNumId w:val="5"/>
  </w:num>
  <w:num w:numId="5" w16cid:durableId="2048411823">
    <w:abstractNumId w:val="4"/>
  </w:num>
  <w:num w:numId="6" w16cid:durableId="465858829">
    <w:abstractNumId w:val="8"/>
  </w:num>
  <w:num w:numId="7" w16cid:durableId="1213494849">
    <w:abstractNumId w:val="3"/>
  </w:num>
  <w:num w:numId="8" w16cid:durableId="1892037121">
    <w:abstractNumId w:val="2"/>
  </w:num>
  <w:num w:numId="9" w16cid:durableId="250546826">
    <w:abstractNumId w:val="1"/>
  </w:num>
  <w:num w:numId="10" w16cid:durableId="1957591718">
    <w:abstractNumId w:val="0"/>
  </w:num>
  <w:num w:numId="11" w16cid:durableId="2038579801">
    <w:abstractNumId w:val="10"/>
  </w:num>
  <w:num w:numId="12" w16cid:durableId="4330192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04C"/>
    <w:rsid w:val="002A4672"/>
    <w:rsid w:val="006C7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B802E"/>
  <w15:chartTrackingRefBased/>
  <w15:docId w15:val="{E5C37F73-4CD6-4885-AB83-713B559CB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6C70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6C704C"/>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6C704C"/>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
    <w:basedOn w:val="Normal"/>
    <w:next w:val="Normal"/>
    <w:link w:val="Heading4Char"/>
    <w:uiPriority w:val="3"/>
    <w:unhideWhenUsed/>
    <w:qFormat/>
    <w:rsid w:val="006C704C"/>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C704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6C704C"/>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6C704C"/>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6C704C"/>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6C704C"/>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Emphasis1"/>
    <w:uiPriority w:val="7"/>
    <w:qFormat/>
    <w:rsid w:val="006C704C"/>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C704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6C704C"/>
    <w:rPr>
      <w:b w:val="0"/>
      <w:sz w:val="22"/>
      <w:u w:val="single"/>
    </w:rPr>
  </w:style>
  <w:style w:type="character" w:styleId="Hyperlink">
    <w:name w:val="Hyperlink"/>
    <w:basedOn w:val="DefaultParagraphFont"/>
    <w:uiPriority w:val="99"/>
    <w:semiHidden/>
    <w:unhideWhenUsed/>
    <w:rsid w:val="006C704C"/>
    <w:rPr>
      <w:color w:val="auto"/>
      <w:u w:val="none"/>
    </w:rPr>
  </w:style>
  <w:style w:type="character" w:styleId="FollowedHyperlink">
    <w:name w:val="FollowedHyperlink"/>
    <w:basedOn w:val="DefaultParagraphFont"/>
    <w:uiPriority w:val="99"/>
    <w:semiHidden/>
    <w:unhideWhenUsed/>
    <w:rsid w:val="006C704C"/>
    <w:rPr>
      <w:color w:val="auto"/>
      <w:u w:val="none"/>
    </w:rPr>
  </w:style>
  <w:style w:type="paragraph" w:customStyle="1" w:styleId="Emphasis1">
    <w:name w:val="Emphasis1"/>
    <w:basedOn w:val="Normal"/>
    <w:link w:val="Emphasis"/>
    <w:autoRedefine/>
    <w:uiPriority w:val="7"/>
    <w:qFormat/>
    <w:rsid w:val="006C704C"/>
    <w:pPr>
      <w:pBdr>
        <w:top w:val="single" w:sz="8" w:space="1" w:color="auto"/>
        <w:left w:val="single" w:sz="8" w:space="4" w:color="auto"/>
        <w:bottom w:val="single" w:sz="8" w:space="1" w:color="auto"/>
        <w:right w:val="single" w:sz="8" w:space="4" w:color="auto"/>
      </w:pBdr>
      <w:ind w:left="720"/>
      <w:jc w:val="both"/>
    </w:pPr>
    <w:rPr>
      <w:rFonts w:ascii="Calibri" w:hAnsi="Calibri" w:cs="Calibri"/>
      <w:b/>
      <w:iCs/>
      <w:u w:val="single"/>
    </w:rPr>
  </w:style>
  <w:style w:type="paragraph" w:styleId="ListParagraph">
    <w:name w:val="List Paragraph"/>
    <w:basedOn w:val="Normal"/>
    <w:uiPriority w:val="34"/>
    <w:qFormat/>
    <w:rsid w:val="006C704C"/>
    <w:pPr>
      <w:ind w:left="720"/>
      <w:contextualSpacing/>
    </w:pPr>
    <w:rPr>
      <w:rFonts w:ascii="Calibri" w:eastAsiaTheme="minorHAns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ratolaunch.com/vehicles/carrier" TargetMode="External"/><Relationship Id="rId18" Type="http://schemas.openxmlformats.org/officeDocument/2006/relationships/hyperlink" Target="https://www.defensenews.com/air/2021/08/04/after-latest-flight-test-failure-us-air-force-hoping-to-keep-first-hypersonic-missile-on-track-for-production/" TargetMode="External"/><Relationship Id="rId26" Type="http://schemas.openxmlformats.org/officeDocument/2006/relationships/hyperlink" Target="https://www.cbsnews.com/news/russia-hypersonic-missile-tsirkon-submarine-test-launch/" TargetMode="External"/><Relationship Id="rId39" Type="http://schemas.openxmlformats.org/officeDocument/2006/relationships/hyperlink" Target="https://www.unoosa.org/oosa/en/ourwork/copuos/lsc/2019/index.html" TargetMode="External"/><Relationship Id="rId21" Type="http://schemas.openxmlformats.org/officeDocument/2006/relationships/hyperlink" Target="https://www.politico.com/news/2021/11/20/hypersonic-technology-us-behind-china-russia-523130" TargetMode="External"/><Relationship Id="rId34" Type="http://schemas.openxmlformats.org/officeDocument/2006/relationships/hyperlink" Target="https://en.wikipedia.org/wiki/Council_on_Foreign_Relations" TargetMode="External"/><Relationship Id="rId42" Type="http://schemas.openxmlformats.org/officeDocument/2006/relationships/hyperlink" Target="https://www.americanprogress.org/issues/security/report/2014/03/10/85598/afghans-find-their-way/" TargetMode="External"/><Relationship Id="rId7" Type="http://schemas.openxmlformats.org/officeDocument/2006/relationships/hyperlink" Target="https://asiatimes.com/2021/12/us-signs-deal-to-seek-and-destroy-chinas-hypersonics/" TargetMode="External"/><Relationship Id="rId2" Type="http://schemas.openxmlformats.org/officeDocument/2006/relationships/styles" Target="styles.xml"/><Relationship Id="rId16" Type="http://schemas.openxmlformats.org/officeDocument/2006/relationships/hyperlink" Target="https://www.reuters.com/world/us/us-successfully-tests-hypersonic-booster-motor-utah-2021-10-29/" TargetMode="External"/><Relationship Id="rId20" Type="http://schemas.openxmlformats.org/officeDocument/2006/relationships/hyperlink" Target="https://www.cbsnews.com/news/us-army-tests-hypersonic-weapon-over-pacific/" TargetMode="External"/><Relationship Id="rId29" Type="http://schemas.openxmlformats.org/officeDocument/2006/relationships/hyperlink" Target="https://en.wikipedia.org/wiki/Steven_Simon" TargetMode="External"/><Relationship Id="rId41" Type="http://schemas.openxmlformats.org/officeDocument/2006/relationships/hyperlink" Target="https://www.ibanet.org/the-final-frontier" TargetMode="External"/><Relationship Id="rId1" Type="http://schemas.openxmlformats.org/officeDocument/2006/relationships/numbering" Target="numbering.xml"/><Relationship Id="rId6" Type="http://schemas.openxmlformats.org/officeDocument/2006/relationships/hyperlink" Target="https://aerospaceamerica.aiaa.org/features/hypersonic-weapons-race/" TargetMode="External"/><Relationship Id="rId11" Type="http://schemas.openxmlformats.org/officeDocument/2006/relationships/hyperlink" Target="https://dlt1hdy7nkt32.cloudfront.net/default/Stratolaunch_TalonA0_1200x675.jpg?mtime=20211004102441&amp;focal=none" TargetMode="External"/><Relationship Id="rId24" Type="http://schemas.openxmlformats.org/officeDocument/2006/relationships/hyperlink" Target="https://www.scmp.com/news/world/united-states-canada/article/3157006/chinese-hypersonic-test-included-path-breaking" TargetMode="External"/><Relationship Id="rId32" Type="http://schemas.openxmlformats.org/officeDocument/2006/relationships/hyperlink" Target="https://en.wikipedia.org/wiki/Middle_East_Institute" TargetMode="External"/><Relationship Id="rId37" Type="http://schemas.openxmlformats.org/officeDocument/2006/relationships/hyperlink" Target="https://www.unoosa.org/oosa/en/ourwork/copuos/index.html" TargetMode="External"/><Relationship Id="rId40" Type="http://schemas.openxmlformats.org/officeDocument/2006/relationships/hyperlink" Target="http://www.un.org/en/ga/fourth/" TargetMode="External"/><Relationship Id="rId5" Type="http://schemas.openxmlformats.org/officeDocument/2006/relationships/hyperlink" Target="https://www.sciencemag.org/news/2020/01/national-pride-stake-russia-china-united-states-race-build-hypersonic-weapons" TargetMode="External"/><Relationship Id="rId15" Type="http://schemas.openxmlformats.org/officeDocument/2006/relationships/hyperlink" Target="https://www.universetoday.com/91737/revolutionary-air-launched-commercial-rocket-to-orbit-announced-by-microsoft-billionaire-paul-allen/" TargetMode="External"/><Relationship Id="rId23" Type="http://schemas.openxmlformats.org/officeDocument/2006/relationships/hyperlink" Target="https://missilethreat.csis.org/missile/df-17/" TargetMode="External"/><Relationship Id="rId28" Type="http://schemas.openxmlformats.org/officeDocument/2006/relationships/hyperlink" Target="https://en.wikipedia.org/wiki/United_States_National_Security_Council" TargetMode="External"/><Relationship Id="rId36" Type="http://schemas.openxmlformats.org/officeDocument/2006/relationships/hyperlink" Target="https://en.wikipedia.org/wiki/Colby_College" TargetMode="External"/><Relationship Id="rId10" Type="http://schemas.openxmlformats.org/officeDocument/2006/relationships/hyperlink" Target="https://www.stratolaunch.com/vehicles/talon-a" TargetMode="External"/><Relationship Id="rId19" Type="http://schemas.openxmlformats.org/officeDocument/2006/relationships/hyperlink" Target="https://www.defensenews.com/air/2021/04/06/the-first-flight-test-of-the-air-forces-air-launched-hypersonic-booster-didnt-go-as-planned/" TargetMode="External"/><Relationship Id="rId31" Type="http://schemas.openxmlformats.org/officeDocument/2006/relationships/hyperlink" Target="https://en.wikipedia.org/wiki/Steven_Simon"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prnewswire.com/news-releases/stratolaunch-announces-research-contract-with-missile-defense-agency-301440611.html" TargetMode="External"/><Relationship Id="rId14" Type="http://schemas.openxmlformats.org/officeDocument/2006/relationships/hyperlink" Target="https://finance.yahoo.com/finance/news/stratolaunch-announces-research-contract-missile-194500865.html" TargetMode="External"/><Relationship Id="rId22" Type="http://schemas.openxmlformats.org/officeDocument/2006/relationships/hyperlink" Target="https://web.archive.org/web/20151129233721/https:/www.janes.com/article/56282/us-officials-confirm-sixth-chinese-hypersonic-manoeuvring-strike-vehicle-test" TargetMode="External"/><Relationship Id="rId27" Type="http://schemas.openxmlformats.org/officeDocument/2006/relationships/hyperlink" Target="https://www.themoscowtimes.com/2021/11/18/russia-test-fires-tsirkon-hypersonic-missile-in-arctic-a75604" TargetMode="External"/><Relationship Id="rId30" Type="http://schemas.openxmlformats.org/officeDocument/2006/relationships/hyperlink" Target="https://en.wikipedia.org/wiki/IISS" TargetMode="External"/><Relationship Id="rId35" Type="http://schemas.openxmlformats.org/officeDocument/2006/relationships/hyperlink" Target="https://en.wikipedia.org/wiki/Berlin_Prize" TargetMode="External"/><Relationship Id="rId43" Type="http://schemas.openxmlformats.org/officeDocument/2006/relationships/fontTable" Target="fontTable.xml"/><Relationship Id="rId8" Type="http://schemas.openxmlformats.org/officeDocument/2006/relationships/hyperlink" Target="https://eurasiantimes.com/hypersonic-missiles-us-draws-big-plan-to-engage-intercept-shoot-down-china/?amp" TargetMode="External"/><Relationship Id="rId3" Type="http://schemas.openxmlformats.org/officeDocument/2006/relationships/settings" Target="settings.xml"/><Relationship Id="rId12" Type="http://schemas.openxmlformats.org/officeDocument/2006/relationships/hyperlink" Target="https://dlt1hdy7nkt32.cloudfront.net/default/Stratolaunch_TalonA1_1200x6752.jpg?mtime=20211004102445&amp;focal=none" TargetMode="External"/><Relationship Id="rId17" Type="http://schemas.openxmlformats.org/officeDocument/2006/relationships/hyperlink" Target="https://www.reuters.com/business/aerospace-defense/rocket-failure-delays-us-hypersonic-weapon-test-sources-2021-10-21/" TargetMode="External"/><Relationship Id="rId25" Type="http://schemas.openxmlformats.org/officeDocument/2006/relationships/hyperlink" Target="https://www.chathamhouse.org/2021/09/advanced-military-technology-russia/03-putins-super-weapons" TargetMode="External"/><Relationship Id="rId33" Type="http://schemas.openxmlformats.org/officeDocument/2006/relationships/hyperlink" Target="https://en.wikipedia.org/wiki/Steven_Simon" TargetMode="External"/><Relationship Id="rId38" Type="http://schemas.openxmlformats.org/officeDocument/2006/relationships/hyperlink" Target="https://www.unoosa.org/oosa/en/ourwork/copuos/stsc/202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16218</Words>
  <Characters>92446</Characters>
  <Application>Microsoft Office Word</Application>
  <DocSecurity>0</DocSecurity>
  <Lines>770</Lines>
  <Paragraphs>216</Paragraphs>
  <ScaleCrop>false</ScaleCrop>
  <Company/>
  <LinksUpToDate>false</LinksUpToDate>
  <CharactersWithSpaces>108448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2022-04-23T23:58:00Z</dcterms:created>
  <dcterms:modified xsi:type="dcterms:W3CDTF">2022-04-23T23:58:00Z</dcterms:modified>
</cp:coreProperties>
</file>