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774EB" w14:textId="77777777" w:rsidR="001621C0" w:rsidRPr="001621C0" w:rsidRDefault="001621C0" w:rsidP="00162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1621C0">
        <w:rPr>
          <w:rFonts w:eastAsiaTheme="majorEastAsia" w:cstheme="majorBidi"/>
          <w:b/>
          <w:sz w:val="52"/>
          <w:szCs w:val="32"/>
        </w:rPr>
        <w:t>1NC</w:t>
      </w:r>
    </w:p>
    <w:p w14:paraId="031D3C55" w14:textId="77777777" w:rsidR="001621C0" w:rsidRPr="001621C0" w:rsidRDefault="001621C0" w:rsidP="001621C0">
      <w:pPr>
        <w:keepNext/>
        <w:keepLines/>
        <w:pageBreakBefore/>
        <w:spacing w:before="40" w:after="0"/>
        <w:jc w:val="center"/>
        <w:outlineLvl w:val="1"/>
        <w:rPr>
          <w:rFonts w:eastAsiaTheme="majorEastAsia" w:cstheme="majorBidi"/>
          <w:b/>
          <w:sz w:val="44"/>
          <w:szCs w:val="26"/>
          <w:u w:val="double"/>
        </w:rPr>
      </w:pPr>
      <w:r w:rsidRPr="001621C0">
        <w:rPr>
          <w:rFonts w:eastAsiaTheme="majorEastAsia" w:cstheme="majorBidi"/>
          <w:b/>
          <w:sz w:val="44"/>
          <w:szCs w:val="26"/>
          <w:u w:val="double"/>
        </w:rPr>
        <w:t>T</w:t>
      </w:r>
    </w:p>
    <w:p w14:paraId="13A03E02" w14:textId="77777777" w:rsidR="001621C0" w:rsidRPr="001621C0" w:rsidRDefault="001621C0" w:rsidP="001621C0">
      <w:pPr>
        <w:keepNext/>
        <w:keepLines/>
        <w:spacing w:before="40" w:after="0"/>
        <w:outlineLvl w:val="3"/>
        <w:rPr>
          <w:rFonts w:eastAsia="SimSun"/>
          <w:b/>
          <w:iCs/>
          <w:sz w:val="26"/>
        </w:rPr>
      </w:pPr>
      <w:bookmarkStart w:id="0" w:name="_Hlk58957987"/>
      <w:r w:rsidRPr="001621C0">
        <w:rPr>
          <w:rFonts w:eastAsia="SimSun"/>
          <w:b/>
          <w:iCs/>
          <w:sz w:val="26"/>
        </w:rPr>
        <w:t>Interpretation: “medicines” is a generic bare plural. The aff may not defend WTO member nations reducing intellectual property protections for a subset of medicines.</w:t>
      </w:r>
    </w:p>
    <w:p w14:paraId="05777DE4" w14:textId="77777777" w:rsidR="001621C0" w:rsidRPr="001621C0" w:rsidRDefault="001621C0" w:rsidP="001621C0">
      <w:pPr>
        <w:keepNext/>
        <w:keepLines/>
        <w:spacing w:before="40" w:after="0"/>
        <w:outlineLvl w:val="3"/>
        <w:rPr>
          <w:rFonts w:eastAsia="SimSun"/>
          <w:b/>
          <w:iCs/>
          <w:sz w:val="26"/>
        </w:rPr>
      </w:pPr>
      <w:r w:rsidRPr="001621C0">
        <w:rPr>
          <w:rFonts w:eastAsia="SimSun"/>
          <w:b/>
          <w:iCs/>
          <w:sz w:val="26"/>
        </w:rPr>
        <w:t>The upward entailment test and adverb test determine the genericity of a bare plural</w:t>
      </w:r>
    </w:p>
    <w:p w14:paraId="54254FEB" w14:textId="77777777" w:rsidR="001621C0" w:rsidRPr="001621C0" w:rsidRDefault="001621C0" w:rsidP="001621C0">
      <w:pPr>
        <w:rPr>
          <w:rFonts w:eastAsia="Calibri"/>
        </w:rPr>
      </w:pPr>
      <w:r w:rsidRPr="001621C0">
        <w:rPr>
          <w:rFonts w:eastAsia="Calibri"/>
          <w:u w:val="single"/>
        </w:rPr>
        <w:t>Leslie and Lerner 16</w:t>
      </w:r>
      <w:r w:rsidRPr="001621C0">
        <w:rPr>
          <w:rFonts w:eastAsia="Calibr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5" w:history="1">
        <w:r w:rsidRPr="001621C0">
          <w:rPr>
            <w:rFonts w:eastAsia="Calibri"/>
          </w:rPr>
          <w:t>Princeton Social Neuroscience Lab</w:t>
        </w:r>
      </w:hyperlink>
      <w:r w:rsidRPr="001621C0">
        <w:rPr>
          <w:rFonts w:eastAsia="Calibri"/>
        </w:rPr>
        <w:t xml:space="preserve">.] “Generic Generalizations.” Stanford Encyclopedia of Philosophy. April 24, 2016. </w:t>
      </w:r>
      <w:hyperlink r:id="rId6" w:history="1">
        <w:r w:rsidRPr="001621C0">
          <w:rPr>
            <w:rFonts w:eastAsia="Calibri"/>
          </w:rPr>
          <w:t>https://plato.stanford.edu/entries/generics/</w:t>
        </w:r>
      </w:hyperlink>
      <w:r w:rsidRPr="001621C0">
        <w:rPr>
          <w:rFonts w:eastAsia="Calibri"/>
        </w:rPr>
        <w:t xml:space="preserve"> TG</w:t>
      </w:r>
    </w:p>
    <w:p w14:paraId="3677DE23" w14:textId="77777777" w:rsidR="001621C0" w:rsidRPr="001621C0" w:rsidRDefault="001621C0" w:rsidP="001621C0">
      <w:pPr>
        <w:rPr>
          <w:rFonts w:eastAsia="Calibri"/>
          <w:u w:val="single"/>
        </w:rPr>
      </w:pPr>
      <w:r w:rsidRPr="001621C0">
        <w:rPr>
          <w:rFonts w:eastAsia="Calibri"/>
          <w:u w:val="single"/>
        </w:rPr>
        <w:t xml:space="preserve"> 1. Generics and Logical Form</w:t>
      </w:r>
    </w:p>
    <w:p w14:paraId="2F91B08B" w14:textId="77777777" w:rsidR="001621C0" w:rsidRPr="001621C0" w:rsidRDefault="001621C0" w:rsidP="001621C0">
      <w:pPr>
        <w:rPr>
          <w:rFonts w:eastAsia="Calibri"/>
        </w:rPr>
      </w:pPr>
      <w:r w:rsidRPr="001621C0">
        <w:rPr>
          <w:rFonts w:eastAsia="Calibri"/>
        </w:rPr>
        <w:t xml:space="preserve">In English, </w:t>
      </w:r>
      <w:r w:rsidRPr="001621C0">
        <w:rPr>
          <w:rFonts w:eastAsia="Calibri"/>
          <w:highlight w:val="green"/>
          <w:u w:val="single"/>
        </w:rPr>
        <w:t>generics can be expressed using</w:t>
      </w:r>
      <w:r w:rsidRPr="001621C0">
        <w:rPr>
          <w:rFonts w:eastAsia="Calibri"/>
          <w:u w:val="single"/>
        </w:rPr>
        <w:t xml:space="preserve"> a variety of syntactic forms: </w:t>
      </w:r>
      <w:r w:rsidRPr="001621C0">
        <w:rPr>
          <w:rFonts w:eastAsia="Calibri"/>
          <w:highlight w:val="green"/>
          <w:u w:val="single"/>
        </w:rPr>
        <w:t>bare plurals (e.g., “tigers are striped”)</w:t>
      </w:r>
      <w:r w:rsidRPr="001621C0">
        <w:rPr>
          <w:rFonts w:eastAsia="Calibri"/>
          <w:u w:val="single"/>
        </w:rPr>
        <w:t>, indefinite singulars (e.g., “a tiger is striped”), and definite singulars (“the tiger is striped”). However, none of these syntactic forms is dedicated to expressing generic claims; each can also be used to express existential and/or specific claims</w:t>
      </w:r>
      <w:r w:rsidRPr="001621C0">
        <w:rPr>
          <w:rFonts w:eastAsia="Calibri"/>
        </w:rPr>
        <w:t xml:space="preserve">. Further, some </w:t>
      </w:r>
      <w:r w:rsidRPr="001621C0">
        <w:rPr>
          <w:rFonts w:eastAsia="Calibri"/>
          <w:u w:val="single"/>
        </w:rPr>
        <w:t>generics express</w:t>
      </w:r>
      <w:r w:rsidRPr="001621C0">
        <w:rPr>
          <w:rFonts w:eastAsia="Calibri"/>
        </w:rPr>
        <w:t xml:space="preserve"> what appear to be </w:t>
      </w:r>
      <w:r w:rsidRPr="001621C0">
        <w:rPr>
          <w:rFonts w:eastAsia="Calibri"/>
          <w:u w:val="single"/>
        </w:rPr>
        <w:t>generalizations over individuals (e.g., “tigers are striped”)</w:t>
      </w:r>
      <w:r w:rsidRPr="001621C0">
        <w:rPr>
          <w:rFonts w:eastAsia="Calibri"/>
        </w:rPr>
        <w:t xml:space="preserve">, while others appear to predicate properties directly of the kind (e.g., “dodos are extinct”). These facts and others give rise to </w:t>
      </w:r>
      <w:proofErr w:type="gramStart"/>
      <w:r w:rsidRPr="001621C0">
        <w:rPr>
          <w:rFonts w:eastAsia="Calibri"/>
        </w:rPr>
        <w:t>a number of</w:t>
      </w:r>
      <w:proofErr w:type="gramEnd"/>
      <w:r w:rsidRPr="001621C0">
        <w:rPr>
          <w:rFonts w:eastAsia="Calibri"/>
        </w:rPr>
        <w:t xml:space="preserve"> questions concerning the logical forms of generic statements.</w:t>
      </w:r>
    </w:p>
    <w:p w14:paraId="032E9772" w14:textId="77777777" w:rsidR="001621C0" w:rsidRPr="001621C0" w:rsidRDefault="001621C0" w:rsidP="001621C0">
      <w:pPr>
        <w:rPr>
          <w:rFonts w:eastAsia="Calibri"/>
          <w:u w:val="single"/>
        </w:rPr>
      </w:pPr>
      <w:r w:rsidRPr="001621C0">
        <w:rPr>
          <w:rFonts w:eastAsia="Calibri"/>
          <w:u w:val="single"/>
        </w:rPr>
        <w:t>1.1 Isolating the Generic Interpretation</w:t>
      </w:r>
    </w:p>
    <w:p w14:paraId="2D74A6D0" w14:textId="77777777" w:rsidR="001621C0" w:rsidRPr="001621C0" w:rsidRDefault="001621C0" w:rsidP="001621C0">
      <w:pPr>
        <w:rPr>
          <w:rFonts w:eastAsia="Calibri"/>
        </w:rPr>
      </w:pPr>
      <w:r w:rsidRPr="001621C0">
        <w:rPr>
          <w:rFonts w:eastAsia="Calibri"/>
        </w:rPr>
        <w:t>Consider the following pairs of sentences:</w:t>
      </w:r>
    </w:p>
    <w:p w14:paraId="6F304E75" w14:textId="77777777" w:rsidR="001621C0" w:rsidRPr="001621C0" w:rsidRDefault="001621C0" w:rsidP="001621C0">
      <w:pPr>
        <w:rPr>
          <w:rFonts w:eastAsia="Calibri"/>
        </w:rPr>
      </w:pPr>
      <w:r w:rsidRPr="001621C0">
        <w:rPr>
          <w:rFonts w:eastAsia="Calibri"/>
        </w:rPr>
        <w:t>(1</w:t>
      </w:r>
      <w:proofErr w:type="gramStart"/>
      <w:r w:rsidRPr="001621C0">
        <w:rPr>
          <w:rFonts w:eastAsia="Calibri"/>
        </w:rPr>
        <w:t>)</w:t>
      </w:r>
      <w:proofErr w:type="spellStart"/>
      <w:r w:rsidRPr="001621C0">
        <w:rPr>
          <w:rFonts w:eastAsia="Calibri"/>
        </w:rPr>
        <w:t>a.Tigers</w:t>
      </w:r>
      <w:proofErr w:type="spellEnd"/>
      <w:proofErr w:type="gramEnd"/>
      <w:r w:rsidRPr="001621C0">
        <w:rPr>
          <w:rFonts w:eastAsia="Calibri"/>
        </w:rPr>
        <w:t xml:space="preserve"> are striped.</w:t>
      </w:r>
    </w:p>
    <w:p w14:paraId="2B3EC7A1" w14:textId="77777777" w:rsidR="001621C0" w:rsidRPr="001621C0" w:rsidRDefault="001621C0" w:rsidP="001621C0">
      <w:pPr>
        <w:rPr>
          <w:rFonts w:eastAsia="Calibri"/>
        </w:rPr>
      </w:pPr>
      <w:proofErr w:type="spellStart"/>
      <w:proofErr w:type="gramStart"/>
      <w:r w:rsidRPr="001621C0">
        <w:rPr>
          <w:rFonts w:eastAsia="Calibri"/>
        </w:rPr>
        <w:t>b.Tigers</w:t>
      </w:r>
      <w:proofErr w:type="spellEnd"/>
      <w:proofErr w:type="gramEnd"/>
      <w:r w:rsidRPr="001621C0">
        <w:rPr>
          <w:rFonts w:eastAsia="Calibri"/>
        </w:rPr>
        <w:t xml:space="preserve"> are on the front lawn.</w:t>
      </w:r>
    </w:p>
    <w:p w14:paraId="227D3F56" w14:textId="77777777" w:rsidR="001621C0" w:rsidRPr="001621C0" w:rsidRDefault="001621C0" w:rsidP="001621C0">
      <w:pPr>
        <w:rPr>
          <w:rFonts w:eastAsia="Calibri"/>
        </w:rPr>
      </w:pPr>
      <w:r w:rsidRPr="001621C0">
        <w:rPr>
          <w:rFonts w:eastAsia="Calibri"/>
        </w:rPr>
        <w:t>(2</w:t>
      </w:r>
      <w:proofErr w:type="gramStart"/>
      <w:r w:rsidRPr="001621C0">
        <w:rPr>
          <w:rFonts w:eastAsia="Calibri"/>
        </w:rPr>
        <w:t>)</w:t>
      </w:r>
      <w:proofErr w:type="spellStart"/>
      <w:r w:rsidRPr="001621C0">
        <w:rPr>
          <w:rFonts w:eastAsia="Calibri"/>
        </w:rPr>
        <w:t>a.A</w:t>
      </w:r>
      <w:proofErr w:type="spellEnd"/>
      <w:proofErr w:type="gramEnd"/>
      <w:r w:rsidRPr="001621C0">
        <w:rPr>
          <w:rFonts w:eastAsia="Calibri"/>
        </w:rPr>
        <w:t xml:space="preserve"> tiger is striped.</w:t>
      </w:r>
    </w:p>
    <w:p w14:paraId="39F38389" w14:textId="77777777" w:rsidR="001621C0" w:rsidRPr="001621C0" w:rsidRDefault="001621C0" w:rsidP="001621C0">
      <w:pPr>
        <w:rPr>
          <w:rFonts w:eastAsia="Calibri"/>
        </w:rPr>
      </w:pPr>
      <w:proofErr w:type="spellStart"/>
      <w:r w:rsidRPr="001621C0">
        <w:rPr>
          <w:rFonts w:eastAsia="Calibri"/>
        </w:rPr>
        <w:t>b.A</w:t>
      </w:r>
      <w:proofErr w:type="spellEnd"/>
      <w:r w:rsidRPr="001621C0">
        <w:rPr>
          <w:rFonts w:eastAsia="Calibri"/>
        </w:rPr>
        <w:t xml:space="preserve"> tiger is on the front lawn.</w:t>
      </w:r>
    </w:p>
    <w:p w14:paraId="4E09E893" w14:textId="77777777" w:rsidR="001621C0" w:rsidRPr="001621C0" w:rsidRDefault="001621C0" w:rsidP="001621C0">
      <w:pPr>
        <w:rPr>
          <w:rFonts w:eastAsia="Calibri"/>
        </w:rPr>
      </w:pPr>
      <w:r w:rsidRPr="001621C0">
        <w:rPr>
          <w:rFonts w:eastAsia="Calibri"/>
        </w:rPr>
        <w:t>(3</w:t>
      </w:r>
      <w:proofErr w:type="gramStart"/>
      <w:r w:rsidRPr="001621C0">
        <w:rPr>
          <w:rFonts w:eastAsia="Calibri"/>
        </w:rPr>
        <w:t>)</w:t>
      </w:r>
      <w:proofErr w:type="spellStart"/>
      <w:r w:rsidRPr="001621C0">
        <w:rPr>
          <w:rFonts w:eastAsia="Calibri"/>
        </w:rPr>
        <w:t>a.The</w:t>
      </w:r>
      <w:proofErr w:type="spellEnd"/>
      <w:proofErr w:type="gramEnd"/>
      <w:r w:rsidRPr="001621C0">
        <w:rPr>
          <w:rFonts w:eastAsia="Calibri"/>
        </w:rPr>
        <w:t xml:space="preserve"> tiger is striped.</w:t>
      </w:r>
    </w:p>
    <w:p w14:paraId="6D2C2604" w14:textId="77777777" w:rsidR="001621C0" w:rsidRPr="001621C0" w:rsidRDefault="001621C0" w:rsidP="001621C0">
      <w:pPr>
        <w:rPr>
          <w:rFonts w:eastAsia="Calibri"/>
        </w:rPr>
      </w:pPr>
      <w:proofErr w:type="spellStart"/>
      <w:proofErr w:type="gramStart"/>
      <w:r w:rsidRPr="001621C0">
        <w:rPr>
          <w:rFonts w:eastAsia="Calibri"/>
        </w:rPr>
        <w:t>b.The</w:t>
      </w:r>
      <w:proofErr w:type="spellEnd"/>
      <w:proofErr w:type="gramEnd"/>
      <w:r w:rsidRPr="001621C0">
        <w:rPr>
          <w:rFonts w:eastAsia="Calibri"/>
        </w:rPr>
        <w:t xml:space="preserve"> tiger is on the front lawn.</w:t>
      </w:r>
    </w:p>
    <w:p w14:paraId="51BB66C1" w14:textId="77777777" w:rsidR="001621C0" w:rsidRPr="001621C0" w:rsidRDefault="001621C0" w:rsidP="001621C0">
      <w:pPr>
        <w:rPr>
          <w:rFonts w:eastAsia="Calibri"/>
        </w:rPr>
      </w:pPr>
      <w:r w:rsidRPr="001621C0">
        <w:rPr>
          <w:rFonts w:eastAsia="Calibri"/>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7" w:anchor="ex1b" w:history="1">
        <w:r w:rsidRPr="001621C0">
          <w:rPr>
            <w:rFonts w:eastAsia="Calibri"/>
          </w:rPr>
          <w:t>1b</w:t>
        </w:r>
      </w:hyperlink>
      <w:r w:rsidRPr="001621C0">
        <w:rPr>
          <w:rFonts w:eastAsia="Calibri"/>
        </w:rPr>
        <w:t>), some individual tiger in (</w:t>
      </w:r>
      <w:hyperlink r:id="rId8" w:anchor="ex2b" w:history="1">
        <w:r w:rsidRPr="001621C0">
          <w:rPr>
            <w:rFonts w:eastAsia="Calibri"/>
          </w:rPr>
          <w:t>2b</w:t>
        </w:r>
      </w:hyperlink>
      <w:r w:rsidRPr="001621C0">
        <w:rPr>
          <w:rFonts w:eastAsia="Calibri"/>
        </w:rPr>
        <w:t>), and some unique salient or familiar tiger in (</w:t>
      </w:r>
      <w:hyperlink r:id="rId9" w:anchor="ex3b" w:history="1">
        <w:r w:rsidRPr="001621C0">
          <w:rPr>
            <w:rFonts w:eastAsia="Calibri"/>
          </w:rPr>
          <w:t>3b</w:t>
        </w:r>
      </w:hyperlink>
      <w:r w:rsidRPr="001621C0">
        <w:rPr>
          <w:rFonts w:eastAsia="Calibri"/>
        </w:rPr>
        <w:t xml:space="preserve">)—a beloved pet, perhaps. In the first sentences, however, we are saying something general. There is/are no </w:t>
      </w:r>
      <w:proofErr w:type="gramStart"/>
      <w:r w:rsidRPr="001621C0">
        <w:rPr>
          <w:rFonts w:eastAsia="Calibri"/>
        </w:rPr>
        <w:t>particular tiger</w:t>
      </w:r>
      <w:proofErr w:type="gramEnd"/>
      <w:r w:rsidRPr="001621C0">
        <w:rPr>
          <w:rFonts w:eastAsia="Calibri"/>
        </w:rPr>
        <w:t xml:space="preserve"> or tigers that we are talking about.</w:t>
      </w:r>
    </w:p>
    <w:p w14:paraId="1D61EB55" w14:textId="77777777" w:rsidR="001621C0" w:rsidRPr="001621C0" w:rsidRDefault="001621C0" w:rsidP="001621C0">
      <w:pPr>
        <w:rPr>
          <w:rFonts w:eastAsia="Calibri"/>
        </w:rPr>
      </w:pPr>
      <w:r w:rsidRPr="001621C0">
        <w:rPr>
          <w:rFonts w:eastAsia="Calibri"/>
        </w:rPr>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1621C0">
        <w:rPr>
          <w:rFonts w:eastAsia="Calibri"/>
        </w:rPr>
        <w:t>particular individual</w:t>
      </w:r>
      <w:proofErr w:type="gramEnd"/>
      <w:r w:rsidRPr="001621C0">
        <w:rPr>
          <w:rFonts w:eastAsia="Calibri"/>
        </w:rPr>
        <w:t>, not to a kind.</w:t>
      </w:r>
    </w:p>
    <w:p w14:paraId="508DE0F6" w14:textId="77777777" w:rsidR="001621C0" w:rsidRPr="001621C0" w:rsidRDefault="001621C0" w:rsidP="001621C0">
      <w:pPr>
        <w:rPr>
          <w:rFonts w:eastAsia="Calibri"/>
        </w:rPr>
      </w:pPr>
      <w:r w:rsidRPr="001621C0">
        <w:rPr>
          <w:rFonts w:eastAsia="Calibri"/>
          <w:u w:val="single"/>
        </w:rPr>
        <w:t>There are some tests that are helpful in distinguishing these two readings</w:t>
      </w:r>
      <w:r w:rsidRPr="001621C0">
        <w:rPr>
          <w:rFonts w:eastAsia="Calibri"/>
        </w:rPr>
        <w:t xml:space="preserve">. For example, </w:t>
      </w:r>
      <w:r w:rsidRPr="001621C0">
        <w:rPr>
          <w:rFonts w:eastAsia="Calibri"/>
          <w:highlight w:val="green"/>
          <w:u w:val="single"/>
        </w:rPr>
        <w:t>the existential</w:t>
      </w:r>
      <w:r w:rsidRPr="001621C0">
        <w:rPr>
          <w:rFonts w:eastAsia="Calibri"/>
          <w:u w:val="single"/>
        </w:rPr>
        <w:t xml:space="preserve"> interpretation </w:t>
      </w:r>
      <w:r w:rsidRPr="001621C0">
        <w:rPr>
          <w:rFonts w:eastAsia="Calibri"/>
          <w:highlight w:val="green"/>
          <w:u w:val="single"/>
        </w:rPr>
        <w:t>is upward entailing, meaning</w:t>
      </w:r>
      <w:r w:rsidRPr="001621C0">
        <w:rPr>
          <w:rFonts w:eastAsia="Calibri"/>
          <w:u w:val="single"/>
        </w:rPr>
        <w:t xml:space="preserve"> that </w:t>
      </w:r>
      <w:r w:rsidRPr="001621C0">
        <w:rPr>
          <w:rFonts w:eastAsia="Calibri"/>
          <w:highlight w:val="green"/>
          <w:u w:val="single"/>
        </w:rPr>
        <w:t>the statement will</w:t>
      </w:r>
      <w:r w:rsidRPr="001621C0">
        <w:rPr>
          <w:rFonts w:eastAsia="Calibri"/>
          <w:u w:val="single"/>
        </w:rPr>
        <w:t xml:space="preserve"> always </w:t>
      </w:r>
      <w:r w:rsidRPr="001621C0">
        <w:rPr>
          <w:rFonts w:eastAsia="Calibri"/>
          <w:highlight w:val="green"/>
          <w:u w:val="single"/>
        </w:rPr>
        <w:t>remain true if we replace the subject</w:t>
      </w:r>
      <w:r w:rsidRPr="001621C0">
        <w:rPr>
          <w:rFonts w:eastAsia="Calibri"/>
          <w:u w:val="single"/>
        </w:rPr>
        <w:t xml:space="preserve"> term </w:t>
      </w:r>
      <w:r w:rsidRPr="001621C0">
        <w:rPr>
          <w:rFonts w:eastAsia="Calibri"/>
          <w:highlight w:val="green"/>
          <w:u w:val="single"/>
        </w:rPr>
        <w:t>with a more inclusive term</w:t>
      </w:r>
      <w:r w:rsidRPr="001621C0">
        <w:rPr>
          <w:rFonts w:eastAsia="Calibri"/>
        </w:rPr>
        <w:t>. Consider our examples above. In (</w:t>
      </w:r>
      <w:hyperlink r:id="rId10" w:anchor="ex1b" w:history="1">
        <w:r w:rsidRPr="001621C0">
          <w:rPr>
            <w:rFonts w:eastAsia="Calibri"/>
          </w:rPr>
          <w:t>1b</w:t>
        </w:r>
      </w:hyperlink>
      <w:r w:rsidRPr="001621C0">
        <w:rPr>
          <w:rFonts w:eastAsia="Calibri"/>
        </w:rPr>
        <w:t>), we can replace “tiger” with “animal” </w:t>
      </w:r>
      <w:proofErr w:type="spellStart"/>
      <w:r w:rsidRPr="001621C0">
        <w:rPr>
          <w:rFonts w:eastAsia="Calibri"/>
        </w:rPr>
        <w:t>salva</w:t>
      </w:r>
      <w:proofErr w:type="spellEnd"/>
      <w:r w:rsidRPr="001621C0">
        <w:rPr>
          <w:rFonts w:eastAsia="Calibri"/>
        </w:rPr>
        <w:t xml:space="preserve"> </w:t>
      </w:r>
      <w:proofErr w:type="spellStart"/>
      <w:r w:rsidRPr="001621C0">
        <w:rPr>
          <w:rFonts w:eastAsia="Calibri"/>
        </w:rPr>
        <w:t>veritate</w:t>
      </w:r>
      <w:proofErr w:type="spellEnd"/>
      <w:r w:rsidRPr="001621C0">
        <w:rPr>
          <w:rFonts w:eastAsia="Calibri"/>
        </w:rPr>
        <w:t>, but in (</w:t>
      </w:r>
      <w:hyperlink r:id="rId11" w:anchor="ex1a" w:history="1">
        <w:r w:rsidRPr="001621C0">
          <w:rPr>
            <w:rFonts w:eastAsia="Calibri"/>
          </w:rPr>
          <w:t>1a</w:t>
        </w:r>
      </w:hyperlink>
      <w:r w:rsidRPr="001621C0">
        <w:rPr>
          <w:rFonts w:eastAsia="Calibri"/>
        </w:rPr>
        <w:t xml:space="preserve">) we cannot. </w:t>
      </w:r>
      <w:r w:rsidRPr="001621C0">
        <w:rPr>
          <w:rFonts w:eastAsia="Calibri"/>
          <w:u w:val="single"/>
        </w:rPr>
        <w:t>If “tigers are on the lawn” is true, then “animals are on the lawn” must be true.</w:t>
      </w:r>
      <w:r w:rsidRPr="001621C0">
        <w:rPr>
          <w:rFonts w:eastAsia="Calibri"/>
        </w:rPr>
        <w:t xml:space="preserve"> However, “tigers are striped” is true, yet “animals are striped” is false. (</w:t>
      </w:r>
      <w:hyperlink r:id="rId12" w:anchor="ex1a" w:history="1">
        <w:r w:rsidRPr="001621C0">
          <w:rPr>
            <w:rFonts w:eastAsia="Calibri"/>
          </w:rPr>
          <w:t>1a</w:t>
        </w:r>
      </w:hyperlink>
      <w:r w:rsidRPr="001621C0">
        <w:rPr>
          <w:rFonts w:eastAsia="Calibri"/>
        </w:rPr>
        <w:t>) does not entail that animals are striped, but (</w:t>
      </w:r>
      <w:hyperlink r:id="rId13" w:anchor="ex1b" w:history="1">
        <w:r w:rsidRPr="001621C0">
          <w:rPr>
            <w:rFonts w:eastAsia="Calibri"/>
          </w:rPr>
          <w:t>1b</w:t>
        </w:r>
      </w:hyperlink>
      <w:r w:rsidRPr="001621C0">
        <w:rPr>
          <w:rFonts w:eastAsia="Calibri"/>
        </w:rPr>
        <w:t xml:space="preserve">) entails that animals are on the front lawn (Lawler 1973; </w:t>
      </w:r>
      <w:proofErr w:type="spellStart"/>
      <w:r w:rsidRPr="001621C0">
        <w:rPr>
          <w:rFonts w:eastAsia="Calibri"/>
        </w:rPr>
        <w:t>Laca</w:t>
      </w:r>
      <w:proofErr w:type="spellEnd"/>
      <w:r w:rsidRPr="001621C0">
        <w:rPr>
          <w:rFonts w:eastAsia="Calibri"/>
        </w:rPr>
        <w:t xml:space="preserve"> 1990; </w:t>
      </w:r>
      <w:proofErr w:type="spellStart"/>
      <w:r w:rsidRPr="001621C0">
        <w:rPr>
          <w:rFonts w:eastAsia="Calibri"/>
        </w:rPr>
        <w:t>Krifka</w:t>
      </w:r>
      <w:proofErr w:type="spellEnd"/>
      <w:r w:rsidRPr="001621C0">
        <w:rPr>
          <w:rFonts w:eastAsia="Calibri"/>
        </w:rPr>
        <w:t xml:space="preserve"> et al. 1995).</w:t>
      </w:r>
    </w:p>
    <w:p w14:paraId="6DFC2956" w14:textId="77777777" w:rsidR="001621C0" w:rsidRPr="001621C0" w:rsidRDefault="001621C0" w:rsidP="001621C0">
      <w:pPr>
        <w:rPr>
          <w:rFonts w:eastAsia="Calibri"/>
        </w:rPr>
      </w:pPr>
      <w:r w:rsidRPr="001621C0">
        <w:rPr>
          <w:rFonts w:eastAsia="Calibri"/>
          <w:highlight w:val="green"/>
          <w:u w:val="single"/>
        </w:rPr>
        <w:t>Another test concerns whether we can insert an adverb of quantification with minimal change of meaning</w:t>
      </w:r>
      <w:r w:rsidRPr="001621C0">
        <w:rPr>
          <w:rFonts w:eastAsia="Calibri"/>
        </w:rPr>
        <w:t xml:space="preserve"> (</w:t>
      </w:r>
      <w:proofErr w:type="spellStart"/>
      <w:r w:rsidRPr="001621C0">
        <w:rPr>
          <w:rFonts w:eastAsia="Calibri"/>
        </w:rPr>
        <w:t>Krifka</w:t>
      </w:r>
      <w:proofErr w:type="spellEnd"/>
      <w:r w:rsidRPr="001621C0">
        <w:rPr>
          <w:rFonts w:eastAsia="Calibri"/>
        </w:rPr>
        <w:t xml:space="preserve"> et al. 1995). </w:t>
      </w:r>
      <w:r w:rsidRPr="001621C0">
        <w:rPr>
          <w:rFonts w:eastAsia="Calibri"/>
          <w:u w:val="single"/>
        </w:rPr>
        <w:t>For example, inserting “usually” in the sentences in (</w:t>
      </w:r>
      <w:hyperlink r:id="rId14" w:anchor="ex1a" w:history="1">
        <w:r w:rsidRPr="001621C0">
          <w:rPr>
            <w:rFonts w:eastAsia="Calibri"/>
            <w:u w:val="single"/>
          </w:rPr>
          <w:t>1a</w:t>
        </w:r>
      </w:hyperlink>
      <w:r w:rsidRPr="001621C0">
        <w:rPr>
          <w:rFonts w:eastAsia="Calibri"/>
          <w:u w:val="single"/>
        </w:rPr>
        <w:t>) (e.g., “tigers are usually striped”) produces only a small change in meaning, while inserting “usually” in (</w:t>
      </w:r>
      <w:hyperlink r:id="rId15" w:anchor="ex1b" w:history="1">
        <w:r w:rsidRPr="001621C0">
          <w:rPr>
            <w:rFonts w:eastAsia="Calibri"/>
            <w:u w:val="single"/>
          </w:rPr>
          <w:t>1b</w:t>
        </w:r>
      </w:hyperlink>
      <w:r w:rsidRPr="001621C0">
        <w:rPr>
          <w:rFonts w:eastAsia="Calibri"/>
          <w:u w:val="single"/>
        </w:rPr>
        <w:t>) dramatically alters the meaning of the sentence (e.g., “tigers are usually on the front lawn”).</w:t>
      </w:r>
      <w:r w:rsidRPr="001621C0">
        <w:rPr>
          <w:rFonts w:eastAsia="Calibri"/>
        </w:rPr>
        <w:t xml:space="preserve"> (For generics such as “mosquitoes carry malaria”, the adverb “sometimes” is perhaps better used than “usually” to mark off the generic reading.)</w:t>
      </w:r>
    </w:p>
    <w:p w14:paraId="7DCABEA0" w14:textId="77777777" w:rsidR="001621C0" w:rsidRPr="001621C0" w:rsidRDefault="001621C0" w:rsidP="001621C0">
      <w:pPr>
        <w:rPr>
          <w:rFonts w:eastAsia="Calibri"/>
        </w:rPr>
      </w:pPr>
    </w:p>
    <w:p w14:paraId="66000007" w14:textId="77777777" w:rsidR="001621C0" w:rsidRPr="001621C0" w:rsidRDefault="001621C0" w:rsidP="001621C0">
      <w:pPr>
        <w:keepNext/>
        <w:keepLines/>
        <w:spacing w:before="40" w:after="0"/>
        <w:outlineLvl w:val="3"/>
        <w:rPr>
          <w:rFonts w:eastAsia="SimSun"/>
          <w:b/>
          <w:iCs/>
          <w:sz w:val="26"/>
        </w:rPr>
      </w:pPr>
      <w:r w:rsidRPr="001621C0">
        <w:rPr>
          <w:rFonts w:eastAsia="SimSun"/>
          <w:b/>
          <w:iCs/>
          <w:sz w:val="26"/>
        </w:rPr>
        <w:t xml:space="preserve">It applies to “medicines” – 1] upward entailment test – “reduce intellectual property protections for medicines” doesn’t entail reducing protections for aids, because it doesn’t prove that we should derestrict </w:t>
      </w:r>
      <w:proofErr w:type="gramStart"/>
      <w:r w:rsidRPr="001621C0">
        <w:rPr>
          <w:rFonts w:eastAsia="SimSun"/>
          <w:b/>
          <w:iCs/>
          <w:sz w:val="26"/>
        </w:rPr>
        <w:t>other</w:t>
      </w:r>
      <w:proofErr w:type="gramEnd"/>
      <w:r w:rsidRPr="001621C0">
        <w:rPr>
          <w:rFonts w:eastAsia="SimSun"/>
          <w:b/>
          <w:iCs/>
          <w:sz w:val="26"/>
        </w:rPr>
        <w:t xml:space="preserve"> beneficial tech</w:t>
      </w:r>
    </w:p>
    <w:p w14:paraId="290DE8C8" w14:textId="77777777" w:rsidR="001621C0" w:rsidRPr="001621C0" w:rsidRDefault="001621C0" w:rsidP="001621C0">
      <w:pPr>
        <w:rPr>
          <w:rFonts w:eastAsia="Calibri"/>
        </w:rPr>
      </w:pPr>
    </w:p>
    <w:p w14:paraId="15A80B23" w14:textId="77777777" w:rsidR="001621C0" w:rsidRPr="001621C0" w:rsidRDefault="001621C0" w:rsidP="001621C0">
      <w:pPr>
        <w:keepNext/>
        <w:keepLines/>
        <w:spacing w:before="40" w:after="0"/>
        <w:outlineLvl w:val="3"/>
        <w:rPr>
          <w:rFonts w:eastAsiaTheme="majorEastAsia" w:cstheme="majorBidi"/>
          <w:b/>
          <w:bCs/>
          <w:iCs/>
          <w:sz w:val="26"/>
        </w:rPr>
      </w:pPr>
      <w:r w:rsidRPr="001621C0">
        <w:rPr>
          <w:rFonts w:eastAsiaTheme="majorEastAsia" w:cstheme="majorBidi"/>
          <w:b/>
          <w:iCs/>
          <w:sz w:val="26"/>
        </w:rPr>
        <w:t>Violation – they only defend indigenous medicines</w:t>
      </w:r>
    </w:p>
    <w:p w14:paraId="6AC00651" w14:textId="77777777" w:rsidR="001621C0" w:rsidRPr="001621C0" w:rsidRDefault="001621C0" w:rsidP="001621C0">
      <w:pPr>
        <w:rPr>
          <w:rFonts w:eastAsia="Calibri"/>
        </w:rPr>
      </w:pPr>
    </w:p>
    <w:p w14:paraId="63BF5200" w14:textId="77777777" w:rsidR="001621C0" w:rsidRPr="001621C0" w:rsidRDefault="001621C0" w:rsidP="001621C0">
      <w:pPr>
        <w:keepNext/>
        <w:keepLines/>
        <w:spacing w:before="40" w:after="0"/>
        <w:outlineLvl w:val="3"/>
        <w:rPr>
          <w:rFonts w:eastAsia="SimSun"/>
          <w:b/>
          <w:iCs/>
          <w:sz w:val="26"/>
        </w:rPr>
      </w:pPr>
      <w:r w:rsidRPr="001621C0">
        <w:rPr>
          <w:rFonts w:eastAsia="SimSun"/>
          <w:b/>
          <w:iCs/>
          <w:sz w:val="26"/>
        </w:rPr>
        <w:t>Negate —</w:t>
      </w:r>
    </w:p>
    <w:p w14:paraId="3DB9BE84" w14:textId="77777777" w:rsidR="001621C0" w:rsidRPr="001621C0" w:rsidRDefault="001621C0" w:rsidP="001621C0">
      <w:pPr>
        <w:keepNext/>
        <w:keepLines/>
        <w:spacing w:before="40" w:after="0"/>
        <w:outlineLvl w:val="3"/>
        <w:rPr>
          <w:rFonts w:eastAsia="SimSun" w:cs="Times New Roman"/>
          <w:b/>
          <w:iCs/>
          <w:color w:val="000000"/>
          <w:sz w:val="26"/>
        </w:rPr>
      </w:pPr>
      <w:r w:rsidRPr="001621C0">
        <w:rPr>
          <w:rFonts w:eastAsia="SimSun"/>
          <w:b/>
          <w:iCs/>
          <w:sz w:val="26"/>
        </w:rPr>
        <w:t xml:space="preserve">1] Limits – you can pick anything from COVID vaccines to HIV/AIDS to random biotech to insulin treatments and there’s no universal disad since each one has a different function and implication for health, tech, and relations – explodes neg prep and leads to random medicine of the week </w:t>
      </w:r>
      <w:proofErr w:type="spellStart"/>
      <w:r w:rsidRPr="001621C0">
        <w:rPr>
          <w:rFonts w:eastAsia="SimSun"/>
          <w:b/>
          <w:iCs/>
          <w:sz w:val="26"/>
        </w:rPr>
        <w:t>affs</w:t>
      </w:r>
      <w:proofErr w:type="spellEnd"/>
      <w:r w:rsidRPr="001621C0">
        <w:rPr>
          <w:rFonts w:eastAsia="SimSun"/>
          <w:b/>
          <w:iCs/>
          <w:sz w:val="26"/>
        </w:rPr>
        <w:t xml:space="preserve"> which makes cutting stable neg links impossible. </w:t>
      </w:r>
      <w:r w:rsidRPr="001621C0">
        <w:rPr>
          <w:rFonts w:eastAsia="SimSun"/>
          <w:b/>
          <w:iCs/>
          <w:color w:val="000000"/>
          <w:sz w:val="26"/>
        </w:rPr>
        <w:t>L</w:t>
      </w:r>
      <w:r w:rsidRPr="001621C0">
        <w:rPr>
          <w:rFonts w:eastAsia="SimSun"/>
          <w:b/>
          <w:iCs/>
          <w:sz w:val="26"/>
        </w:rPr>
        <w:t xml:space="preserve">imits key to reciprocal engagement since they create a caselist for neg prep. </w:t>
      </w:r>
    </w:p>
    <w:p w14:paraId="19CE92BD" w14:textId="77777777" w:rsidR="001621C0" w:rsidRPr="001621C0" w:rsidRDefault="001621C0" w:rsidP="001621C0">
      <w:pPr>
        <w:keepNext/>
        <w:keepLines/>
        <w:spacing w:before="40" w:after="0"/>
        <w:outlineLvl w:val="3"/>
        <w:rPr>
          <w:rFonts w:eastAsia="SimSun"/>
          <w:b/>
          <w:iCs/>
          <w:color w:val="000000"/>
          <w:sz w:val="26"/>
        </w:rPr>
      </w:pPr>
      <w:r w:rsidRPr="001621C0">
        <w:rPr>
          <w:rFonts w:eastAsia="SimSun"/>
          <w:b/>
          <w:iCs/>
          <w:sz w:val="26"/>
        </w:rPr>
        <w:t>2] TVA – read the aff as an advantage to a whole res aff.</w:t>
      </w:r>
      <w:bookmarkEnd w:id="0"/>
    </w:p>
    <w:p w14:paraId="24E02CC3"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b/>
          <w:iCs/>
          <w:sz w:val="26"/>
        </w:rPr>
        <w:t xml:space="preserve">3] </w:t>
      </w:r>
      <w:r w:rsidRPr="001621C0">
        <w:rPr>
          <w:rFonts w:eastAsia="SimSun" w:cs="Times New Roman"/>
          <w:b/>
          <w:iCs/>
          <w:sz w:val="26"/>
        </w:rPr>
        <w:t>Precision o/w – anything else justifies the aff jettisoning words in the resolution which decks negative ground and preparation</w:t>
      </w:r>
    </w:p>
    <w:p w14:paraId="4721EEFC" w14:textId="77777777" w:rsidR="001621C0" w:rsidRPr="001621C0" w:rsidRDefault="001621C0" w:rsidP="001621C0"/>
    <w:p w14:paraId="7BDA1196" w14:textId="77777777" w:rsidR="001621C0" w:rsidRPr="001621C0" w:rsidRDefault="001621C0" w:rsidP="001621C0"/>
    <w:p w14:paraId="77E191BD" w14:textId="77777777" w:rsidR="001621C0" w:rsidRPr="001621C0" w:rsidRDefault="001621C0" w:rsidP="001621C0"/>
    <w:p w14:paraId="23A0EF61" w14:textId="77777777" w:rsidR="001621C0" w:rsidRPr="001621C0" w:rsidRDefault="001621C0" w:rsidP="001621C0">
      <w:pPr>
        <w:keepNext/>
        <w:keepLines/>
        <w:pageBreakBefore/>
        <w:spacing w:before="40" w:after="0"/>
        <w:jc w:val="center"/>
        <w:outlineLvl w:val="1"/>
        <w:rPr>
          <w:rFonts w:eastAsiaTheme="majorEastAsia" w:cstheme="majorBidi"/>
          <w:b/>
          <w:sz w:val="44"/>
          <w:szCs w:val="26"/>
          <w:u w:val="double"/>
        </w:rPr>
      </w:pPr>
      <w:r w:rsidRPr="001621C0">
        <w:rPr>
          <w:rFonts w:eastAsiaTheme="majorEastAsia" w:cstheme="majorBidi"/>
          <w:b/>
          <w:sz w:val="44"/>
          <w:szCs w:val="26"/>
          <w:u w:val="double"/>
        </w:rPr>
        <w:t>CP</w:t>
      </w:r>
    </w:p>
    <w:p w14:paraId="700C2F7B" w14:textId="77777777" w:rsidR="001621C0" w:rsidRPr="001621C0" w:rsidRDefault="001621C0" w:rsidP="001621C0">
      <w:pPr>
        <w:keepNext/>
        <w:keepLines/>
        <w:pageBreakBefore/>
        <w:spacing w:before="40" w:after="0"/>
        <w:jc w:val="center"/>
        <w:outlineLvl w:val="2"/>
        <w:rPr>
          <w:rFonts w:eastAsia="SimSun"/>
          <w:b/>
          <w:sz w:val="32"/>
          <w:szCs w:val="24"/>
          <w:u w:val="single"/>
        </w:rPr>
      </w:pPr>
      <w:r w:rsidRPr="001621C0">
        <w:rPr>
          <w:rFonts w:eastAsia="SimSun"/>
          <w:b/>
          <w:sz w:val="32"/>
          <w:szCs w:val="24"/>
          <w:u w:val="single"/>
        </w:rPr>
        <w:t>Sui Generis</w:t>
      </w:r>
    </w:p>
    <w:p w14:paraId="1E867A52" w14:textId="77777777" w:rsidR="001621C0" w:rsidRPr="001621C0" w:rsidRDefault="001621C0" w:rsidP="001621C0">
      <w:pPr>
        <w:keepNext/>
        <w:keepLines/>
        <w:spacing w:before="40" w:after="0"/>
        <w:outlineLvl w:val="3"/>
        <w:rPr>
          <w:rFonts w:eastAsia="SimSun"/>
          <w:b/>
          <w:iCs/>
          <w:color w:val="000000"/>
          <w:sz w:val="26"/>
        </w:rPr>
      </w:pPr>
      <w:r w:rsidRPr="001621C0">
        <w:rPr>
          <w:rFonts w:eastAsia="SimSun"/>
          <w:b/>
          <w:iCs/>
          <w:color w:val="000000"/>
          <w:sz w:val="26"/>
        </w:rPr>
        <w:t xml:space="preserve">CP: The member nations of the world trade organization ought to – </w:t>
      </w:r>
    </w:p>
    <w:p w14:paraId="280F605A" w14:textId="77777777" w:rsidR="001621C0" w:rsidRPr="001621C0" w:rsidRDefault="001621C0" w:rsidP="001621C0">
      <w:pPr>
        <w:keepNext/>
        <w:keepLines/>
        <w:spacing w:before="40" w:after="0"/>
        <w:outlineLvl w:val="3"/>
        <w:rPr>
          <w:rFonts w:eastAsia="SimSun"/>
          <w:b/>
          <w:iCs/>
          <w:color w:val="000000"/>
          <w:sz w:val="26"/>
        </w:rPr>
      </w:pPr>
      <w:r w:rsidRPr="001621C0">
        <w:rPr>
          <w:rFonts w:eastAsia="SimSun"/>
          <w:b/>
          <w:iCs/>
          <w:color w:val="000000"/>
          <w:sz w:val="26"/>
        </w:rPr>
        <w:t>---create a new form of Sui Generis patent applications as per Vezina 20</w:t>
      </w:r>
    </w:p>
    <w:p w14:paraId="70F017E3" w14:textId="77777777" w:rsidR="001621C0" w:rsidRPr="001621C0" w:rsidRDefault="001621C0" w:rsidP="001621C0">
      <w:pPr>
        <w:keepNext/>
        <w:keepLines/>
        <w:spacing w:before="40" w:after="0"/>
        <w:outlineLvl w:val="3"/>
        <w:rPr>
          <w:rFonts w:eastAsia="SimSun" w:cs="Times New Roman"/>
          <w:b/>
          <w:iCs/>
          <w:color w:val="000000"/>
          <w:sz w:val="26"/>
        </w:rPr>
      </w:pPr>
      <w:r w:rsidRPr="001621C0">
        <w:rPr>
          <w:rFonts w:eastAsia="SimSun" w:cs="Times New Roman"/>
          <w:b/>
          <w:iCs/>
          <w:color w:val="000000"/>
          <w:sz w:val="26"/>
        </w:rPr>
        <w:t>---Grant this form of patent to Indigenous peoples</w:t>
      </w:r>
    </w:p>
    <w:p w14:paraId="45D14C56" w14:textId="77777777" w:rsidR="001621C0" w:rsidRPr="001621C0" w:rsidRDefault="001621C0" w:rsidP="001621C0">
      <w:pPr>
        <w:keepNext/>
        <w:keepLines/>
        <w:spacing w:before="40" w:after="0"/>
        <w:outlineLvl w:val="3"/>
        <w:rPr>
          <w:rFonts w:eastAsia="SimSun" w:cs="Times New Roman"/>
          <w:b/>
          <w:iCs/>
          <w:color w:val="000000"/>
          <w:sz w:val="26"/>
        </w:rPr>
      </w:pPr>
      <w:r w:rsidRPr="001621C0">
        <w:rPr>
          <w:rFonts w:eastAsia="SimSun" w:cs="Times New Roman"/>
          <w:b/>
          <w:iCs/>
          <w:color w:val="000000"/>
          <w:sz w:val="26"/>
        </w:rPr>
        <w:t>---Exclude non-Indigenous groups from applying for Sui Generis patents</w:t>
      </w:r>
    </w:p>
    <w:p w14:paraId="096A563D" w14:textId="77777777" w:rsidR="001621C0" w:rsidRPr="001621C0" w:rsidRDefault="001621C0" w:rsidP="001621C0">
      <w:r w:rsidRPr="001621C0">
        <w:t>(</w:t>
      </w:r>
      <w:proofErr w:type="gramStart"/>
      <w:r w:rsidRPr="001621C0">
        <w:t>to</w:t>
      </w:r>
      <w:proofErr w:type="gramEnd"/>
      <w:r w:rsidRPr="001621C0">
        <w:t xml:space="preserve"> clarify, we won't kick planks)</w:t>
      </w:r>
    </w:p>
    <w:p w14:paraId="4F7B1137" w14:textId="77777777" w:rsidR="001621C0" w:rsidRPr="001621C0" w:rsidRDefault="001621C0" w:rsidP="001621C0">
      <w:pPr>
        <w:keepNext/>
        <w:keepLines/>
        <w:spacing w:before="40" w:after="0"/>
        <w:outlineLvl w:val="3"/>
        <w:rPr>
          <w:rFonts w:eastAsia="SimSun" w:cs="Times New Roman"/>
          <w:b/>
          <w:iCs/>
          <w:color w:val="000000"/>
          <w:sz w:val="26"/>
        </w:rPr>
      </w:pPr>
      <w:r w:rsidRPr="001621C0">
        <w:rPr>
          <w:rFonts w:eastAsia="SimSun" w:cs="Times New Roman"/>
          <w:b/>
          <w:iCs/>
          <w:color w:val="000000"/>
          <w:sz w:val="26"/>
        </w:rPr>
        <w:t xml:space="preserve">These cards postdate their IP bad cards which </w:t>
      </w:r>
      <w:r w:rsidRPr="001621C0">
        <w:rPr>
          <w:rFonts w:eastAsia="SimSun" w:cs="Times New Roman"/>
          <w:b/>
          <w:iCs/>
          <w:color w:val="000000"/>
          <w:sz w:val="26"/>
          <w:u w:val="single"/>
        </w:rPr>
        <w:t>matters</w:t>
      </w:r>
      <w:r w:rsidRPr="001621C0">
        <w:rPr>
          <w:rFonts w:eastAsia="SimSun" w:cs="Times New Roman"/>
          <w:b/>
          <w:iCs/>
          <w:color w:val="000000"/>
          <w:sz w:val="26"/>
        </w:rPr>
        <w:t xml:space="preserve"> — the aff can't account for the ways in which IP and the ways it's deployed have shifted or are able to change which means you err </w:t>
      </w:r>
      <w:r w:rsidRPr="001621C0">
        <w:rPr>
          <w:rFonts w:eastAsia="SimSun" w:cs="Times New Roman"/>
          <w:b/>
          <w:iCs/>
          <w:color w:val="000000"/>
          <w:sz w:val="26"/>
          <w:u w:val="single"/>
        </w:rPr>
        <w:t>heavily</w:t>
      </w:r>
      <w:r w:rsidRPr="001621C0">
        <w:rPr>
          <w:rFonts w:eastAsia="SimSun" w:cs="Times New Roman"/>
          <w:b/>
          <w:iCs/>
          <w:color w:val="000000"/>
          <w:sz w:val="26"/>
        </w:rPr>
        <w:t xml:space="preserve"> negative on the IP good/bad debate</w:t>
      </w:r>
    </w:p>
    <w:p w14:paraId="3F504784" w14:textId="77777777" w:rsidR="001621C0" w:rsidRPr="001621C0" w:rsidRDefault="001621C0" w:rsidP="001621C0">
      <w:pPr>
        <w:keepNext/>
        <w:keepLines/>
        <w:spacing w:before="40" w:after="0"/>
        <w:outlineLvl w:val="3"/>
        <w:rPr>
          <w:rFonts w:eastAsia="SimSun" w:cs="Times New Roman"/>
          <w:b/>
          <w:iCs/>
          <w:color w:val="000000"/>
          <w:sz w:val="26"/>
        </w:rPr>
      </w:pPr>
      <w:r w:rsidRPr="001621C0">
        <w:rPr>
          <w:rFonts w:eastAsia="SimSun" w:cs="Times New Roman"/>
          <w:b/>
          <w:iCs/>
          <w:color w:val="000000"/>
          <w:sz w:val="26"/>
        </w:rPr>
        <w:t xml:space="preserve">Sui generis moral rights framework emphasizing guardianship over ownership and are the only way to stop the appropriate that comes with public knowledge – answers the reforms fail ev bc it bars settlers from using knowledge which isn’t sharing – also solves K of IPR used by Indigenous groups bc it uses a new </w:t>
      </w:r>
      <w:proofErr w:type="spellStart"/>
      <w:r w:rsidRPr="001621C0">
        <w:rPr>
          <w:rFonts w:eastAsia="SimSun" w:cs="Times New Roman"/>
          <w:b/>
          <w:iCs/>
          <w:color w:val="000000"/>
          <w:sz w:val="26"/>
        </w:rPr>
        <w:t>fw</w:t>
      </w:r>
      <w:proofErr w:type="spellEnd"/>
    </w:p>
    <w:p w14:paraId="05D4794F" w14:textId="77777777" w:rsidR="001621C0" w:rsidRPr="001621C0" w:rsidRDefault="001621C0" w:rsidP="001621C0">
      <w:pPr>
        <w:rPr>
          <w:rFonts w:eastAsia="Calibri"/>
        </w:rPr>
      </w:pPr>
      <w:proofErr w:type="spellStart"/>
      <w:r w:rsidRPr="001621C0">
        <w:rPr>
          <w:rFonts w:eastAsia="Calibri"/>
          <w:b/>
          <w:bCs/>
          <w:sz w:val="26"/>
        </w:rPr>
        <w:t>Vézina</w:t>
      </w:r>
      <w:proofErr w:type="spellEnd"/>
      <w:r w:rsidRPr="001621C0">
        <w:rPr>
          <w:rFonts w:eastAsia="Calibri"/>
          <w:b/>
          <w:bCs/>
          <w:sz w:val="26"/>
        </w:rPr>
        <w:t xml:space="preserve"> 20 </w:t>
      </w:r>
      <w:r w:rsidRPr="001621C0">
        <w:rPr>
          <w:rFonts w:eastAsia="Calibri"/>
        </w:rPr>
        <w:t xml:space="preserve">“Ensuring Respect for Indigenous Cultures </w:t>
      </w:r>
      <w:proofErr w:type="gramStart"/>
      <w:r w:rsidRPr="001621C0">
        <w:rPr>
          <w:rFonts w:eastAsia="Calibri"/>
        </w:rPr>
        <w:t>A</w:t>
      </w:r>
      <w:proofErr w:type="gramEnd"/>
      <w:r w:rsidRPr="001621C0">
        <w:rPr>
          <w:rFonts w:eastAsia="Calibri"/>
        </w:rPr>
        <w:t xml:space="preserve"> Moral Rights Approach” Brigitte </w:t>
      </w:r>
      <w:proofErr w:type="spellStart"/>
      <w:r w:rsidRPr="001621C0">
        <w:rPr>
          <w:rFonts w:eastAsia="Calibri"/>
        </w:rPr>
        <w:t>Vézina</w:t>
      </w:r>
      <w:proofErr w:type="spellEnd"/>
      <w:r w:rsidRPr="001621C0">
        <w:rPr>
          <w:rFonts w:eastAsia="Calibri"/>
        </w:rPr>
        <w:t xml:space="preserve"> [fellow at the Canadian think tank Centre for International Governance Innovation. She holds a bachelor’s degree in law from the Université de Montréal and a master’s in law from Georgetown University], Centre for International Governance Innovation Papers No. 243 — May 2020, </w:t>
      </w:r>
      <w:hyperlink r:id="rId16" w:history="1">
        <w:r w:rsidRPr="001621C0">
          <w:rPr>
            <w:rFonts w:eastAsia="Calibri"/>
          </w:rPr>
          <w:t>https://www.cigionline.org/static/documents/documents/vezina-paper_1.pdf</w:t>
        </w:r>
      </w:hyperlink>
      <w:r w:rsidRPr="001621C0">
        <w:rPr>
          <w:rFonts w:eastAsia="Calibri"/>
        </w:rPr>
        <w:t xml:space="preserve"> SM</w:t>
      </w:r>
    </w:p>
    <w:p w14:paraId="433E83D2" w14:textId="77777777" w:rsidR="001621C0" w:rsidRPr="001621C0" w:rsidRDefault="001621C0" w:rsidP="001621C0">
      <w:pPr>
        <w:rPr>
          <w:rFonts w:eastAsia="Calibri"/>
          <w:u w:val="single"/>
        </w:rPr>
      </w:pPr>
      <w:r w:rsidRPr="001621C0">
        <w:rPr>
          <w:rFonts w:eastAsia="Calibri"/>
          <w:u w:val="single"/>
        </w:rPr>
        <w:t>Features of a Sui Generis Moral Rights-type Framework</w:t>
      </w:r>
    </w:p>
    <w:p w14:paraId="5053EB00" w14:textId="77777777" w:rsidR="001621C0" w:rsidRPr="001621C0" w:rsidRDefault="001621C0" w:rsidP="001621C0">
      <w:pPr>
        <w:rPr>
          <w:rFonts w:eastAsia="Calibri"/>
        </w:rPr>
      </w:pPr>
      <w:r w:rsidRPr="001621C0">
        <w:rPr>
          <w:rFonts w:eastAsia="Calibri"/>
        </w:rPr>
        <w:t>Subject Matter and Beneficiaries</w:t>
      </w:r>
    </w:p>
    <w:p w14:paraId="3E6B456D" w14:textId="77777777" w:rsidR="001621C0" w:rsidRPr="001621C0" w:rsidRDefault="001621C0" w:rsidP="001621C0">
      <w:pPr>
        <w:rPr>
          <w:rFonts w:eastAsia="Calibri"/>
        </w:rPr>
      </w:pPr>
      <w:r w:rsidRPr="001621C0">
        <w:rPr>
          <w:rFonts w:eastAsia="Calibri"/>
        </w:rPr>
        <w:t xml:space="preserve">TCEs that maintain a current and significant relationship with the Indigenous peoples who hold them would be protected. </w:t>
      </w:r>
      <w:proofErr w:type="gramStart"/>
      <w:r w:rsidRPr="001621C0">
        <w:rPr>
          <w:rFonts w:eastAsia="Calibri"/>
        </w:rPr>
        <w:t>As long as</w:t>
      </w:r>
      <w:proofErr w:type="gramEnd"/>
      <w:r w:rsidRPr="001621C0">
        <w:rPr>
          <w:rFonts w:eastAsia="Calibri"/>
        </w:rPr>
        <w:t xml:space="preserve"> a community, as a whole and by virtue of its own internal cultural rules, identifies with a specific form of expression and can establish a particular relationship with it, it can claim protection over it. As Susy Frankel points out, </w:t>
      </w:r>
      <w:r w:rsidRPr="001621C0">
        <w:rPr>
          <w:rFonts w:eastAsia="Calibri"/>
          <w:u w:val="single"/>
        </w:rPr>
        <w:t xml:space="preserve">the key rationale in </w:t>
      </w:r>
      <w:proofErr w:type="spellStart"/>
      <w:r w:rsidRPr="001621C0">
        <w:rPr>
          <w:rFonts w:eastAsia="Calibri"/>
          <w:u w:val="single"/>
        </w:rPr>
        <w:t>favour</w:t>
      </w:r>
      <w:proofErr w:type="spellEnd"/>
      <w:r w:rsidRPr="001621C0">
        <w:rPr>
          <w:rFonts w:eastAsia="Calibri"/>
          <w:u w:val="single"/>
        </w:rPr>
        <w:t xml:space="preserve"> of protecting TCEs is the guardianship relationship, from which proportionate moral rights flow.155 </w:t>
      </w:r>
      <w:r w:rsidRPr="001621C0">
        <w:rPr>
          <w:rFonts w:eastAsia="Calibri"/>
          <w:highlight w:val="green"/>
          <w:u w:val="single"/>
        </w:rPr>
        <w:t>Guardianship is to be contrasted with ownership</w:t>
      </w:r>
      <w:r w:rsidRPr="001621C0">
        <w:rPr>
          <w:rFonts w:eastAsia="Calibri"/>
          <w:u w:val="single"/>
        </w:rPr>
        <w:t>, which is the concept buttressing most IP law systems, with the notable exception of moral rights</w:t>
      </w:r>
      <w:r w:rsidRPr="001621C0">
        <w:rPr>
          <w:rFonts w:eastAsia="Calibri"/>
        </w:rP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34534C0D" w14:textId="77777777" w:rsidR="001621C0" w:rsidRPr="001621C0" w:rsidRDefault="001621C0" w:rsidP="001621C0">
      <w:pPr>
        <w:rPr>
          <w:rFonts w:eastAsia="Calibri"/>
          <w:u w:val="single"/>
        </w:rPr>
      </w:pPr>
      <w:r w:rsidRPr="001621C0">
        <w:rPr>
          <w:rFonts w:eastAsia="Calibri"/>
        </w:rPr>
        <w:t xml:space="preserve">Obviously, </w:t>
      </w:r>
      <w:r w:rsidRPr="001621C0">
        <w:rPr>
          <w:rFonts w:eastAsia="Calibri"/>
          <w:highlight w:val="green"/>
          <w:u w:val="single"/>
        </w:rPr>
        <w:t>cultures</w:t>
      </w:r>
      <w:r w:rsidRPr="001621C0">
        <w:rPr>
          <w:rFonts w:eastAsia="Calibri"/>
          <w:u w:val="single"/>
        </w:rPr>
        <w:t xml:space="preserve"> are seldom unique to a people. TCEs </w:t>
      </w:r>
      <w:r w:rsidRPr="001621C0">
        <w:rPr>
          <w:rFonts w:eastAsia="Calibri"/>
          <w:highlight w:val="green"/>
          <w:u w:val="single"/>
        </w:rPr>
        <w:t>might be shared among different Indigenous groups</w:t>
      </w:r>
      <w:r w:rsidRPr="001621C0">
        <w:rPr>
          <w:rFonts w:eastAsia="Calibri"/>
          <w:u w:val="single"/>
        </w:rPr>
        <w:t xml:space="preserve"> that all identify and hold a guardianship relationship with them. In such cases, procedures should be in place to facilitate cooperation and settlement of disputes</w:t>
      </w:r>
      <w:r w:rsidRPr="001621C0">
        <w:rPr>
          <w:rFonts w:eastAsia="Calibri"/>
        </w:rPr>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rsidRPr="001621C0">
        <w:rPr>
          <w:rFonts w:eastAsia="Calibri"/>
        </w:rPr>
        <w:t>Mixe</w:t>
      </w:r>
      <w:proofErr w:type="spellEnd"/>
      <w:r w:rsidRPr="001621C0">
        <w:rPr>
          <w:rFonts w:eastAsia="Calibri"/>
        </w:rPr>
        <w:t xml:space="preserve"> huipil at stake in the Isabel </w:t>
      </w:r>
      <w:proofErr w:type="spellStart"/>
      <w:r w:rsidRPr="001621C0">
        <w:rPr>
          <w:rFonts w:eastAsia="Calibri"/>
        </w:rPr>
        <w:t>Marant</w:t>
      </w:r>
      <w:proofErr w:type="spellEnd"/>
      <w:r w:rsidRPr="001621C0">
        <w:rPr>
          <w:rFonts w:eastAsia="Calibri"/>
        </w:rPr>
        <w:t xml:space="preserve"> case, some were quick to point out that the embroideries had, in the upshot of the Spanish conquest, incorporated European elements.</w:t>
      </w:r>
      <w:r w:rsidRPr="001621C0">
        <w:rPr>
          <w:rFonts w:eastAsia="Calibri"/>
          <w:u w:val="single"/>
        </w:rPr>
        <w:t xml:space="preserve">159 Hence, </w:t>
      </w:r>
      <w:r w:rsidRPr="001621C0">
        <w:rPr>
          <w:rFonts w:eastAsia="Calibri"/>
          <w:highlight w:val="green"/>
          <w:u w:val="single"/>
        </w:rPr>
        <w:t>when considering a relationship between a TCE and its holder, one should not exact</w:t>
      </w:r>
      <w:r w:rsidRPr="001621C0">
        <w:rPr>
          <w:rFonts w:eastAsia="Calibri"/>
          <w:u w:val="single"/>
        </w:rPr>
        <w:t xml:space="preserve"> uniqueness or </w:t>
      </w:r>
      <w:r w:rsidRPr="001621C0">
        <w:rPr>
          <w:rFonts w:eastAsia="Calibri"/>
          <w:highlight w:val="green"/>
          <w:u w:val="single"/>
        </w:rPr>
        <w:t>exclusiveness, but embrace</w:t>
      </w:r>
      <w:r w:rsidRPr="001621C0">
        <w:rPr>
          <w:rFonts w:eastAsia="Calibri"/>
          <w:u w:val="single"/>
        </w:rPr>
        <w:t xml:space="preserve"> the fact </w:t>
      </w:r>
      <w:r w:rsidRPr="001621C0">
        <w:rPr>
          <w:rFonts w:eastAsia="Calibri"/>
          <w:highlight w:val="green"/>
          <w:u w:val="single"/>
        </w:rPr>
        <w:t>that a group can identify with</w:t>
      </w:r>
      <w:r w:rsidRPr="001621C0">
        <w:rPr>
          <w:rFonts w:eastAsia="Calibri"/>
          <w:u w:val="single"/>
        </w:rPr>
        <w:t xml:space="preserve"> </w:t>
      </w:r>
      <w:r w:rsidRPr="001621C0">
        <w:rPr>
          <w:rFonts w:eastAsia="Calibri"/>
          <w:highlight w:val="green"/>
          <w:u w:val="single"/>
        </w:rPr>
        <w:t>TCEs that are</w:t>
      </w:r>
      <w:r w:rsidRPr="001621C0">
        <w:rPr>
          <w:rFonts w:eastAsia="Calibri"/>
          <w:u w:val="single"/>
        </w:rPr>
        <w:t xml:space="preserve"> dynamic and </w:t>
      </w:r>
      <w:r w:rsidRPr="001621C0">
        <w:rPr>
          <w:rFonts w:eastAsia="Calibri"/>
          <w:highlight w:val="green"/>
          <w:u w:val="single"/>
        </w:rPr>
        <w:t>kaleidoscopic,</w:t>
      </w:r>
      <w:r w:rsidRPr="001621C0">
        <w:rPr>
          <w:rFonts w:eastAsia="Calibri"/>
          <w:u w:val="single"/>
        </w:rPr>
        <w:t xml:space="preserve"> all the while remaining authentic.</w:t>
      </w:r>
    </w:p>
    <w:p w14:paraId="7A996650" w14:textId="77777777" w:rsidR="001621C0" w:rsidRPr="001621C0" w:rsidRDefault="001621C0" w:rsidP="001621C0">
      <w:pPr>
        <w:rPr>
          <w:rFonts w:eastAsia="Calibri"/>
        </w:rPr>
      </w:pPr>
      <w:r w:rsidRPr="001621C0">
        <w:rPr>
          <w:rFonts w:eastAsia="Calibri"/>
          <w:u w:val="single"/>
        </w:rPr>
        <w:t xml:space="preserve">Beneficiaries of protection should be TCE holding Indigenous </w:t>
      </w:r>
      <w:proofErr w:type="gramStart"/>
      <w:r w:rsidRPr="001621C0">
        <w:rPr>
          <w:rFonts w:eastAsia="Calibri"/>
          <w:u w:val="single"/>
        </w:rPr>
        <w:t>communities as a whole, such</w:t>
      </w:r>
      <w:proofErr w:type="gramEnd"/>
      <w:r w:rsidRPr="001621C0">
        <w:rPr>
          <w:rFonts w:eastAsia="Calibri"/>
          <w:u w:val="single"/>
        </w:rPr>
        <w:t xml:space="preserve"> that moral rights would be afforded to the entire community as group rights. </w:t>
      </w:r>
      <w:r w:rsidRPr="001621C0">
        <w:rPr>
          <w:rFonts w:eastAsia="Calibri"/>
          <w:highlight w:val="green"/>
          <w:u w:val="single"/>
        </w:rPr>
        <w:t>Recognition of beneficiaries</w:t>
      </w:r>
      <w:r w:rsidRPr="001621C0">
        <w:rPr>
          <w:rFonts w:eastAsia="Calibri"/>
          <w:u w:val="single"/>
        </w:rPr>
        <w:t xml:space="preserve"> as well as determination of the authority to exercise the rights </w:t>
      </w:r>
      <w:r w:rsidRPr="001621C0">
        <w:rPr>
          <w:rFonts w:eastAsia="Calibri"/>
          <w:highlight w:val="green"/>
          <w:u w:val="single"/>
        </w:rPr>
        <w:t>would have to be done from within</w:t>
      </w:r>
      <w:r w:rsidRPr="001621C0">
        <w:rPr>
          <w:rFonts w:eastAsia="Calibri"/>
          <w:u w:val="single"/>
        </w:rPr>
        <w:t xml:space="preserve"> the community, </w:t>
      </w:r>
      <w:r w:rsidRPr="001621C0">
        <w:rPr>
          <w:rFonts w:eastAsia="Calibri"/>
          <w:highlight w:val="green"/>
          <w:u w:val="single"/>
        </w:rPr>
        <w:t>by way of application of customary law1</w:t>
      </w:r>
      <w:r w:rsidRPr="001621C0">
        <w:rPr>
          <w:rFonts w:eastAsia="Calibri"/>
          <w:u w:val="single"/>
        </w:rPr>
        <w:t xml:space="preserve">60 or be captured under the legal constructs of trusts, associations, or other legal entities holding the rights.161 Indigenous communities need to have </w:t>
      </w:r>
      <w:r w:rsidRPr="001621C0">
        <w:rPr>
          <w:rFonts w:eastAsia="Calibri"/>
          <w:highlight w:val="green"/>
          <w:u w:val="single"/>
        </w:rPr>
        <w:t>the autonomy to exercise</w:t>
      </w:r>
      <w:r w:rsidRPr="001621C0">
        <w:rPr>
          <w:rFonts w:eastAsia="Calibri"/>
          <w:u w:val="single"/>
        </w:rPr>
        <w:t xml:space="preserve"> control over and make </w:t>
      </w:r>
      <w:r w:rsidRPr="001621C0">
        <w:rPr>
          <w:rFonts w:eastAsia="Calibri"/>
          <w:highlight w:val="green"/>
          <w:u w:val="single"/>
        </w:rPr>
        <w:t>their own decisions regarding</w:t>
      </w:r>
      <w:r w:rsidRPr="001621C0">
        <w:rPr>
          <w:rFonts w:eastAsia="Calibri"/>
          <w:u w:val="single"/>
        </w:rPr>
        <w:t xml:space="preserve"> the </w:t>
      </w:r>
      <w:r w:rsidRPr="001621C0">
        <w:rPr>
          <w:rFonts w:eastAsia="Calibri"/>
          <w:highlight w:val="green"/>
          <w:u w:val="single"/>
        </w:rPr>
        <w:t>management</w:t>
      </w:r>
      <w:r w:rsidRPr="001621C0">
        <w:rPr>
          <w:rFonts w:eastAsia="Calibri"/>
          <w:u w:val="single"/>
        </w:rPr>
        <w:t xml:space="preserve"> of their moral rights in their TCEs</w:t>
      </w:r>
      <w:r w:rsidRPr="001621C0">
        <w:rPr>
          <w:rFonts w:eastAsia="Calibri"/>
        </w:rPr>
        <w:t>.162</w:t>
      </w:r>
    </w:p>
    <w:p w14:paraId="69F6F1DD" w14:textId="77777777" w:rsidR="001621C0" w:rsidRPr="001621C0" w:rsidRDefault="001621C0" w:rsidP="001621C0">
      <w:pPr>
        <w:rPr>
          <w:rFonts w:eastAsia="Calibri"/>
        </w:rPr>
      </w:pPr>
      <w:r w:rsidRPr="001621C0">
        <w:rPr>
          <w:rFonts w:eastAsia="Calibri"/>
        </w:rPr>
        <w:t>Scope of Protection</w:t>
      </w:r>
    </w:p>
    <w:p w14:paraId="41A98D37" w14:textId="77777777" w:rsidR="001621C0" w:rsidRPr="001621C0" w:rsidRDefault="001621C0" w:rsidP="001621C0">
      <w:pPr>
        <w:rPr>
          <w:rFonts w:eastAsia="Calibri"/>
          <w:u w:val="single"/>
        </w:rPr>
      </w:pPr>
      <w:r w:rsidRPr="001621C0">
        <w:rPr>
          <w:rFonts w:eastAsia="Calibri"/>
          <w:u w:val="single"/>
        </w:rPr>
        <w:t xml:space="preserve">At first glance, it is difficult to reconcile the notion of personhood, the cornerstone of moral rights, with the pluralistic conception of a community, </w:t>
      </w:r>
      <w:proofErr w:type="gramStart"/>
      <w:r w:rsidRPr="001621C0">
        <w:rPr>
          <w:rFonts w:eastAsia="Calibri"/>
          <w:u w:val="single"/>
        </w:rPr>
        <w:t>by definition made</w:t>
      </w:r>
      <w:proofErr w:type="gramEnd"/>
      <w:r w:rsidRPr="001621C0">
        <w:rPr>
          <w:rFonts w:eastAsia="Calibri"/>
          <w:u w:val="singl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209B6055" w14:textId="77777777" w:rsidR="001621C0" w:rsidRPr="001621C0" w:rsidRDefault="001621C0" w:rsidP="001621C0">
      <w:pPr>
        <w:rPr>
          <w:rFonts w:eastAsia="Calibri"/>
        </w:rPr>
      </w:pPr>
      <w:r w:rsidRPr="001621C0">
        <w:rPr>
          <w:rFonts w:eastAsia="Calibri"/>
          <w:u w:val="single"/>
        </w:rPr>
        <w:t>Forasmuch as TCEs are collectively and communally held, so too must the moral rights of Indigenous peoples be communal.</w:t>
      </w:r>
      <w:r w:rsidRPr="001621C0">
        <w:rPr>
          <w:rFonts w:eastAsia="Calibri"/>
        </w:rP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03CB5F32" w14:textId="77777777" w:rsidR="001621C0" w:rsidRPr="001621C0" w:rsidRDefault="001621C0" w:rsidP="001621C0">
      <w:pPr>
        <w:rPr>
          <w:rFonts w:eastAsia="Calibri"/>
        </w:rPr>
      </w:pPr>
      <w:r w:rsidRPr="001621C0">
        <w:rPr>
          <w:rFonts w:eastAsia="Calibri"/>
          <w:u w:val="single"/>
        </w:rPr>
        <w:t>Moral rights would only regulate the relationship between the community and the outside world; use in a traditional and customary context would not be affected</w:t>
      </w:r>
      <w:r w:rsidRPr="001621C0">
        <w:rPr>
          <w:rFonts w:eastAsia="Calibri"/>
        </w:rPr>
        <w:t>. Just as moral rights vest automatically in the author (without any need for registration or any other form of assertion), so too would sui generis moral rights vest in the community.</w:t>
      </w:r>
    </w:p>
    <w:p w14:paraId="2C0FAB20" w14:textId="77777777" w:rsidR="001621C0" w:rsidRPr="001621C0" w:rsidRDefault="001621C0" w:rsidP="001621C0">
      <w:pPr>
        <w:rPr>
          <w:rFonts w:eastAsia="Calibri"/>
        </w:rPr>
      </w:pPr>
      <w:r w:rsidRPr="001621C0">
        <w:rPr>
          <w:rFonts w:eastAsia="Calibri"/>
          <w:u w:val="single"/>
        </w:rPr>
        <w:t>Communal moral rights would include, at a minimum, the right of attribution, including false attribution</w:t>
      </w:r>
      <w:r w:rsidRPr="001621C0">
        <w:rPr>
          <w:rFonts w:eastAsia="Calibri"/>
        </w:rPr>
        <w:t xml:space="preserve"> (to ensure proper recognition of the community as the source and to prevent others from falsely claiming a guardianship over a TCE) </w:t>
      </w:r>
      <w:r w:rsidRPr="001621C0">
        <w:rPr>
          <w:rFonts w:eastAsia="Calibri"/>
          <w:u w:val="single"/>
        </w:rPr>
        <w:t>and integrity</w:t>
      </w:r>
      <w:r w:rsidRPr="001621C0">
        <w:rPr>
          <w:rFonts w:eastAsia="Calibri"/>
        </w:rPr>
        <w:t xml:space="preserve"> (to protect TCEs against inappropriate, derogatory, or culturally insensitive use). </w:t>
      </w:r>
      <w:r w:rsidRPr="001621C0">
        <w:rPr>
          <w:rFonts w:eastAsia="Calibri"/>
          <w:u w:val="single"/>
        </w:rPr>
        <w:t>It could be considered to also include the rights of disclosure (to make, where desired, TCEs known to the world and to retain the power to keep TCEs out of “public” reach, for example, in the case of sacred or secret TCEs) and withdrawal</w:t>
      </w:r>
      <w:r w:rsidRPr="001621C0">
        <w:rPr>
          <w:rFonts w:eastAsia="Calibri"/>
        </w:rPr>
        <w:t xml:space="preserve"> (to allow TCE holders to remove from circulation the TCEs that they no longer wish to make publicly available).</w:t>
      </w:r>
    </w:p>
    <w:p w14:paraId="7024B9AC" w14:textId="77777777" w:rsidR="001621C0" w:rsidRPr="001621C0" w:rsidRDefault="001621C0" w:rsidP="001621C0">
      <w:pPr>
        <w:rPr>
          <w:rFonts w:eastAsia="Calibri"/>
          <w:u w:val="single"/>
        </w:rPr>
      </w:pPr>
      <w:r w:rsidRPr="001621C0">
        <w:rPr>
          <w:rFonts w:eastAsia="Calibri"/>
        </w:rPr>
        <w:t xml:space="preserve">In most national laws, </w:t>
      </w:r>
      <w:r w:rsidRPr="001621C0">
        <w:rPr>
          <w:rFonts w:eastAsia="Calibri"/>
          <w:highlight w:val="green"/>
          <w:u w:val="single"/>
        </w:rPr>
        <w:t>moral rights are inalienable or non-transferable</w:t>
      </w:r>
      <w:r w:rsidRPr="001621C0">
        <w:rPr>
          <w:rFonts w:eastAsia="Calibri"/>
        </w:rPr>
        <w:t xml:space="preserve">. In other words, </w:t>
      </w:r>
      <w:r w:rsidRPr="001621C0">
        <w:rPr>
          <w:rFonts w:eastAsia="Calibri"/>
          <w:u w:val="single"/>
        </w:rPr>
        <w:t xml:space="preserve">they cannot be divested from the author — they </w:t>
      </w:r>
      <w:r w:rsidRPr="001621C0">
        <w:rPr>
          <w:rFonts w:eastAsia="Calibri"/>
          <w:highlight w:val="green"/>
          <w:u w:val="single"/>
        </w:rPr>
        <w:t xml:space="preserve">cannot be assigned, </w:t>
      </w:r>
      <w:proofErr w:type="gramStart"/>
      <w:r w:rsidRPr="001621C0">
        <w:rPr>
          <w:rFonts w:eastAsia="Calibri"/>
          <w:highlight w:val="green"/>
          <w:u w:val="single"/>
        </w:rPr>
        <w:t>licensed</w:t>
      </w:r>
      <w:proofErr w:type="gramEnd"/>
      <w:r w:rsidRPr="001621C0">
        <w:rPr>
          <w:rFonts w:eastAsia="Calibri"/>
          <w:highlight w:val="green"/>
          <w:u w:val="single"/>
        </w:rPr>
        <w:t xml:space="preserve"> or given away</w:t>
      </w:r>
      <w:r w:rsidRPr="001621C0">
        <w:rPr>
          <w:rFonts w:eastAsia="Calibri"/>
          <w:u w:val="single"/>
        </w:rPr>
        <w:t>.</w:t>
      </w:r>
      <w:r w:rsidRPr="001621C0">
        <w:rPr>
          <w:rFonts w:eastAsia="Calibri"/>
        </w:rPr>
        <w:t xml:space="preserve"> As mentioned, if an author transfers all their economic rights to a third party, the author retains their moral rights in the work.168 As such, </w:t>
      </w:r>
      <w:r w:rsidRPr="001621C0">
        <w:rPr>
          <w:rFonts w:eastAsia="Calibri"/>
          <w:u w:val="single"/>
        </w:rPr>
        <w:t xml:space="preserve">sui generis moral rights in TCEs would be </w:t>
      </w:r>
      <w:r w:rsidRPr="001621C0">
        <w:rPr>
          <w:rFonts w:eastAsia="Calibri"/>
          <w:highlight w:val="green"/>
          <w:u w:val="single"/>
        </w:rPr>
        <w:t>independent from any economic right</w:t>
      </w:r>
      <w:r w:rsidRPr="001621C0">
        <w:rPr>
          <w:rFonts w:eastAsia="Calibri"/>
          <w:u w:val="single"/>
        </w:rPr>
        <w:t>s</w:t>
      </w:r>
      <w:r w:rsidRPr="001621C0">
        <w:rPr>
          <w:rFonts w:eastAsia="Calibri"/>
        </w:rPr>
        <w:t xml:space="preserve"> that might arise and be held and exercised separately, regardless of who might hold these economic rights (in cases, for example, where communities would commercialize their TCEs and grant </w:t>
      </w:r>
      <w:proofErr w:type="spellStart"/>
      <w:r w:rsidRPr="001621C0">
        <w:rPr>
          <w:rFonts w:eastAsia="Calibri"/>
        </w:rPr>
        <w:t>licences</w:t>
      </w:r>
      <w:proofErr w:type="spellEnd"/>
      <w:r w:rsidRPr="001621C0">
        <w:rPr>
          <w:rFonts w:eastAsia="Calibri"/>
        </w:rPr>
        <w:t xml:space="preserve">) or who might have physical ownership of a TCE (such as a cultural institution). However, in some jurisdictions, such as Canada, the United </w:t>
      </w:r>
      <w:proofErr w:type="gramStart"/>
      <w:r w:rsidRPr="001621C0">
        <w:rPr>
          <w:rFonts w:eastAsia="Calibri"/>
        </w:rPr>
        <w:t>States</w:t>
      </w:r>
      <w:proofErr w:type="gramEnd"/>
      <w:r w:rsidRPr="001621C0">
        <w:rPr>
          <w:rFonts w:eastAsia="Calibri"/>
        </w:rPr>
        <w:t xml:space="preserve"> and the United Kingdom (but not Australia and France), moral rights can be waived, irreversibly, in whole or in part, explicitly, by contract, at the discretion of the author. </w:t>
      </w:r>
      <w:proofErr w:type="gramStart"/>
      <w:r w:rsidRPr="001621C0">
        <w:rPr>
          <w:rFonts w:eastAsia="Calibri"/>
          <w:u w:val="single"/>
        </w:rPr>
        <w:t>In order to</w:t>
      </w:r>
      <w:proofErr w:type="gramEnd"/>
      <w:r w:rsidRPr="001621C0">
        <w:rPr>
          <w:rFonts w:eastAsia="Calibri"/>
          <w:u w:val="single"/>
        </w:rPr>
        <w:t xml:space="preserve"> ensure flexible protection to TCEs, it could be envisaged that sui generis moral rights be made waivable.</w:t>
      </w:r>
    </w:p>
    <w:p w14:paraId="4BF3ED86" w14:textId="77777777" w:rsidR="001621C0" w:rsidRPr="001621C0" w:rsidRDefault="001621C0" w:rsidP="001621C0">
      <w:pPr>
        <w:rPr>
          <w:rFonts w:eastAsia="Calibri"/>
        </w:rPr>
      </w:pPr>
      <w:r w:rsidRPr="001621C0">
        <w:rPr>
          <w:rFonts w:eastAsia="Calibri"/>
          <w:u w:val="singl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1621C0">
        <w:rPr>
          <w:rFonts w:eastAsia="Calibri"/>
        </w:rPr>
        <w:t>. Reliance on particular facts may be difficult to reconcile with the need for certainty and predictability, but flexibility trumps these concerns, as no use should be considered offensive per se.</w:t>
      </w:r>
    </w:p>
    <w:p w14:paraId="67EC1933"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Their ev even agrees – 1AC McGonigle</w:t>
      </w:r>
    </w:p>
    <w:p w14:paraId="678FAC77" w14:textId="77777777" w:rsidR="001621C0" w:rsidRPr="001621C0" w:rsidRDefault="001621C0" w:rsidP="001621C0">
      <w:pPr>
        <w:rPr>
          <w:rFonts w:eastAsia="Calibri"/>
        </w:rPr>
      </w:pPr>
      <w:r w:rsidRPr="001621C0">
        <w:rPr>
          <w:rFonts w:eastAsia="Calibr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1621C0">
        <w:rPr>
          <w:rFonts w:eastAsia="Calibri"/>
          <w:sz w:val="14"/>
          <w:szCs w:val="14"/>
        </w:rPr>
        <w:t xml:space="preserve"> </w:t>
      </w:r>
      <w:r w:rsidRPr="001621C0">
        <w:rPr>
          <w:rFonts w:eastAsia="Calibri"/>
          <w:b/>
          <w:highlight w:val="green"/>
          <w:u w:val="single"/>
        </w:rPr>
        <w:t>Indigenous communities</w:t>
      </w:r>
      <w:r w:rsidRPr="001621C0">
        <w:rPr>
          <w:rFonts w:eastAsia="Calibri"/>
          <w:b/>
          <w:u w:val="single"/>
        </w:rPr>
        <w:t xml:space="preserve"> therefore </w:t>
      </w:r>
      <w:r w:rsidRPr="001621C0">
        <w:rPr>
          <w:rFonts w:eastAsia="Calibri"/>
          <w:b/>
          <w:highlight w:val="green"/>
          <w:u w:val="single"/>
        </w:rPr>
        <w:t>need sui generis laws</w:t>
      </w:r>
      <w:r w:rsidRPr="001621C0">
        <w:rPr>
          <w:rFonts w:eastAsia="Calibri"/>
          <w:b/>
          <w:u w:val="single"/>
        </w:rPr>
        <w:t xml:space="preserve"> to protect their shared cultural heritage and shared natural resources</w:t>
      </w:r>
      <w:r w:rsidRPr="001621C0">
        <w:rPr>
          <w:rFonts w:eastAsia="Calibri"/>
          <w:sz w:val="14"/>
          <w:szCs w:val="14"/>
        </w:rPr>
        <w:t>.</w:t>
      </w:r>
    </w:p>
    <w:p w14:paraId="0DD84380" w14:textId="77777777" w:rsidR="001621C0" w:rsidRPr="001621C0" w:rsidRDefault="001621C0" w:rsidP="001621C0">
      <w:pPr>
        <w:keepNext/>
        <w:keepLines/>
        <w:spacing w:before="40" w:after="0"/>
        <w:outlineLvl w:val="3"/>
        <w:rPr>
          <w:rFonts w:eastAsia="SimSun"/>
          <w:b/>
          <w:iCs/>
          <w:color w:val="000000"/>
          <w:sz w:val="26"/>
        </w:rPr>
      </w:pPr>
      <w:r w:rsidRPr="001621C0">
        <w:rPr>
          <w:rFonts w:eastAsia="SimSun"/>
          <w:b/>
          <w:iCs/>
          <w:color w:val="000000"/>
          <w:sz w:val="26"/>
        </w:rPr>
        <w:t xml:space="preserve">Reforming IPR is key to affirming native sovereignty. Solves the aff because it shifts away from western conceptions of property, but the perm fails since we think IPR is good. </w:t>
      </w:r>
    </w:p>
    <w:p w14:paraId="3CA2390D" w14:textId="77777777" w:rsidR="001621C0" w:rsidRPr="001621C0" w:rsidRDefault="001621C0" w:rsidP="001621C0">
      <w:pPr>
        <w:rPr>
          <w:rFonts w:eastAsia="Calibri"/>
        </w:rPr>
      </w:pPr>
      <w:proofErr w:type="spellStart"/>
      <w:r w:rsidRPr="001621C0">
        <w:rPr>
          <w:rFonts w:eastAsia="Calibri"/>
          <w:b/>
          <w:bCs/>
          <w:sz w:val="26"/>
        </w:rPr>
        <w:t>Younging</w:t>
      </w:r>
      <w:proofErr w:type="spellEnd"/>
      <w:r w:rsidRPr="001621C0">
        <w:rPr>
          <w:rFonts w:eastAsia="Calibri"/>
          <w:b/>
          <w:bCs/>
          <w:sz w:val="26"/>
        </w:rPr>
        <w:t xml:space="preserve"> 10 </w:t>
      </w:r>
      <w:r w:rsidRPr="001621C0">
        <w:rPr>
          <w:rFonts w:eastAsia="Calibri"/>
        </w:rPr>
        <w:t xml:space="preserve">“Intergovernmental Committee On Intellectual Property And Genetic Resources Traditional Knowledge And Folklore” Seventeenth Session Geneva, December 6-10, 2010 </w:t>
      </w:r>
      <w:proofErr w:type="spellStart"/>
      <w:r w:rsidRPr="001621C0">
        <w:rPr>
          <w:rFonts w:eastAsia="Calibri"/>
        </w:rPr>
        <w:t>Wipo</w:t>
      </w:r>
      <w:proofErr w:type="spellEnd"/>
      <w:r w:rsidRPr="001621C0">
        <w:rPr>
          <w:rFonts w:eastAsia="Calibri"/>
        </w:rPr>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1621C0">
        <w:rPr>
          <w:rFonts w:eastAsia="Calibri"/>
        </w:rPr>
        <w:t>Younging</w:t>
      </w:r>
      <w:proofErr w:type="spellEnd"/>
      <w:r w:rsidRPr="001621C0">
        <w:rPr>
          <w:rFonts w:eastAsia="Calibri"/>
        </w:rPr>
        <w:t xml:space="preserve"> [Creative Rights Alliance, Kelowna, Canada, </w:t>
      </w:r>
      <w:proofErr w:type="spellStart"/>
      <w:r w:rsidRPr="001621C0">
        <w:rPr>
          <w:rFonts w:eastAsia="Calibri"/>
        </w:rPr>
        <w:t>Opaskwayak</w:t>
      </w:r>
      <w:proofErr w:type="spellEnd"/>
      <w:r w:rsidRPr="001621C0">
        <w:rPr>
          <w:rFonts w:eastAsia="Calibri"/>
        </w:rPr>
        <w:t xml:space="preserve"> Cree Nation-Canada] </w:t>
      </w:r>
      <w:hyperlink r:id="rId17" w:history="1">
        <w:r w:rsidRPr="001621C0">
          <w:rPr>
            <w:rFonts w:eastAsia="Calibri"/>
          </w:rPr>
          <w:t>https://www.wipo.int/edocs/mdocs/tk/en/wipo_grtkf_ic_17/wipo_grtkf_ic_17_inf_5_a.pdf</w:t>
        </w:r>
      </w:hyperlink>
      <w:r w:rsidRPr="001621C0">
        <w:rPr>
          <w:rFonts w:eastAsia="Calibri"/>
        </w:rPr>
        <w:t xml:space="preserve"> SM</w:t>
      </w:r>
    </w:p>
    <w:p w14:paraId="3673805D" w14:textId="77777777" w:rsidR="001621C0" w:rsidRPr="001621C0" w:rsidRDefault="001621C0" w:rsidP="001621C0">
      <w:pPr>
        <w:rPr>
          <w:rFonts w:eastAsia="Calibri"/>
          <w:u w:val="single"/>
        </w:rPr>
      </w:pPr>
      <w:r w:rsidRPr="001621C0">
        <w:rPr>
          <w:rFonts w:eastAsia="Calibri"/>
          <w:u w:val="single"/>
        </w:rPr>
        <w:t>Under the IPR system, knowledge and creative ideas that are not “protected” are in the Public</w:t>
      </w:r>
    </w:p>
    <w:p w14:paraId="0810450F" w14:textId="77777777" w:rsidR="001621C0" w:rsidRPr="001621C0" w:rsidRDefault="001621C0" w:rsidP="001621C0">
      <w:pPr>
        <w:rPr>
          <w:rFonts w:eastAsia="Calibri"/>
          <w:u w:val="single"/>
        </w:rPr>
      </w:pPr>
      <w:r w:rsidRPr="001621C0">
        <w:rPr>
          <w:rFonts w:eastAsia="Calibri"/>
          <w:u w:val="single"/>
        </w:rPr>
        <w:t>Domain (</w:t>
      </w:r>
      <w:proofErr w:type="gramStart"/>
      <w:r w:rsidRPr="001621C0">
        <w:rPr>
          <w:rFonts w:eastAsia="Calibri"/>
          <w:u w:val="single"/>
        </w:rPr>
        <w:t>i.e.</w:t>
      </w:r>
      <w:proofErr w:type="gramEnd"/>
      <w:r w:rsidRPr="001621C0">
        <w:rPr>
          <w:rFonts w:eastAsia="Calibri"/>
          <w:u w:val="single"/>
        </w:rPr>
        <w:t xml:space="preserve"> accessible by the public).</w:t>
      </w:r>
      <w:r w:rsidRPr="001621C0">
        <w:rPr>
          <w:rFonts w:eastAsia="Calibri"/>
        </w:rPr>
        <w:t xml:space="preserve"> Generally, Indigenous peoples have not used IPRs to protect their knowledge; and </w:t>
      </w:r>
      <w:proofErr w:type="gramStart"/>
      <w:r w:rsidRPr="001621C0">
        <w:rPr>
          <w:rFonts w:eastAsia="Calibri"/>
        </w:rPr>
        <w:t>so</w:t>
      </w:r>
      <w:proofErr w:type="gramEnd"/>
      <w:r w:rsidRPr="001621C0">
        <w:rPr>
          <w:rFonts w:eastAsia="Calibri"/>
        </w:rPr>
        <w:t xml:space="preserve"> </w:t>
      </w:r>
      <w:r w:rsidRPr="001621C0">
        <w:rPr>
          <w:rFonts w:eastAsia="Calibri"/>
          <w:highlight w:val="green"/>
          <w:u w:val="single"/>
        </w:rPr>
        <w:t>TK</w:t>
      </w:r>
      <w:r w:rsidRPr="001621C0">
        <w:rPr>
          <w:rFonts w:eastAsia="Calibri"/>
          <w:u w:val="single"/>
        </w:rPr>
        <w:t xml:space="preserve"> is often </w:t>
      </w:r>
      <w:r w:rsidRPr="001621C0">
        <w:rPr>
          <w:rFonts w:eastAsia="Calibri"/>
          <w:highlight w:val="green"/>
          <w:u w:val="single"/>
        </w:rPr>
        <w:t>treated</w:t>
      </w:r>
      <w:r w:rsidRPr="001621C0">
        <w:rPr>
          <w:rFonts w:eastAsia="Calibri"/>
          <w:u w:val="single"/>
        </w:rPr>
        <w:t xml:space="preserve"> as if it is </w:t>
      </w:r>
      <w:r w:rsidRPr="001621C0">
        <w:rPr>
          <w:rFonts w:eastAsia="Calibri"/>
          <w:highlight w:val="green"/>
          <w:u w:val="single"/>
        </w:rPr>
        <w:t>in the Public Domain</w:t>
      </w:r>
      <w:r w:rsidRPr="001621C0">
        <w:rPr>
          <w:rFonts w:eastAsia="Calibri"/>
        </w:rPr>
        <w:t xml:space="preserve"> – without regard for Customary Laws. Another key problem for TK is that </w:t>
      </w:r>
      <w:r w:rsidRPr="001621C0">
        <w:rPr>
          <w:rFonts w:eastAsia="Calibri"/>
          <w:u w:val="single"/>
        </w:rPr>
        <w:t xml:space="preserve">the </w:t>
      </w:r>
      <w:r w:rsidRPr="001621C0">
        <w:rPr>
          <w:rFonts w:eastAsia="Calibri"/>
          <w:highlight w:val="green"/>
          <w:u w:val="single"/>
        </w:rPr>
        <w:t>IPR</w:t>
      </w:r>
      <w:r w:rsidRPr="001621C0">
        <w:rPr>
          <w:rFonts w:eastAsia="Calibri"/>
          <w:u w:val="single"/>
        </w:rPr>
        <w:t xml:space="preserve"> system</w:t>
      </w:r>
      <w:r w:rsidRPr="001621C0">
        <w:rPr>
          <w:rFonts w:eastAsia="Calibri"/>
          <w:highlight w:val="green"/>
          <w:u w:val="single"/>
        </w:rPr>
        <w:t>’s</w:t>
      </w:r>
      <w:r w:rsidRPr="001621C0">
        <w:rPr>
          <w:rFonts w:eastAsia="Calibri"/>
          <w:u w:val="single"/>
        </w:rPr>
        <w:t xml:space="preserve"> </w:t>
      </w:r>
      <w:r w:rsidRPr="001621C0">
        <w:rPr>
          <w:rFonts w:eastAsia="Calibri"/>
          <w:highlight w:val="green"/>
          <w:u w:val="single"/>
        </w:rPr>
        <w:t>concept of the Public Domain is based on the premise that</w:t>
      </w:r>
      <w:r w:rsidRPr="001621C0">
        <w:rPr>
          <w:rFonts w:eastAsia="Calibri"/>
          <w:u w:val="single"/>
        </w:rPr>
        <w:t xml:space="preserve"> </w:t>
      </w:r>
      <w:r w:rsidRPr="001621C0">
        <w:rPr>
          <w:rFonts w:eastAsia="Calibri"/>
        </w:rPr>
        <w:t xml:space="preserve">the author/creator deserves recognition and compensation for his/her work because it is the product of his/her genius; but </w:t>
      </w:r>
      <w:r w:rsidRPr="001621C0">
        <w:rPr>
          <w:rFonts w:eastAsia="Calibri"/>
          <w:u w:val="single"/>
        </w:rPr>
        <w:t xml:space="preserve">that </w:t>
      </w:r>
      <w:r w:rsidRPr="001621C0">
        <w:rPr>
          <w:rFonts w:eastAsia="Calibri"/>
          <w:highlight w:val="green"/>
          <w:u w:val="single"/>
        </w:rPr>
        <w:t>all of society must eventually</w:t>
      </w:r>
      <w:r w:rsidRPr="001621C0">
        <w:rPr>
          <w:rFonts w:eastAsia="Calibri"/>
          <w:u w:val="single"/>
        </w:rPr>
        <w:t xml:space="preserve"> be able to </w:t>
      </w:r>
      <w:r w:rsidRPr="001621C0">
        <w:rPr>
          <w:rFonts w:eastAsia="Calibri"/>
          <w:highlight w:val="green"/>
          <w:u w:val="single"/>
        </w:rPr>
        <w:t>benefit from that genius</w:t>
      </w:r>
      <w:r w:rsidRPr="001621C0">
        <w:rPr>
          <w:rFonts w:eastAsia="Calibri"/>
          <w:u w:val="single"/>
        </w:rPr>
        <w:t xml:space="preserve">. Therefore, according to this aspect of IPR theory, all knowledge and creative ideas must eventually enter the Public Domain. Under IPR theory, this is the reasoning behind the </w:t>
      </w:r>
      <w:proofErr w:type="gramStart"/>
      <w:r w:rsidRPr="001621C0">
        <w:rPr>
          <w:rFonts w:eastAsia="Calibri"/>
          <w:u w:val="single"/>
        </w:rPr>
        <w:t>time period</w:t>
      </w:r>
      <w:proofErr w:type="gramEnd"/>
      <w:r w:rsidRPr="001621C0">
        <w:rPr>
          <w:rFonts w:eastAsia="Calibri"/>
          <w:u w:val="single"/>
        </w:rPr>
        <w:t xml:space="preserve"> limitations associated with copyright, patents and trademarks.</w:t>
      </w:r>
    </w:p>
    <w:p w14:paraId="7335F8AF" w14:textId="77777777" w:rsidR="001621C0" w:rsidRPr="001621C0" w:rsidRDefault="001621C0" w:rsidP="001621C0">
      <w:pPr>
        <w:rPr>
          <w:rFonts w:eastAsia="Calibri"/>
        </w:rPr>
      </w:pPr>
      <w:r w:rsidRPr="001621C0">
        <w:rPr>
          <w:rFonts w:eastAsia="Calibri"/>
          <w:highlight w:val="green"/>
          <w:u w:val="single"/>
        </w:rPr>
        <w:t>The precept</w:t>
      </w:r>
      <w:r w:rsidRPr="001621C0">
        <w:rPr>
          <w:rFonts w:eastAsia="Calibri"/>
          <w:u w:val="single"/>
        </w:rPr>
        <w:t xml:space="preserve"> that all Intellectual Property, including TK, is intended to eventually enter the Public Domain </w:t>
      </w:r>
      <w:r w:rsidRPr="001621C0">
        <w:rPr>
          <w:rFonts w:eastAsia="Calibri"/>
          <w:highlight w:val="green"/>
          <w:u w:val="single"/>
        </w:rPr>
        <w:t>is a problem for Indigenous peoples because</w:t>
      </w:r>
      <w:r w:rsidRPr="001621C0">
        <w:rPr>
          <w:rFonts w:eastAsia="Calibri"/>
          <w:u w:val="single"/>
        </w:rPr>
        <w:t xml:space="preserve"> Customary Law dictates that certain aspects of </w:t>
      </w:r>
      <w:r w:rsidRPr="001621C0">
        <w:rPr>
          <w:rFonts w:eastAsia="Calibri"/>
          <w:highlight w:val="green"/>
          <w:u w:val="single"/>
        </w:rPr>
        <w:t xml:space="preserve">TK are not intended for external </w:t>
      </w:r>
      <w:r w:rsidRPr="001621C0">
        <w:rPr>
          <w:rFonts w:eastAsia="Calibri"/>
          <w:u w:val="single"/>
        </w:rPr>
        <w:t xml:space="preserve">access and </w:t>
      </w:r>
      <w:r w:rsidRPr="001621C0">
        <w:rPr>
          <w:rFonts w:eastAsia="Calibri"/>
          <w:highlight w:val="green"/>
          <w:u w:val="single"/>
        </w:rPr>
        <w:t>use</w:t>
      </w:r>
      <w:r w:rsidRPr="001621C0">
        <w:rPr>
          <w:rFonts w:eastAsia="Calibri"/>
          <w:u w:val="single"/>
        </w:rPr>
        <w:t xml:space="preserve"> in any form</w:t>
      </w:r>
      <w:r w:rsidRPr="001621C0">
        <w:rPr>
          <w:rFonts w:eastAsia="Calibri"/>
        </w:rPr>
        <w:t xml:space="preserve">. As a response to this, there have been circumstances where </w:t>
      </w:r>
      <w:r w:rsidRPr="001621C0">
        <w:rPr>
          <w:rFonts w:eastAsia="Calibri"/>
          <w:highlight w:val="green"/>
          <w:u w:val="single"/>
        </w:rPr>
        <w:t xml:space="preserve">indigenous people have argued that </w:t>
      </w:r>
      <w:r w:rsidRPr="001621C0">
        <w:rPr>
          <w:rFonts w:eastAsia="Calibri"/>
          <w:u w:val="single"/>
        </w:rPr>
        <w:t xml:space="preserve">some knowledge should be withdrawn from circulation and that for specific kinds of knowledge, </w:t>
      </w:r>
      <w:r w:rsidRPr="001621C0">
        <w:rPr>
          <w:rFonts w:eastAsia="Calibri"/>
          <w:highlight w:val="green"/>
          <w:u w:val="single"/>
        </w:rPr>
        <w:t>protection should be granted in perpetuity</w:t>
      </w:r>
      <w:r w:rsidRPr="001621C0">
        <w:rPr>
          <w:rFonts w:eastAsia="Calibri"/>
        </w:rP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1621C0">
        <w:rPr>
          <w:rFonts w:eastAsia="Calibri"/>
        </w:rPr>
        <w:t>medicines</w:t>
      </w:r>
      <w:proofErr w:type="gramEnd"/>
      <w:r w:rsidRPr="001621C0">
        <w:rPr>
          <w:rFonts w:eastAsia="Calibri"/>
        </w:rPr>
        <w:t xml:space="preserve"> and motifs. However, the present reality is that TK is, or will be, in the Public Domain (i.e., the IPR system overrides Customary Law.)</w:t>
      </w:r>
    </w:p>
    <w:p w14:paraId="7892402A" w14:textId="77777777" w:rsidR="001621C0" w:rsidRPr="001621C0" w:rsidRDefault="001621C0" w:rsidP="001621C0">
      <w:pPr>
        <w:rPr>
          <w:rFonts w:eastAsia="Calibri"/>
          <w:u w:val="single"/>
        </w:rPr>
      </w:pPr>
      <w:r w:rsidRPr="001621C0">
        <w:rPr>
          <w:rFonts w:eastAsia="Calibri"/>
          <w:u w:val="single"/>
        </w:rPr>
        <w:t>Certain aspects of TK should not enter the public domain (as deemed under Customary Law) and should remain protected as such into perpetuity, which could be expressed as a form of “Indigenous private domain.”</w:t>
      </w:r>
      <w:r w:rsidRPr="001621C0">
        <w:rPr>
          <w:rFonts w:eastAsia="Calibri"/>
        </w:rPr>
        <w:t xml:space="preserve"> (</w:t>
      </w:r>
      <w:proofErr w:type="spellStart"/>
      <w:r w:rsidRPr="001621C0">
        <w:rPr>
          <w:rFonts w:eastAsia="Calibri"/>
        </w:rPr>
        <w:t>Younging</w:t>
      </w:r>
      <w:proofErr w:type="spellEnd"/>
      <w:r w:rsidRPr="001621C0">
        <w:rPr>
          <w:rFonts w:eastAsia="Calibri"/>
        </w:rPr>
        <w:t xml:space="preserve"> 2007). </w:t>
      </w:r>
      <w:r w:rsidRPr="001621C0">
        <w:rPr>
          <w:rFonts w:eastAsia="Calibri"/>
          <w:u w:val="single"/>
        </w:rPr>
        <w:t xml:space="preserve">Indigenous peoples’ historical </w:t>
      </w:r>
      <w:r w:rsidRPr="001621C0">
        <w:rPr>
          <w:rFonts w:eastAsia="Calibri"/>
          <w:highlight w:val="green"/>
          <w:u w:val="single"/>
        </w:rPr>
        <w:t>exclusion from the broad category of ‘public’</w:t>
      </w:r>
      <w:r w:rsidRPr="001621C0">
        <w:rPr>
          <w:rFonts w:eastAsia="Calibri"/>
          <w:u w:val="single"/>
        </w:rPr>
        <w:t xml:space="preserve"> feeds part of the differences in objectives. </w:t>
      </w:r>
      <w:r w:rsidRPr="001621C0">
        <w:rPr>
          <w:rFonts w:eastAsia="Calibri"/>
          <w:highlight w:val="green"/>
          <w:u w:val="single"/>
        </w:rPr>
        <w:t>Indigenous peoples</w:t>
      </w:r>
      <w:r w:rsidRPr="001621C0">
        <w:rPr>
          <w:rFonts w:eastAsia="Calibri"/>
          <w:u w:val="single"/>
        </w:rPr>
        <w:t xml:space="preserve"> also </w:t>
      </w:r>
      <w:r w:rsidRPr="001621C0">
        <w:rPr>
          <w:rFonts w:eastAsia="Calibri"/>
          <w:highlight w:val="green"/>
          <w:u w:val="single"/>
        </w:rPr>
        <w:t xml:space="preserve">present different perceptions of </w:t>
      </w:r>
      <w:r w:rsidRPr="001621C0">
        <w:rPr>
          <w:rFonts w:eastAsia="Calibri"/>
          <w:u w:val="single"/>
        </w:rPr>
        <w:t xml:space="preserve">knowledge, </w:t>
      </w:r>
      <w:r w:rsidRPr="001621C0">
        <w:rPr>
          <w:rFonts w:eastAsia="Calibri"/>
          <w:highlight w:val="green"/>
          <w:u w:val="single"/>
        </w:rPr>
        <w:t>the cultural and political contexts from which knowledge emerges,</w:t>
      </w:r>
      <w:r w:rsidRPr="001621C0">
        <w:rPr>
          <w:rFonts w:eastAsia="Calibri"/>
          <w:u w:val="single"/>
        </w:rPr>
        <w:t xml:space="preserve"> and the availability, or perceived benefits of the availability, of all kinds of cultural knowledge. 30</w:t>
      </w:r>
    </w:p>
    <w:p w14:paraId="1DB48F5C" w14:textId="77777777" w:rsidR="001621C0" w:rsidRPr="001621C0" w:rsidRDefault="001621C0" w:rsidP="001621C0">
      <w:pPr>
        <w:rPr>
          <w:rFonts w:eastAsia="Calibri"/>
        </w:rPr>
      </w:pPr>
      <w:r w:rsidRPr="001621C0">
        <w:rPr>
          <w:rFonts w:eastAsia="Calibri"/>
        </w:rPr>
        <w:t>Copyright Case Study: The Cameron Case</w:t>
      </w:r>
    </w:p>
    <w:p w14:paraId="32EC78E4" w14:textId="77777777" w:rsidR="001621C0" w:rsidRPr="001621C0" w:rsidRDefault="001621C0" w:rsidP="001621C0">
      <w:pPr>
        <w:rPr>
          <w:rFonts w:eastAsia="Calibri"/>
        </w:rPr>
      </w:pPr>
      <w:r w:rsidRPr="001621C0">
        <w:rPr>
          <w:rFonts w:eastAsia="Calibri"/>
        </w:rPr>
        <w:t xml:space="preserve">In 1985 the Euro-Canadian author Anne Cameron began publishing a series of children’s books though </w:t>
      </w:r>
      <w:proofErr w:type="spellStart"/>
      <w:r w:rsidRPr="001621C0">
        <w:rPr>
          <w:rFonts w:eastAsia="Calibri"/>
        </w:rPr>
        <w:t>Harbour</w:t>
      </w:r>
      <w:proofErr w:type="spellEnd"/>
      <w:r w:rsidRPr="001621C0">
        <w:rPr>
          <w:rFonts w:eastAsia="Calibri"/>
        </w:rP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1621C0">
        <w:rPr>
          <w:rFonts w:eastAsia="Calibri"/>
        </w:rPr>
        <w:t>Berrypicking</w:t>
      </w:r>
      <w:proofErr w:type="spellEnd"/>
      <w:r w:rsidRPr="001621C0">
        <w:rPr>
          <w:rFonts w:eastAsia="Calibri"/>
        </w:rPr>
        <w:t xml:space="preserve">. Cameron had been told the traditional stories by Indigenous storytellers and/or had been present at occasions where the stories were recited. The original printing of the books granted Anne Cameron sole authorship, </w:t>
      </w:r>
      <w:proofErr w:type="gramStart"/>
      <w:r w:rsidRPr="001621C0">
        <w:rPr>
          <w:rFonts w:eastAsia="Calibri"/>
        </w:rPr>
        <w:t>copyright</w:t>
      </w:r>
      <w:proofErr w:type="gramEnd"/>
      <w:r w:rsidRPr="001621C0">
        <w:rPr>
          <w:rFonts w:eastAsia="Calibri"/>
        </w:rP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34E68CB5" w14:textId="77777777" w:rsidR="001621C0" w:rsidRPr="001621C0" w:rsidRDefault="001621C0" w:rsidP="001621C0">
      <w:pPr>
        <w:rPr>
          <w:rFonts w:eastAsia="Calibri"/>
        </w:rPr>
      </w:pPr>
      <w:r w:rsidRPr="001621C0">
        <w:rPr>
          <w:rFonts w:eastAsia="Calibri"/>
        </w:rP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1621C0">
        <w:rPr>
          <w:rFonts w:eastAsia="Calibri"/>
        </w:rPr>
        <w:t>Island</w:t>
      </w:r>
      <w:proofErr w:type="gramEnd"/>
      <w:r w:rsidRPr="001621C0">
        <w:rPr>
          <w:rFonts w:eastAsia="Calibri"/>
        </w:rPr>
        <w:t xml:space="preserve"> I met a woman who was a storyteller. She shared many stories with me and later gave me permission to share them with others… the woman’s name was </w:t>
      </w:r>
      <w:proofErr w:type="spellStart"/>
      <w:r w:rsidRPr="001621C0">
        <w:rPr>
          <w:rFonts w:eastAsia="Calibri"/>
        </w:rPr>
        <w:t>Klopimum</w:t>
      </w:r>
      <w:proofErr w:type="spellEnd"/>
      <w:r w:rsidRPr="001621C0">
        <w:rPr>
          <w:rFonts w:eastAsia="Calibri"/>
        </w:rPr>
        <w:t xml:space="preserve">.” However, Cameron continued to maintain sole author credit, copyright and </w:t>
      </w:r>
      <w:proofErr w:type="gramStart"/>
      <w:r w:rsidRPr="001621C0">
        <w:rPr>
          <w:rFonts w:eastAsia="Calibri"/>
        </w:rPr>
        <w:t>royalties</w:t>
      </w:r>
      <w:proofErr w:type="gramEnd"/>
      <w:r w:rsidRPr="001621C0">
        <w:rPr>
          <w:rFonts w:eastAsia="Calibri"/>
        </w:rPr>
        <w:t xml:space="preserve"> payments. In a further concession, the 1998 new addition to the series </w:t>
      </w:r>
      <w:proofErr w:type="spellStart"/>
      <w:r w:rsidRPr="001621C0">
        <w:rPr>
          <w:rFonts w:eastAsia="Calibri"/>
        </w:rPr>
        <w:t>T’aal</w:t>
      </w:r>
      <w:proofErr w:type="spellEnd"/>
      <w:r w:rsidRPr="001621C0">
        <w:rPr>
          <w:rFonts w:eastAsia="Calibri"/>
        </w:rPr>
        <w:t xml:space="preserve">: the One Who Takes Bad Children is co-authored by Anne Cameron and the Indigenous Elder/storyteller Sue </w:t>
      </w:r>
      <w:proofErr w:type="spellStart"/>
      <w:r w:rsidRPr="001621C0">
        <w:rPr>
          <w:rFonts w:eastAsia="Calibri"/>
        </w:rPr>
        <w:t>Pielle</w:t>
      </w:r>
      <w:proofErr w:type="spellEnd"/>
      <w:r w:rsidRPr="001621C0">
        <w:rPr>
          <w:rFonts w:eastAsia="Calibri"/>
        </w:rPr>
        <w:t xml:space="preserve"> who also shares copyright and royalties.</w:t>
      </w:r>
    </w:p>
    <w:p w14:paraId="0BB0D958" w14:textId="77777777" w:rsidR="001621C0" w:rsidRPr="001621C0" w:rsidRDefault="001621C0" w:rsidP="001621C0">
      <w:pPr>
        <w:rPr>
          <w:rFonts w:eastAsia="Calibri"/>
        </w:rPr>
      </w:pPr>
      <w:r w:rsidRPr="001621C0">
        <w:rPr>
          <w:rFonts w:eastAsia="Calibri"/>
        </w:rPr>
        <w:t>Patent Case Study: The Igloolik Case</w:t>
      </w:r>
    </w:p>
    <w:p w14:paraId="1A8EB36D" w14:textId="77777777" w:rsidR="001621C0" w:rsidRPr="001621C0" w:rsidRDefault="001621C0" w:rsidP="001621C0">
      <w:pPr>
        <w:rPr>
          <w:rFonts w:eastAsia="Calibri"/>
        </w:rPr>
      </w:pPr>
      <w:r w:rsidRPr="001621C0">
        <w:rPr>
          <w:rFonts w:eastAsia="Calibri"/>
        </w:rPr>
        <w:t xml:space="preserve">An example of the failure of the Patent Act </w:t>
      </w:r>
      <w:proofErr w:type="gramStart"/>
      <w:r w:rsidRPr="001621C0">
        <w:rPr>
          <w:rFonts w:eastAsia="Calibri"/>
        </w:rPr>
        <w:t>In</w:t>
      </w:r>
      <w:proofErr w:type="gramEnd"/>
      <w:r w:rsidRPr="001621C0">
        <w:rPr>
          <w:rFonts w:eastAsia="Calibri"/>
        </w:rP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6F8627C0" w14:textId="77777777" w:rsidR="001621C0" w:rsidRPr="001621C0" w:rsidRDefault="001621C0" w:rsidP="001621C0">
      <w:pPr>
        <w:rPr>
          <w:rFonts w:eastAsia="Calibri"/>
        </w:rPr>
      </w:pPr>
      <w:r w:rsidRPr="001621C0">
        <w:rPr>
          <w:rFonts w:eastAsia="Calibri"/>
        </w:rPr>
        <w:t xml:space="preserve">Trademark Case: The </w:t>
      </w:r>
      <w:proofErr w:type="spellStart"/>
      <w:r w:rsidRPr="001621C0">
        <w:rPr>
          <w:rFonts w:eastAsia="Calibri"/>
        </w:rPr>
        <w:t>Snumeymux</w:t>
      </w:r>
      <w:proofErr w:type="spellEnd"/>
      <w:r w:rsidRPr="001621C0">
        <w:rPr>
          <w:rFonts w:eastAsia="Calibri"/>
        </w:rPr>
        <w:t xml:space="preserve"> Case</w:t>
      </w:r>
    </w:p>
    <w:p w14:paraId="08AFD1B6" w14:textId="77777777" w:rsidR="001621C0" w:rsidRPr="001621C0" w:rsidRDefault="001621C0" w:rsidP="001621C0">
      <w:pPr>
        <w:rPr>
          <w:rFonts w:eastAsia="Calibri"/>
        </w:rPr>
      </w:pPr>
      <w:r w:rsidRPr="001621C0">
        <w:rPr>
          <w:rFonts w:eastAsia="Calibri"/>
        </w:rPr>
        <w:t xml:space="preserve">As most Indigenous communities are far behind in terms of establishing businesses most trademarking of TK involves a non-Indigenous corporation trademarking an Indigenous symbol, </w:t>
      </w:r>
      <w:proofErr w:type="gramStart"/>
      <w:r w:rsidRPr="001621C0">
        <w:rPr>
          <w:rFonts w:eastAsia="Calibri"/>
        </w:rPr>
        <w:t>design</w:t>
      </w:r>
      <w:proofErr w:type="gramEnd"/>
      <w:r w:rsidRPr="001621C0">
        <w:rPr>
          <w:rFonts w:eastAsia="Calibri"/>
        </w:rPr>
        <w:t xml:space="preserve"> or name. Again, many cases could have been examined in this section but only two have been chosen: one case involving the </w:t>
      </w:r>
      <w:proofErr w:type="spellStart"/>
      <w:r w:rsidRPr="001621C0">
        <w:rPr>
          <w:rFonts w:eastAsia="Calibri"/>
        </w:rPr>
        <w:t>Snumeymux</w:t>
      </w:r>
      <w:proofErr w:type="spellEnd"/>
      <w:r w:rsidRPr="001621C0">
        <w:rPr>
          <w:rFonts w:eastAsia="Calibri"/>
        </w:rPr>
        <w:t xml:space="preserve"> Band trade marking petroglyphs through the Canadian Patent Office, and one involving an international corporation’s patent </w:t>
      </w:r>
      <w:proofErr w:type="spellStart"/>
      <w:r w:rsidRPr="001621C0">
        <w:rPr>
          <w:rFonts w:eastAsia="Calibri"/>
        </w:rPr>
        <w:t>licence</w:t>
      </w:r>
      <w:proofErr w:type="spellEnd"/>
      <w:r w:rsidRPr="001621C0">
        <w:rPr>
          <w:rFonts w:eastAsia="Calibri"/>
        </w:rPr>
        <w:t xml:space="preserve"> being the subject of an intense international Indigenous lobbying effort.</w:t>
      </w:r>
    </w:p>
    <w:p w14:paraId="5C0CE864" w14:textId="77777777" w:rsidR="001621C0" w:rsidRPr="001621C0" w:rsidRDefault="001621C0" w:rsidP="001621C0">
      <w:pPr>
        <w:rPr>
          <w:rFonts w:eastAsia="Calibri"/>
        </w:rPr>
      </w:pPr>
      <w:r w:rsidRPr="001621C0">
        <w:rPr>
          <w:rFonts w:eastAsia="Calibri"/>
          <w:u w:val="single"/>
        </w:rPr>
        <w:t xml:space="preserve">The </w:t>
      </w:r>
      <w:proofErr w:type="spellStart"/>
      <w:r w:rsidRPr="001621C0">
        <w:rPr>
          <w:rFonts w:eastAsia="Calibri"/>
          <w:u w:val="single"/>
        </w:rPr>
        <w:t>Snumeymux</w:t>
      </w:r>
      <w:proofErr w:type="spellEnd"/>
      <w:r w:rsidRPr="001621C0">
        <w:rPr>
          <w:rFonts w:eastAsia="Calibri"/>
          <w:u w:val="single"/>
        </w:rPr>
        <w:t xml:space="preserve"> people have several ancient petroglyphs located off their reserve lands</w:t>
      </w:r>
      <w:r w:rsidRPr="001621C0">
        <w:rPr>
          <w:rFonts w:eastAsia="Calibri"/>
        </w:rPr>
        <w:t xml:space="preserve"> near False Narrows on Gabriola Island, BC. In the early 1990s </w:t>
      </w:r>
      <w:r w:rsidRPr="001621C0">
        <w:rPr>
          <w:rFonts w:eastAsia="Calibri"/>
          <w:u w:val="single"/>
        </w:rPr>
        <w:t>non-Indigenous residents of Gabriola Island began using some of the petroglyph images in coffee shops and various other business logos</w:t>
      </w:r>
      <w:r w:rsidRPr="001621C0">
        <w:rPr>
          <w:rFonts w:eastAsia="Calibri"/>
        </w:rPr>
        <w:t xml:space="preserve">. In the mid-1990s </w:t>
      </w:r>
      <w:r w:rsidRPr="001621C0">
        <w:rPr>
          <w:rFonts w:eastAsia="Calibri"/>
          <w:u w:val="single"/>
        </w:rPr>
        <w:t xml:space="preserve">the Island’s music festival named itself after what had become the local name of the most </w:t>
      </w:r>
      <w:proofErr w:type="spellStart"/>
      <w:proofErr w:type="gramStart"/>
      <w:r w:rsidRPr="001621C0">
        <w:rPr>
          <w:rFonts w:eastAsia="Calibri"/>
          <w:u w:val="single"/>
        </w:rPr>
        <w:t>well known</w:t>
      </w:r>
      <w:proofErr w:type="spellEnd"/>
      <w:proofErr w:type="gramEnd"/>
      <w:r w:rsidRPr="001621C0">
        <w:rPr>
          <w:rFonts w:eastAsia="Calibri"/>
          <w:u w:val="single"/>
        </w:rPr>
        <w:t xml:space="preserve"> petroglyph image, the dancing man</w:t>
      </w:r>
      <w:r w:rsidRPr="001621C0">
        <w:rPr>
          <w:rFonts w:eastAsia="Calibri"/>
        </w:rPr>
        <w:t xml:space="preserve">. The Dancing Man Music Festival then adopted the image of the dancing man as the festival logo and used it on brochures, posters, </w:t>
      </w:r>
      <w:proofErr w:type="gramStart"/>
      <w:r w:rsidRPr="001621C0">
        <w:rPr>
          <w:rFonts w:eastAsia="Calibri"/>
        </w:rPr>
        <w:t>advertisements</w:t>
      </w:r>
      <w:proofErr w:type="gramEnd"/>
      <w:r w:rsidRPr="001621C0">
        <w:rPr>
          <w:rFonts w:eastAsia="Calibri"/>
        </w:rPr>
        <w:t xml:space="preserve"> and T-shirts.</w:t>
      </w:r>
    </w:p>
    <w:p w14:paraId="763C23C9" w14:textId="77777777" w:rsidR="001621C0" w:rsidRPr="001621C0" w:rsidRDefault="001621C0" w:rsidP="001621C0">
      <w:pPr>
        <w:rPr>
          <w:rFonts w:eastAsia="Calibri"/>
        </w:rPr>
      </w:pPr>
      <w:r w:rsidRPr="001621C0">
        <w:rPr>
          <w:rFonts w:eastAsia="Calibri"/>
        </w:rPr>
        <w:t xml:space="preserve">The </w:t>
      </w:r>
      <w:proofErr w:type="spellStart"/>
      <w:r w:rsidRPr="001621C0">
        <w:rPr>
          <w:rFonts w:eastAsia="Calibri"/>
        </w:rPr>
        <w:t>Snuneymux</w:t>
      </w:r>
      <w:proofErr w:type="spellEnd"/>
      <w:r w:rsidRPr="001621C0">
        <w:rPr>
          <w:rFonts w:eastAsia="Calibri"/>
        </w:rPr>
        <w:t xml:space="preserve"> Band first made unsuccessful appeals to the festival, </w:t>
      </w:r>
      <w:proofErr w:type="spellStart"/>
      <w:r w:rsidRPr="001621C0">
        <w:rPr>
          <w:rFonts w:eastAsia="Calibri"/>
        </w:rPr>
        <w:t>buisnesses</w:t>
      </w:r>
      <w:proofErr w:type="spellEnd"/>
      <w:r w:rsidRPr="001621C0">
        <w:rPr>
          <w:rFonts w:eastAsia="Calibri"/>
        </w:rPr>
        <w:t xml:space="preserve"> and the Gabriola community to stop using the petroglyph symbols. In 1998 the </w:t>
      </w:r>
      <w:proofErr w:type="spellStart"/>
      <w:r w:rsidRPr="001621C0">
        <w:rPr>
          <w:rFonts w:eastAsia="Calibri"/>
        </w:rPr>
        <w:t>Snuneymux</w:t>
      </w:r>
      <w:proofErr w:type="spellEnd"/>
      <w:r w:rsidRPr="001621C0">
        <w:rPr>
          <w:rFonts w:eastAsia="Calibri"/>
        </w:rPr>
        <w:t xml:space="preserve"> Band hired Murry Brown as legal counsel to seek protection of the petroglyphs (Manson-2003). At a 1998 meeting with Brown, </w:t>
      </w:r>
      <w:proofErr w:type="spellStart"/>
      <w:r w:rsidRPr="001621C0">
        <w:rPr>
          <w:rFonts w:eastAsia="Calibri"/>
        </w:rPr>
        <w:t>Snuneymux</w:t>
      </w:r>
      <w:proofErr w:type="spellEnd"/>
      <w:r w:rsidRPr="001621C0">
        <w:rPr>
          <w:rFonts w:eastAsia="Calibri"/>
        </w:rPr>
        <w:t xml:space="preserve"> Elders and community members on the matter, The Dancing Man Festival and Gabriola </w:t>
      </w:r>
      <w:proofErr w:type="gramStart"/>
      <w:r w:rsidRPr="001621C0">
        <w:rPr>
          <w:rFonts w:eastAsia="Calibri"/>
        </w:rPr>
        <w:t>business’</w:t>
      </w:r>
      <w:proofErr w:type="gramEnd"/>
      <w:r w:rsidRPr="001621C0">
        <w:rPr>
          <w:rFonts w:eastAsia="Calibri"/>
        </w:rPr>
        <w:t xml:space="preserve"> and community representatives were still defiant that they had a right to use the images from the petroglyphs (Brown-2003).</w:t>
      </w:r>
    </w:p>
    <w:p w14:paraId="7C35BF97" w14:textId="77777777" w:rsidR="001621C0" w:rsidRPr="001621C0" w:rsidRDefault="001621C0" w:rsidP="001621C0">
      <w:pPr>
        <w:rPr>
          <w:rFonts w:eastAsia="Calibri"/>
          <w:u w:val="single"/>
        </w:rPr>
      </w:pPr>
      <w:r w:rsidRPr="001621C0">
        <w:rPr>
          <w:rFonts w:eastAsia="Calibri"/>
        </w:rPr>
        <w:t>On the advice of Murry Brown,</w:t>
      </w:r>
      <w:r w:rsidRPr="001621C0">
        <w:rPr>
          <w:rFonts w:eastAsia="Calibri"/>
          <w:u w:val="single"/>
        </w:rPr>
        <w:t xml:space="preserve"> The </w:t>
      </w:r>
      <w:proofErr w:type="spellStart"/>
      <w:r w:rsidRPr="001621C0">
        <w:rPr>
          <w:rFonts w:eastAsia="Calibri"/>
          <w:u w:val="single"/>
        </w:rPr>
        <w:t>Snuneymux</w:t>
      </w:r>
      <w:proofErr w:type="spellEnd"/>
      <w:r w:rsidRPr="001621C0">
        <w:rPr>
          <w:rFonts w:eastAsia="Calibri"/>
          <w:u w:val="single"/>
        </w:rPr>
        <w:t xml:space="preserve"> Band filed for a Section 91(n) Public Authority Trademark for eight petroglyphs and was awarded the trademark in October of 1998</w:t>
      </w:r>
      <w:r w:rsidRPr="001621C0">
        <w:rPr>
          <w:rFonts w:eastAsia="Calibri"/>
        </w:rPr>
        <w:t xml:space="preserve"> (Brown2003). </w:t>
      </w:r>
      <w:r w:rsidRPr="001621C0">
        <w:rPr>
          <w:rFonts w:eastAsia="Calibri"/>
          <w:u w:val="single"/>
        </w:rPr>
        <w:t xml:space="preserve">The trademark protects the </w:t>
      </w:r>
      <w:proofErr w:type="spellStart"/>
      <w:r w:rsidRPr="001621C0">
        <w:rPr>
          <w:rFonts w:eastAsia="Calibri"/>
          <w:u w:val="single"/>
        </w:rPr>
        <w:t>petrogylphs</w:t>
      </w:r>
      <w:proofErr w:type="spellEnd"/>
      <w:r w:rsidRPr="001621C0">
        <w:rPr>
          <w:rFonts w:eastAsia="Calibri"/>
          <w:u w:val="single"/>
        </w:rPr>
        <w:t xml:space="preserve"> from “all uses” by non-</w:t>
      </w:r>
      <w:proofErr w:type="spellStart"/>
      <w:r w:rsidRPr="001621C0">
        <w:rPr>
          <w:rFonts w:eastAsia="Calibri"/>
          <w:u w:val="single"/>
        </w:rPr>
        <w:t>Snuneymux</w:t>
      </w:r>
      <w:proofErr w:type="spellEnd"/>
      <w:r w:rsidRPr="001621C0">
        <w:rPr>
          <w:rFonts w:eastAsia="Calibri"/>
          <w:u w:val="single"/>
        </w:rPr>
        <w:t xml:space="preserve"> people and, therefore the Dancing Man Festival and Gabriola Island business and community representatives were forced to stop using images derived from the petroglyphs</w:t>
      </w:r>
      <w:r w:rsidRPr="001621C0">
        <w:rPr>
          <w:rFonts w:eastAsia="Calibri"/>
        </w:rPr>
        <w:t xml:space="preserve">. In the </w:t>
      </w:r>
      <w:proofErr w:type="spellStart"/>
      <w:r w:rsidRPr="001621C0">
        <w:rPr>
          <w:rFonts w:eastAsia="Calibri"/>
        </w:rPr>
        <w:t>Snuneymux</w:t>
      </w:r>
      <w:proofErr w:type="spellEnd"/>
      <w:r w:rsidRPr="001621C0">
        <w:rPr>
          <w:rFonts w:eastAsia="Calibri"/>
        </w:rPr>
        <w:t xml:space="preserve"> case the petroglyphs were trademarked for “defensive” purposes. </w:t>
      </w:r>
      <w:r w:rsidRPr="001621C0">
        <w:rPr>
          <w:rFonts w:eastAsia="Calibri"/>
          <w:u w:val="single"/>
        </w:rPr>
        <w:t xml:space="preserve">The </w:t>
      </w:r>
      <w:proofErr w:type="spellStart"/>
      <w:r w:rsidRPr="001621C0">
        <w:rPr>
          <w:rFonts w:eastAsia="Calibri"/>
          <w:u w:val="single"/>
        </w:rPr>
        <w:t>Snuneymux</w:t>
      </w:r>
      <w:proofErr w:type="spellEnd"/>
      <w:r w:rsidRPr="001621C0">
        <w:rPr>
          <w:rFonts w:eastAsia="Calibri"/>
          <w:u w:val="single"/>
        </w:rPr>
        <w:t xml:space="preserve"> case represents an innovative use of the IPR system that negotiated within the systems limitations and found a way to make it work to protect TK.</w:t>
      </w:r>
    </w:p>
    <w:p w14:paraId="35040183" w14:textId="77777777" w:rsidR="001621C0" w:rsidRPr="001621C0" w:rsidRDefault="001621C0" w:rsidP="001621C0">
      <w:pPr>
        <w:rPr>
          <w:rFonts w:eastAsia="Calibri"/>
        </w:rPr>
      </w:pPr>
      <w:r w:rsidRPr="001621C0">
        <w:rPr>
          <w:rFonts w:eastAsia="Calibri"/>
        </w:rPr>
        <w:t>Case Studies Summary</w:t>
      </w:r>
    </w:p>
    <w:p w14:paraId="75BAC997" w14:textId="77777777" w:rsidR="001621C0" w:rsidRPr="001621C0" w:rsidRDefault="001621C0" w:rsidP="001621C0">
      <w:pPr>
        <w:rPr>
          <w:rFonts w:eastAsia="Calibri"/>
        </w:rPr>
      </w:pPr>
      <w:r w:rsidRPr="001621C0">
        <w:rPr>
          <w:rFonts w:eastAsia="Calibri"/>
        </w:rP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1621C0">
        <w:rPr>
          <w:rFonts w:eastAsia="Calibri"/>
          <w:u w:val="single"/>
        </w:rPr>
        <w:t xml:space="preserve">In contrast to Eurocentric thought, </w:t>
      </w:r>
      <w:r w:rsidRPr="001621C0">
        <w:rPr>
          <w:rFonts w:eastAsia="Calibri"/>
          <w:highlight w:val="green"/>
          <w:u w:val="single"/>
        </w:rPr>
        <w:t>almost all Indigenous thought asserts</w:t>
      </w:r>
      <w:r w:rsidRPr="001621C0">
        <w:rPr>
          <w:rFonts w:eastAsia="Calibri"/>
          <w:u w:val="single"/>
        </w:rPr>
        <w:t xml:space="preserve"> that </w:t>
      </w:r>
      <w:r w:rsidRPr="001621C0">
        <w:rPr>
          <w:rFonts w:eastAsia="Calibri"/>
          <w:highlight w:val="green"/>
          <w:u w:val="single"/>
        </w:rPr>
        <w:t>property is a sacred ecological order</w:t>
      </w:r>
      <w:r w:rsidRPr="001621C0">
        <w:rPr>
          <w:rFonts w:eastAsia="Calibri"/>
          <w:u w:val="single"/>
        </w:rPr>
        <w:t xml:space="preserve"> and manifestations of that order should not be treated as commodities.32 </w:t>
      </w:r>
      <w:proofErr w:type="gramStart"/>
      <w:r w:rsidRPr="001621C0">
        <w:rPr>
          <w:rFonts w:eastAsia="Calibri"/>
          <w:u w:val="single"/>
        </w:rPr>
        <w:t>It is clear that there</w:t>
      </w:r>
      <w:proofErr w:type="gramEnd"/>
      <w:r w:rsidRPr="001621C0">
        <w:rPr>
          <w:rFonts w:eastAsia="Calibri"/>
          <w:u w:val="single"/>
        </w:rPr>
        <w:t xml:space="preserve"> are pressing problems in the regulation of TK.</w:t>
      </w:r>
      <w:r w:rsidRPr="001621C0">
        <w:rPr>
          <w:rFonts w:eastAsia="Calibri"/>
        </w:rPr>
        <w:t xml:space="preserve"> It is also clear that IPR system and other Eurocentric concepts do not offer a solution to some of the problems. </w:t>
      </w:r>
      <w:r w:rsidRPr="001621C0">
        <w:rPr>
          <w:rFonts w:eastAsia="Calibri"/>
          <w:u w:val="single"/>
        </w:rPr>
        <w:t>There have been cases of Indigenous people using the IPR system to protect their TK.</w:t>
      </w:r>
      <w:r w:rsidRPr="001621C0">
        <w:rPr>
          <w:rFonts w:eastAsia="Calibri"/>
        </w:rPr>
        <w:t xml:space="preserve"> However, the reality is that </w:t>
      </w:r>
      <w:r w:rsidRPr="001621C0">
        <w:rPr>
          <w:rFonts w:eastAsia="Calibri"/>
          <w:u w:val="single"/>
        </w:rPr>
        <w:t xml:space="preserve">there are </w:t>
      </w:r>
      <w:r w:rsidRPr="001621C0">
        <w:rPr>
          <w:rFonts w:eastAsia="Calibri"/>
          <w:highlight w:val="green"/>
          <w:u w:val="single"/>
        </w:rPr>
        <w:t>many more cases of non-Indigenous people using</w:t>
      </w:r>
      <w:r w:rsidRPr="001621C0">
        <w:rPr>
          <w:rFonts w:eastAsia="Calibri"/>
          <w:u w:val="single"/>
        </w:rPr>
        <w:t xml:space="preserve"> the </w:t>
      </w:r>
      <w:r w:rsidRPr="001621C0">
        <w:rPr>
          <w:rFonts w:eastAsia="Calibri"/>
          <w:highlight w:val="green"/>
          <w:u w:val="single"/>
        </w:rPr>
        <w:t>IPR</w:t>
      </w:r>
      <w:r w:rsidRPr="001621C0">
        <w:rPr>
          <w:rFonts w:eastAsia="Calibri"/>
          <w:u w:val="single"/>
        </w:rPr>
        <w:t xml:space="preserve"> system </w:t>
      </w:r>
      <w:r w:rsidRPr="001621C0">
        <w:rPr>
          <w:rFonts w:eastAsia="Calibri"/>
          <w:highlight w:val="green"/>
          <w:u w:val="single"/>
        </w:rPr>
        <w:t>to take ownership over TK</w:t>
      </w:r>
      <w:r w:rsidRPr="001621C0">
        <w:rPr>
          <w:rFonts w:eastAsia="Calibri"/>
          <w:u w:val="single"/>
        </w:rPr>
        <w:t xml:space="preserve"> using</w:t>
      </w:r>
      <w:r w:rsidRPr="001621C0">
        <w:rPr>
          <w:rFonts w:eastAsia="Calibri"/>
        </w:rPr>
        <w:t xml:space="preserve"> copyright, trademark, </w:t>
      </w:r>
      <w:proofErr w:type="gramStart"/>
      <w:r w:rsidRPr="001621C0">
        <w:rPr>
          <w:rFonts w:eastAsia="Calibri"/>
        </w:rPr>
        <w:t>patents</w:t>
      </w:r>
      <w:proofErr w:type="gramEnd"/>
      <w:r w:rsidRPr="001621C0">
        <w:rPr>
          <w:rFonts w:eastAsia="Calibri"/>
        </w:rPr>
        <w:t xml:space="preserve"> and </w:t>
      </w:r>
      <w:r w:rsidRPr="001621C0">
        <w:rPr>
          <w:rFonts w:eastAsia="Calibri"/>
          <w:u w:val="single"/>
        </w:rPr>
        <w:t>the Public Domain.</w:t>
      </w:r>
      <w:r w:rsidRPr="001621C0">
        <w:rPr>
          <w:rFonts w:eastAsia="Calibri"/>
        </w:rP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rsidRPr="001621C0">
        <w:rPr>
          <w:rFonts w:eastAsia="Calibri"/>
        </w:rPr>
        <w:t>practices</w:t>
      </w:r>
      <w:proofErr w:type="gramEnd"/>
      <w:r w:rsidRPr="001621C0">
        <w:rPr>
          <w:rFonts w:eastAsia="Calibri"/>
        </w:rPr>
        <w:t xml:space="preserve"> and circumstances. At the same time, </w:t>
      </w:r>
      <w:r w:rsidRPr="001621C0">
        <w:rPr>
          <w:rFonts w:eastAsia="Calibri"/>
          <w:u w:val="single"/>
        </w:rPr>
        <w:t>there is little evidence that these changes have been promoted within the system, i.e., from failed efforts to use it that have been challenged</w:t>
      </w:r>
      <w:r w:rsidRPr="001621C0">
        <w:rPr>
          <w:rFonts w:eastAsia="Calibri"/>
        </w:rPr>
        <w:t xml:space="preserve">” (IPPD-2002). Such conclusions, along with other conclusions being drawn in other countries and international forums, and the case study examples discussed, appear to support the argument that </w:t>
      </w:r>
      <w:r w:rsidRPr="001621C0">
        <w:rPr>
          <w:rFonts w:eastAsia="Calibri"/>
          <w:highlight w:val="green"/>
          <w:u w:val="single"/>
        </w:rPr>
        <w:t>new systems of protection need to be developed. Sui Generis models</w:t>
      </w:r>
      <w:r w:rsidRPr="001621C0">
        <w:rPr>
          <w:rFonts w:eastAsia="Calibri"/>
          <w:u w:val="single"/>
        </w:rPr>
        <w:t xml:space="preserve"> based on and/or incorporating Customary Laws </w:t>
      </w:r>
      <w:r w:rsidRPr="001621C0">
        <w:rPr>
          <w:rFonts w:eastAsia="Calibri"/>
          <w:highlight w:val="green"/>
          <w:u w:val="single"/>
        </w:rPr>
        <w:t>have been proposed</w:t>
      </w:r>
      <w:r w:rsidRPr="001621C0">
        <w:rPr>
          <w:rFonts w:eastAsia="Calibri"/>
          <w:highlight w:val="green"/>
        </w:rPr>
        <w:t xml:space="preserve"> </w:t>
      </w:r>
      <w:r w:rsidRPr="001621C0">
        <w:rPr>
          <w:rFonts w:eastAsia="Calibri"/>
        </w:rPr>
        <w:t>and developed in many countries and are being discussed in the WIPO IGC.</w:t>
      </w:r>
    </w:p>
    <w:p w14:paraId="19D49F3E" w14:textId="77777777" w:rsidR="001621C0" w:rsidRPr="001621C0" w:rsidRDefault="001621C0" w:rsidP="001621C0">
      <w:pPr>
        <w:rPr>
          <w:rFonts w:eastAsia="Calibri"/>
        </w:rPr>
      </w:pPr>
      <w:proofErr w:type="spellStart"/>
      <w:r w:rsidRPr="001621C0">
        <w:rPr>
          <w:rFonts w:eastAsia="Calibri"/>
        </w:rPr>
        <w:t>Gnaritas</w:t>
      </w:r>
      <w:proofErr w:type="spellEnd"/>
      <w:r w:rsidRPr="001621C0">
        <w:rPr>
          <w:rFonts w:eastAsia="Calibri"/>
        </w:rPr>
        <w:t xml:space="preserve"> Nullius (Nobody’s Knowledge)</w:t>
      </w:r>
    </w:p>
    <w:p w14:paraId="0CEDCAE5" w14:textId="77777777" w:rsidR="001621C0" w:rsidRPr="001621C0" w:rsidRDefault="001621C0" w:rsidP="001621C0">
      <w:pPr>
        <w:rPr>
          <w:rFonts w:eastAsia="Calibri"/>
          <w:u w:val="single"/>
        </w:rPr>
      </w:pPr>
      <w:r w:rsidRPr="001621C0">
        <w:rPr>
          <w:rFonts w:eastAsia="Calibri"/>
          <w:u w:val="single"/>
        </w:rPr>
        <w:t xml:space="preserve">Just as Indigenous territories were declared as Terra Nullius in the colonization process, so too has TK been treated as </w:t>
      </w:r>
      <w:proofErr w:type="spellStart"/>
      <w:r w:rsidRPr="001621C0">
        <w:rPr>
          <w:rFonts w:eastAsia="Calibri"/>
          <w:u w:val="single"/>
        </w:rPr>
        <w:t>Gnaritas</w:t>
      </w:r>
      <w:proofErr w:type="spellEnd"/>
      <w:r w:rsidRPr="001621C0">
        <w:rPr>
          <w:rFonts w:eastAsia="Calibri"/>
          <w:u w:val="single"/>
        </w:rPr>
        <w:t xml:space="preserve"> Nullius (Nobody’s Knowledge) by the IPR system and consequently flowed into the public domain along with Western knowledge. </w:t>
      </w:r>
      <w:r w:rsidRPr="001621C0">
        <w:rPr>
          <w:rFonts w:eastAsia="Calibri"/>
        </w:rPr>
        <w:t xml:space="preserve">This has occurred despite widespread Indigenous claims of ownership and breech of Customary Law. The problem is that </w:t>
      </w:r>
      <w:r w:rsidRPr="001621C0">
        <w:rPr>
          <w:rFonts w:eastAsia="Calibri"/>
          <w:highlight w:val="green"/>
          <w:u w:val="single"/>
        </w:rPr>
        <w:t>advocates for the public domain</w:t>
      </w:r>
      <w:r w:rsidRPr="001621C0">
        <w:rPr>
          <w:rFonts w:eastAsia="Calibri"/>
          <w:u w:val="single"/>
        </w:rPr>
        <w:t xml:space="preserve"> seem to see knowledge as the same concept across </w:t>
      </w:r>
      <w:proofErr w:type="gramStart"/>
      <w:r w:rsidRPr="001621C0">
        <w:rPr>
          <w:rFonts w:eastAsia="Calibri"/>
          <w:u w:val="single"/>
        </w:rPr>
        <w:t>cultures, and</w:t>
      </w:r>
      <w:proofErr w:type="gramEnd"/>
      <w:r w:rsidRPr="001621C0">
        <w:rPr>
          <w:rFonts w:eastAsia="Calibri"/>
          <w:u w:val="single"/>
        </w:rPr>
        <w:t xml:space="preserve"> </w:t>
      </w:r>
      <w:r w:rsidRPr="001621C0">
        <w:rPr>
          <w:rFonts w:eastAsia="Calibri"/>
          <w:highlight w:val="green"/>
          <w:u w:val="single"/>
        </w:rPr>
        <w:t>impose the liberal ideals of freedom and equality</w:t>
      </w:r>
      <w:r w:rsidRPr="001621C0">
        <w:rPr>
          <w:rFonts w:eastAsia="Calibri"/>
          <w:u w:val="single"/>
        </w:rPr>
        <w:t xml:space="preserve"> to Indigenous peoples knowledge systems. </w:t>
      </w:r>
      <w:r w:rsidRPr="001621C0">
        <w:rPr>
          <w:rFonts w:eastAsia="Calibri"/>
          <w:highlight w:val="green"/>
          <w:u w:val="single"/>
        </w:rPr>
        <w:t>Not all knowledge has the same role</w:t>
      </w:r>
      <w:r w:rsidRPr="001621C0">
        <w:rPr>
          <w:rFonts w:eastAsia="Calibri"/>
          <w:u w:val="single"/>
        </w:rPr>
        <w:t xml:space="preserve"> and significance within diverse epistemologies, nor do diverse worldviews all necessarily incorporate a principle that knowledge can be universally accessed. Neither can all knowledge fit into a Western paradigms and legal regimes</w:t>
      </w:r>
      <w:r w:rsidRPr="001621C0">
        <w:rPr>
          <w:rFonts w:eastAsia="Calibri"/>
        </w:rPr>
        <w:t xml:space="preserve">. A central dimension of Indigenous knowledge systems is that knowledge is shared according to developed rules and expectations for behavior within frameworks that have been developed and practiced over centuries and millennium. </w:t>
      </w:r>
      <w:r w:rsidRPr="001621C0">
        <w:rPr>
          <w:rFonts w:eastAsia="Calibri"/>
          <w:u w:val="single"/>
        </w:rPr>
        <w:t>Arguments for a public domain of Indigenous knowledge again reduces the capacity for Indigenous control and decision making</w:t>
      </w:r>
      <w:r w:rsidRPr="001621C0">
        <w:rPr>
          <w:rFonts w:eastAsia="Calibri"/>
        </w:rPr>
        <w:t xml:space="preserve"> (Anderson 2010) </w:t>
      </w:r>
      <w:r w:rsidRPr="001621C0">
        <w:rPr>
          <w:rFonts w:eastAsia="Calibri"/>
          <w:u w:val="single"/>
        </w:rPr>
        <w:t xml:space="preserve">and </w:t>
      </w:r>
      <w:proofErr w:type="spellStart"/>
      <w:r w:rsidRPr="001621C0">
        <w:rPr>
          <w:rFonts w:eastAsia="Calibri"/>
          <w:u w:val="single"/>
        </w:rPr>
        <w:t>can not</w:t>
      </w:r>
      <w:proofErr w:type="spellEnd"/>
      <w:r w:rsidRPr="001621C0">
        <w:rPr>
          <w:rFonts w:eastAsia="Calibri"/>
          <w:u w:val="single"/>
        </w:rPr>
        <w:t xml:space="preserve"> be reasonably made outside the problematic frameworks of the colonization of TK and </w:t>
      </w:r>
      <w:proofErr w:type="spellStart"/>
      <w:r w:rsidRPr="001621C0">
        <w:rPr>
          <w:rFonts w:eastAsia="Calibri"/>
          <w:u w:val="single"/>
        </w:rPr>
        <w:t>Gnaritas</w:t>
      </w:r>
      <w:proofErr w:type="spellEnd"/>
      <w:r w:rsidRPr="001621C0">
        <w:rPr>
          <w:rFonts w:eastAsia="Calibri"/>
          <w:u w:val="single"/>
        </w:rPr>
        <w:t xml:space="preserve"> Nullius.</w:t>
      </w:r>
    </w:p>
    <w:p w14:paraId="198D5D9A" w14:textId="77777777" w:rsidR="001621C0" w:rsidRPr="001621C0" w:rsidRDefault="001621C0" w:rsidP="001621C0"/>
    <w:p w14:paraId="5F4CAF71" w14:textId="77777777" w:rsidR="001621C0" w:rsidRPr="001621C0" w:rsidRDefault="001621C0" w:rsidP="001621C0">
      <w:pPr>
        <w:keepNext/>
        <w:keepLines/>
        <w:pageBreakBefore/>
        <w:spacing w:before="40" w:after="0"/>
        <w:jc w:val="center"/>
        <w:outlineLvl w:val="1"/>
        <w:rPr>
          <w:rFonts w:eastAsiaTheme="majorEastAsia" w:cstheme="majorBidi"/>
          <w:b/>
          <w:sz w:val="44"/>
          <w:szCs w:val="26"/>
          <w:u w:val="double"/>
        </w:rPr>
      </w:pPr>
      <w:r w:rsidRPr="001621C0">
        <w:rPr>
          <w:rFonts w:eastAsiaTheme="majorEastAsia" w:cstheme="majorBidi"/>
          <w:b/>
          <w:sz w:val="44"/>
          <w:szCs w:val="26"/>
          <w:u w:val="double"/>
        </w:rPr>
        <w:t>DA</w:t>
      </w:r>
    </w:p>
    <w:p w14:paraId="1BF35B5E" w14:textId="77777777" w:rsidR="001621C0" w:rsidRPr="001621C0" w:rsidRDefault="001621C0" w:rsidP="001621C0">
      <w:pPr>
        <w:keepNext/>
        <w:keepLines/>
        <w:spacing w:before="40" w:after="0"/>
        <w:outlineLvl w:val="3"/>
        <w:rPr>
          <w:rFonts w:eastAsia="DengXian Light" w:cs="Times New Roman"/>
          <w:b/>
          <w:iCs/>
          <w:sz w:val="26"/>
        </w:rPr>
      </w:pPr>
      <w:r w:rsidRPr="001621C0">
        <w:rPr>
          <w:rFonts w:eastAsia="DengXian Light" w:cs="Times New Roman"/>
          <w:b/>
          <w:iCs/>
          <w:sz w:val="26"/>
        </w:rPr>
        <w:t>Pharma industry innovation is up but profit margins are razor thin</w:t>
      </w:r>
    </w:p>
    <w:p w14:paraId="6204EC67" w14:textId="77777777" w:rsidR="001621C0" w:rsidRPr="001621C0" w:rsidRDefault="001621C0" w:rsidP="001621C0">
      <w:pPr>
        <w:rPr>
          <w:rFonts w:eastAsia="Calibri"/>
          <w:b/>
          <w:bCs/>
          <w:sz w:val="26"/>
        </w:rPr>
      </w:pPr>
      <w:r w:rsidRPr="001621C0">
        <w:rPr>
          <w:rFonts w:eastAsia="Calibri"/>
          <w:b/>
          <w:bCs/>
          <w:sz w:val="26"/>
        </w:rPr>
        <w:t xml:space="preserve">Young 9-14-21 </w:t>
      </w:r>
    </w:p>
    <w:p w14:paraId="71EE21A7" w14:textId="77777777" w:rsidR="001621C0" w:rsidRPr="001621C0" w:rsidRDefault="001621C0" w:rsidP="001621C0">
      <w:pPr>
        <w:rPr>
          <w:rFonts w:eastAsia="Calibri"/>
          <w:sz w:val="16"/>
        </w:rPr>
      </w:pPr>
      <w:r w:rsidRPr="001621C0">
        <w:rPr>
          <w:rFonts w:eastAsia="Calibri"/>
          <w:sz w:val="16"/>
        </w:rPr>
        <w:t>(Peter, CEO and President of Young &amp; Partners, and a member of Pharm Exec’s Editorial Advisory Board. https://www.pharmexec.com/view/fishawack-health-appoints-new-ceo-jonathan-koch)</w:t>
      </w:r>
    </w:p>
    <w:p w14:paraId="578DF5A2" w14:textId="77777777" w:rsidR="001621C0" w:rsidRPr="001621C0" w:rsidRDefault="001621C0" w:rsidP="001621C0">
      <w:pPr>
        <w:rPr>
          <w:rFonts w:eastAsia="Calibri"/>
          <w:u w:val="single"/>
        </w:rPr>
      </w:pPr>
      <w:r w:rsidRPr="001621C0">
        <w:rPr>
          <w:rFonts w:eastAsia="Calibri"/>
          <w:sz w:val="16"/>
        </w:rPr>
        <w:t xml:space="preserve">Business. </w:t>
      </w:r>
      <w:r w:rsidRPr="001621C0">
        <w:rPr>
          <w:rFonts w:eastAsia="Calibri"/>
          <w:u w:val="single"/>
        </w:rPr>
        <w:t xml:space="preserve">The </w:t>
      </w:r>
      <w:r w:rsidRPr="001621C0">
        <w:rPr>
          <w:rFonts w:eastAsia="Calibri"/>
          <w:highlight w:val="green"/>
          <w:u w:val="single"/>
        </w:rPr>
        <w:t xml:space="preserve">business outlook for pharma </w:t>
      </w:r>
      <w:r w:rsidRPr="001621C0">
        <w:rPr>
          <w:rFonts w:eastAsia="Calibri"/>
          <w:u w:val="single"/>
        </w:rPr>
        <w:t xml:space="preserve">manufacturers </w:t>
      </w:r>
      <w:r w:rsidRPr="001621C0">
        <w:rPr>
          <w:rFonts w:eastAsia="Calibri"/>
          <w:highlight w:val="green"/>
          <w:u w:val="single"/>
        </w:rPr>
        <w:t>is positive</w:t>
      </w:r>
      <w:r w:rsidRPr="001621C0">
        <w:rPr>
          <w:rFonts w:eastAsia="Calibri"/>
          <w:u w:val="single"/>
        </w:rPr>
        <w:t xml:space="preserve"> </w:t>
      </w:r>
      <w:proofErr w:type="gramStart"/>
      <w:r w:rsidRPr="001621C0">
        <w:rPr>
          <w:rFonts w:eastAsia="Calibri"/>
          <w:u w:val="single"/>
        </w:rPr>
        <w:t>with regard to</w:t>
      </w:r>
      <w:proofErr w:type="gramEnd"/>
      <w:r w:rsidRPr="001621C0">
        <w:rPr>
          <w:rFonts w:eastAsia="Calibri"/>
          <w:u w:val="single"/>
        </w:rPr>
        <w:t xml:space="preserve"> drug development and the </w:t>
      </w:r>
      <w:r w:rsidRPr="001621C0">
        <w:rPr>
          <w:rFonts w:eastAsia="Calibri"/>
          <w:b/>
          <w:iCs/>
          <w:highlight w:val="green"/>
          <w:u w:val="single"/>
        </w:rPr>
        <w:t>volume and quality of promising drugs in the pipeline</w:t>
      </w:r>
      <w:r w:rsidRPr="001621C0">
        <w:rPr>
          <w:rFonts w:eastAsia="Calibri"/>
          <w:sz w:val="16"/>
        </w:rPr>
        <w:t xml:space="preserve">. </w:t>
      </w:r>
      <w:r w:rsidRPr="001621C0">
        <w:rPr>
          <w:rFonts w:eastAsia="Calibri"/>
          <w:u w:val="single"/>
        </w:rPr>
        <w:t xml:space="preserve">The industry’s </w:t>
      </w:r>
      <w:r w:rsidRPr="001621C0">
        <w:rPr>
          <w:rFonts w:eastAsia="Calibri"/>
          <w:highlight w:val="green"/>
          <w:u w:val="single"/>
        </w:rPr>
        <w:t>innovations</w:t>
      </w:r>
      <w:r w:rsidRPr="001621C0">
        <w:rPr>
          <w:rFonts w:eastAsia="Calibri"/>
          <w:u w:val="single"/>
        </w:rPr>
        <w:t xml:space="preserve"> in drug development and productivity </w:t>
      </w:r>
      <w:r w:rsidRPr="001621C0">
        <w:rPr>
          <w:rFonts w:eastAsia="Calibri"/>
          <w:b/>
          <w:iCs/>
          <w:highlight w:val="green"/>
          <w:u w:val="single"/>
        </w:rPr>
        <w:t>have improved</w:t>
      </w:r>
      <w:r w:rsidRPr="001621C0">
        <w:rPr>
          <w:rFonts w:eastAsia="Calibri"/>
          <w:sz w:val="16"/>
        </w:rPr>
        <w:t xml:space="preserve">. </w:t>
      </w:r>
      <w:r w:rsidRPr="001621C0">
        <w:rPr>
          <w:rFonts w:eastAsia="Calibri"/>
          <w:u w:val="single"/>
        </w:rPr>
        <w:t xml:space="preserve">Combined with indirect R&amp;D pursuits through the biotech industry, overall </w:t>
      </w:r>
      <w:r w:rsidRPr="001621C0">
        <w:rPr>
          <w:rFonts w:eastAsia="Calibri"/>
          <w:highlight w:val="green"/>
          <w:u w:val="single"/>
        </w:rPr>
        <w:t>development</w:t>
      </w:r>
      <w:r w:rsidRPr="001621C0">
        <w:rPr>
          <w:rFonts w:eastAsia="Calibri"/>
          <w:u w:val="single"/>
        </w:rPr>
        <w:t xml:space="preserve"> activity has been </w:t>
      </w:r>
      <w:r w:rsidRPr="001621C0">
        <w:rPr>
          <w:rFonts w:eastAsia="Calibri"/>
          <w:b/>
          <w:iCs/>
          <w:u w:val="single"/>
        </w:rPr>
        <w:t xml:space="preserve">strong and </w:t>
      </w:r>
      <w:r w:rsidRPr="001621C0">
        <w:rPr>
          <w:rFonts w:eastAsia="Calibri"/>
          <w:b/>
          <w:iCs/>
          <w:highlight w:val="green"/>
          <w:u w:val="single"/>
        </w:rPr>
        <w:t>should continue to be strong</w:t>
      </w:r>
      <w:r w:rsidRPr="001621C0">
        <w:rPr>
          <w:rFonts w:eastAsia="Calibri"/>
          <w:sz w:val="16"/>
        </w:rPr>
        <w:t xml:space="preserve">. </w:t>
      </w:r>
      <w:r w:rsidRPr="001621C0">
        <w:rPr>
          <w:rFonts w:eastAsia="Calibri"/>
          <w:u w:val="single"/>
        </w:rPr>
        <w:t>There has been a shift in emphasis toward orphan drugs, oncology therapies, new innovations such as mRNA, gene therapy, CAR-T, immune system solutions, CRISPR</w:t>
      </w:r>
      <w:r w:rsidRPr="001621C0">
        <w:rPr>
          <w:rFonts w:eastAsia="Calibri"/>
          <w:sz w:val="16"/>
        </w:rPr>
        <w:t xml:space="preserve">, etc. The current pandemic has been a plus for the reputation of the industry, but a negative </w:t>
      </w:r>
      <w:proofErr w:type="gramStart"/>
      <w:r w:rsidRPr="001621C0">
        <w:rPr>
          <w:rFonts w:eastAsia="Calibri"/>
          <w:sz w:val="16"/>
        </w:rPr>
        <w:t>with regard to</w:t>
      </w:r>
      <w:proofErr w:type="gramEnd"/>
      <w:r w:rsidRPr="001621C0">
        <w:rPr>
          <w:rFonts w:eastAsia="Calibri"/>
          <w:sz w:val="16"/>
        </w:rPr>
        <w:t xml:space="preserve"> the ability to execute clinical trials and to maintain industry supply chains. </w:t>
      </w:r>
      <w:r w:rsidRPr="001621C0">
        <w:rPr>
          <w:rFonts w:eastAsia="Calibri"/>
          <w:u w:val="single"/>
        </w:rPr>
        <w:t xml:space="preserve">Generic pharma </w:t>
      </w:r>
      <w:r w:rsidRPr="001621C0">
        <w:rPr>
          <w:rFonts w:eastAsia="Calibri"/>
          <w:highlight w:val="green"/>
          <w:u w:val="single"/>
        </w:rPr>
        <w:t xml:space="preserve">companies are </w:t>
      </w:r>
      <w:r w:rsidRPr="001621C0">
        <w:rPr>
          <w:rFonts w:eastAsia="Calibri"/>
          <w:b/>
          <w:iCs/>
          <w:highlight w:val="green"/>
          <w:u w:val="single"/>
        </w:rPr>
        <w:t xml:space="preserve">under severe </w:t>
      </w:r>
      <w:r w:rsidRPr="001621C0">
        <w:rPr>
          <w:rFonts w:eastAsia="Calibri"/>
          <w:b/>
          <w:iCs/>
          <w:u w:val="single"/>
        </w:rPr>
        <w:t xml:space="preserve">profit </w:t>
      </w:r>
      <w:r w:rsidRPr="001621C0">
        <w:rPr>
          <w:rFonts w:eastAsia="Calibri"/>
          <w:b/>
          <w:iCs/>
          <w:highlight w:val="green"/>
          <w:u w:val="single"/>
        </w:rPr>
        <w:t>pressures</w:t>
      </w:r>
      <w:r w:rsidRPr="001621C0">
        <w:rPr>
          <w:rFonts w:eastAsia="Calibri"/>
          <w:highlight w:val="green"/>
          <w:u w:val="single"/>
        </w:rPr>
        <w:t xml:space="preserve"> and will continue to</w:t>
      </w:r>
      <w:r w:rsidRPr="001621C0">
        <w:rPr>
          <w:rFonts w:eastAsia="Calibri"/>
          <w:u w:val="single"/>
        </w:rPr>
        <w:t xml:space="preserve"> consolidat</w:t>
      </w:r>
      <w:r w:rsidRPr="001621C0">
        <w:rPr>
          <w:rFonts w:eastAsia="Calibri"/>
          <w:sz w:val="16"/>
        </w:rPr>
        <w:t xml:space="preserve">e, </w:t>
      </w:r>
      <w:r w:rsidRPr="001621C0">
        <w:rPr>
          <w:rFonts w:eastAsia="Calibri"/>
          <w:u w:val="single"/>
        </w:rPr>
        <w:t xml:space="preserve">cut costs, and try to </w:t>
      </w:r>
      <w:r w:rsidRPr="001621C0">
        <w:rPr>
          <w:rFonts w:eastAsia="Calibri"/>
          <w:highlight w:val="green"/>
          <w:u w:val="single"/>
        </w:rPr>
        <w:t>push</w:t>
      </w:r>
      <w:r w:rsidRPr="001621C0">
        <w:rPr>
          <w:rFonts w:eastAsia="Calibri"/>
          <w:u w:val="single"/>
        </w:rPr>
        <w:t xml:space="preserve"> selectively </w:t>
      </w:r>
      <w:r w:rsidRPr="001621C0">
        <w:rPr>
          <w:rFonts w:eastAsia="Calibri"/>
          <w:highlight w:val="green"/>
          <w:u w:val="single"/>
        </w:rPr>
        <w:t xml:space="preserve">into </w:t>
      </w:r>
      <w:r w:rsidRPr="001621C0">
        <w:rPr>
          <w:rFonts w:eastAsia="Calibri"/>
          <w:u w:val="single"/>
        </w:rPr>
        <w:t xml:space="preserve">higher value and </w:t>
      </w:r>
      <w:r w:rsidRPr="001621C0">
        <w:rPr>
          <w:rFonts w:eastAsia="Calibri"/>
          <w:highlight w:val="green"/>
          <w:u w:val="single"/>
        </w:rPr>
        <w:t xml:space="preserve">more protected </w:t>
      </w:r>
      <w:r w:rsidRPr="001621C0">
        <w:rPr>
          <w:rFonts w:eastAsia="Calibri"/>
          <w:u w:val="single"/>
        </w:rPr>
        <w:t xml:space="preserve">product </w:t>
      </w:r>
      <w:r w:rsidRPr="001621C0">
        <w:rPr>
          <w:rFonts w:eastAsia="Calibri"/>
          <w:highlight w:val="green"/>
          <w:u w:val="single"/>
        </w:rPr>
        <w:t>areas</w:t>
      </w:r>
      <w:r w:rsidRPr="001621C0">
        <w:rPr>
          <w:rFonts w:eastAsia="Calibri"/>
          <w:u w:val="single"/>
        </w:rPr>
        <w:t>. They are under intense pricing and competitive pressure.</w:t>
      </w:r>
    </w:p>
    <w:p w14:paraId="7C152C54" w14:textId="77777777" w:rsidR="001621C0" w:rsidRPr="001621C0" w:rsidRDefault="001621C0" w:rsidP="001621C0">
      <w:pPr>
        <w:rPr>
          <w:rFonts w:eastAsia="Calibri"/>
        </w:rPr>
      </w:pPr>
    </w:p>
    <w:p w14:paraId="5352829C" w14:textId="77777777" w:rsidR="001621C0" w:rsidRPr="001621C0" w:rsidRDefault="001621C0" w:rsidP="001621C0"/>
    <w:p w14:paraId="1F696A53" w14:textId="77777777" w:rsidR="001621C0" w:rsidRPr="001621C0" w:rsidRDefault="001621C0" w:rsidP="001621C0">
      <w:pPr>
        <w:keepNext/>
        <w:keepLines/>
        <w:spacing w:before="40" w:after="0"/>
        <w:outlineLvl w:val="3"/>
        <w:rPr>
          <w:rFonts w:eastAsia="MS Gothic"/>
          <w:b/>
          <w:iCs/>
          <w:sz w:val="26"/>
        </w:rPr>
      </w:pPr>
      <w:r w:rsidRPr="001621C0">
        <w:rPr>
          <w:rFonts w:eastAsia="MS Gothic"/>
          <w:b/>
          <w:iCs/>
          <w:sz w:val="26"/>
        </w:rPr>
        <w:t xml:space="preserve">Strong IP protection spurs innovation by encouraging risk-taking and incentivizing knowledge sharing -- prefer statistical analysis of multiple studies </w:t>
      </w:r>
    </w:p>
    <w:p w14:paraId="2A20A8DA" w14:textId="77777777" w:rsidR="001621C0" w:rsidRPr="001621C0" w:rsidRDefault="001621C0" w:rsidP="001621C0">
      <w:pPr>
        <w:rPr>
          <w:rFonts w:eastAsia="Cambria"/>
          <w:bCs/>
          <w:sz w:val="16"/>
          <w:szCs w:val="16"/>
        </w:rPr>
      </w:pPr>
      <w:r w:rsidRPr="001621C0">
        <w:rPr>
          <w:rFonts w:eastAsia="Cambria"/>
          <w:b/>
          <w:bCs/>
          <w:sz w:val="26"/>
        </w:rPr>
        <w:t xml:space="preserve">Ezell and Cory 19 </w:t>
      </w:r>
      <w:r w:rsidRPr="001621C0">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41FA7D99" w14:textId="77777777" w:rsidR="001621C0" w:rsidRPr="001621C0" w:rsidRDefault="001621C0" w:rsidP="001621C0">
      <w:pPr>
        <w:rPr>
          <w:rFonts w:eastAsia="Cambria"/>
          <w:sz w:val="16"/>
        </w:rPr>
      </w:pPr>
      <w:r w:rsidRPr="001621C0">
        <w:rPr>
          <w:rFonts w:eastAsia="Cambria"/>
          <w:sz w:val="16"/>
        </w:rPr>
        <w:t>IPRs Strengthen Innovation</w:t>
      </w:r>
    </w:p>
    <w:p w14:paraId="41B13E95" w14:textId="77777777" w:rsidR="001621C0" w:rsidRPr="001621C0" w:rsidRDefault="001621C0" w:rsidP="001621C0">
      <w:pPr>
        <w:rPr>
          <w:rFonts w:eastAsia="Cambria"/>
          <w:sz w:val="16"/>
        </w:rPr>
      </w:pPr>
      <w:r w:rsidRPr="001621C0">
        <w:rPr>
          <w:rFonts w:eastAsia="Cambria"/>
          <w:highlight w:val="green"/>
          <w:u w:val="single"/>
        </w:rPr>
        <w:t>I</w:t>
      </w:r>
      <w:r w:rsidRPr="001621C0">
        <w:rPr>
          <w:rFonts w:eastAsia="Cambria"/>
          <w:u w:val="single"/>
        </w:rPr>
        <w:t xml:space="preserve">ntellectual </w:t>
      </w:r>
      <w:r w:rsidRPr="001621C0">
        <w:rPr>
          <w:rFonts w:eastAsia="Cambria"/>
          <w:highlight w:val="green"/>
          <w:u w:val="single"/>
        </w:rPr>
        <w:t>p</w:t>
      </w:r>
      <w:r w:rsidRPr="001621C0">
        <w:rPr>
          <w:rFonts w:eastAsia="Cambria"/>
          <w:u w:val="single"/>
        </w:rPr>
        <w:t xml:space="preserve">roperty </w:t>
      </w:r>
      <w:r w:rsidRPr="001621C0">
        <w:rPr>
          <w:rFonts w:eastAsia="Cambria"/>
          <w:highlight w:val="green"/>
          <w:u w:val="single"/>
        </w:rPr>
        <w:t>rights power innovation</w:t>
      </w:r>
      <w:r w:rsidRPr="001621C0">
        <w:rPr>
          <w:rFonts w:eastAsia="Cambria"/>
          <w:sz w:val="16"/>
        </w:rPr>
        <w:t xml:space="preserve">. For instance, </w:t>
      </w:r>
      <w:r w:rsidRPr="001621C0">
        <w:rPr>
          <w:rFonts w:eastAsia="Cambria"/>
          <w:u w:val="single"/>
        </w:rPr>
        <w:t>analyzing the level of intellectual property protections</w:t>
      </w:r>
      <w:r w:rsidRPr="001621C0">
        <w:rPr>
          <w:rFonts w:eastAsia="Cambria"/>
          <w:sz w:val="16"/>
        </w:rPr>
        <w:t xml:space="preserve"> (via the World Economic Forum’s Global Competitiveness reports) </w:t>
      </w:r>
      <w:r w:rsidRPr="001621C0">
        <w:rPr>
          <w:rFonts w:eastAsia="Cambria"/>
          <w:u w:val="single"/>
        </w:rPr>
        <w:t>and creative outputs</w:t>
      </w:r>
      <w:r w:rsidRPr="001621C0">
        <w:rPr>
          <w:rFonts w:eastAsia="Cambria"/>
          <w:sz w:val="16"/>
        </w:rPr>
        <w:t xml:space="preserve"> (via the Global Innovation Index) </w:t>
      </w:r>
      <w:r w:rsidRPr="001621C0">
        <w:rPr>
          <w:rFonts w:eastAsia="Cambria"/>
          <w:u w:val="single"/>
        </w:rPr>
        <w:t xml:space="preserve">shows that </w:t>
      </w:r>
      <w:r w:rsidRPr="001621C0">
        <w:rPr>
          <w:rFonts w:eastAsia="Cambria"/>
          <w:highlight w:val="green"/>
          <w:u w:val="single"/>
        </w:rPr>
        <w:t>counties with stronger IP protection have more creative outputs</w:t>
      </w:r>
      <w:r w:rsidRPr="001621C0">
        <w:rPr>
          <w:rFonts w:eastAsia="Cambria"/>
          <w:sz w:val="16"/>
        </w:rPr>
        <w:t xml:space="preserve"> (in terms of intangible assets and creative goods and services in a nation’s media, printing and publishing, and entertainment industries, including online), </w:t>
      </w:r>
      <w:r w:rsidRPr="001621C0">
        <w:rPr>
          <w:rFonts w:eastAsia="Cambria"/>
          <w:u w:val="single"/>
        </w:rPr>
        <w:t xml:space="preserve">even </w:t>
      </w:r>
      <w:r w:rsidRPr="001621C0">
        <w:rPr>
          <w:rFonts w:eastAsia="Cambria"/>
          <w:highlight w:val="green"/>
          <w:u w:val="single"/>
        </w:rPr>
        <w:t>at varying levels of development</w:t>
      </w:r>
      <w:r w:rsidRPr="001621C0">
        <w:rPr>
          <w:rFonts w:eastAsia="Cambria"/>
          <w:sz w:val="16"/>
        </w:rPr>
        <w:t>.46</w:t>
      </w:r>
    </w:p>
    <w:p w14:paraId="47BAB877" w14:textId="77777777" w:rsidR="001621C0" w:rsidRPr="001621C0" w:rsidRDefault="001621C0" w:rsidP="001621C0">
      <w:pPr>
        <w:rPr>
          <w:rFonts w:eastAsia="Cambria"/>
          <w:sz w:val="16"/>
        </w:rPr>
      </w:pPr>
      <w:r w:rsidRPr="001621C0">
        <w:rPr>
          <w:rFonts w:eastAsia="Cambria"/>
          <w:sz w:val="16"/>
        </w:rPr>
        <w:t xml:space="preserve">IPR reforms also introduce strong incentives for domestic innovation. Sherwood, using case studies from 18 developing countries, concluded that </w:t>
      </w:r>
      <w:r w:rsidRPr="001621C0">
        <w:rPr>
          <w:rFonts w:eastAsia="Cambria"/>
          <w:u w:val="single"/>
        </w:rPr>
        <w:t>poor provision of intellectual property rights deters local innovation and risk-taking</w:t>
      </w:r>
      <w:r w:rsidRPr="001621C0">
        <w:rPr>
          <w:rFonts w:eastAsia="Cambria"/>
          <w:sz w:val="16"/>
        </w:rPr>
        <w:t xml:space="preserve">.47 In contrast, </w:t>
      </w:r>
      <w:r w:rsidRPr="001621C0">
        <w:rPr>
          <w:rFonts w:eastAsia="Cambria"/>
          <w:highlight w:val="green"/>
          <w:u w:val="single"/>
        </w:rPr>
        <w:t>IPR reform has been associated with increased innovative activity</w:t>
      </w:r>
      <w:r w:rsidRPr="001621C0">
        <w:rPr>
          <w:rFonts w:eastAsia="Cambria"/>
          <w:u w:val="single"/>
        </w:rPr>
        <w:t>, as measured by domestic patent filings</w:t>
      </w:r>
      <w:r w:rsidRPr="001621C0">
        <w:rPr>
          <w:rFonts w:eastAsia="Cambria"/>
          <w:sz w:val="16"/>
        </w:rPr>
        <w:t xml:space="preserve">, albeit with some variation across countries and sectors.48 For example, Ryan, in a study of biomedical innovations and patent reform in Brazil, found that </w:t>
      </w:r>
      <w:r w:rsidRPr="001621C0">
        <w:rPr>
          <w:rFonts w:eastAsia="Cambria"/>
          <w:u w:val="single"/>
        </w:rPr>
        <w:t>patents provided incentives for innovation investments and facilitated the functioning of technology markets</w:t>
      </w:r>
      <w:r w:rsidRPr="001621C0">
        <w:rPr>
          <w:rFonts w:eastAsia="Cambria"/>
          <w:sz w:val="16"/>
        </w:rPr>
        <w:t xml:space="preserve">.49 Park and </w:t>
      </w:r>
      <w:proofErr w:type="spellStart"/>
      <w:r w:rsidRPr="001621C0">
        <w:rPr>
          <w:rFonts w:eastAsia="Cambria"/>
          <w:sz w:val="16"/>
        </w:rPr>
        <w:t>Lippoldt</w:t>
      </w:r>
      <w:proofErr w:type="spellEnd"/>
      <w:r w:rsidRPr="001621C0">
        <w:rPr>
          <w:rFonts w:eastAsia="Cambria"/>
          <w:sz w:val="16"/>
        </w:rPr>
        <w:t xml:space="preserve"> also observed that the </w:t>
      </w:r>
      <w:r w:rsidRPr="001621C0">
        <w:rPr>
          <w:rFonts w:eastAsia="Cambria"/>
          <w:u w:val="single"/>
        </w:rPr>
        <w:t>provision of adequate protection for IPRs can help to stimulate local innovation</w:t>
      </w:r>
      <w:r w:rsidRPr="001621C0">
        <w:rPr>
          <w:rFonts w:eastAsia="Cambria"/>
          <w:sz w:val="16"/>
        </w:rPr>
        <w:t xml:space="preserve">, in some cases building on the transfer of technologies that provide inputs and spillovers.50 In other words, </w:t>
      </w:r>
      <w:r w:rsidRPr="001621C0">
        <w:rPr>
          <w:rFonts w:eastAsia="Cambria"/>
          <w:highlight w:val="green"/>
          <w:u w:val="single"/>
        </w:rPr>
        <w:t>local innovators are introduced to technologies</w:t>
      </w:r>
      <w:r w:rsidRPr="001621C0">
        <w:rPr>
          <w:rFonts w:eastAsia="Cambria"/>
          <w:u w:val="single"/>
        </w:rPr>
        <w:t xml:space="preserve"> first </w:t>
      </w:r>
      <w:r w:rsidRPr="001621C0">
        <w:rPr>
          <w:rFonts w:eastAsia="Cambria"/>
          <w:highlight w:val="green"/>
          <w:u w:val="single"/>
        </w:rPr>
        <w:t>through</w:t>
      </w:r>
      <w:r w:rsidRPr="001621C0">
        <w:rPr>
          <w:rFonts w:eastAsia="Cambria"/>
          <w:u w:val="single"/>
        </w:rPr>
        <w:t xml:space="preserve"> the technology </w:t>
      </w:r>
      <w:r w:rsidRPr="001621C0">
        <w:rPr>
          <w:rFonts w:eastAsia="Cambria"/>
          <w:highlight w:val="green"/>
          <w:u w:val="single"/>
        </w:rPr>
        <w:t>transfer</w:t>
      </w:r>
      <w:r w:rsidRPr="001621C0">
        <w:rPr>
          <w:rFonts w:eastAsia="Cambria"/>
          <w:u w:val="single"/>
        </w:rPr>
        <w:t xml:space="preserve"> that takes place in an environment </w:t>
      </w:r>
      <w:r w:rsidRPr="001621C0">
        <w:rPr>
          <w:rFonts w:eastAsia="Cambria"/>
          <w:highlight w:val="green"/>
          <w:u w:val="single"/>
        </w:rPr>
        <w:t>wherein protection of IPRs is assured</w:t>
      </w:r>
      <w:r w:rsidRPr="001621C0">
        <w:rPr>
          <w:rFonts w:eastAsia="Cambria"/>
          <w:u w:val="single"/>
        </w:rPr>
        <w:t>; then, they may build on those ideas to create an evolved product or develop alternate approaches</w:t>
      </w:r>
      <w:r w:rsidRPr="001621C0">
        <w:rPr>
          <w:rFonts w:eastAsia="Cambria"/>
          <w:sz w:val="16"/>
        </w:rPr>
        <w:t xml:space="preserve"> (i.e., to innovate). Related research finds that </w:t>
      </w:r>
      <w:r w:rsidRPr="001621C0">
        <w:rPr>
          <w:rFonts w:eastAsia="Cambria"/>
          <w:u w:val="single"/>
        </w:rPr>
        <w:t>trade in technology</w:t>
      </w:r>
      <w:r w:rsidRPr="001621C0">
        <w:rPr>
          <w:rFonts w:eastAsia="Cambria"/>
          <w:sz w:val="16"/>
        </w:rPr>
        <w:t>—through channels including imports, foreign direct investment, and technology licensing—</w:t>
      </w:r>
      <w:r w:rsidRPr="001621C0">
        <w:rPr>
          <w:rFonts w:eastAsia="Cambria"/>
          <w:u w:val="single"/>
        </w:rPr>
        <w:t>improves the quality of developing-country innovation by increasing the pool of ideas and efficiency of innovation</w:t>
      </w:r>
      <w:r w:rsidRPr="001621C0">
        <w:rPr>
          <w:rFonts w:eastAsia="Cambria"/>
          <w:sz w:val="16"/>
        </w:rPr>
        <w:t xml:space="preserve"> by encouraging the division of innovative labor and specialization.51 However, </w:t>
      </w:r>
      <w:proofErr w:type="spellStart"/>
      <w:r w:rsidRPr="001621C0">
        <w:rPr>
          <w:rFonts w:eastAsia="Cambria"/>
          <w:sz w:val="16"/>
        </w:rPr>
        <w:t>Maskus</w:t>
      </w:r>
      <w:proofErr w:type="spellEnd"/>
      <w:r w:rsidRPr="001621C0">
        <w:rPr>
          <w:rFonts w:eastAsia="Cambria"/>
          <w:sz w:val="16"/>
        </w:rPr>
        <w:t xml:space="preserve"> notes that </w:t>
      </w:r>
      <w:r w:rsidRPr="001621C0">
        <w:rPr>
          <w:rFonts w:eastAsia="Cambria"/>
          <w:b/>
          <w:iCs/>
          <w:highlight w:val="green"/>
          <w:u w:val="single"/>
        </w:rPr>
        <w:t>without protection from</w:t>
      </w:r>
      <w:r w:rsidRPr="001621C0">
        <w:rPr>
          <w:rFonts w:eastAsia="Cambria"/>
          <w:b/>
          <w:iCs/>
          <w:u w:val="single"/>
        </w:rPr>
        <w:t xml:space="preserve"> potential </w:t>
      </w:r>
      <w:r w:rsidRPr="001621C0">
        <w:rPr>
          <w:rFonts w:eastAsia="Cambria"/>
          <w:b/>
          <w:iCs/>
          <w:highlight w:val="green"/>
          <w:u w:val="single"/>
        </w:rPr>
        <w:t>abuse of their</w:t>
      </w:r>
      <w:r w:rsidRPr="001621C0">
        <w:rPr>
          <w:rFonts w:eastAsia="Cambria"/>
          <w:b/>
          <w:iCs/>
          <w:u w:val="single"/>
        </w:rPr>
        <w:t xml:space="preserve"> newly developed </w:t>
      </w:r>
      <w:r w:rsidRPr="001621C0">
        <w:rPr>
          <w:rFonts w:eastAsia="Cambria"/>
          <w:b/>
          <w:iCs/>
          <w:highlight w:val="green"/>
          <w:u w:val="single"/>
        </w:rPr>
        <w:t>technologies, foreign enterprises may be less willing to reveal technical information associated with</w:t>
      </w:r>
      <w:r w:rsidRPr="001621C0">
        <w:rPr>
          <w:rFonts w:eastAsia="Cambria"/>
          <w:b/>
          <w:iCs/>
          <w:u w:val="single"/>
        </w:rPr>
        <w:t xml:space="preserve"> their </w:t>
      </w:r>
      <w:r w:rsidRPr="001621C0">
        <w:rPr>
          <w:rFonts w:eastAsia="Cambria"/>
          <w:b/>
          <w:iCs/>
          <w:highlight w:val="green"/>
          <w:u w:val="single"/>
        </w:rPr>
        <w:t>innovations</w:t>
      </w:r>
      <w:r w:rsidRPr="001621C0">
        <w:rPr>
          <w:rFonts w:eastAsia="Cambria"/>
          <w:sz w:val="16"/>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1621C0">
        <w:rPr>
          <w:rFonts w:eastAsia="Cambria"/>
          <w:u w:val="single"/>
        </w:rPr>
        <w:t>The relationship</w:t>
      </w:r>
      <w:r w:rsidRPr="001621C0">
        <w:rPr>
          <w:rFonts w:eastAsia="Cambria"/>
          <w:sz w:val="16"/>
        </w:rPr>
        <w:t xml:space="preserve"> between IPR rights and innovation </w:t>
      </w:r>
      <w:r w:rsidRPr="001621C0">
        <w:rPr>
          <w:rFonts w:eastAsia="Cambria"/>
          <w:u w:val="single"/>
        </w:rPr>
        <w:t xml:space="preserve">can also be seen in studies of how the introduction of </w:t>
      </w:r>
      <w:r w:rsidRPr="001621C0">
        <w:rPr>
          <w:rFonts w:eastAsia="Cambria"/>
          <w:highlight w:val="green"/>
          <w:u w:val="single"/>
        </w:rPr>
        <w:t>stronger IPR laws</w:t>
      </w:r>
      <w:r w:rsidRPr="001621C0">
        <w:rPr>
          <w:rFonts w:eastAsia="Cambria"/>
          <w:sz w:val="16"/>
        </w:rPr>
        <w:t xml:space="preserve">, </w:t>
      </w:r>
      <w:proofErr w:type="gramStart"/>
      <w:r w:rsidRPr="001621C0">
        <w:rPr>
          <w:rFonts w:eastAsia="Cambria"/>
          <w:sz w:val="16"/>
        </w:rPr>
        <w:t>with regard to</w:t>
      </w:r>
      <w:proofErr w:type="gramEnd"/>
      <w:r w:rsidRPr="001621C0">
        <w:rPr>
          <w:rFonts w:eastAsia="Cambria"/>
          <w:sz w:val="16"/>
        </w:rPr>
        <w:t xml:space="preserve"> patents, copyrights, and trademarks, </w:t>
      </w:r>
      <w:r w:rsidRPr="001621C0">
        <w:rPr>
          <w:rFonts w:eastAsia="Cambria"/>
          <w:highlight w:val="green"/>
          <w:u w:val="single"/>
        </w:rPr>
        <w:t>affect R&amp;D activity</w:t>
      </w:r>
      <w:r w:rsidRPr="001621C0">
        <w:rPr>
          <w:rFonts w:eastAsia="Cambria"/>
          <w:u w:val="single"/>
        </w:rPr>
        <w:t xml:space="preserve"> in an economy</w:t>
      </w:r>
      <w:r w:rsidRPr="001621C0">
        <w:rPr>
          <w:rFonts w:eastAsia="Cambria"/>
          <w:sz w:val="16"/>
        </w:rPr>
        <w:t xml:space="preserve">. Studies by </w:t>
      </w:r>
      <w:proofErr w:type="spellStart"/>
      <w:r w:rsidRPr="001621C0">
        <w:rPr>
          <w:rFonts w:eastAsia="Cambria"/>
          <w:sz w:val="16"/>
        </w:rPr>
        <w:t>Varsakelis</w:t>
      </w:r>
      <w:proofErr w:type="spellEnd"/>
      <w:r w:rsidRPr="001621C0">
        <w:rPr>
          <w:rFonts w:eastAsia="Cambria"/>
          <w:sz w:val="16"/>
        </w:rPr>
        <w:t xml:space="preserve"> and by Kanwar and Evenson found that </w:t>
      </w:r>
      <w:r w:rsidRPr="001621C0">
        <w:rPr>
          <w:rFonts w:eastAsia="Cambria"/>
          <w:b/>
          <w:iCs/>
          <w:highlight w:val="green"/>
          <w:u w:val="single"/>
        </w:rPr>
        <w:t>R&amp;D to GDP ratios are positively related to the strength of patent rights</w:t>
      </w:r>
      <w:r w:rsidRPr="001621C0">
        <w:rPr>
          <w:rFonts w:eastAsia="Cambria"/>
          <w:u w:val="single"/>
        </w:rPr>
        <w:t>, and are conditional on other factors</w:t>
      </w:r>
      <w:r w:rsidRPr="001621C0">
        <w:rPr>
          <w:rFonts w:eastAsia="Cambria"/>
          <w:sz w:val="16"/>
        </w:rPr>
        <w:t xml:space="preserve">.53 Cavazos Cepeda et al. found </w:t>
      </w:r>
      <w:r w:rsidRPr="001621C0">
        <w:rPr>
          <w:rFonts w:eastAsia="Cambria"/>
          <w:u w:val="single"/>
        </w:rPr>
        <w:t>a positive influence of IPRs on the level of R&amp;D in an economy</w:t>
      </w:r>
      <w:r w:rsidRPr="001621C0">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1621C0">
        <w:rPr>
          <w:rFonts w:eastAsia="Cambria"/>
          <w:highlight w:val="green"/>
          <w:u w:val="single"/>
        </w:rPr>
        <w:t>trademark protection increased by 1 percent</w:t>
      </w:r>
      <w:r w:rsidRPr="001621C0">
        <w:rPr>
          <w:rFonts w:eastAsia="Cambria"/>
          <w:u w:val="single"/>
        </w:rPr>
        <w:t xml:space="preserve">, there was an </w:t>
      </w:r>
      <w:r w:rsidRPr="001621C0">
        <w:rPr>
          <w:rFonts w:eastAsia="Cambria"/>
          <w:highlight w:val="green"/>
          <w:u w:val="single"/>
        </w:rPr>
        <w:t>associated R&amp;D increase of 1.4 percent</w:t>
      </w:r>
      <w:r w:rsidRPr="001621C0">
        <w:rPr>
          <w:rFonts w:eastAsia="Cambria"/>
          <w:sz w:val="16"/>
        </w:rPr>
        <w:t>. As the authors concluded, “</w:t>
      </w:r>
      <w:r w:rsidRPr="001621C0">
        <w:rPr>
          <w:rFonts w:eastAsia="Cambria"/>
          <w:u w:val="single"/>
        </w:rPr>
        <w:t xml:space="preserve">Increases in the protection of the IPRs carried economic benefits in the form of </w:t>
      </w:r>
      <w:r w:rsidRPr="001621C0">
        <w:rPr>
          <w:rFonts w:eastAsia="Cambria"/>
          <w:highlight w:val="green"/>
          <w:u w:val="single"/>
        </w:rPr>
        <w:t>higher</w:t>
      </w:r>
      <w:r w:rsidRPr="001621C0">
        <w:rPr>
          <w:rFonts w:eastAsia="Cambria"/>
          <w:u w:val="single"/>
        </w:rPr>
        <w:t xml:space="preserve"> inflows of </w:t>
      </w:r>
      <w:r w:rsidRPr="001621C0">
        <w:rPr>
          <w:rFonts w:eastAsia="Cambria"/>
          <w:highlight w:val="green"/>
          <w:u w:val="single"/>
        </w:rPr>
        <w:t>FDI</w:t>
      </w:r>
      <w:r w:rsidRPr="001621C0">
        <w:rPr>
          <w:rFonts w:eastAsia="Cambria"/>
          <w:u w:val="single"/>
        </w:rPr>
        <w:t xml:space="preserve">, and </w:t>
      </w:r>
      <w:r w:rsidRPr="001621C0">
        <w:rPr>
          <w:rFonts w:eastAsia="Cambria"/>
          <w:highlight w:val="green"/>
          <w:u w:val="single"/>
        </w:rPr>
        <w:t>increases in</w:t>
      </w:r>
      <w:r w:rsidRPr="001621C0">
        <w:rPr>
          <w:rFonts w:eastAsia="Cambria"/>
          <w:u w:val="single"/>
        </w:rPr>
        <w:t xml:space="preserve"> the levels of both domestically conducted </w:t>
      </w:r>
      <w:r w:rsidRPr="001621C0">
        <w:rPr>
          <w:rFonts w:eastAsia="Cambria"/>
          <w:highlight w:val="green"/>
          <w:u w:val="single"/>
        </w:rPr>
        <w:t>R&amp;D</w:t>
      </w:r>
      <w:r w:rsidRPr="001621C0">
        <w:rPr>
          <w:rFonts w:eastAsia="Cambria"/>
          <w:u w:val="single"/>
        </w:rPr>
        <w:t xml:space="preserve"> and service imports as measured by licensing fees</w:t>
      </w:r>
      <w:r w:rsidRPr="001621C0">
        <w:rPr>
          <w:rFonts w:eastAsia="Cambria"/>
          <w:sz w:val="16"/>
        </w:rPr>
        <w:t xml:space="preserve">.”55 As Jackson summarized, regarding the relationship between IPR reform and both innovation and R&amp;D, and FDI, “In addition to spurring domestic innovation, </w:t>
      </w:r>
      <w:r w:rsidRPr="001621C0">
        <w:rPr>
          <w:rFonts w:eastAsia="Cambria"/>
          <w:u w:val="single"/>
        </w:rPr>
        <w:t xml:space="preserve">strong intellectual property rights can increase incentives for foreign direct investment </w:t>
      </w:r>
      <w:r w:rsidRPr="001621C0">
        <w:rPr>
          <w:rFonts w:eastAsia="Cambria"/>
          <w:highlight w:val="green"/>
          <w:u w:val="single"/>
        </w:rPr>
        <w:t>which</w:t>
      </w:r>
      <w:r w:rsidRPr="001621C0">
        <w:rPr>
          <w:rFonts w:eastAsia="Cambria"/>
          <w:u w:val="single"/>
        </w:rPr>
        <w:t xml:space="preserve"> in turn also </w:t>
      </w:r>
      <w:r w:rsidRPr="001621C0">
        <w:rPr>
          <w:rFonts w:eastAsia="Cambria"/>
          <w:highlight w:val="green"/>
          <w:u w:val="single"/>
        </w:rPr>
        <w:t>leads to economic growth</w:t>
      </w:r>
      <w:r w:rsidRPr="001621C0">
        <w:rPr>
          <w:rFonts w:eastAsia="Cambria"/>
          <w:sz w:val="16"/>
        </w:rPr>
        <w:t>.”56</w:t>
      </w:r>
    </w:p>
    <w:p w14:paraId="61437B01" w14:textId="77777777" w:rsidR="001621C0" w:rsidRPr="001621C0" w:rsidRDefault="001621C0" w:rsidP="001621C0">
      <w:pPr>
        <w:rPr>
          <w:rFonts w:eastAsia="Cambria"/>
          <w:sz w:val="16"/>
        </w:rPr>
      </w:pPr>
    </w:p>
    <w:p w14:paraId="74D2C408"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The link is massive – 50+ percent of prescription meds stem from Indigenous knowledge.</w:t>
      </w:r>
    </w:p>
    <w:p w14:paraId="54B74B9C" w14:textId="77777777" w:rsidR="001621C0" w:rsidRPr="001621C0" w:rsidRDefault="001621C0" w:rsidP="001621C0">
      <w:pPr>
        <w:rPr>
          <w:rFonts w:eastAsia="Calibri"/>
        </w:rPr>
      </w:pPr>
      <w:r w:rsidRPr="001621C0">
        <w:rPr>
          <w:rFonts w:eastAsia="Calibri"/>
          <w:u w:val="single"/>
        </w:rPr>
        <w:t>Eiland 08</w:t>
      </w:r>
      <w:r w:rsidRPr="001621C0">
        <w:rPr>
          <w:rFonts w:eastAsia="Calibri"/>
        </w:rPr>
        <w:t xml:space="preserve"> [Dr. Eiland received a doctorate in Oriental Archaeology from Oxford University and an LLM from the Munich Intellectual Property Law Center], “Patenting Traditional Medicine”, Nomos </w:t>
      </w:r>
      <w:proofErr w:type="spellStart"/>
      <w:r w:rsidRPr="001621C0">
        <w:rPr>
          <w:rFonts w:eastAsia="Calibri"/>
        </w:rPr>
        <w:t>Verlagsgesellschaft</w:t>
      </w:r>
      <w:proofErr w:type="spellEnd"/>
      <w:r w:rsidRPr="001621C0">
        <w:rPr>
          <w:rFonts w:eastAsia="Calibri"/>
        </w:rPr>
        <w:t xml:space="preserve"> </w:t>
      </w:r>
      <w:proofErr w:type="spellStart"/>
      <w:r w:rsidRPr="001621C0">
        <w:rPr>
          <w:rFonts w:eastAsia="Calibri"/>
        </w:rPr>
        <w:t>mbH</w:t>
      </w:r>
      <w:proofErr w:type="spellEnd"/>
      <w:r w:rsidRPr="001621C0">
        <w:rPr>
          <w:rFonts w:eastAsia="Calibri"/>
        </w:rPr>
        <w:t xml:space="preserve"> &amp; Co. KG, pg. 7-10, 2008 //SLC PK </w:t>
      </w:r>
    </w:p>
    <w:p w14:paraId="16DC7E4F" w14:textId="77777777" w:rsidR="001621C0" w:rsidRPr="001621C0" w:rsidRDefault="001621C0" w:rsidP="001621C0">
      <w:pPr>
        <w:numPr>
          <w:ilvl w:val="0"/>
          <w:numId w:val="1"/>
        </w:numPr>
        <w:contextualSpacing/>
        <w:rPr>
          <w:rFonts w:eastAsia="Calibri"/>
        </w:rPr>
      </w:pPr>
      <w:r w:rsidRPr="001621C0">
        <w:rPr>
          <w:rFonts w:eastAsia="Calibri"/>
        </w:rPr>
        <w:t>TM = traditional medicine</w:t>
      </w:r>
    </w:p>
    <w:p w14:paraId="23E65FFD" w14:textId="77777777" w:rsidR="001621C0" w:rsidRPr="001621C0" w:rsidRDefault="001621C0" w:rsidP="001621C0">
      <w:pPr>
        <w:rPr>
          <w:rFonts w:eastAsia="Calibri"/>
          <w:u w:val="single"/>
        </w:rPr>
      </w:pPr>
      <w:r w:rsidRPr="001621C0">
        <w:rPr>
          <w:rFonts w:eastAsia="Calibri"/>
          <w:sz w:val="16"/>
        </w:rPr>
        <w:t xml:space="preserve">In 1982, it was estimated that </w:t>
      </w:r>
      <w:r w:rsidRPr="001621C0">
        <w:rPr>
          <w:rFonts w:eastAsia="Calibri"/>
          <w:u w:val="single"/>
        </w:rPr>
        <w:t xml:space="preserve">about </w:t>
      </w:r>
      <w:r w:rsidRPr="001621C0">
        <w:rPr>
          <w:rFonts w:eastAsia="Calibri"/>
          <w:highlight w:val="green"/>
          <w:u w:val="single"/>
        </w:rPr>
        <w:t>50 % of all</w:t>
      </w:r>
      <w:r w:rsidRPr="001621C0">
        <w:rPr>
          <w:rFonts w:eastAsia="Calibri"/>
          <w:u w:val="single"/>
        </w:rPr>
        <w:t xml:space="preserve"> filled </w:t>
      </w:r>
      <w:r w:rsidRPr="001621C0">
        <w:rPr>
          <w:rFonts w:eastAsia="Calibri"/>
          <w:highlight w:val="green"/>
          <w:u w:val="single"/>
        </w:rPr>
        <w:t>prescriptions</w:t>
      </w:r>
      <w:r w:rsidRPr="001621C0">
        <w:rPr>
          <w:rFonts w:eastAsia="Calibri"/>
          <w:u w:val="single"/>
        </w:rPr>
        <w:t xml:space="preserve"> in the US </w:t>
      </w:r>
      <w:r w:rsidRPr="001621C0">
        <w:rPr>
          <w:rFonts w:eastAsia="Calibri"/>
          <w:highlight w:val="green"/>
          <w:u w:val="single"/>
        </w:rPr>
        <w:t>originate</w:t>
      </w:r>
      <w:r w:rsidRPr="001621C0">
        <w:rPr>
          <w:rFonts w:eastAsia="Calibri"/>
          <w:u w:val="single"/>
        </w:rPr>
        <w:t xml:space="preserve">d </w:t>
      </w:r>
      <w:r w:rsidRPr="001621C0">
        <w:rPr>
          <w:rFonts w:eastAsia="Calibri"/>
          <w:highlight w:val="green"/>
          <w:u w:val="single"/>
        </w:rPr>
        <w:t>from drugs</w:t>
      </w:r>
      <w:r w:rsidRPr="001621C0">
        <w:rPr>
          <w:rFonts w:eastAsia="Calibri"/>
          <w:u w:val="single"/>
        </w:rPr>
        <w:t xml:space="preserve"> that were </w:t>
      </w:r>
      <w:r w:rsidRPr="001621C0">
        <w:rPr>
          <w:rFonts w:eastAsia="Calibri"/>
          <w:highlight w:val="green"/>
          <w:u w:val="single"/>
        </w:rPr>
        <w:t>derived</w:t>
      </w:r>
      <w:r w:rsidRPr="001621C0">
        <w:rPr>
          <w:rFonts w:eastAsia="Calibri"/>
          <w:u w:val="single"/>
        </w:rPr>
        <w:t xml:space="preserve"> – one way or another – </w:t>
      </w:r>
      <w:r w:rsidRPr="001621C0">
        <w:rPr>
          <w:rFonts w:eastAsia="Calibri"/>
          <w:highlight w:val="green"/>
          <w:u w:val="single"/>
        </w:rPr>
        <w:t>from natural substances</w:t>
      </w:r>
      <w:r w:rsidRPr="001621C0">
        <w:rPr>
          <w:rFonts w:eastAsia="Calibri"/>
          <w:u w:val="single"/>
        </w:rPr>
        <w:t>.</w:t>
      </w:r>
      <w:r w:rsidRPr="001621C0">
        <w:rPr>
          <w:rFonts w:eastAsia="Calibri"/>
          <w:sz w:val="16"/>
        </w:rPr>
        <w:t xml:space="preserve"> This generated US sales of about 20 billion.4 Another estimate found that </w:t>
      </w:r>
      <w:r w:rsidRPr="001621C0">
        <w:rPr>
          <w:rFonts w:eastAsia="Calibri"/>
          <w:highlight w:val="green"/>
          <w:u w:val="single"/>
        </w:rPr>
        <w:t>3/4 of</w:t>
      </w:r>
      <w:r w:rsidRPr="001621C0">
        <w:rPr>
          <w:rFonts w:eastAsia="Calibri"/>
          <w:u w:val="single"/>
        </w:rPr>
        <w:t xml:space="preserve"> the </w:t>
      </w:r>
      <w:r w:rsidRPr="001621C0">
        <w:rPr>
          <w:rFonts w:eastAsia="Calibri"/>
          <w:highlight w:val="green"/>
          <w:u w:val="single"/>
        </w:rPr>
        <w:t>plants used in prescription drugs</w:t>
      </w:r>
      <w:r w:rsidRPr="001621C0">
        <w:rPr>
          <w:rFonts w:eastAsia="Calibri"/>
          <w:u w:val="single"/>
        </w:rPr>
        <w:t xml:space="preserve"> originally </w:t>
      </w:r>
      <w:r w:rsidRPr="001621C0">
        <w:rPr>
          <w:rFonts w:eastAsia="Calibri"/>
          <w:highlight w:val="green"/>
          <w:u w:val="single"/>
        </w:rPr>
        <w:t>came to</w:t>
      </w:r>
      <w:r w:rsidRPr="001621C0">
        <w:rPr>
          <w:rFonts w:eastAsia="Calibri"/>
          <w:u w:val="single"/>
        </w:rPr>
        <w:t xml:space="preserve"> the </w:t>
      </w:r>
      <w:r w:rsidRPr="001621C0">
        <w:rPr>
          <w:rFonts w:eastAsia="Calibri"/>
          <w:highlight w:val="green"/>
          <w:u w:val="single"/>
        </w:rPr>
        <w:t>attention</w:t>
      </w:r>
      <w:r w:rsidRPr="001621C0">
        <w:rPr>
          <w:rFonts w:eastAsia="Calibri"/>
          <w:u w:val="single"/>
        </w:rPr>
        <w:t xml:space="preserve"> of drug companies </w:t>
      </w:r>
      <w:r w:rsidRPr="001621C0">
        <w:rPr>
          <w:rFonts w:eastAsia="Calibri"/>
          <w:highlight w:val="green"/>
          <w:u w:val="single"/>
        </w:rPr>
        <w:t>because of</w:t>
      </w:r>
      <w:r w:rsidRPr="001621C0">
        <w:rPr>
          <w:rFonts w:eastAsia="Calibri"/>
          <w:u w:val="single"/>
        </w:rPr>
        <w:t xml:space="preserve"> their use in </w:t>
      </w:r>
      <w:r w:rsidRPr="001621C0">
        <w:rPr>
          <w:rFonts w:eastAsia="Calibri"/>
          <w:highlight w:val="green"/>
          <w:u w:val="single"/>
        </w:rPr>
        <w:t>TM</w:t>
      </w:r>
      <w:r w:rsidRPr="001621C0">
        <w:rPr>
          <w:rFonts w:eastAsia="Calibri"/>
          <w:u w:val="single"/>
        </w:rPr>
        <w:t>.</w:t>
      </w:r>
      <w:r w:rsidRPr="001621C0">
        <w:rPr>
          <w:rFonts w:eastAsia="Calibri"/>
          <w:sz w:val="16"/>
        </w:rPr>
        <w:t xml:space="preserve">5 </w:t>
      </w:r>
      <w:r w:rsidRPr="001621C0">
        <w:rPr>
          <w:rFonts w:eastAsia="Calibri"/>
          <w:u w:val="single"/>
        </w:rPr>
        <w:t xml:space="preserve">In 1995, the </w:t>
      </w:r>
      <w:r w:rsidRPr="001621C0">
        <w:rPr>
          <w:rFonts w:eastAsia="Calibri"/>
          <w:highlight w:val="green"/>
          <w:u w:val="single"/>
        </w:rPr>
        <w:t>worldwide market value of TM</w:t>
      </w:r>
      <w:r w:rsidRPr="001621C0">
        <w:rPr>
          <w:rFonts w:eastAsia="Calibri"/>
          <w:u w:val="single"/>
        </w:rPr>
        <w:t xml:space="preserve"> derived pharmaceuticals </w:t>
      </w:r>
      <w:r w:rsidRPr="001621C0">
        <w:rPr>
          <w:rFonts w:eastAsia="Calibri"/>
          <w:highlight w:val="green"/>
          <w:u w:val="single"/>
        </w:rPr>
        <w:t>was estimated to be $43 billon</w:t>
      </w:r>
      <w:r w:rsidRPr="001621C0">
        <w:rPr>
          <w:rFonts w:eastAsia="Calibri"/>
          <w:sz w:val="16"/>
          <w:highlight w:val="green"/>
        </w:rPr>
        <w:t>.</w:t>
      </w:r>
      <w:r w:rsidRPr="001621C0">
        <w:rPr>
          <w:rFonts w:eastAsia="Calibri"/>
          <w:sz w:val="16"/>
        </w:rPr>
        <w:t xml:space="preserve">6 While one could argue about the precise values, TM has significant pharmaceutical applications. </w:t>
      </w:r>
      <w:r w:rsidRPr="001621C0">
        <w:rPr>
          <w:rFonts w:eastAsia="Calibri"/>
          <w:u w:val="single"/>
        </w:rPr>
        <w:t xml:space="preserve">Drug companies are interested in acquiring </w:t>
      </w:r>
      <w:r w:rsidRPr="001621C0">
        <w:rPr>
          <w:rFonts w:eastAsia="Calibri"/>
          <w:highlight w:val="green"/>
          <w:u w:val="single"/>
        </w:rPr>
        <w:t>TM</w:t>
      </w:r>
      <w:r w:rsidRPr="001621C0">
        <w:rPr>
          <w:rFonts w:eastAsia="Calibri"/>
          <w:u w:val="single"/>
        </w:rPr>
        <w:t>, both natural substances, as well as the knowledge about how to use them.</w:t>
      </w:r>
    </w:p>
    <w:p w14:paraId="57FD24BB" w14:textId="77777777" w:rsidR="001621C0" w:rsidRPr="001621C0" w:rsidRDefault="001621C0" w:rsidP="001621C0">
      <w:pPr>
        <w:rPr>
          <w:rFonts w:eastAsia="Cambria"/>
        </w:rPr>
      </w:pPr>
    </w:p>
    <w:p w14:paraId="25770023" w14:textId="77777777" w:rsidR="001621C0" w:rsidRPr="001621C0" w:rsidRDefault="001621C0" w:rsidP="001621C0">
      <w:pPr>
        <w:keepNext/>
        <w:keepLines/>
        <w:spacing w:before="40" w:after="0"/>
        <w:outlineLvl w:val="3"/>
        <w:rPr>
          <w:rFonts w:eastAsia="DengXian Light" w:cs="Times New Roman"/>
          <w:b/>
          <w:iCs/>
          <w:sz w:val="26"/>
        </w:rPr>
      </w:pPr>
      <w:r w:rsidRPr="001621C0">
        <w:rPr>
          <w:rFonts w:eastAsia="DengXian Light" w:cs="Times New Roman"/>
          <w:b/>
          <w:iCs/>
          <w:sz w:val="26"/>
        </w:rPr>
        <w:t>Biopharmaceutical innovation is key to prevent future pandemics and bioterror</w:t>
      </w:r>
    </w:p>
    <w:p w14:paraId="614D0F43" w14:textId="77777777" w:rsidR="001621C0" w:rsidRPr="001621C0" w:rsidRDefault="001621C0" w:rsidP="001621C0">
      <w:pPr>
        <w:rPr>
          <w:rFonts w:eastAsia="Calibri"/>
        </w:rPr>
      </w:pPr>
      <w:r w:rsidRPr="001621C0">
        <w:rPr>
          <w:rFonts w:eastAsia="Calibri"/>
          <w:b/>
          <w:bCs/>
          <w:sz w:val="26"/>
        </w:rPr>
        <w:t xml:space="preserve">Marjanovic and </w:t>
      </w:r>
      <w:proofErr w:type="spellStart"/>
      <w:r w:rsidRPr="001621C0">
        <w:rPr>
          <w:rFonts w:eastAsia="Calibri"/>
          <w:b/>
          <w:bCs/>
          <w:sz w:val="26"/>
        </w:rPr>
        <w:t>Feijao</w:t>
      </w:r>
      <w:proofErr w:type="spellEnd"/>
      <w:r w:rsidRPr="001621C0">
        <w:rPr>
          <w:rFonts w:eastAsia="Calibri"/>
          <w:b/>
          <w:bCs/>
          <w:sz w:val="26"/>
        </w:rPr>
        <w:t xml:space="preserve"> 20</w:t>
      </w:r>
      <w:r w:rsidRPr="001621C0">
        <w:rPr>
          <w:rFonts w:eastAsia="Calibri"/>
        </w:rPr>
        <w:t xml:space="preserve"> </w:t>
      </w:r>
      <w:r w:rsidRPr="001621C0">
        <w:rPr>
          <w:rFonts w:eastAsia="Calibri"/>
          <w:sz w:val="16"/>
          <w:szCs w:val="16"/>
        </w:rPr>
        <w:t xml:space="preserve">[Sonja Marjanovic Ph.D., Judge Business School, University of Cambridge. Carolina </w:t>
      </w:r>
      <w:proofErr w:type="spellStart"/>
      <w:r w:rsidRPr="001621C0">
        <w:rPr>
          <w:rFonts w:eastAsia="Calibri"/>
          <w:sz w:val="16"/>
          <w:szCs w:val="16"/>
        </w:rPr>
        <w:t>Feijao</w:t>
      </w:r>
      <w:proofErr w:type="spellEnd"/>
      <w:r w:rsidRPr="001621C0">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644F614B" w14:textId="77777777" w:rsidR="001621C0" w:rsidRPr="001621C0" w:rsidRDefault="001621C0" w:rsidP="001621C0">
      <w:pPr>
        <w:spacing w:after="0" w:line="240" w:lineRule="auto"/>
        <w:rPr>
          <w:rFonts w:ascii="Times New Roman" w:eastAsia="Times New Roman" w:hAnsi="Times New Roman" w:cs="Times New Roman"/>
          <w:sz w:val="24"/>
        </w:rPr>
      </w:pPr>
      <w:r w:rsidRPr="001621C0">
        <w:rPr>
          <w:rFonts w:eastAsia="Calibri"/>
          <w:sz w:val="16"/>
        </w:rPr>
        <w:t xml:space="preserve">As key actors in the healthcare innovation landscape, </w:t>
      </w:r>
      <w:r w:rsidRPr="001621C0">
        <w:rPr>
          <w:rFonts w:eastAsia="Calibri"/>
          <w:highlight w:val="green"/>
          <w:u w:val="single"/>
        </w:rPr>
        <w:t>pharmaceutical</w:t>
      </w:r>
      <w:r w:rsidRPr="001621C0">
        <w:rPr>
          <w:rFonts w:eastAsia="Calibri"/>
          <w:sz w:val="16"/>
        </w:rPr>
        <w:t xml:space="preserve"> and life sciences </w:t>
      </w:r>
      <w:r w:rsidRPr="001621C0">
        <w:rPr>
          <w:rFonts w:eastAsia="Calibri"/>
          <w:highlight w:val="green"/>
          <w:u w:val="single"/>
        </w:rPr>
        <w:t>companies</w:t>
      </w:r>
      <w:r w:rsidRPr="001621C0">
        <w:rPr>
          <w:rFonts w:eastAsia="Calibri"/>
          <w:u w:val="single"/>
        </w:rPr>
        <w:t xml:space="preserve"> have been called on to </w:t>
      </w:r>
      <w:r w:rsidRPr="001621C0">
        <w:rPr>
          <w:rFonts w:eastAsia="Calibri"/>
          <w:highlight w:val="green"/>
          <w:u w:val="single"/>
        </w:rPr>
        <w:t>develop</w:t>
      </w:r>
      <w:r w:rsidRPr="001621C0">
        <w:rPr>
          <w:rFonts w:eastAsia="Calibri"/>
          <w:u w:val="single"/>
        </w:rPr>
        <w:t xml:space="preserve"> medicines, </w:t>
      </w:r>
      <w:proofErr w:type="gramStart"/>
      <w:r w:rsidRPr="001621C0">
        <w:rPr>
          <w:rFonts w:eastAsia="Calibri"/>
          <w:highlight w:val="green"/>
          <w:u w:val="single"/>
        </w:rPr>
        <w:t>vaccines</w:t>
      </w:r>
      <w:proofErr w:type="gramEnd"/>
      <w:r w:rsidRPr="001621C0">
        <w:rPr>
          <w:rFonts w:eastAsia="Calibri"/>
          <w:u w:val="single"/>
        </w:rPr>
        <w:t xml:space="preserve"> and diagnostics </w:t>
      </w:r>
      <w:r w:rsidRPr="001621C0">
        <w:rPr>
          <w:rFonts w:eastAsia="Calibri"/>
          <w:highlight w:val="green"/>
          <w:u w:val="single"/>
        </w:rPr>
        <w:t>for</w:t>
      </w:r>
      <w:r w:rsidRPr="001621C0">
        <w:rPr>
          <w:rFonts w:eastAsia="Calibri"/>
          <w:u w:val="single"/>
        </w:rPr>
        <w:t xml:space="preserve"> pressing </w:t>
      </w:r>
      <w:r w:rsidRPr="001621C0">
        <w:rPr>
          <w:rFonts w:eastAsia="Calibri"/>
          <w:highlight w:val="green"/>
          <w:u w:val="single"/>
        </w:rPr>
        <w:t>public health challenges</w:t>
      </w:r>
      <w:r w:rsidRPr="001621C0">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1621C0">
        <w:rPr>
          <w:rFonts w:eastAsia="Calibri"/>
          <w:highlight w:val="green"/>
          <w:u w:val="single"/>
        </w:rPr>
        <w:t>anthrax, smallpox and tularemia</w:t>
      </w:r>
      <w:r w:rsidRPr="001621C0">
        <w:rPr>
          <w:rFonts w:eastAsia="Calibri"/>
          <w:u w:val="single"/>
        </w:rPr>
        <w:t xml:space="preserve"> could </w:t>
      </w:r>
      <w:r w:rsidRPr="001621C0">
        <w:rPr>
          <w:rFonts w:eastAsia="Calibri"/>
          <w:highlight w:val="green"/>
          <w:u w:val="single"/>
        </w:rPr>
        <w:t>present threats in</w:t>
      </w:r>
      <w:r w:rsidRPr="001621C0">
        <w:rPr>
          <w:rFonts w:eastAsia="Calibri"/>
          <w:u w:val="single"/>
        </w:rPr>
        <w:t xml:space="preserve"> a </w:t>
      </w:r>
      <w:r w:rsidRPr="001621C0">
        <w:rPr>
          <w:rFonts w:eastAsia="Calibri"/>
          <w:highlight w:val="green"/>
          <w:u w:val="single"/>
        </w:rPr>
        <w:t>bioterrorism</w:t>
      </w:r>
      <w:r w:rsidRPr="001621C0">
        <w:rPr>
          <w:rFonts w:eastAsia="Calibri"/>
          <w:u w:val="single"/>
        </w:rPr>
        <w:t xml:space="preserve"> context</w:t>
      </w:r>
      <w:r w:rsidRPr="001621C0">
        <w:rPr>
          <w:rFonts w:eastAsia="Calibri"/>
          <w:sz w:val="16"/>
        </w:rPr>
        <w:t>.1 The general threat to public health that is posed by antimicrobial resistance is also well-</w:t>
      </w:r>
      <w:proofErr w:type="spellStart"/>
      <w:r w:rsidRPr="001621C0">
        <w:rPr>
          <w:rFonts w:eastAsia="Calibri"/>
          <w:sz w:val="16"/>
        </w:rPr>
        <w:t>recognised</w:t>
      </w:r>
      <w:proofErr w:type="spellEnd"/>
      <w:r w:rsidRPr="001621C0">
        <w:rPr>
          <w:rFonts w:eastAsia="Calibri"/>
          <w:sz w:val="16"/>
        </w:rPr>
        <w:t xml:space="preserve"> as an area in need of pharmaceutical innovation. </w:t>
      </w:r>
      <w:r w:rsidRPr="001621C0">
        <w:rPr>
          <w:rFonts w:eastAsia="Calibri"/>
          <w:u w:val="single"/>
        </w:rPr>
        <w:t>Innovating</w:t>
      </w:r>
      <w:r w:rsidRPr="001621C0">
        <w:rPr>
          <w:rFonts w:eastAsia="Calibri"/>
          <w:sz w:val="16"/>
        </w:rPr>
        <w:t xml:space="preserve"> in response to these challenges </w:t>
      </w:r>
      <w:r w:rsidRPr="001621C0">
        <w:rPr>
          <w:rFonts w:eastAsia="Calibri"/>
          <w:u w:val="single"/>
        </w:rPr>
        <w:t>does not always align well with pharmaceutical industry commercial models, shareholder expectations and competition</w:t>
      </w:r>
      <w:r w:rsidRPr="001621C0">
        <w:rPr>
          <w:rFonts w:eastAsia="Calibri"/>
          <w:sz w:val="16"/>
        </w:rPr>
        <w:t xml:space="preserve"> within the industry. However, </w:t>
      </w:r>
      <w:r w:rsidRPr="001621C0">
        <w:rPr>
          <w:rFonts w:eastAsia="Calibri"/>
          <w:u w:val="single"/>
        </w:rPr>
        <w:t xml:space="preserve">the </w:t>
      </w:r>
      <w:r w:rsidRPr="001621C0">
        <w:rPr>
          <w:rFonts w:eastAsia="Calibri"/>
          <w:highlight w:val="green"/>
          <w:u w:val="single"/>
        </w:rPr>
        <w:t xml:space="preserve">expertise, </w:t>
      </w:r>
      <w:proofErr w:type="gramStart"/>
      <w:r w:rsidRPr="001621C0">
        <w:rPr>
          <w:rFonts w:eastAsia="Calibri"/>
          <w:highlight w:val="green"/>
          <w:u w:val="single"/>
        </w:rPr>
        <w:t>networks</w:t>
      </w:r>
      <w:proofErr w:type="gramEnd"/>
      <w:r w:rsidRPr="001621C0">
        <w:rPr>
          <w:rFonts w:eastAsia="Calibri"/>
          <w:highlight w:val="green"/>
          <w:u w:val="single"/>
        </w:rPr>
        <w:t xml:space="preserve"> and infrastructure</w:t>
      </w:r>
      <w:r w:rsidRPr="001621C0">
        <w:rPr>
          <w:rFonts w:eastAsia="Calibri"/>
          <w:u w:val="single"/>
        </w:rPr>
        <w:t xml:space="preserve"> that industry has</w:t>
      </w:r>
      <w:r w:rsidRPr="001621C0">
        <w:rPr>
          <w:rFonts w:eastAsia="Calibri"/>
          <w:sz w:val="16"/>
        </w:rPr>
        <w:t xml:space="preserve"> within its reach, </w:t>
      </w:r>
      <w:r w:rsidRPr="001621C0">
        <w:rPr>
          <w:rFonts w:eastAsia="Calibri"/>
          <w:u w:val="single"/>
        </w:rPr>
        <w:t>as well as public expectations and</w:t>
      </w:r>
      <w:r w:rsidRPr="001621C0">
        <w:rPr>
          <w:rFonts w:eastAsia="Calibri"/>
          <w:sz w:val="16"/>
        </w:rPr>
        <w:t xml:space="preserve"> the </w:t>
      </w:r>
      <w:r w:rsidRPr="001621C0">
        <w:rPr>
          <w:rFonts w:eastAsia="Calibri"/>
          <w:u w:val="single"/>
        </w:rPr>
        <w:t xml:space="preserve">moral imperative, </w:t>
      </w:r>
      <w:r w:rsidRPr="001621C0">
        <w:rPr>
          <w:rFonts w:eastAsia="Calibri"/>
          <w:highlight w:val="green"/>
          <w:u w:val="single"/>
        </w:rPr>
        <w:t>make pharma</w:t>
      </w:r>
      <w:r w:rsidRPr="001621C0">
        <w:rPr>
          <w:rFonts w:eastAsia="Calibri"/>
          <w:u w:val="single"/>
        </w:rPr>
        <w:t>ceutical</w:t>
      </w:r>
      <w:r w:rsidRPr="001621C0">
        <w:rPr>
          <w:rFonts w:eastAsia="Calibri"/>
          <w:highlight w:val="green"/>
          <w:u w:val="single"/>
        </w:rPr>
        <w:t xml:space="preserve"> companies</w:t>
      </w:r>
      <w:r w:rsidRPr="001621C0">
        <w:rPr>
          <w:rFonts w:eastAsia="Calibri"/>
          <w:sz w:val="16"/>
        </w:rPr>
        <w:t xml:space="preserve"> and the wider life sciences sector </w:t>
      </w:r>
      <w:r w:rsidRPr="001621C0">
        <w:rPr>
          <w:rFonts w:eastAsia="Calibri"/>
          <w:u w:val="single"/>
        </w:rPr>
        <w:t xml:space="preserve">an </w:t>
      </w:r>
      <w:r w:rsidRPr="001621C0">
        <w:rPr>
          <w:rFonts w:eastAsia="Calibri"/>
          <w:highlight w:val="green"/>
          <w:u w:val="single"/>
        </w:rPr>
        <w:t>indispensable</w:t>
      </w:r>
      <w:r w:rsidRPr="001621C0">
        <w:rPr>
          <w:rFonts w:eastAsia="Calibri"/>
          <w:u w:val="single"/>
        </w:rPr>
        <w:t xml:space="preserve"> partner</w:t>
      </w:r>
      <w:r w:rsidRPr="001621C0">
        <w:rPr>
          <w:rFonts w:eastAsia="Calibri"/>
          <w:sz w:val="16"/>
        </w:rPr>
        <w:t xml:space="preserve"> in the search for solutions that save lives. This perspective argues for the need to establish more sustainable and scalable ways of </w:t>
      </w:r>
      <w:proofErr w:type="spellStart"/>
      <w:r w:rsidRPr="001621C0">
        <w:rPr>
          <w:rFonts w:eastAsia="Calibri"/>
          <w:sz w:val="16"/>
        </w:rPr>
        <w:t>incentivising</w:t>
      </w:r>
      <w:proofErr w:type="spellEnd"/>
      <w:r w:rsidRPr="001621C0">
        <w:rPr>
          <w:rFonts w:eastAsia="Calibri"/>
          <w:sz w:val="16"/>
        </w:rPr>
        <w:t xml:space="preserve"> pharmaceutical innovation in response to infectious disease threats to public health. It considers both past and current examples of efforts to </w:t>
      </w:r>
      <w:proofErr w:type="spellStart"/>
      <w:r w:rsidRPr="001621C0">
        <w:rPr>
          <w:rFonts w:eastAsia="Calibri"/>
          <w:sz w:val="16"/>
        </w:rPr>
        <w:t>mobilise</w:t>
      </w:r>
      <w:proofErr w:type="spellEnd"/>
      <w:r w:rsidRPr="001621C0">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1621C0">
        <w:rPr>
          <w:rFonts w:eastAsia="Calibri"/>
          <w:u w:val="single"/>
        </w:rPr>
        <w:t>we are seeing industry-wide efforts unfold at unprecedented scale and pace.</w:t>
      </w:r>
      <w:r w:rsidRPr="001621C0">
        <w:rPr>
          <w:rFonts w:eastAsia="Calibri"/>
          <w:sz w:val="16"/>
        </w:rPr>
        <w:t xml:space="preserve"> Whereas there is always scope for more activity, </w:t>
      </w:r>
      <w:r w:rsidRPr="001621C0">
        <w:rPr>
          <w:rFonts w:eastAsia="Calibri"/>
          <w:u w:val="single"/>
        </w:rPr>
        <w:t xml:space="preserve">industry is currently contributing </w:t>
      </w:r>
      <w:proofErr w:type="gramStart"/>
      <w:r w:rsidRPr="001621C0">
        <w:rPr>
          <w:rFonts w:eastAsia="Calibri"/>
          <w:u w:val="single"/>
        </w:rPr>
        <w:t>in</w:t>
      </w:r>
      <w:proofErr w:type="gramEnd"/>
      <w:r w:rsidRPr="001621C0">
        <w:rPr>
          <w:rFonts w:eastAsia="Calibri"/>
          <w:u w:val="single"/>
        </w:rPr>
        <w:t xml:space="preserve"> a variety of ways. Examples include pharmaceutical companies donating existing compounds to assess their utility</w:t>
      </w:r>
      <w:r w:rsidRPr="001621C0">
        <w:rPr>
          <w:rFonts w:eastAsia="Calibri"/>
          <w:sz w:val="16"/>
        </w:rPr>
        <w:t xml:space="preserve"> in the fight against COVID19; </w:t>
      </w:r>
      <w:r w:rsidRPr="001621C0">
        <w:rPr>
          <w:rFonts w:eastAsia="Calibri"/>
          <w:u w:val="single"/>
        </w:rPr>
        <w:t>screening existing compound libraries in-house or with partners to see if they can be repurposed; accelerating trials</w:t>
      </w:r>
      <w:r w:rsidRPr="001621C0">
        <w:rPr>
          <w:rFonts w:eastAsia="Calibri"/>
          <w:sz w:val="16"/>
        </w:rPr>
        <w:t xml:space="preserve"> for potentially effective medicine or vaccine candidates; </w:t>
      </w:r>
      <w:r w:rsidRPr="001621C0">
        <w:rPr>
          <w:rFonts w:eastAsia="Calibri"/>
          <w:u w:val="single"/>
        </w:rPr>
        <w:t xml:space="preserve">and in some cases rapidly accelerating in-house research and development </w:t>
      </w:r>
      <w:r w:rsidRPr="001621C0">
        <w:rPr>
          <w:rFonts w:eastAsia="Calibri"/>
          <w:sz w:val="16"/>
        </w:rPr>
        <w:t xml:space="preserve">to discover new treatments or vaccine agents and develop diagnostics tests.3,4 </w:t>
      </w:r>
      <w:r w:rsidRPr="001621C0">
        <w:rPr>
          <w:rFonts w:eastAsia="Calibri"/>
          <w:u w:val="single"/>
        </w:rPr>
        <w:t>Pharmaceutical companies are collaborating</w:t>
      </w:r>
      <w:r w:rsidRPr="001621C0">
        <w:rPr>
          <w:rFonts w:eastAsia="Calibri"/>
          <w:sz w:val="16"/>
        </w:rPr>
        <w:t xml:space="preserve"> with each other in some of these efforts </w:t>
      </w:r>
      <w:r w:rsidRPr="001621C0">
        <w:rPr>
          <w:rFonts w:eastAsia="Calibri"/>
          <w:u w:val="single"/>
        </w:rPr>
        <w:t xml:space="preserve">and </w:t>
      </w:r>
      <w:r w:rsidRPr="001621C0">
        <w:rPr>
          <w:rFonts w:eastAsia="Calibri"/>
          <w:highlight w:val="green"/>
          <w:u w:val="single"/>
        </w:rPr>
        <w:t>participating in global R&amp;D partnerships</w:t>
      </w:r>
      <w:r w:rsidRPr="001621C0">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1621C0">
        <w:rPr>
          <w:rFonts w:eastAsia="Calibri"/>
          <w:sz w:val="16"/>
        </w:rPr>
        <w:t>realised</w:t>
      </w:r>
      <w:proofErr w:type="spellEnd"/>
      <w:r w:rsidRPr="001621C0">
        <w:rPr>
          <w:rFonts w:eastAsia="Calibri"/>
          <w:sz w:val="16"/>
        </w:rPr>
        <w:t xml:space="preserve"> across the industry, </w:t>
      </w:r>
      <w:r w:rsidRPr="001621C0">
        <w:rPr>
          <w:rFonts w:eastAsia="Calibri"/>
          <w:u w:val="single"/>
        </w:rPr>
        <w:t>there are likely to be relatively few companies that are ‘commercial’ winners</w:t>
      </w:r>
      <w:r w:rsidRPr="001621C0">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1621C0">
        <w:rPr>
          <w:rFonts w:eastAsia="Calibri"/>
          <w:u w:val="single"/>
        </w:rPr>
        <w:t>in the United States AbbVie has waived intellectual property rights for an existing combination product that is being tested for therapeutic potential against COVID-19</w:t>
      </w:r>
      <w:r w:rsidRPr="001621C0">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1621C0">
        <w:rPr>
          <w:rFonts w:eastAsia="Calibri"/>
          <w:sz w:val="16"/>
        </w:rPr>
        <w:t>mobilising</w:t>
      </w:r>
      <w:proofErr w:type="spellEnd"/>
      <w:r w:rsidRPr="001621C0">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1621C0">
        <w:rPr>
          <w:rFonts w:eastAsia="Calibri"/>
          <w:u w:val="single"/>
        </w:rPr>
        <w:t xml:space="preserve">Many </w:t>
      </w:r>
      <w:r w:rsidRPr="001621C0">
        <w:rPr>
          <w:rFonts w:eastAsia="Calibri"/>
          <w:highlight w:val="green"/>
          <w:u w:val="single"/>
        </w:rPr>
        <w:t>public health threats</w:t>
      </w:r>
      <w:r w:rsidRPr="001621C0">
        <w:rPr>
          <w:rFonts w:eastAsia="Calibri"/>
          <w:u w:val="single"/>
        </w:rPr>
        <w:t xml:space="preserve"> (</w:t>
      </w:r>
      <w:r w:rsidRPr="001621C0">
        <w:rPr>
          <w:rFonts w:eastAsia="Calibri"/>
          <w:highlight w:val="green"/>
          <w:u w:val="single"/>
        </w:rPr>
        <w:t>including</w:t>
      </w:r>
      <w:r w:rsidRPr="001621C0">
        <w:rPr>
          <w:rFonts w:eastAsia="Calibri"/>
          <w:u w:val="single"/>
        </w:rPr>
        <w:t xml:space="preserve"> those associated with other infectious diseases, </w:t>
      </w:r>
      <w:r w:rsidRPr="001621C0">
        <w:rPr>
          <w:rFonts w:eastAsia="Calibri"/>
          <w:highlight w:val="green"/>
          <w:u w:val="single"/>
        </w:rPr>
        <w:t>bioterrorism</w:t>
      </w:r>
      <w:r w:rsidRPr="001621C0">
        <w:rPr>
          <w:rFonts w:eastAsia="Calibri"/>
          <w:u w:val="single"/>
        </w:rPr>
        <w:t xml:space="preserve"> agents and antimicrobial resistance) </w:t>
      </w:r>
      <w:r w:rsidRPr="001621C0">
        <w:rPr>
          <w:rFonts w:eastAsia="Calibri"/>
          <w:highlight w:val="green"/>
          <w:u w:val="single"/>
        </w:rPr>
        <w:t>are urgently in need of pharmaceutical innovation</w:t>
      </w:r>
      <w:r w:rsidRPr="001621C0">
        <w:rPr>
          <w:rFonts w:eastAsia="Calibri"/>
          <w:sz w:val="16"/>
        </w:rPr>
        <w:t xml:space="preserve">, even if their impacts are not as visible to society as COVID-19 is in the immediate term. </w:t>
      </w:r>
      <w:r w:rsidRPr="001621C0">
        <w:rPr>
          <w:rFonts w:eastAsia="Calibri"/>
          <w:u w:val="single"/>
        </w:rPr>
        <w:t>The pharmaceutical industry has responded to previous public health emergencies associated with infectious disease in recent times – for example</w:t>
      </w:r>
      <w:r w:rsidRPr="001621C0">
        <w:rPr>
          <w:rFonts w:eastAsia="Calibri"/>
          <w:sz w:val="16"/>
        </w:rPr>
        <w:t xml:space="preserve"> those associated with </w:t>
      </w:r>
      <w:r w:rsidRPr="001621C0">
        <w:rPr>
          <w:rFonts w:eastAsia="Calibri"/>
          <w:u w:val="single"/>
        </w:rPr>
        <w:t>Ebola and Zika</w:t>
      </w:r>
      <w:r w:rsidRPr="001621C0">
        <w:rPr>
          <w:rFonts w:eastAsia="Calibri"/>
          <w:sz w:val="16"/>
        </w:rPr>
        <w:t xml:space="preserve"> outbreaks.11 However, </w:t>
      </w:r>
      <w:r w:rsidRPr="001621C0">
        <w:rPr>
          <w:rFonts w:eastAsia="Calibri"/>
          <w:u w:val="single"/>
        </w:rPr>
        <w:t>it has done so to a lesser scale than for COVID-19 and with contributions from fewer companies</w:t>
      </w:r>
      <w:r w:rsidRPr="001621C0">
        <w:rPr>
          <w:rFonts w:eastAsia="Calibri"/>
          <w:sz w:val="16"/>
        </w:rPr>
        <w:t xml:space="preserve">. Similarly, </w:t>
      </w:r>
      <w:r w:rsidRPr="001621C0">
        <w:rPr>
          <w:rFonts w:eastAsia="Calibri"/>
          <w:u w:val="single"/>
        </w:rPr>
        <w:t>levels of activity in response to the threat of antimicrobial resistance are still low</w:t>
      </w:r>
      <w:r w:rsidRPr="001621C0">
        <w:rPr>
          <w:rFonts w:eastAsia="Calibri"/>
          <w:sz w:val="16"/>
        </w:rPr>
        <w:t xml:space="preserve">.12 There are important policy questions as to whether – and how – industry could engage with such public health threats to an even greater extent under improved innovation conditions. </w:t>
      </w:r>
    </w:p>
    <w:p w14:paraId="54545FEC" w14:textId="77777777" w:rsidR="001621C0" w:rsidRPr="001621C0" w:rsidRDefault="001621C0" w:rsidP="001621C0">
      <w:pPr>
        <w:rPr>
          <w:rFonts w:eastAsia="Cambria"/>
        </w:rPr>
      </w:pPr>
    </w:p>
    <w:p w14:paraId="43F0CD3B" w14:textId="77777777" w:rsidR="001621C0" w:rsidRPr="001621C0" w:rsidRDefault="001621C0" w:rsidP="001621C0">
      <w:pPr>
        <w:keepNext/>
        <w:keepLines/>
        <w:spacing w:before="40" w:after="0"/>
        <w:outlineLvl w:val="3"/>
        <w:rPr>
          <w:rFonts w:eastAsia="SimSun"/>
          <w:b/>
          <w:iCs/>
          <w:sz w:val="26"/>
        </w:rPr>
      </w:pPr>
      <w:r w:rsidRPr="001621C0">
        <w:rPr>
          <w:rFonts w:eastAsia="SimSun"/>
          <w:b/>
          <w:iCs/>
          <w:sz w:val="26"/>
        </w:rPr>
        <w:t xml:space="preserve">COVID incentivizes </w:t>
      </w:r>
      <w:r w:rsidRPr="001621C0">
        <w:rPr>
          <w:rFonts w:eastAsia="SimSun"/>
          <w:b/>
          <w:iCs/>
          <w:sz w:val="26"/>
          <w:u w:val="single"/>
        </w:rPr>
        <w:t>engineered bioterror</w:t>
      </w:r>
      <w:r w:rsidRPr="001621C0">
        <w:rPr>
          <w:rFonts w:eastAsia="SimSun"/>
          <w:b/>
          <w:iCs/>
          <w:sz w:val="26"/>
        </w:rPr>
        <w:t>.</w:t>
      </w:r>
    </w:p>
    <w:p w14:paraId="07FE2AE0" w14:textId="77777777" w:rsidR="001621C0" w:rsidRPr="001621C0" w:rsidRDefault="001621C0" w:rsidP="001621C0">
      <w:pPr>
        <w:rPr>
          <w:rFonts w:eastAsia="Calibri"/>
        </w:rPr>
      </w:pPr>
      <w:r w:rsidRPr="001621C0">
        <w:rPr>
          <w:rFonts w:eastAsia="Calibri"/>
          <w:b/>
          <w:bCs/>
          <w:sz w:val="26"/>
        </w:rPr>
        <w:t>Walsh, 20</w:t>
      </w:r>
      <w:r w:rsidRPr="001621C0">
        <w:rPr>
          <w:rFonts w:eastAsia="Calibri"/>
        </w:rPr>
        <w:t xml:space="preserve"> -- </w:t>
      </w:r>
      <w:proofErr w:type="spellStart"/>
      <w:r w:rsidRPr="001621C0">
        <w:rPr>
          <w:rFonts w:eastAsia="Calibri"/>
        </w:rPr>
        <w:t>Axios</w:t>
      </w:r>
      <w:proofErr w:type="spellEnd"/>
      <w:r w:rsidRPr="001621C0">
        <w:rPr>
          <w:rFonts w:eastAsia="Calibri"/>
        </w:rPr>
        <w:t xml:space="preserve"> Future correspondent [Bryan Walsh, "The coronavirus pandemic reawakens bioweapon fears," </w:t>
      </w:r>
      <w:proofErr w:type="spellStart"/>
      <w:r w:rsidRPr="001621C0">
        <w:rPr>
          <w:rFonts w:eastAsia="Calibri"/>
        </w:rPr>
        <w:t>Axios</w:t>
      </w:r>
      <w:proofErr w:type="spellEnd"/>
      <w:r w:rsidRPr="001621C0">
        <w:rPr>
          <w:rFonts w:eastAsia="Calibri"/>
        </w:rPr>
        <w:t>, 5-14-2020, https://www.axios.com/coronavirus-pandemic-pathogen-bioweapon-45417c86-52aa-41b1-8a99-44a6e597d3a8.html, accessed 9-7-2020]</w:t>
      </w:r>
    </w:p>
    <w:p w14:paraId="3CBF9011" w14:textId="77777777" w:rsidR="001621C0" w:rsidRPr="001621C0" w:rsidRDefault="001621C0" w:rsidP="001621C0">
      <w:pPr>
        <w:rPr>
          <w:rFonts w:eastAsia="Calibri"/>
          <w:sz w:val="14"/>
        </w:rPr>
      </w:pPr>
      <w:r w:rsidRPr="001621C0">
        <w:rPr>
          <w:rFonts w:eastAsia="Calibri"/>
          <w:sz w:val="14"/>
        </w:rPr>
        <w:t xml:space="preserve">The </w:t>
      </w:r>
      <w:r w:rsidRPr="001621C0">
        <w:rPr>
          <w:rFonts w:eastAsia="Calibri"/>
          <w:u w:val="single"/>
        </w:rPr>
        <w:t>corona</w:t>
      </w:r>
      <w:r w:rsidRPr="001621C0">
        <w:rPr>
          <w:rFonts w:eastAsia="Calibri"/>
          <w:sz w:val="14"/>
        </w:rPr>
        <w:t xml:space="preserve">virus pandemic </w:t>
      </w:r>
      <w:r w:rsidRPr="001621C0">
        <w:rPr>
          <w:rFonts w:eastAsia="Calibri"/>
          <w:u w:val="single"/>
        </w:rPr>
        <w:t>reawakens bioweapon fears</w:t>
      </w:r>
    </w:p>
    <w:p w14:paraId="1C06BAF6" w14:textId="77777777" w:rsidR="001621C0" w:rsidRPr="001621C0" w:rsidRDefault="001621C0" w:rsidP="001621C0">
      <w:pPr>
        <w:rPr>
          <w:rFonts w:eastAsia="Calibri"/>
          <w:sz w:val="14"/>
        </w:rPr>
      </w:pPr>
      <w:r w:rsidRPr="001621C0">
        <w:rPr>
          <w:rFonts w:eastAsia="Calibri"/>
          <w:u w:val="single"/>
        </w:rPr>
        <w:t>The immense</w:t>
      </w:r>
      <w:r w:rsidRPr="001621C0">
        <w:rPr>
          <w:rFonts w:eastAsia="Calibri"/>
          <w:sz w:val="14"/>
        </w:rPr>
        <w:t xml:space="preserve"> human and economic </w:t>
      </w:r>
      <w:r w:rsidRPr="001621C0">
        <w:rPr>
          <w:rFonts w:eastAsia="Calibri"/>
          <w:u w:val="single"/>
        </w:rPr>
        <w:t>toll</w:t>
      </w:r>
      <w:r w:rsidRPr="001621C0">
        <w:rPr>
          <w:rFonts w:eastAsia="Calibri"/>
          <w:sz w:val="14"/>
        </w:rPr>
        <w:t xml:space="preserve"> of the COVID-19 pandemic </w:t>
      </w:r>
      <w:r w:rsidRPr="001621C0">
        <w:rPr>
          <w:rFonts w:eastAsia="Calibri"/>
          <w:u w:val="single"/>
        </w:rPr>
        <w:t>only underscores the threat posed by pathogens that could be deliberately engineered and released</w:t>
      </w:r>
      <w:r w:rsidRPr="001621C0">
        <w:rPr>
          <w:rFonts w:eastAsia="Calibri"/>
          <w:sz w:val="14"/>
        </w:rPr>
        <w:t>.</w:t>
      </w:r>
    </w:p>
    <w:p w14:paraId="493F4097" w14:textId="77777777" w:rsidR="001621C0" w:rsidRPr="001621C0" w:rsidRDefault="001621C0" w:rsidP="001621C0">
      <w:pPr>
        <w:rPr>
          <w:rFonts w:eastAsia="Calibri"/>
          <w:sz w:val="14"/>
        </w:rPr>
      </w:pPr>
      <w:r w:rsidRPr="001621C0">
        <w:rPr>
          <w:rFonts w:eastAsia="Calibri"/>
          <w:sz w:val="14"/>
        </w:rPr>
        <w:t xml:space="preserve">Why it matters: </w:t>
      </w:r>
      <w:proofErr w:type="gramStart"/>
      <w:r w:rsidRPr="001621C0">
        <w:rPr>
          <w:rFonts w:eastAsia="Calibri"/>
          <w:b/>
          <w:iCs/>
          <w:highlight w:val="green"/>
          <w:u w:val="single"/>
        </w:rPr>
        <w:t>New</w:t>
      </w:r>
      <w:proofErr w:type="gramEnd"/>
      <w:r w:rsidRPr="001621C0">
        <w:rPr>
          <w:rFonts w:eastAsia="Calibri"/>
          <w:b/>
          <w:iCs/>
          <w:highlight w:val="green"/>
          <w:u w:val="single"/>
        </w:rPr>
        <w:t xml:space="preserve"> tech</w:t>
      </w:r>
      <w:r w:rsidRPr="001621C0">
        <w:rPr>
          <w:rFonts w:eastAsia="Calibri"/>
          <w:sz w:val="14"/>
        </w:rPr>
        <w:t xml:space="preserve">nology </w:t>
      </w:r>
      <w:r w:rsidRPr="001621C0">
        <w:rPr>
          <w:rFonts w:eastAsia="Calibri"/>
          <w:highlight w:val="green"/>
          <w:u w:val="single"/>
        </w:rPr>
        <w:t xml:space="preserve">like </w:t>
      </w:r>
      <w:r w:rsidRPr="001621C0">
        <w:rPr>
          <w:rFonts w:eastAsia="Calibri"/>
          <w:b/>
          <w:iCs/>
          <w:highlight w:val="green"/>
          <w:u w:val="single"/>
        </w:rPr>
        <w:t xml:space="preserve">gene editing </w:t>
      </w:r>
      <w:r w:rsidRPr="001621C0">
        <w:rPr>
          <w:rFonts w:eastAsia="Calibri"/>
          <w:highlight w:val="green"/>
          <w:u w:val="single"/>
        </w:rPr>
        <w:t xml:space="preserve">and </w:t>
      </w:r>
      <w:r w:rsidRPr="001621C0">
        <w:rPr>
          <w:rFonts w:eastAsia="Calibri"/>
          <w:b/>
          <w:iCs/>
          <w:highlight w:val="green"/>
          <w:u w:val="single"/>
        </w:rPr>
        <w:t xml:space="preserve">DNA synthesis </w:t>
      </w:r>
      <w:r w:rsidRPr="001621C0">
        <w:rPr>
          <w:rFonts w:eastAsia="Calibri"/>
          <w:sz w:val="14"/>
        </w:rPr>
        <w:t xml:space="preserve">has </w:t>
      </w:r>
      <w:r w:rsidRPr="001621C0">
        <w:rPr>
          <w:rFonts w:eastAsia="Calibri"/>
          <w:highlight w:val="green"/>
          <w:u w:val="single"/>
        </w:rPr>
        <w:t xml:space="preserve">made </w:t>
      </w:r>
      <w:r w:rsidRPr="001621C0">
        <w:rPr>
          <w:rFonts w:eastAsia="Calibri"/>
          <w:u w:val="single"/>
        </w:rPr>
        <w:t>the creation of more virulent pathogens easier</w:t>
      </w:r>
      <w:r w:rsidRPr="001621C0">
        <w:rPr>
          <w:rFonts w:eastAsia="Calibri"/>
          <w:sz w:val="14"/>
        </w:rPr>
        <w:t>. Yet security and regulation efforts haven't kept pace with the science.</w:t>
      </w:r>
    </w:p>
    <w:p w14:paraId="1A9DB6CD" w14:textId="77777777" w:rsidR="001621C0" w:rsidRPr="001621C0" w:rsidRDefault="001621C0" w:rsidP="001621C0">
      <w:pPr>
        <w:rPr>
          <w:rFonts w:eastAsia="Calibri"/>
          <w:sz w:val="14"/>
        </w:rPr>
      </w:pPr>
      <w:r w:rsidRPr="001621C0">
        <w:rPr>
          <w:rFonts w:eastAsia="Calibri"/>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F7A9710" w14:textId="77777777" w:rsidR="001621C0" w:rsidRPr="001621C0" w:rsidRDefault="001621C0" w:rsidP="001621C0">
      <w:pPr>
        <w:rPr>
          <w:rFonts w:eastAsia="Calibri"/>
          <w:u w:val="single"/>
        </w:rPr>
      </w:pPr>
      <w:r w:rsidRPr="001621C0">
        <w:rPr>
          <w:rFonts w:eastAsia="Calibri"/>
          <w:sz w:val="14"/>
        </w:rPr>
        <w:t xml:space="preserve">That doesn't mean the threat from bioweapons isn't dire. Along with AI, </w:t>
      </w:r>
      <w:r w:rsidRPr="001621C0">
        <w:rPr>
          <w:rFonts w:eastAsia="Calibri"/>
          <w:b/>
          <w:iCs/>
          <w:highlight w:val="green"/>
          <w:u w:val="single"/>
        </w:rPr>
        <w:t>engineered pandemics</w:t>
      </w:r>
      <w:r w:rsidRPr="001621C0">
        <w:rPr>
          <w:rFonts w:eastAsia="Calibri"/>
          <w:u w:val="single"/>
        </w:rPr>
        <w:t xml:space="preserve"> are widely considered </w:t>
      </w:r>
      <w:r w:rsidRPr="001621C0">
        <w:rPr>
          <w:rFonts w:eastAsia="Calibri"/>
          <w:highlight w:val="green"/>
          <w:u w:val="single"/>
        </w:rPr>
        <w:t xml:space="preserve">the </w:t>
      </w:r>
      <w:r w:rsidRPr="001621C0">
        <w:rPr>
          <w:rFonts w:eastAsia="Calibri"/>
          <w:b/>
          <w:iCs/>
          <w:highlight w:val="green"/>
          <w:u w:val="single"/>
        </w:rPr>
        <w:t>biggest existential risk facing humanity</w:t>
      </w:r>
      <w:r w:rsidRPr="001621C0">
        <w:rPr>
          <w:rFonts w:eastAsia="Calibri"/>
          <w:u w:val="single"/>
        </w:rPr>
        <w:t>.</w:t>
      </w:r>
    </w:p>
    <w:p w14:paraId="0D020A52" w14:textId="77777777" w:rsidR="001621C0" w:rsidRPr="001621C0" w:rsidRDefault="001621C0" w:rsidP="001621C0">
      <w:pPr>
        <w:rPr>
          <w:rFonts w:eastAsia="Calibri"/>
          <w:u w:val="single"/>
        </w:rPr>
      </w:pPr>
      <w:r w:rsidRPr="001621C0">
        <w:rPr>
          <w:rFonts w:eastAsia="Calibri"/>
          <w:sz w:val="14"/>
        </w:rPr>
        <w:t xml:space="preserve">That's in part because </w:t>
      </w:r>
      <w:r w:rsidRPr="001621C0">
        <w:rPr>
          <w:rFonts w:eastAsia="Calibri"/>
          <w:u w:val="single"/>
        </w:rPr>
        <w:t xml:space="preserve">a </w:t>
      </w:r>
      <w:r w:rsidRPr="001621C0">
        <w:rPr>
          <w:rFonts w:eastAsia="Calibri"/>
          <w:highlight w:val="green"/>
          <w:u w:val="single"/>
        </w:rPr>
        <w:t xml:space="preserve">pathogen </w:t>
      </w:r>
      <w:r w:rsidRPr="001621C0">
        <w:rPr>
          <w:rFonts w:eastAsia="Calibri"/>
          <w:u w:val="single"/>
        </w:rPr>
        <w:t xml:space="preserve">could be </w:t>
      </w:r>
      <w:r w:rsidRPr="001621C0">
        <w:rPr>
          <w:rFonts w:eastAsia="Calibri"/>
          <w:b/>
          <w:iCs/>
          <w:highlight w:val="green"/>
          <w:u w:val="single"/>
        </w:rPr>
        <w:t>engineered</w:t>
      </w:r>
      <w:r w:rsidRPr="001621C0">
        <w:rPr>
          <w:rFonts w:eastAsia="Calibri"/>
          <w:highlight w:val="green"/>
          <w:u w:val="single"/>
        </w:rPr>
        <w:t xml:space="preserve"> </w:t>
      </w:r>
      <w:r w:rsidRPr="001621C0">
        <w:rPr>
          <w:rFonts w:eastAsia="Calibri"/>
          <w:u w:val="single"/>
        </w:rPr>
        <w:t xml:space="preserve">in a lab </w:t>
      </w:r>
      <w:r w:rsidRPr="001621C0">
        <w:rPr>
          <w:rFonts w:eastAsia="Calibri"/>
          <w:b/>
          <w:iCs/>
          <w:highlight w:val="green"/>
          <w:u w:val="single"/>
        </w:rPr>
        <w:t>for maximum contagiousness and virulence</w:t>
      </w:r>
      <w:r w:rsidRPr="001621C0">
        <w:rPr>
          <w:rFonts w:eastAsia="Calibri"/>
          <w:u w:val="single"/>
        </w:rPr>
        <w:t>, well beyond what would arise through natural selection.</w:t>
      </w:r>
    </w:p>
    <w:p w14:paraId="2252A689" w14:textId="77777777" w:rsidR="001621C0" w:rsidRPr="001621C0" w:rsidRDefault="001621C0" w:rsidP="001621C0">
      <w:pPr>
        <w:rPr>
          <w:rFonts w:eastAsia="Calibri"/>
          <w:sz w:val="14"/>
        </w:rPr>
      </w:pPr>
      <w:r w:rsidRPr="001621C0">
        <w:rPr>
          <w:rFonts w:eastAsia="Calibri"/>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1621C0">
        <w:rPr>
          <w:rFonts w:eastAsia="Calibri"/>
          <w:sz w:val="14"/>
        </w:rPr>
        <w:t>Nipah</w:t>
      </w:r>
      <w:proofErr w:type="spellEnd"/>
      <w:r w:rsidRPr="001621C0">
        <w:rPr>
          <w:rFonts w:eastAsia="Calibri"/>
          <w:sz w:val="14"/>
        </w:rPr>
        <w:t xml:space="preserve"> virus, which has a mortality rate of 40-75%. The resulting simulated global outbreak killed 150 million people.</w:t>
      </w:r>
    </w:p>
    <w:p w14:paraId="57CB98D4" w14:textId="77777777" w:rsidR="001621C0" w:rsidRPr="001621C0" w:rsidRDefault="001621C0" w:rsidP="001621C0">
      <w:pPr>
        <w:rPr>
          <w:rFonts w:eastAsia="Calibri"/>
          <w:sz w:val="14"/>
        </w:rPr>
      </w:pPr>
      <w:r w:rsidRPr="001621C0">
        <w:rPr>
          <w:rFonts w:eastAsia="Calibri"/>
          <w:sz w:val="14"/>
        </w:rPr>
        <w:t xml:space="preserve">COVID-19 isn't anywhere near that fatal, but </w:t>
      </w:r>
      <w:r w:rsidRPr="001621C0">
        <w:rPr>
          <w:rFonts w:eastAsia="Calibri"/>
          <w:u w:val="single"/>
        </w:rPr>
        <w:t xml:space="preserve">the </w:t>
      </w:r>
      <w:r w:rsidRPr="001621C0">
        <w:rPr>
          <w:rFonts w:eastAsia="Calibri"/>
          <w:highlight w:val="green"/>
          <w:u w:val="single"/>
        </w:rPr>
        <w:t xml:space="preserve">pandemic </w:t>
      </w:r>
      <w:r w:rsidRPr="001621C0">
        <w:rPr>
          <w:rFonts w:eastAsia="Calibri"/>
          <w:u w:val="single"/>
        </w:rPr>
        <w:t xml:space="preserve">has </w:t>
      </w:r>
      <w:r w:rsidRPr="001621C0">
        <w:rPr>
          <w:rFonts w:eastAsia="Calibri"/>
          <w:highlight w:val="green"/>
          <w:u w:val="single"/>
        </w:rPr>
        <w:t xml:space="preserve">shown </w:t>
      </w:r>
      <w:r w:rsidRPr="001621C0">
        <w:rPr>
          <w:rFonts w:eastAsia="Calibri"/>
          <w:u w:val="single"/>
        </w:rPr>
        <w:t>the</w:t>
      </w:r>
      <w:r w:rsidRPr="001621C0">
        <w:rPr>
          <w:rFonts w:eastAsia="Calibri"/>
          <w:highlight w:val="green"/>
          <w:u w:val="single"/>
        </w:rPr>
        <w:t xml:space="preserve"> vulnerability of </w:t>
      </w:r>
      <w:r w:rsidRPr="001621C0">
        <w:rPr>
          <w:rFonts w:eastAsia="Calibri"/>
          <w:u w:val="single"/>
        </w:rPr>
        <w:t>the</w:t>
      </w:r>
      <w:r w:rsidRPr="001621C0">
        <w:rPr>
          <w:rFonts w:eastAsia="Calibri"/>
          <w:highlight w:val="green"/>
          <w:u w:val="single"/>
        </w:rPr>
        <w:t xml:space="preserve"> U.S.</w:t>
      </w:r>
      <w:r w:rsidRPr="001621C0">
        <w:rPr>
          <w:rFonts w:eastAsia="Calibri"/>
          <w:sz w:val="14"/>
        </w:rPr>
        <w:t xml:space="preserve"> and the world </w:t>
      </w:r>
      <w:r w:rsidRPr="001621C0">
        <w:rPr>
          <w:rFonts w:eastAsia="Calibri"/>
          <w:u w:val="single"/>
        </w:rPr>
        <w:t>to bio</w:t>
      </w:r>
      <w:r w:rsidRPr="001621C0">
        <w:rPr>
          <w:rFonts w:eastAsia="Calibri"/>
          <w:sz w:val="14"/>
        </w:rPr>
        <w:t xml:space="preserve">logical </w:t>
      </w:r>
      <w:r w:rsidRPr="001621C0">
        <w:rPr>
          <w:rFonts w:eastAsia="Calibri"/>
          <w:u w:val="single"/>
        </w:rPr>
        <w:t>threats</w:t>
      </w:r>
      <w:r w:rsidRPr="001621C0">
        <w:rPr>
          <w:rFonts w:eastAsia="Calibri"/>
          <w:sz w:val="14"/>
        </w:rPr>
        <w:t xml:space="preserve"> both natural and manmade.</w:t>
      </w:r>
    </w:p>
    <w:p w14:paraId="38B2ECA9" w14:textId="77777777" w:rsidR="001621C0" w:rsidRPr="001621C0" w:rsidRDefault="001621C0" w:rsidP="001621C0">
      <w:pPr>
        <w:rPr>
          <w:rFonts w:eastAsia="Calibri"/>
          <w:sz w:val="14"/>
        </w:rPr>
      </w:pPr>
      <w:r w:rsidRPr="001621C0">
        <w:rPr>
          <w:rFonts w:eastAsia="Calibri"/>
          <w:sz w:val="14"/>
        </w:rPr>
        <w:t>"</w:t>
      </w:r>
      <w:r w:rsidRPr="001621C0">
        <w:rPr>
          <w:rFonts w:eastAsia="Calibri"/>
          <w:u w:val="single"/>
        </w:rPr>
        <w:t xml:space="preserve">Potential </w:t>
      </w:r>
      <w:r w:rsidRPr="001621C0">
        <w:rPr>
          <w:rFonts w:eastAsia="Calibri"/>
          <w:highlight w:val="green"/>
          <w:u w:val="single"/>
        </w:rPr>
        <w:t>adversaries</w:t>
      </w:r>
      <w:r w:rsidRPr="001621C0">
        <w:rPr>
          <w:rFonts w:eastAsia="Calibri"/>
          <w:u w:val="single"/>
        </w:rPr>
        <w:t xml:space="preserve"> are</w:t>
      </w:r>
      <w:r w:rsidRPr="001621C0">
        <w:rPr>
          <w:rFonts w:eastAsia="Calibri"/>
          <w:sz w:val="14"/>
        </w:rPr>
        <w:t xml:space="preserve"> of course </w:t>
      </w:r>
      <w:r w:rsidRPr="001621C0">
        <w:rPr>
          <w:rFonts w:eastAsia="Calibri"/>
          <w:highlight w:val="green"/>
          <w:u w:val="single"/>
        </w:rPr>
        <w:t>seeing</w:t>
      </w:r>
      <w:r w:rsidRPr="001621C0">
        <w:rPr>
          <w:rFonts w:eastAsia="Calibri"/>
          <w:u w:val="single"/>
        </w:rPr>
        <w:t xml:space="preserve"> the </w:t>
      </w:r>
      <w:r w:rsidRPr="001621C0">
        <w:rPr>
          <w:rFonts w:eastAsia="Calibri"/>
          <w:highlight w:val="green"/>
          <w:u w:val="single"/>
        </w:rPr>
        <w:t xml:space="preserve">same things </w:t>
      </w:r>
      <w:r w:rsidRPr="001621C0">
        <w:rPr>
          <w:rFonts w:eastAsia="Calibri"/>
          <w:u w:val="single"/>
        </w:rPr>
        <w:t>we’re seeing</w:t>
      </w:r>
      <w:r w:rsidRPr="001621C0">
        <w:rPr>
          <w:rFonts w:eastAsia="Calibri"/>
          <w:sz w:val="14"/>
        </w:rPr>
        <w:t>," says Richard Pilch of the Middlebury Institute of International Studies. "</w:t>
      </w:r>
      <w:r w:rsidRPr="001621C0">
        <w:rPr>
          <w:rFonts w:eastAsia="Calibri"/>
          <w:u w:val="single"/>
        </w:rPr>
        <w:t>Anyone looking for a radical leveling approach</w:t>
      </w:r>
      <w:r w:rsidRPr="001621C0">
        <w:rPr>
          <w:rFonts w:eastAsia="Calibri"/>
          <w:sz w:val="14"/>
        </w:rPr>
        <w:t xml:space="preserve"> — whether a state actor like North Korea or </w:t>
      </w:r>
      <w:r w:rsidRPr="001621C0">
        <w:rPr>
          <w:rFonts w:eastAsia="Calibri"/>
          <w:u w:val="single"/>
        </w:rPr>
        <w:t xml:space="preserve">a motivated </w:t>
      </w:r>
      <w:r w:rsidRPr="001621C0">
        <w:rPr>
          <w:rFonts w:eastAsia="Calibri"/>
          <w:highlight w:val="green"/>
          <w:u w:val="single"/>
        </w:rPr>
        <w:t>terrorist organization</w:t>
      </w:r>
      <w:r w:rsidRPr="001621C0">
        <w:rPr>
          <w:rFonts w:eastAsia="Calibri"/>
          <w:sz w:val="14"/>
          <w:highlight w:val="green"/>
        </w:rPr>
        <w:t xml:space="preserve"> — </w:t>
      </w:r>
      <w:r w:rsidRPr="001621C0">
        <w:rPr>
          <w:rFonts w:eastAsia="Calibri"/>
          <w:highlight w:val="green"/>
          <w:u w:val="single"/>
        </w:rPr>
        <w:t>may be influenced by COVID</w:t>
      </w:r>
      <w:r w:rsidRPr="001621C0">
        <w:rPr>
          <w:rFonts w:eastAsia="Calibri"/>
          <w:sz w:val="14"/>
        </w:rPr>
        <w:t xml:space="preserve">-19 </w:t>
      </w:r>
      <w:r w:rsidRPr="001621C0">
        <w:rPr>
          <w:rFonts w:eastAsia="Calibri"/>
          <w:highlight w:val="green"/>
          <w:u w:val="single"/>
        </w:rPr>
        <w:t>to</w:t>
      </w:r>
      <w:r w:rsidRPr="001621C0">
        <w:rPr>
          <w:rFonts w:eastAsia="Calibri"/>
          <w:sz w:val="14"/>
          <w:highlight w:val="green"/>
        </w:rPr>
        <w:t xml:space="preserve"> </w:t>
      </w:r>
      <w:r w:rsidRPr="001621C0">
        <w:rPr>
          <w:rFonts w:eastAsia="Calibri"/>
          <w:sz w:val="14"/>
        </w:rPr>
        <w:t xml:space="preserve">consider </w:t>
      </w:r>
      <w:r w:rsidRPr="001621C0">
        <w:rPr>
          <w:rFonts w:eastAsia="Calibri"/>
          <w:highlight w:val="green"/>
          <w:u w:val="single"/>
        </w:rPr>
        <w:t>pursu</w:t>
      </w:r>
      <w:r w:rsidRPr="001621C0">
        <w:rPr>
          <w:rFonts w:eastAsia="Calibri"/>
          <w:sz w:val="14"/>
        </w:rPr>
        <w:t xml:space="preserve">ing a </w:t>
      </w:r>
      <w:r w:rsidRPr="001621C0">
        <w:rPr>
          <w:rFonts w:eastAsia="Calibri"/>
          <w:highlight w:val="green"/>
          <w:u w:val="single"/>
        </w:rPr>
        <w:t>bio</w:t>
      </w:r>
      <w:r w:rsidRPr="001621C0">
        <w:rPr>
          <w:rFonts w:eastAsia="Calibri"/>
          <w:sz w:val="14"/>
        </w:rPr>
        <w:t xml:space="preserve">logical </w:t>
      </w:r>
      <w:r w:rsidRPr="001621C0">
        <w:rPr>
          <w:rFonts w:eastAsia="Calibri"/>
          <w:highlight w:val="green"/>
          <w:u w:val="single"/>
        </w:rPr>
        <w:t xml:space="preserve">weapons </w:t>
      </w:r>
      <w:r w:rsidRPr="001621C0">
        <w:rPr>
          <w:rFonts w:eastAsia="Calibri"/>
          <w:u w:val="single"/>
        </w:rPr>
        <w:t>capability."</w:t>
      </w:r>
    </w:p>
    <w:p w14:paraId="432DDB99" w14:textId="77777777" w:rsidR="001621C0" w:rsidRPr="001621C0" w:rsidRDefault="001621C0" w:rsidP="001621C0">
      <w:pPr>
        <w:rPr>
          <w:rFonts w:eastAsia="Calibri"/>
          <w:sz w:val="14"/>
        </w:rPr>
      </w:pPr>
      <w:r w:rsidRPr="001621C0">
        <w:rPr>
          <w:rFonts w:eastAsia="Calibri"/>
          <w:sz w:val="14"/>
        </w:rPr>
        <w:t>Background: Bioweapons were officially banned by the Biological Weapons Convention in 1975, though North Korea is suspected of maintaining an offensive bioweapons program.</w:t>
      </w:r>
    </w:p>
    <w:p w14:paraId="514E4C01" w14:textId="77777777" w:rsidR="001621C0" w:rsidRPr="001621C0" w:rsidRDefault="001621C0" w:rsidP="001621C0">
      <w:pPr>
        <w:rPr>
          <w:rFonts w:eastAsia="Calibri"/>
          <w:sz w:val="14"/>
        </w:rPr>
      </w:pPr>
      <w:r w:rsidRPr="001621C0">
        <w:rPr>
          <w:rFonts w:eastAsia="Calibri"/>
          <w:sz w:val="14"/>
        </w:rPr>
        <w:t xml:space="preserve">A particular concern about biowarfare and bioterror, though, is that many of </w:t>
      </w:r>
      <w:r w:rsidRPr="001621C0">
        <w:rPr>
          <w:rFonts w:eastAsia="Calibri"/>
          <w:u w:val="single"/>
        </w:rPr>
        <w:t>the tools and methods that could be used to create a weaponized virus are</w:t>
      </w:r>
      <w:r w:rsidRPr="001621C0">
        <w:rPr>
          <w:rFonts w:eastAsia="Calibri"/>
          <w:sz w:val="14"/>
        </w:rPr>
        <w:t xml:space="preserve"> largely </w:t>
      </w:r>
      <w:r w:rsidRPr="001621C0">
        <w:rPr>
          <w:rFonts w:eastAsia="Calibri"/>
          <w:u w:val="single"/>
        </w:rPr>
        <w:t xml:space="preserve">indistinguishable from those used </w:t>
      </w:r>
      <w:proofErr w:type="gramStart"/>
      <w:r w:rsidRPr="001621C0">
        <w:rPr>
          <w:rFonts w:eastAsia="Calibri"/>
          <w:u w:val="single"/>
        </w:rPr>
        <w:t>in</w:t>
      </w:r>
      <w:r w:rsidRPr="001621C0">
        <w:rPr>
          <w:rFonts w:eastAsia="Calibri"/>
          <w:sz w:val="14"/>
        </w:rPr>
        <w:t xml:space="preserve"> the course of</w:t>
      </w:r>
      <w:proofErr w:type="gramEnd"/>
      <w:r w:rsidRPr="001621C0">
        <w:rPr>
          <w:rFonts w:eastAsia="Calibri"/>
          <w:sz w:val="14"/>
        </w:rPr>
        <w:t xml:space="preserve"> </w:t>
      </w:r>
      <w:r w:rsidRPr="001621C0">
        <w:rPr>
          <w:rFonts w:eastAsia="Calibri"/>
          <w:u w:val="single"/>
        </w:rPr>
        <w:t>legitimate scientific research. This makes biotech</w:t>
      </w:r>
      <w:r w:rsidRPr="001621C0">
        <w:rPr>
          <w:rFonts w:eastAsia="Calibri"/>
          <w:sz w:val="14"/>
        </w:rPr>
        <w:t xml:space="preserve">nology </w:t>
      </w:r>
      <w:r w:rsidRPr="001621C0">
        <w:rPr>
          <w:rFonts w:eastAsia="Calibri"/>
          <w:u w:val="single"/>
        </w:rPr>
        <w:t>"dual-use"</w:t>
      </w:r>
      <w:r w:rsidRPr="001621C0">
        <w:rPr>
          <w:rFonts w:eastAsia="Calibri"/>
          <w:sz w:val="14"/>
        </w:rPr>
        <w:t xml:space="preserve"> — and that much more difficult to safely regulate without cutting off research that could be vitally important.</w:t>
      </w:r>
    </w:p>
    <w:p w14:paraId="43C6B0E2" w14:textId="77777777" w:rsidR="001621C0" w:rsidRPr="001621C0" w:rsidRDefault="001621C0" w:rsidP="001621C0">
      <w:pPr>
        <w:rPr>
          <w:rFonts w:eastAsia="Calibri"/>
          <w:sz w:val="14"/>
        </w:rPr>
      </w:pPr>
      <w:r w:rsidRPr="001621C0">
        <w:rPr>
          <w:rFonts w:eastAsia="Calibri"/>
          <w:sz w:val="14"/>
        </w:rPr>
        <w:t xml:space="preserve">While earlier bioweapons fears focused on the possibility that a state or terror group could try to weaponize a known dangerous agent like smallpox — which would require somehow obtaining restricted pathogens — </w:t>
      </w:r>
      <w:r w:rsidRPr="001621C0">
        <w:rPr>
          <w:rFonts w:eastAsia="Calibri"/>
          <w:u w:val="single"/>
        </w:rPr>
        <w:t>new tech</w:t>
      </w:r>
      <w:r w:rsidRPr="001621C0">
        <w:rPr>
          <w:rFonts w:eastAsia="Calibri"/>
          <w:sz w:val="14"/>
        </w:rPr>
        <w:t xml:space="preserve">nology </w:t>
      </w:r>
      <w:r w:rsidRPr="001621C0">
        <w:rPr>
          <w:rFonts w:eastAsia="Calibri"/>
          <w:u w:val="single"/>
        </w:rPr>
        <w:t>means</w:t>
      </w:r>
      <w:r w:rsidRPr="001621C0">
        <w:rPr>
          <w:rFonts w:eastAsia="Calibri"/>
          <w:sz w:val="14"/>
        </w:rPr>
        <w:t xml:space="preserve"> that </w:t>
      </w:r>
      <w:r w:rsidRPr="001621C0">
        <w:rPr>
          <w:rFonts w:eastAsia="Calibri"/>
          <w:u w:val="single"/>
        </w:rPr>
        <w:t>someone could obtain the genetic sequence of a germ online and synthesize it in the lab</w:t>
      </w:r>
      <w:r w:rsidRPr="001621C0">
        <w:rPr>
          <w:rFonts w:eastAsia="Calibri"/>
          <w:sz w:val="14"/>
        </w:rPr>
        <w:t>.</w:t>
      </w:r>
    </w:p>
    <w:p w14:paraId="387CA4DF" w14:textId="77777777" w:rsidR="001621C0" w:rsidRPr="001621C0" w:rsidRDefault="001621C0" w:rsidP="001621C0">
      <w:pPr>
        <w:rPr>
          <w:rFonts w:eastAsia="Calibri"/>
          <w:sz w:val="14"/>
        </w:rPr>
      </w:pPr>
      <w:r w:rsidRPr="001621C0">
        <w:rPr>
          <w:rFonts w:eastAsia="Calibri"/>
          <w:sz w:val="14"/>
        </w:rPr>
        <w:t xml:space="preserve">"If you've been trained in a relevant technical discipline, that means you can make almost any potentially harmful agent that you're aware of," says Kevin </w:t>
      </w:r>
      <w:proofErr w:type="spellStart"/>
      <w:r w:rsidRPr="001621C0">
        <w:rPr>
          <w:rFonts w:eastAsia="Calibri"/>
          <w:sz w:val="14"/>
        </w:rPr>
        <w:t>Esvelt</w:t>
      </w:r>
      <w:proofErr w:type="spellEnd"/>
      <w:r w:rsidRPr="001621C0">
        <w:rPr>
          <w:rFonts w:eastAsia="Calibri"/>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20CDBF87" w14:textId="77777777" w:rsidR="001621C0" w:rsidRPr="001621C0" w:rsidRDefault="001621C0" w:rsidP="001621C0">
      <w:pPr>
        <w:rPr>
          <w:rFonts w:eastAsia="Calibri"/>
          <w:sz w:val="14"/>
        </w:rPr>
      </w:pPr>
      <w:r w:rsidRPr="001621C0">
        <w:rPr>
          <w:rFonts w:eastAsia="Calibri"/>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1621C0">
        <w:rPr>
          <w:rFonts w:eastAsia="Calibri"/>
          <w:sz w:val="14"/>
        </w:rPr>
        <w:t>Esvelt</w:t>
      </w:r>
      <w:proofErr w:type="spellEnd"/>
      <w:r w:rsidRPr="001621C0">
        <w:rPr>
          <w:rFonts w:eastAsia="Calibri"/>
          <w:sz w:val="14"/>
        </w:rPr>
        <w:t>.</w:t>
      </w:r>
    </w:p>
    <w:p w14:paraId="10396095" w14:textId="77777777" w:rsidR="001621C0" w:rsidRPr="001621C0" w:rsidRDefault="001621C0" w:rsidP="001621C0">
      <w:pPr>
        <w:rPr>
          <w:rFonts w:eastAsia="Calibri"/>
          <w:sz w:val="14"/>
        </w:rPr>
      </w:pPr>
      <w:r w:rsidRPr="001621C0">
        <w:rPr>
          <w:rFonts w:eastAsia="Calibri"/>
          <w:sz w:val="14"/>
        </w:rPr>
        <w:t>Screening efforts that look for the genetic sequences of known pathogens also wouldn't necessarily be able to detect when synthetic DNA was being used to make something entirely novel and dangerous.</w:t>
      </w:r>
    </w:p>
    <w:p w14:paraId="043AF2FF" w14:textId="77777777" w:rsidR="001621C0" w:rsidRPr="001621C0" w:rsidRDefault="001621C0" w:rsidP="001621C0">
      <w:pPr>
        <w:rPr>
          <w:rFonts w:eastAsia="Calibri"/>
          <w:sz w:val="14"/>
        </w:rPr>
      </w:pPr>
      <w:proofErr w:type="gramStart"/>
      <w:r w:rsidRPr="001621C0">
        <w:rPr>
          <w:rFonts w:eastAsia="Calibri"/>
          <w:sz w:val="14"/>
        </w:rPr>
        <w:t>In the near future</w:t>
      </w:r>
      <w:proofErr w:type="gramEnd"/>
      <w:r w:rsidRPr="001621C0">
        <w:rPr>
          <w:rFonts w:eastAsia="Calibri"/>
          <w:sz w:val="14"/>
        </w:rPr>
        <w:t>, desktop DNA synthesizers may be able to generate synthetic DNA in the lab, cutting out the need for commercial suppliers — and potential security screenings.</w:t>
      </w:r>
    </w:p>
    <w:p w14:paraId="6488E352" w14:textId="77777777" w:rsidR="001621C0" w:rsidRPr="001621C0" w:rsidRDefault="001621C0" w:rsidP="001621C0">
      <w:pPr>
        <w:rPr>
          <w:rFonts w:eastAsia="Calibri"/>
          <w:sz w:val="14"/>
        </w:rPr>
      </w:pPr>
      <w:r w:rsidRPr="001621C0">
        <w:rPr>
          <w:rFonts w:eastAsia="Calibri"/>
          <w:u w:val="single"/>
        </w:rPr>
        <w:t xml:space="preserve">The </w:t>
      </w:r>
      <w:r w:rsidRPr="001621C0">
        <w:rPr>
          <w:rFonts w:eastAsia="Calibri"/>
          <w:b/>
          <w:iCs/>
          <w:highlight w:val="green"/>
          <w:u w:val="single"/>
        </w:rPr>
        <w:t>democratization of biotech</w:t>
      </w:r>
      <w:r w:rsidRPr="001621C0">
        <w:rPr>
          <w:rFonts w:eastAsia="Calibri"/>
          <w:sz w:val="14"/>
        </w:rPr>
        <w:t xml:space="preserve">nology </w:t>
      </w:r>
      <w:r w:rsidRPr="001621C0">
        <w:rPr>
          <w:rFonts w:eastAsia="Calibri"/>
          <w:highlight w:val="green"/>
          <w:u w:val="single"/>
        </w:rPr>
        <w:t xml:space="preserve">could unleash a </w:t>
      </w:r>
      <w:r w:rsidRPr="001621C0">
        <w:rPr>
          <w:rFonts w:eastAsia="Calibri"/>
          <w:b/>
          <w:iCs/>
          <w:highlight w:val="green"/>
          <w:u w:val="single"/>
        </w:rPr>
        <w:t>wave of</w:t>
      </w:r>
      <w:r w:rsidRPr="001621C0">
        <w:rPr>
          <w:rFonts w:eastAsia="Calibri"/>
          <w:highlight w:val="green"/>
          <w:u w:val="single"/>
        </w:rPr>
        <w:t xml:space="preserve"> </w:t>
      </w:r>
      <w:r w:rsidRPr="001621C0">
        <w:rPr>
          <w:rFonts w:eastAsia="Calibri"/>
          <w:sz w:val="14"/>
        </w:rPr>
        <w:t xml:space="preserve">creativity and </w:t>
      </w:r>
      <w:r w:rsidRPr="001621C0">
        <w:rPr>
          <w:rFonts w:eastAsia="Calibri"/>
          <w:b/>
          <w:iCs/>
          <w:highlight w:val="green"/>
          <w:u w:val="single"/>
        </w:rPr>
        <w:t>innovation</w:t>
      </w:r>
      <w:r w:rsidRPr="001621C0">
        <w:rPr>
          <w:rFonts w:eastAsia="Calibri"/>
          <w:sz w:val="14"/>
        </w:rPr>
        <w:t xml:space="preserve">, just as the democratization of personal computing did. </w:t>
      </w:r>
      <w:r w:rsidRPr="001621C0">
        <w:rPr>
          <w:rFonts w:eastAsia="Calibri"/>
          <w:u w:val="single"/>
        </w:rPr>
        <w:t xml:space="preserve">But it </w:t>
      </w:r>
      <w:r w:rsidRPr="001621C0">
        <w:rPr>
          <w:rFonts w:eastAsia="Calibri"/>
          <w:sz w:val="14"/>
        </w:rPr>
        <w:t xml:space="preserve">also </w:t>
      </w:r>
      <w:r w:rsidRPr="001621C0">
        <w:rPr>
          <w:rFonts w:eastAsia="Calibri"/>
          <w:highlight w:val="green"/>
          <w:u w:val="single"/>
        </w:rPr>
        <w:t xml:space="preserve">increases </w:t>
      </w:r>
      <w:r w:rsidRPr="001621C0">
        <w:rPr>
          <w:rFonts w:eastAsia="Calibri"/>
          <w:u w:val="single"/>
        </w:rPr>
        <w:t>the</w:t>
      </w:r>
      <w:r w:rsidRPr="001621C0">
        <w:rPr>
          <w:rFonts w:eastAsia="Calibri"/>
          <w:highlight w:val="green"/>
          <w:u w:val="single"/>
        </w:rPr>
        <w:t xml:space="preserve"> number of people who could </w:t>
      </w:r>
      <w:r w:rsidRPr="001621C0">
        <w:rPr>
          <w:rFonts w:eastAsia="Calibri"/>
          <w:u w:val="single"/>
        </w:rPr>
        <w:t xml:space="preserve">potentially </w:t>
      </w:r>
      <w:r w:rsidRPr="001621C0">
        <w:rPr>
          <w:rFonts w:eastAsia="Calibri"/>
          <w:highlight w:val="green"/>
          <w:u w:val="single"/>
        </w:rPr>
        <w:t xml:space="preserve">make a dangerous </w:t>
      </w:r>
      <w:r w:rsidRPr="001621C0">
        <w:rPr>
          <w:rFonts w:eastAsia="Calibri"/>
          <w:u w:val="single"/>
        </w:rPr>
        <w:t xml:space="preserve">engineered </w:t>
      </w:r>
      <w:r w:rsidRPr="001621C0">
        <w:rPr>
          <w:rFonts w:eastAsia="Calibri"/>
          <w:highlight w:val="green"/>
          <w:u w:val="single"/>
        </w:rPr>
        <w:t>virus</w:t>
      </w:r>
      <w:r w:rsidRPr="001621C0">
        <w:rPr>
          <w:rFonts w:eastAsia="Calibri"/>
          <w:sz w:val="14"/>
        </w:rPr>
        <w:t>, whether deliberately or by accident.</w:t>
      </w:r>
    </w:p>
    <w:p w14:paraId="7285B3F3" w14:textId="77777777" w:rsidR="001621C0" w:rsidRPr="001621C0" w:rsidRDefault="001621C0" w:rsidP="001621C0">
      <w:pPr>
        <w:rPr>
          <w:rFonts w:eastAsia="Cambria"/>
        </w:rPr>
      </w:pPr>
    </w:p>
    <w:p w14:paraId="0E557874" w14:textId="77777777" w:rsidR="001621C0" w:rsidRPr="001621C0" w:rsidRDefault="001621C0" w:rsidP="001621C0">
      <w:pPr>
        <w:keepNext/>
        <w:keepLines/>
        <w:spacing w:before="40" w:after="0"/>
        <w:outlineLvl w:val="3"/>
        <w:rPr>
          <w:rFonts w:eastAsia="MS Gothic"/>
          <w:b/>
          <w:iCs/>
          <w:sz w:val="26"/>
        </w:rPr>
      </w:pPr>
      <w:r w:rsidRPr="001621C0">
        <w:rPr>
          <w:rFonts w:eastAsia="MS Gothic"/>
          <w:b/>
          <w:iCs/>
          <w:sz w:val="26"/>
        </w:rPr>
        <w:t>That causes extinction, which outweighs.</w:t>
      </w:r>
    </w:p>
    <w:p w14:paraId="7FFAA153" w14:textId="77777777" w:rsidR="001621C0" w:rsidRPr="001621C0" w:rsidRDefault="001621C0" w:rsidP="001621C0">
      <w:pPr>
        <w:rPr>
          <w:rFonts w:eastAsia="Cambria"/>
          <w:szCs w:val="16"/>
        </w:rPr>
      </w:pPr>
      <w:r w:rsidRPr="001621C0">
        <w:rPr>
          <w:rFonts w:eastAsia="Cambria"/>
          <w:b/>
          <w:bCs/>
          <w:sz w:val="26"/>
        </w:rPr>
        <w:t>Millett &amp; Snyder-Beattie ‘17</w:t>
      </w:r>
      <w:r w:rsidRPr="001621C0">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D0BED47" w14:textId="77777777" w:rsidR="001621C0" w:rsidRPr="001621C0" w:rsidRDefault="001621C0" w:rsidP="001621C0">
      <w:pPr>
        <w:shd w:val="clear" w:color="auto" w:fill="FFFFFF"/>
        <w:rPr>
          <w:rFonts w:eastAsia="Cambria"/>
          <w:sz w:val="16"/>
        </w:rPr>
      </w:pPr>
      <w:r w:rsidRPr="001621C0">
        <w:rPr>
          <w:rFonts w:eastAsia="Cambria"/>
          <w:sz w:val="16"/>
        </w:rPr>
        <w:t>In the decades to come, </w:t>
      </w:r>
      <w:r w:rsidRPr="001621C0">
        <w:rPr>
          <w:rFonts w:eastAsia="Cambria"/>
          <w:highlight w:val="green"/>
          <w:u w:val="single"/>
        </w:rPr>
        <w:t>advanced bioweapons</w:t>
      </w:r>
      <w:r w:rsidRPr="001621C0">
        <w:rPr>
          <w:rFonts w:eastAsia="Cambria"/>
          <w:u w:val="single"/>
        </w:rPr>
        <w:t> could </w:t>
      </w:r>
      <w:r w:rsidRPr="001621C0">
        <w:rPr>
          <w:rFonts w:eastAsia="Cambria"/>
          <w:b/>
          <w:iCs/>
          <w:highlight w:val="green"/>
          <w:u w:val="single"/>
        </w:rPr>
        <w:t>threaten human existence</w:t>
      </w:r>
      <w:r w:rsidRPr="001621C0">
        <w:rPr>
          <w:rFonts w:eastAsia="Cambria"/>
          <w:sz w:val="16"/>
        </w:rPr>
        <w:t>. Al</w:t>
      </w:r>
      <w:r w:rsidRPr="001621C0">
        <w:rPr>
          <w:rFonts w:eastAsia="Cambria"/>
          <w:u w:val="single"/>
        </w:rPr>
        <w:t>though</w:t>
      </w:r>
      <w:r w:rsidRPr="001621C0">
        <w:rPr>
          <w:rFonts w:eastAsia="Cambria"/>
          <w:sz w:val="16"/>
        </w:rPr>
        <w:t> the </w:t>
      </w:r>
      <w:r w:rsidRPr="001621C0">
        <w:rPr>
          <w:rFonts w:eastAsia="Cambria"/>
          <w:b/>
          <w:iCs/>
          <w:u w:val="single"/>
        </w:rPr>
        <w:t>probability</w:t>
      </w:r>
      <w:r w:rsidRPr="001621C0">
        <w:rPr>
          <w:rFonts w:eastAsia="Cambria"/>
          <w:sz w:val="16"/>
        </w:rPr>
        <w:t> of human extinction from bioweapons </w:t>
      </w:r>
      <w:r w:rsidRPr="001621C0">
        <w:rPr>
          <w:rFonts w:eastAsia="Cambria"/>
          <w:b/>
          <w:iCs/>
          <w:u w:val="single"/>
        </w:rPr>
        <w:t>may</w:t>
      </w:r>
      <w:r w:rsidRPr="001621C0">
        <w:rPr>
          <w:rFonts w:eastAsia="Cambria"/>
          <w:u w:val="single"/>
        </w:rPr>
        <w:t xml:space="preserve"> be low, </w:t>
      </w:r>
      <w:r w:rsidRPr="001621C0">
        <w:rPr>
          <w:rFonts w:eastAsia="Cambria"/>
          <w:highlight w:val="green"/>
          <w:u w:val="single"/>
        </w:rPr>
        <w:t>the</w:t>
      </w:r>
      <w:r w:rsidRPr="001621C0">
        <w:rPr>
          <w:rFonts w:eastAsia="Cambria"/>
          <w:u w:val="single"/>
        </w:rPr>
        <w:t xml:space="preserve"> </w:t>
      </w:r>
      <w:r w:rsidRPr="001621C0">
        <w:rPr>
          <w:rFonts w:eastAsia="Cambria"/>
          <w:b/>
          <w:iCs/>
          <w:u w:val="single"/>
        </w:rPr>
        <w:t>expected </w:t>
      </w:r>
      <w:r w:rsidRPr="001621C0">
        <w:rPr>
          <w:rFonts w:eastAsia="Cambria"/>
          <w:b/>
          <w:iCs/>
          <w:highlight w:val="green"/>
          <w:u w:val="single"/>
        </w:rPr>
        <w:t>value</w:t>
      </w:r>
      <w:r w:rsidRPr="001621C0">
        <w:rPr>
          <w:rFonts w:eastAsia="Cambria"/>
          <w:highlight w:val="green"/>
          <w:u w:val="single"/>
        </w:rPr>
        <w:t xml:space="preserve"> of </w:t>
      </w:r>
      <w:r w:rsidRPr="001621C0">
        <w:rPr>
          <w:rFonts w:eastAsia="Cambria"/>
          <w:b/>
          <w:iCs/>
          <w:highlight w:val="green"/>
          <w:u w:val="single"/>
        </w:rPr>
        <w:t>reducing</w:t>
      </w:r>
      <w:r w:rsidRPr="001621C0">
        <w:rPr>
          <w:rFonts w:eastAsia="Cambria"/>
          <w:sz w:val="16"/>
        </w:rPr>
        <w:t xml:space="preserve"> the </w:t>
      </w:r>
      <w:r w:rsidRPr="001621C0">
        <w:rPr>
          <w:rFonts w:eastAsia="Cambria"/>
          <w:highlight w:val="green"/>
          <w:u w:val="single"/>
        </w:rPr>
        <w:t>risk could </w:t>
      </w:r>
      <w:r w:rsidRPr="001621C0">
        <w:rPr>
          <w:rFonts w:eastAsia="Cambria"/>
          <w:b/>
          <w:iCs/>
          <w:highlight w:val="green"/>
          <w:u w:val="single"/>
        </w:rPr>
        <w:t>still</w:t>
      </w:r>
      <w:r w:rsidRPr="001621C0">
        <w:rPr>
          <w:rFonts w:eastAsia="Cambria"/>
          <w:highlight w:val="green"/>
          <w:u w:val="single"/>
        </w:rPr>
        <w:t> be </w:t>
      </w:r>
      <w:r w:rsidRPr="001621C0">
        <w:rPr>
          <w:rFonts w:eastAsia="Cambria"/>
          <w:b/>
          <w:iCs/>
          <w:highlight w:val="green"/>
          <w:u w:val="single"/>
        </w:rPr>
        <w:t>large</w:t>
      </w:r>
      <w:r w:rsidRPr="001621C0">
        <w:rPr>
          <w:rFonts w:eastAsia="Cambria"/>
          <w:highlight w:val="green"/>
          <w:u w:val="single"/>
        </w:rPr>
        <w:t>, since</w:t>
      </w:r>
      <w:r w:rsidRPr="001621C0">
        <w:rPr>
          <w:rFonts w:eastAsia="Cambria"/>
          <w:sz w:val="16"/>
        </w:rPr>
        <w:t xml:space="preserve"> such </w:t>
      </w:r>
      <w:r w:rsidRPr="001621C0">
        <w:rPr>
          <w:rFonts w:eastAsia="Cambria"/>
          <w:highlight w:val="green"/>
          <w:u w:val="single"/>
        </w:rPr>
        <w:t>risks jeopardize</w:t>
      </w:r>
      <w:r w:rsidRPr="001621C0">
        <w:rPr>
          <w:rFonts w:eastAsia="Cambria"/>
          <w:sz w:val="16"/>
        </w:rPr>
        <w:t xml:space="preserve"> the existence of </w:t>
      </w:r>
      <w:r w:rsidRPr="001621C0">
        <w:rPr>
          <w:rFonts w:eastAsia="Cambria"/>
          <w:b/>
          <w:iCs/>
          <w:highlight w:val="green"/>
          <w:u w:val="single"/>
        </w:rPr>
        <w:t>all future generations</w:t>
      </w:r>
      <w:r w:rsidRPr="001621C0">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1C0">
        <w:rPr>
          <w:rFonts w:eastAsia="Cambria"/>
          <w:highlight w:val="green"/>
          <w:u w:val="single"/>
        </w:rPr>
        <w:t xml:space="preserve">reducing </w:t>
      </w:r>
      <w:r w:rsidRPr="001621C0">
        <w:rPr>
          <w:rFonts w:eastAsia="Cambria"/>
          <w:u w:val="single"/>
        </w:rPr>
        <w:t xml:space="preserve">human </w:t>
      </w:r>
      <w:r w:rsidRPr="001621C0">
        <w:rPr>
          <w:rFonts w:eastAsia="Cambria"/>
          <w:highlight w:val="green"/>
          <w:u w:val="single"/>
        </w:rPr>
        <w:t xml:space="preserve">extinction </w:t>
      </w:r>
      <w:r w:rsidRPr="001621C0">
        <w:rPr>
          <w:rFonts w:eastAsia="Cambria"/>
          <w:u w:val="single"/>
        </w:rPr>
        <w:t>risk can be</w:t>
      </w:r>
      <w:r w:rsidRPr="001621C0">
        <w:rPr>
          <w:rFonts w:eastAsia="Cambria"/>
          <w:highlight w:val="green"/>
          <w:u w:val="single"/>
        </w:rPr>
        <w:t xml:space="preserve"> more cost-effective than </w:t>
      </w:r>
      <w:r w:rsidRPr="001621C0">
        <w:rPr>
          <w:rFonts w:eastAsia="Cambria"/>
          <w:u w:val="single"/>
        </w:rPr>
        <w:t xml:space="preserve">reducing </w:t>
      </w:r>
      <w:r w:rsidRPr="001621C0">
        <w:rPr>
          <w:rFonts w:eastAsia="Cambria"/>
          <w:highlight w:val="green"/>
          <w:u w:val="single"/>
        </w:rPr>
        <w:t>smaller-scale risks</w:t>
      </w:r>
      <w:r w:rsidRPr="001621C0">
        <w:rPr>
          <w:rFonts w:eastAsia="Cambria"/>
          <w:u w:val="single"/>
        </w:rPr>
        <w:t>, even when using conservative estimates. This suggests that the risks are not low enough to ignore and that more ought to be done to prevent the worst-case scenarios.</w:t>
      </w:r>
      <w:r w:rsidRPr="001621C0">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1C0">
        <w:rPr>
          <w:rFonts w:eastAsia="Cambria"/>
          <w:u w:val="single"/>
        </w:rPr>
        <w:t>the expected value of reducing these risks is large, especially since such risks jeopardize the existence of all future human lives.</w:t>
      </w:r>
      <w:r w:rsidRPr="001621C0">
        <w:rPr>
          <w:rFonts w:eastAsia="Cambria"/>
          <w:sz w:val="16"/>
        </w:rPr>
        <w:t> </w:t>
      </w:r>
      <w:r w:rsidRPr="001621C0">
        <w:rPr>
          <w:rFonts w:eastAsia="Cambria"/>
          <w:b/>
          <w:iCs/>
          <w:highlight w:val="green"/>
          <w:u w:val="single"/>
        </w:rPr>
        <w:t>Historically</w:t>
      </w:r>
      <w:r w:rsidRPr="001621C0">
        <w:rPr>
          <w:rFonts w:eastAsia="Cambria"/>
          <w:b/>
          <w:iCs/>
          <w:u w:val="single"/>
        </w:rPr>
        <w:t xml:space="preserve">, disease events have been </w:t>
      </w:r>
      <w:r w:rsidRPr="001621C0">
        <w:rPr>
          <w:rFonts w:eastAsia="Cambria"/>
          <w:b/>
          <w:iCs/>
          <w:highlight w:val="green"/>
          <w:u w:val="single"/>
        </w:rPr>
        <w:t>responsible for the greatest death tolls</w:t>
      </w:r>
      <w:r w:rsidRPr="001621C0">
        <w:rPr>
          <w:rFonts w:eastAsia="Cambria"/>
          <w:u w:val="single"/>
        </w:rPr>
        <w:t> on humanity</w:t>
      </w:r>
      <w:r w:rsidRPr="001621C0">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1C0">
        <w:rPr>
          <w:rFonts w:eastAsia="Cambria"/>
          <w:u w:val="single"/>
        </w:rPr>
        <w:t>a future pandemic could result in outright human extinction or the irreversible collapse of civilization</w:t>
      </w:r>
      <w:r w:rsidRPr="001621C0">
        <w:rPr>
          <w:rFonts w:eastAsia="Cambria"/>
          <w:sz w:val="16"/>
        </w:rPr>
        <w:t>. </w:t>
      </w:r>
      <w:r w:rsidRPr="001621C0">
        <w:rPr>
          <w:rFonts w:eastAsia="Cambria"/>
          <w:u w:val="single"/>
        </w:rPr>
        <w:t>A </w:t>
      </w:r>
      <w:r w:rsidRPr="001621C0">
        <w:rPr>
          <w:rFonts w:eastAsia="Cambria"/>
          <w:highlight w:val="green"/>
          <w:u w:val="single"/>
        </w:rPr>
        <w:t>skeptic</w:t>
      </w:r>
      <w:r w:rsidRPr="001621C0">
        <w:rPr>
          <w:rFonts w:eastAsia="Cambria"/>
          <w:u w:val="single"/>
        </w:rPr>
        <w:t> would have many good reasons to </w:t>
      </w:r>
      <w:r w:rsidRPr="001621C0">
        <w:rPr>
          <w:rFonts w:eastAsia="Cambria"/>
          <w:highlight w:val="green"/>
          <w:u w:val="single"/>
        </w:rPr>
        <w:t>think</w:t>
      </w:r>
      <w:r w:rsidRPr="001621C0">
        <w:rPr>
          <w:rFonts w:eastAsia="Cambria"/>
          <w:u w:val="single"/>
        </w:rPr>
        <w:t> that existential risk from disease is </w:t>
      </w:r>
      <w:r w:rsidRPr="001621C0">
        <w:rPr>
          <w:rFonts w:eastAsia="Cambria"/>
          <w:highlight w:val="green"/>
          <w:u w:val="single"/>
        </w:rPr>
        <w:t>unlikely</w:t>
      </w:r>
      <w:r w:rsidRPr="001621C0">
        <w:rPr>
          <w:rFonts w:eastAsia="Cambria"/>
          <w:u w:val="single"/>
        </w:rPr>
        <w:t>. Such a disease would need </w:t>
      </w:r>
      <w:r w:rsidRPr="001621C0">
        <w:rPr>
          <w:rFonts w:eastAsia="Cambria"/>
          <w:highlight w:val="green"/>
          <w:u w:val="single"/>
        </w:rPr>
        <w:t>to spread</w:t>
      </w:r>
      <w:r w:rsidRPr="001621C0">
        <w:rPr>
          <w:rFonts w:eastAsia="Cambria"/>
          <w:u w:val="single"/>
        </w:rPr>
        <w:t> worldwide </w:t>
      </w:r>
      <w:r w:rsidRPr="001621C0">
        <w:rPr>
          <w:rFonts w:eastAsia="Cambria"/>
          <w:highlight w:val="green"/>
          <w:u w:val="single"/>
        </w:rPr>
        <w:t>to </w:t>
      </w:r>
      <w:r w:rsidRPr="001621C0">
        <w:rPr>
          <w:rFonts w:eastAsia="Cambria"/>
          <w:b/>
          <w:iCs/>
          <w:highlight w:val="green"/>
          <w:u w:val="single"/>
        </w:rPr>
        <w:t>remote populations</w:t>
      </w:r>
      <w:r w:rsidRPr="001621C0">
        <w:rPr>
          <w:rFonts w:eastAsia="Cambria"/>
          <w:u w:val="single"/>
        </w:rPr>
        <w:t>, </w:t>
      </w:r>
      <w:r w:rsidRPr="001621C0">
        <w:rPr>
          <w:rFonts w:eastAsia="Cambria"/>
          <w:highlight w:val="green"/>
          <w:u w:val="single"/>
        </w:rPr>
        <w:t>overcome</w:t>
      </w:r>
      <w:r w:rsidRPr="001621C0">
        <w:rPr>
          <w:rFonts w:eastAsia="Cambria"/>
          <w:u w:val="single"/>
        </w:rPr>
        <w:t> </w:t>
      </w:r>
      <w:r w:rsidRPr="001621C0">
        <w:rPr>
          <w:rFonts w:eastAsia="Cambria"/>
          <w:b/>
          <w:iCs/>
          <w:u w:val="single"/>
        </w:rPr>
        <w:t>rare </w:t>
      </w:r>
      <w:r w:rsidRPr="001621C0">
        <w:rPr>
          <w:rFonts w:eastAsia="Cambria"/>
          <w:b/>
          <w:iCs/>
          <w:highlight w:val="green"/>
          <w:u w:val="single"/>
        </w:rPr>
        <w:t>genetic resistances</w:t>
      </w:r>
      <w:r w:rsidRPr="001621C0">
        <w:rPr>
          <w:rFonts w:eastAsia="Cambria"/>
          <w:u w:val="single"/>
        </w:rPr>
        <w:t>, and </w:t>
      </w:r>
      <w:r w:rsidRPr="001621C0">
        <w:rPr>
          <w:rFonts w:eastAsia="Cambria"/>
          <w:b/>
          <w:iCs/>
          <w:highlight w:val="green"/>
          <w:u w:val="single"/>
        </w:rPr>
        <w:t>evade detection</w:t>
      </w:r>
      <w:r w:rsidRPr="001621C0">
        <w:rPr>
          <w:rFonts w:eastAsia="Cambria"/>
          <w:u w:val="single"/>
        </w:rPr>
        <w:t>, cures, </w:t>
      </w:r>
      <w:r w:rsidRPr="001621C0">
        <w:rPr>
          <w:rFonts w:eastAsia="Cambria"/>
          <w:highlight w:val="green"/>
          <w:u w:val="single"/>
        </w:rPr>
        <w:t xml:space="preserve">and </w:t>
      </w:r>
      <w:r w:rsidRPr="001621C0">
        <w:rPr>
          <w:rFonts w:eastAsia="Cambria"/>
          <w:b/>
          <w:iCs/>
          <w:highlight w:val="green"/>
          <w:u w:val="single"/>
        </w:rPr>
        <w:t>countermeasures</w:t>
      </w:r>
      <w:r w:rsidRPr="001621C0">
        <w:rPr>
          <w:rFonts w:eastAsia="Cambria"/>
          <w:u w:val="single"/>
        </w:rPr>
        <w:t>. Even evolution itself may work in humanity's favor: </w:t>
      </w:r>
      <w:r w:rsidRPr="001621C0">
        <w:rPr>
          <w:rFonts w:eastAsia="Cambria"/>
          <w:b/>
          <w:iCs/>
          <w:highlight w:val="green"/>
          <w:u w:val="single"/>
        </w:rPr>
        <w:t>Virulence and transmission</w:t>
      </w:r>
      <w:r w:rsidRPr="001621C0">
        <w:rPr>
          <w:rFonts w:eastAsia="Cambria"/>
          <w:b/>
          <w:iCs/>
          <w:u w:val="single"/>
        </w:rPr>
        <w:t xml:space="preserve"> is often a </w:t>
      </w:r>
      <w:r w:rsidRPr="001621C0">
        <w:rPr>
          <w:rFonts w:eastAsia="Cambria"/>
          <w:b/>
          <w:iCs/>
          <w:highlight w:val="green"/>
          <w:u w:val="single"/>
        </w:rPr>
        <w:t>trade-off</w:t>
      </w:r>
      <w:r w:rsidRPr="001621C0">
        <w:rPr>
          <w:rFonts w:eastAsia="Cambria"/>
          <w:u w:val="single"/>
        </w:rPr>
        <w:t>, and so </w:t>
      </w:r>
      <w:r w:rsidRPr="001621C0">
        <w:rPr>
          <w:rFonts w:eastAsia="Cambria"/>
          <w:b/>
          <w:iCs/>
          <w:u w:val="single"/>
        </w:rPr>
        <w:t>evolutionary pressures</w:t>
      </w:r>
      <w:r w:rsidRPr="001621C0">
        <w:rPr>
          <w:rFonts w:eastAsia="Cambria"/>
          <w:u w:val="single"/>
        </w:rPr>
        <w:t> could push against maximally lethal wild-type pathogens</w:t>
      </w:r>
      <w:r w:rsidRPr="001621C0">
        <w:rPr>
          <w:rFonts w:eastAsia="Cambria"/>
          <w:sz w:val="16"/>
        </w:rPr>
        <w:t>.5,6 </w:t>
      </w:r>
      <w:r w:rsidRPr="001621C0">
        <w:rPr>
          <w:rFonts w:eastAsia="Cambria"/>
          <w:u w:val="single"/>
        </w:rPr>
        <w:t>While </w:t>
      </w:r>
      <w:r w:rsidRPr="001621C0">
        <w:rPr>
          <w:rFonts w:eastAsia="Cambria"/>
          <w:highlight w:val="green"/>
          <w:u w:val="single"/>
        </w:rPr>
        <w:t>these arguments</w:t>
      </w:r>
      <w:r w:rsidRPr="001621C0">
        <w:rPr>
          <w:rFonts w:eastAsia="Cambria"/>
          <w:sz w:val="16"/>
        </w:rPr>
        <w:t> point to a very small risk of human extinction, they </w:t>
      </w:r>
      <w:r w:rsidRPr="001621C0">
        <w:rPr>
          <w:rFonts w:eastAsia="Cambria"/>
          <w:b/>
          <w:iCs/>
          <w:highlight w:val="green"/>
          <w:u w:val="single"/>
        </w:rPr>
        <w:t>do not rule</w:t>
      </w:r>
      <w:r w:rsidRPr="001621C0">
        <w:rPr>
          <w:rFonts w:eastAsia="Cambria"/>
          <w:sz w:val="16"/>
        </w:rPr>
        <w:t xml:space="preserve"> the possibility </w:t>
      </w:r>
      <w:r w:rsidRPr="001621C0">
        <w:rPr>
          <w:rFonts w:eastAsia="Cambria"/>
          <w:b/>
          <w:iCs/>
          <w:highlight w:val="green"/>
          <w:u w:val="single"/>
        </w:rPr>
        <w:t>out</w:t>
      </w:r>
      <w:r w:rsidRPr="001621C0">
        <w:rPr>
          <w:rFonts w:eastAsia="Cambria"/>
          <w:sz w:val="16"/>
        </w:rPr>
        <w:t xml:space="preserve"> entirely. Although rare, there are recorded instances of </w:t>
      </w:r>
      <w:r w:rsidRPr="001621C0">
        <w:rPr>
          <w:rFonts w:eastAsia="Cambria"/>
          <w:b/>
          <w:iCs/>
          <w:highlight w:val="green"/>
          <w:u w:val="single"/>
        </w:rPr>
        <w:t>species going extinct due to disease</w:t>
      </w:r>
      <w:r w:rsidRPr="001621C0">
        <w:rPr>
          <w:rFonts w:eastAsia="Cambria"/>
          <w:u w:val="single"/>
        </w:rPr>
        <w:t>—primarily in amphibians, but also in 1 mammalian species of rat on Christmas Island</w:t>
      </w:r>
      <w:r w:rsidRPr="001621C0">
        <w:rPr>
          <w:rFonts w:eastAsia="Cambria"/>
          <w:sz w:val="16"/>
        </w:rPr>
        <w:t>.7,8 </w:t>
      </w:r>
      <w:r w:rsidRPr="001621C0">
        <w:rPr>
          <w:rFonts w:eastAsia="Cambria"/>
          <w:highlight w:val="green"/>
          <w:u w:val="single"/>
        </w:rPr>
        <w:t>There are</w:t>
      </w:r>
      <w:r w:rsidRPr="001621C0">
        <w:rPr>
          <w:rFonts w:eastAsia="Cambria"/>
          <w:u w:val="single"/>
        </w:rPr>
        <w:t> also </w:t>
      </w:r>
      <w:r w:rsidRPr="001621C0">
        <w:rPr>
          <w:rFonts w:eastAsia="Cambria"/>
          <w:b/>
          <w:iCs/>
          <w:highlight w:val="green"/>
          <w:u w:val="single"/>
        </w:rPr>
        <w:t>historical examples of</w:t>
      </w:r>
      <w:r w:rsidRPr="001621C0">
        <w:rPr>
          <w:rFonts w:eastAsia="Cambria"/>
          <w:b/>
          <w:iCs/>
          <w:u w:val="single"/>
        </w:rPr>
        <w:t xml:space="preserve"> large </w:t>
      </w:r>
      <w:r w:rsidRPr="001621C0">
        <w:rPr>
          <w:rFonts w:eastAsia="Cambria"/>
          <w:b/>
          <w:iCs/>
          <w:highlight w:val="green"/>
          <w:u w:val="single"/>
        </w:rPr>
        <w:t>human populations</w:t>
      </w:r>
      <w:r w:rsidRPr="001621C0">
        <w:rPr>
          <w:rFonts w:eastAsia="Cambria"/>
          <w:b/>
          <w:iCs/>
          <w:u w:val="single"/>
        </w:rPr>
        <w:t> being almost entirely </w:t>
      </w:r>
      <w:r w:rsidRPr="001621C0">
        <w:rPr>
          <w:rFonts w:eastAsia="Cambria"/>
          <w:b/>
          <w:iCs/>
          <w:highlight w:val="green"/>
          <w:u w:val="single"/>
        </w:rPr>
        <w:t>wiped out</w:t>
      </w:r>
      <w:r w:rsidRPr="001621C0">
        <w:rPr>
          <w:rFonts w:eastAsia="Cambria"/>
          <w:u w:val="single"/>
        </w:rPr>
        <w:t> by disease, especially when multiple diseases were simultaneously introduced into a population without immunity. The most striking examples of total population collapse include </w:t>
      </w:r>
      <w:r w:rsidRPr="001621C0">
        <w:rPr>
          <w:rFonts w:eastAsia="Cambria"/>
          <w:b/>
          <w:iCs/>
          <w:u w:val="single"/>
        </w:rPr>
        <w:t>native American tribes</w:t>
      </w:r>
      <w:r w:rsidRPr="001621C0">
        <w:rPr>
          <w:rFonts w:eastAsia="Cambria"/>
          <w:u w:val="single"/>
        </w:rPr>
        <w:t xml:space="preserve"> exposed to European diseases, such as the </w:t>
      </w:r>
      <w:proofErr w:type="spellStart"/>
      <w:r w:rsidRPr="001621C0">
        <w:rPr>
          <w:rFonts w:eastAsia="Cambria"/>
          <w:u w:val="single"/>
        </w:rPr>
        <w:t>Massachusett</w:t>
      </w:r>
      <w:proofErr w:type="spellEnd"/>
      <w:r w:rsidRPr="001621C0">
        <w:rPr>
          <w:rFonts w:eastAsia="Cambria"/>
          <w:sz w:val="16"/>
        </w:rPr>
        <w:t> (86% loss of population), </w:t>
      </w:r>
      <w:proofErr w:type="spellStart"/>
      <w:r w:rsidRPr="001621C0">
        <w:rPr>
          <w:rFonts w:eastAsia="Cambria"/>
          <w:u w:val="single"/>
        </w:rPr>
        <w:t>Quiripi-Unquachog</w:t>
      </w:r>
      <w:proofErr w:type="spellEnd"/>
      <w:r w:rsidRPr="001621C0">
        <w:rPr>
          <w:rFonts w:eastAsia="Cambria"/>
          <w:sz w:val="16"/>
        </w:rPr>
        <w:t> (95% loss of population), </w:t>
      </w:r>
      <w:r w:rsidRPr="001621C0">
        <w:rPr>
          <w:rFonts w:eastAsia="Cambria"/>
          <w:u w:val="single"/>
        </w:rPr>
        <w:t>and the Western Abenaki</w:t>
      </w:r>
      <w:r w:rsidRPr="001621C0">
        <w:rPr>
          <w:rFonts w:eastAsia="Cambria"/>
          <w:sz w:val="16"/>
        </w:rPr>
        <w:t> (which suffered a staggering 98% loss of population).9 </w:t>
      </w:r>
      <w:r w:rsidRPr="001621C0">
        <w:rPr>
          <w:rFonts w:eastAsia="Cambria"/>
          <w:u w:val="single"/>
        </w:rPr>
        <w:t>In the modern context, no single disease currently exists that combines the worst-case levels of transmissibility, lethality, resistance to countermeasures, and global reach. But </w:t>
      </w:r>
      <w:r w:rsidRPr="001621C0">
        <w:rPr>
          <w:rFonts w:eastAsia="Cambria"/>
          <w:b/>
          <w:iCs/>
          <w:highlight w:val="green"/>
          <w:u w:val="single"/>
        </w:rPr>
        <w:t>many diseases are proof</w:t>
      </w:r>
      <w:r w:rsidRPr="001621C0">
        <w:rPr>
          <w:rFonts w:eastAsia="Cambria"/>
          <w:u w:val="single"/>
        </w:rPr>
        <w:t> of principle that </w:t>
      </w:r>
      <w:r w:rsidRPr="001621C0">
        <w:rPr>
          <w:rFonts w:eastAsia="Cambria"/>
          <w:b/>
          <w:iCs/>
          <w:highlight w:val="green"/>
          <w:u w:val="single"/>
        </w:rPr>
        <w:t>each worst-case attribute can be realized</w:t>
      </w:r>
      <w:r w:rsidRPr="001621C0">
        <w:rPr>
          <w:rFonts w:eastAsia="Cambria"/>
          <w:b/>
          <w:iCs/>
          <w:u w:val="single"/>
        </w:rPr>
        <w:t xml:space="preserve"> independently</w:t>
      </w:r>
      <w:r w:rsidRPr="001621C0">
        <w:rPr>
          <w:rFonts w:eastAsia="Cambria"/>
          <w:sz w:val="16"/>
        </w:rPr>
        <w:t>. For example, </w:t>
      </w:r>
      <w:r w:rsidRPr="001621C0">
        <w:rPr>
          <w:rFonts w:eastAsia="Cambria"/>
          <w:u w:val="single"/>
        </w:rPr>
        <w:t>some diseases exhibit nearly a 100% case fatality ratio in the absence of treatment</w:t>
      </w:r>
      <w:r w:rsidRPr="001621C0">
        <w:rPr>
          <w:rFonts w:eastAsia="Cambria"/>
          <w:sz w:val="16"/>
        </w:rPr>
        <w:t>, such as rabies or septicemic plague. </w:t>
      </w:r>
      <w:r w:rsidRPr="001621C0">
        <w:rPr>
          <w:rFonts w:eastAsia="Cambria"/>
          <w:u w:val="single"/>
        </w:rPr>
        <w:t>Other diseases have a track record of spreading to virtually every human community worldwide, such as the 1918 flu</w:t>
      </w:r>
      <w:r w:rsidRPr="001621C0">
        <w:rPr>
          <w:rFonts w:eastAsia="Cambria"/>
          <w:sz w:val="16"/>
        </w:rPr>
        <w:t>,10 </w:t>
      </w:r>
      <w:r w:rsidRPr="001621C0">
        <w:rPr>
          <w:rFonts w:eastAsia="Cambria"/>
          <w:u w:val="single"/>
        </w:rPr>
        <w:t>and seroprevalence studies indicate that other pathogens, such as chickenpox and HSV-1, can successfully reach over 95% of a population</w:t>
      </w:r>
      <w:r w:rsidRPr="001621C0">
        <w:rPr>
          <w:rFonts w:eastAsia="Cambria"/>
          <w:sz w:val="16"/>
        </w:rPr>
        <w:t>.11,12 Under optimal virulence theory, </w:t>
      </w:r>
      <w:r w:rsidRPr="001621C0">
        <w:rPr>
          <w:rFonts w:eastAsia="Cambria"/>
          <w:b/>
          <w:iCs/>
          <w:u w:val="single"/>
        </w:rPr>
        <w:t>natural evolution</w:t>
      </w:r>
      <w:r w:rsidRPr="001621C0">
        <w:rPr>
          <w:rFonts w:eastAsia="Cambria"/>
          <w:u w:val="single"/>
        </w:rPr>
        <w:t> would be an </w:t>
      </w:r>
      <w:r w:rsidRPr="001621C0">
        <w:rPr>
          <w:rFonts w:eastAsia="Cambria"/>
          <w:b/>
          <w:iCs/>
          <w:u w:val="single"/>
        </w:rPr>
        <w:t>unlikely</w:t>
      </w:r>
      <w:r w:rsidRPr="001621C0">
        <w:rPr>
          <w:rFonts w:eastAsia="Cambria"/>
          <w:u w:val="single"/>
        </w:rPr>
        <w:t> source for pathogens with the </w:t>
      </w:r>
      <w:r w:rsidRPr="001621C0">
        <w:rPr>
          <w:rFonts w:eastAsia="Cambria"/>
          <w:b/>
          <w:iCs/>
          <w:u w:val="single"/>
        </w:rPr>
        <w:t>highest possible levels of transmissibility, virulence, and global reach</w:t>
      </w:r>
      <w:r w:rsidRPr="001621C0">
        <w:rPr>
          <w:rFonts w:eastAsia="Cambria"/>
          <w:u w:val="single"/>
        </w:rPr>
        <w:t>. But </w:t>
      </w:r>
      <w:r w:rsidRPr="001621C0">
        <w:rPr>
          <w:rFonts w:eastAsia="Cambria"/>
          <w:b/>
          <w:iCs/>
          <w:u w:val="single"/>
        </w:rPr>
        <w:t xml:space="preserve">advances in </w:t>
      </w:r>
      <w:r w:rsidRPr="001621C0">
        <w:rPr>
          <w:rFonts w:eastAsia="Cambria"/>
          <w:b/>
          <w:iCs/>
          <w:highlight w:val="green"/>
          <w:u w:val="single"/>
        </w:rPr>
        <w:t>biotech</w:t>
      </w:r>
      <w:r w:rsidRPr="001621C0">
        <w:rPr>
          <w:rFonts w:eastAsia="Cambria"/>
          <w:u w:val="single"/>
        </w:rPr>
        <w:t xml:space="preserve">nology </w:t>
      </w:r>
      <w:r w:rsidRPr="001621C0">
        <w:rPr>
          <w:rFonts w:eastAsia="Cambria"/>
          <w:highlight w:val="green"/>
          <w:u w:val="single"/>
        </w:rPr>
        <w:t>might</w:t>
      </w:r>
      <w:r w:rsidRPr="001621C0">
        <w:rPr>
          <w:rFonts w:eastAsia="Cambria"/>
          <w:u w:val="single"/>
        </w:rPr>
        <w:t xml:space="preserve"> allow the creation of diseases that </w:t>
      </w:r>
      <w:r w:rsidRPr="001621C0">
        <w:rPr>
          <w:rFonts w:eastAsia="Cambria"/>
          <w:b/>
          <w:iCs/>
          <w:highlight w:val="green"/>
          <w:u w:val="single"/>
        </w:rPr>
        <w:t>combine such traits</w:t>
      </w:r>
      <w:r w:rsidRPr="001621C0">
        <w:rPr>
          <w:rFonts w:eastAsia="Cambria"/>
          <w:sz w:val="16"/>
        </w:rPr>
        <w:t>. </w:t>
      </w:r>
      <w:r w:rsidRPr="001621C0">
        <w:rPr>
          <w:rFonts w:eastAsia="Cambria"/>
          <w:u w:val="single"/>
        </w:rPr>
        <w:t>Recent controversy has </w:t>
      </w:r>
      <w:r w:rsidRPr="001621C0">
        <w:rPr>
          <w:rFonts w:eastAsia="Cambria"/>
          <w:b/>
          <w:iCs/>
          <w:u w:val="single"/>
        </w:rPr>
        <w:t>already emerged</w:t>
      </w:r>
      <w:r w:rsidRPr="001621C0">
        <w:rPr>
          <w:rFonts w:eastAsia="Cambria"/>
          <w:u w:val="single"/>
        </w:rPr>
        <w:t> over a number of </w:t>
      </w:r>
      <w:r w:rsidRPr="001621C0">
        <w:rPr>
          <w:rFonts w:eastAsia="Cambria"/>
          <w:b/>
          <w:iCs/>
          <w:u w:val="single"/>
        </w:rPr>
        <w:t xml:space="preserve">scientific </w:t>
      </w:r>
      <w:r w:rsidRPr="001621C0">
        <w:rPr>
          <w:rFonts w:eastAsia="Cambria"/>
          <w:b/>
          <w:iCs/>
          <w:highlight w:val="green"/>
          <w:u w:val="single"/>
        </w:rPr>
        <w:t>experiments</w:t>
      </w:r>
      <w:r w:rsidRPr="001621C0">
        <w:rPr>
          <w:rFonts w:eastAsia="Cambria"/>
          <w:u w:val="single"/>
        </w:rPr>
        <w:t xml:space="preserve"> that </w:t>
      </w:r>
      <w:r w:rsidRPr="001621C0">
        <w:rPr>
          <w:rFonts w:eastAsia="Cambria"/>
          <w:highlight w:val="green"/>
          <w:u w:val="single"/>
        </w:rPr>
        <w:t>resulted in</w:t>
      </w:r>
      <w:r w:rsidRPr="001621C0">
        <w:rPr>
          <w:rFonts w:eastAsia="Cambria"/>
          <w:u w:val="single"/>
        </w:rPr>
        <w:t xml:space="preserve"> viruses with </w:t>
      </w:r>
      <w:r w:rsidRPr="001621C0">
        <w:rPr>
          <w:rFonts w:eastAsia="Cambria"/>
          <w:highlight w:val="green"/>
          <w:u w:val="single"/>
        </w:rPr>
        <w:t xml:space="preserve">enhanced </w:t>
      </w:r>
      <w:r w:rsidRPr="001621C0">
        <w:rPr>
          <w:rFonts w:eastAsia="Cambria"/>
          <w:b/>
          <w:iCs/>
          <w:highlight w:val="green"/>
          <w:u w:val="single"/>
        </w:rPr>
        <w:t>transmissibility</w:t>
      </w:r>
      <w:r w:rsidRPr="001621C0">
        <w:rPr>
          <w:rFonts w:eastAsia="Cambria"/>
          <w:highlight w:val="green"/>
          <w:u w:val="single"/>
        </w:rPr>
        <w:t xml:space="preserve">, </w:t>
      </w:r>
      <w:r w:rsidRPr="001621C0">
        <w:rPr>
          <w:rFonts w:eastAsia="Cambria"/>
          <w:b/>
          <w:iCs/>
          <w:highlight w:val="green"/>
          <w:u w:val="single"/>
        </w:rPr>
        <w:t>lethality</w:t>
      </w:r>
      <w:r w:rsidRPr="001621C0">
        <w:rPr>
          <w:rFonts w:eastAsia="Cambria"/>
          <w:u w:val="single"/>
        </w:rPr>
        <w:t xml:space="preserve">, and/or the ability to </w:t>
      </w:r>
      <w:r w:rsidRPr="001621C0">
        <w:rPr>
          <w:rFonts w:eastAsia="Cambria"/>
          <w:highlight w:val="green"/>
          <w:u w:val="single"/>
        </w:rPr>
        <w:t xml:space="preserve">overcome </w:t>
      </w:r>
      <w:r w:rsidRPr="001621C0">
        <w:rPr>
          <w:rFonts w:eastAsia="Cambria"/>
          <w:b/>
          <w:iCs/>
          <w:highlight w:val="green"/>
          <w:u w:val="single"/>
        </w:rPr>
        <w:t>therapeutics</w:t>
      </w:r>
      <w:r w:rsidRPr="001621C0">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1C0">
        <w:rPr>
          <w:rFonts w:eastAsia="Cambria"/>
          <w:u w:val="single"/>
        </w:rPr>
        <w:t>Although these experiments had scientific merit and were not conducted with malicious intent, their implications are still worrying. This is especially true given that there is also a </w:t>
      </w:r>
      <w:r w:rsidRPr="001621C0">
        <w:rPr>
          <w:rFonts w:eastAsia="Cambria"/>
          <w:b/>
          <w:iCs/>
          <w:u w:val="single"/>
        </w:rPr>
        <w:t>long historical track record</w:t>
      </w:r>
      <w:r w:rsidRPr="001621C0">
        <w:rPr>
          <w:rFonts w:eastAsia="Cambria"/>
          <w:u w:val="single"/>
        </w:rPr>
        <w:t> </w:t>
      </w:r>
      <w:proofErr w:type="spellStart"/>
      <w:r w:rsidRPr="001621C0">
        <w:rPr>
          <w:rFonts w:eastAsia="Cambria"/>
          <w:u w:val="single"/>
        </w:rPr>
        <w:t>of</w:t>
      </w:r>
      <w:r w:rsidRPr="001621C0">
        <w:rPr>
          <w:rFonts w:eastAsia="Cambria"/>
          <w:b/>
          <w:iCs/>
          <w:u w:val="single"/>
        </w:rPr>
        <w:t>state</w:t>
      </w:r>
      <w:proofErr w:type="spellEnd"/>
      <w:r w:rsidRPr="001621C0">
        <w:rPr>
          <w:rFonts w:eastAsia="Cambria"/>
          <w:b/>
          <w:iCs/>
          <w:u w:val="single"/>
        </w:rPr>
        <w:t>-run bioweapon research</w:t>
      </w:r>
      <w:r w:rsidRPr="001621C0">
        <w:rPr>
          <w:rFonts w:eastAsia="Cambria"/>
          <w:u w:val="single"/>
        </w:rPr>
        <w:t> applying cutting-edge science and technology to design agents not previously seen in nature</w:t>
      </w:r>
      <w:r w:rsidRPr="001621C0">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1C0">
        <w:rPr>
          <w:rFonts w:eastAsia="Cambria"/>
          <w:u w:val="single"/>
        </w:rPr>
        <w:t>the logic of deterrence and </w:t>
      </w:r>
      <w:r w:rsidRPr="001621C0">
        <w:rPr>
          <w:rFonts w:eastAsia="Cambria"/>
          <w:b/>
          <w:iCs/>
          <w:u w:val="single"/>
        </w:rPr>
        <w:t>m</w:t>
      </w:r>
      <w:r w:rsidRPr="001621C0">
        <w:rPr>
          <w:rFonts w:eastAsia="Cambria"/>
          <w:u w:val="single"/>
        </w:rPr>
        <w:t>utually </w:t>
      </w:r>
      <w:r w:rsidRPr="001621C0">
        <w:rPr>
          <w:rFonts w:eastAsia="Cambria"/>
          <w:b/>
          <w:iCs/>
          <w:u w:val="single"/>
        </w:rPr>
        <w:t>a</w:t>
      </w:r>
      <w:r w:rsidRPr="001621C0">
        <w:rPr>
          <w:rFonts w:eastAsia="Cambria"/>
          <w:u w:val="single"/>
        </w:rPr>
        <w:t>ssured </w:t>
      </w:r>
      <w:r w:rsidRPr="001621C0">
        <w:rPr>
          <w:rFonts w:eastAsia="Cambria"/>
          <w:b/>
          <w:iCs/>
          <w:u w:val="single"/>
        </w:rPr>
        <w:t>d</w:t>
      </w:r>
      <w:r w:rsidRPr="001621C0">
        <w:rPr>
          <w:rFonts w:eastAsia="Cambria"/>
          <w:u w:val="single"/>
        </w:rPr>
        <w:t>estruction could create such incentives in more unstable political environments</w:t>
      </w:r>
      <w:r w:rsidRPr="001621C0">
        <w:rPr>
          <w:rFonts w:eastAsia="Cambria"/>
          <w:sz w:val="16"/>
        </w:rPr>
        <w:t> or following a breakdown of the Biological Weapons Convention.25 </w:t>
      </w:r>
      <w:r w:rsidRPr="001621C0">
        <w:rPr>
          <w:rFonts w:eastAsia="Cambria"/>
          <w:u w:val="single"/>
        </w:rPr>
        <w:t>The </w:t>
      </w:r>
      <w:r w:rsidRPr="001621C0">
        <w:rPr>
          <w:rFonts w:eastAsia="Cambria"/>
          <w:b/>
          <w:iCs/>
          <w:u w:val="single"/>
        </w:rPr>
        <w:t>possibility of a war</w:t>
      </w:r>
      <w:r w:rsidRPr="001621C0">
        <w:rPr>
          <w:rFonts w:eastAsia="Cambria"/>
          <w:u w:val="single"/>
        </w:rPr>
        <w:t> between great powers could also increase the pressure to use such weapons—during the World Wars, bioweapons were used across multiple continents</w:t>
      </w:r>
      <w:r w:rsidRPr="001621C0">
        <w:rPr>
          <w:rFonts w:eastAsia="Cambria"/>
          <w:sz w:val="16"/>
        </w:rPr>
        <w:t>, with Germany targeting animals in WWI,26 and Japan using plague to cause an epidemic in China during WWII.27</w:t>
      </w:r>
    </w:p>
    <w:p w14:paraId="5D9AAE02" w14:textId="77777777" w:rsidR="001621C0" w:rsidRPr="001621C0" w:rsidRDefault="001621C0" w:rsidP="001621C0"/>
    <w:p w14:paraId="12126E2D" w14:textId="77777777" w:rsidR="001621C0" w:rsidRPr="001621C0" w:rsidRDefault="001621C0" w:rsidP="001621C0">
      <w:pPr>
        <w:keepNext/>
        <w:keepLines/>
        <w:pageBreakBefore/>
        <w:spacing w:before="40" w:after="0"/>
        <w:jc w:val="center"/>
        <w:outlineLvl w:val="1"/>
        <w:rPr>
          <w:rFonts w:eastAsiaTheme="majorEastAsia" w:cstheme="majorBidi"/>
          <w:b/>
          <w:sz w:val="44"/>
          <w:szCs w:val="26"/>
          <w:u w:val="double"/>
        </w:rPr>
      </w:pPr>
      <w:r w:rsidRPr="001621C0">
        <w:rPr>
          <w:rFonts w:eastAsiaTheme="majorEastAsia" w:cstheme="majorBidi"/>
          <w:b/>
          <w:sz w:val="44"/>
          <w:szCs w:val="26"/>
          <w:u w:val="double"/>
        </w:rPr>
        <w:t>Case</w:t>
      </w:r>
    </w:p>
    <w:p w14:paraId="681979F4" w14:textId="77777777" w:rsidR="001621C0" w:rsidRPr="001621C0" w:rsidRDefault="001621C0" w:rsidP="001621C0">
      <w:pPr>
        <w:keepNext/>
        <w:keepLines/>
        <w:pageBreakBefore/>
        <w:spacing w:before="40" w:after="0"/>
        <w:jc w:val="center"/>
        <w:outlineLvl w:val="2"/>
        <w:rPr>
          <w:rFonts w:eastAsiaTheme="majorEastAsia" w:cstheme="majorBidi"/>
          <w:b/>
          <w:sz w:val="32"/>
          <w:szCs w:val="24"/>
          <w:u w:val="single"/>
        </w:rPr>
      </w:pPr>
      <w:r w:rsidRPr="001621C0">
        <w:rPr>
          <w:rFonts w:eastAsiaTheme="majorEastAsia" w:cstheme="majorBidi"/>
          <w:b/>
          <w:sz w:val="32"/>
          <w:szCs w:val="24"/>
          <w:u w:val="single"/>
        </w:rPr>
        <w:t>Framing</w:t>
      </w:r>
    </w:p>
    <w:p w14:paraId="34687C07" w14:textId="77777777" w:rsidR="001621C0" w:rsidRPr="001621C0" w:rsidRDefault="001621C0" w:rsidP="001621C0">
      <w:pPr>
        <w:keepNext/>
        <w:keepLines/>
        <w:spacing w:before="40" w:after="0"/>
        <w:outlineLvl w:val="3"/>
        <w:rPr>
          <w:rFonts w:eastAsiaTheme="majorEastAsia" w:cstheme="majorBidi"/>
          <w:b/>
          <w:iCs/>
          <w:sz w:val="26"/>
        </w:rPr>
      </w:pPr>
      <w:r w:rsidRPr="001621C0">
        <w:rPr>
          <w:rFonts w:eastAsiaTheme="majorEastAsia" w:cstheme="majorBidi"/>
          <w:b/>
          <w:iCs/>
          <w:sz w:val="26"/>
        </w:rPr>
        <w:t xml:space="preserve">The role of the ballot is to assess the consequential desireability of the aff vs a competitive policy option — anything else is arbitrary, </w:t>
      </w:r>
      <w:proofErr w:type="spellStart"/>
      <w:r w:rsidRPr="001621C0">
        <w:rPr>
          <w:rFonts w:eastAsiaTheme="majorEastAsia" w:cstheme="majorBidi"/>
          <w:b/>
          <w:iCs/>
          <w:sz w:val="26"/>
        </w:rPr>
        <w:t>self serving</w:t>
      </w:r>
      <w:proofErr w:type="spellEnd"/>
      <w:r w:rsidRPr="001621C0">
        <w:rPr>
          <w:rFonts w:eastAsiaTheme="majorEastAsia" w:cstheme="majorBidi"/>
          <w:b/>
          <w:iCs/>
          <w:sz w:val="26"/>
        </w:rPr>
        <w:t xml:space="preserve"> and extra-topical which is a </w:t>
      </w:r>
      <w:r w:rsidRPr="001621C0">
        <w:rPr>
          <w:rFonts w:eastAsiaTheme="majorEastAsia" w:cstheme="majorBidi"/>
          <w:b/>
          <w:iCs/>
          <w:sz w:val="26"/>
          <w:u w:val="single"/>
        </w:rPr>
        <w:t>voting issue</w:t>
      </w:r>
      <w:r w:rsidRPr="001621C0">
        <w:rPr>
          <w:rFonts w:eastAsiaTheme="majorEastAsia" w:cstheme="majorBidi"/>
          <w:b/>
          <w:iCs/>
          <w:sz w:val="26"/>
        </w:rPr>
        <w:t xml:space="preserve"> for predictable advantage area — lets them spike out of disads and means they're no longer bounded by the issue which explodes the neg prep burden and makes engagement and clash impossible. </w:t>
      </w:r>
    </w:p>
    <w:p w14:paraId="276AF216" w14:textId="77777777" w:rsidR="001621C0" w:rsidRPr="001621C0" w:rsidRDefault="001621C0" w:rsidP="001621C0">
      <w:pPr>
        <w:keepNext/>
        <w:keepLines/>
        <w:spacing w:before="40" w:after="0"/>
        <w:outlineLvl w:val="3"/>
        <w:rPr>
          <w:rFonts w:eastAsiaTheme="majorEastAsia" w:cstheme="majorBidi"/>
          <w:b/>
          <w:iCs/>
          <w:sz w:val="26"/>
        </w:rPr>
      </w:pPr>
      <w:r w:rsidRPr="001621C0">
        <w:rPr>
          <w:rFonts w:eastAsiaTheme="majorEastAsia" w:cstheme="majorBidi"/>
          <w:b/>
          <w:iCs/>
          <w:sz w:val="26"/>
        </w:rPr>
        <w:t>Additionally, scholarship doesn't spill up — debate is fundamentally a game and doesn't alter subjectivities on a large scale which means a clash-based form of education turns and o/w their education impacts because portable skills from debate like cost/benefit analysis and policymaking are k2 advocating for change in the real world — Reps don’t shape reality – justifying a policy in 2 ways is still the same policy – leads to endless abstraction and policy paralysis which perpetuates material violence.</w:t>
      </w:r>
    </w:p>
    <w:p w14:paraId="4CD5EBCA" w14:textId="77777777" w:rsidR="001621C0" w:rsidRPr="001621C0" w:rsidRDefault="001621C0" w:rsidP="001621C0"/>
    <w:p w14:paraId="45C38E42"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 xml:space="preserve">Their </w:t>
      </w:r>
      <w:proofErr w:type="spellStart"/>
      <w:r w:rsidRPr="001621C0">
        <w:rPr>
          <w:rFonts w:eastAsia="SimSun" w:cs="Times New Roman"/>
          <w:b/>
          <w:iCs/>
          <w:sz w:val="26"/>
        </w:rPr>
        <w:t>rotb</w:t>
      </w:r>
      <w:proofErr w:type="spellEnd"/>
      <w:r w:rsidRPr="001621C0">
        <w:rPr>
          <w:rFonts w:eastAsia="SimSun" w:cs="Times New Roman"/>
          <w:b/>
          <w:iCs/>
          <w:sz w:val="26"/>
        </w:rPr>
        <w:t xml:space="preserve"> just indicates there’s an imperative to take legal action to resolve appropriation but that 1. Doesn’t preclude the importance of other impacts 2. Relies on a consequential calculus to prove why the obligation exists 3. Is arbitrary and impact justified</w:t>
      </w:r>
    </w:p>
    <w:p w14:paraId="7A3546B3" w14:textId="77777777" w:rsidR="001621C0" w:rsidRPr="001621C0" w:rsidRDefault="001621C0" w:rsidP="001621C0">
      <w:pPr>
        <w:keepNext/>
        <w:keepLines/>
        <w:spacing w:before="40" w:after="0"/>
        <w:outlineLvl w:val="3"/>
        <w:rPr>
          <w:rFonts w:eastAsia="SimSun"/>
          <w:b/>
          <w:iCs/>
          <w:sz w:val="26"/>
        </w:rPr>
      </w:pPr>
      <w:r w:rsidRPr="001621C0">
        <w:rPr>
          <w:rFonts w:eastAsia="SimSun"/>
          <w:b/>
          <w:iCs/>
          <w:sz w:val="26"/>
        </w:rPr>
        <w:t xml:space="preserve">Don’t let them weigh the </w:t>
      </w:r>
      <w:proofErr w:type="gramStart"/>
      <w:r w:rsidRPr="001621C0">
        <w:rPr>
          <w:rFonts w:eastAsia="SimSun"/>
          <w:b/>
          <w:iCs/>
          <w:sz w:val="26"/>
        </w:rPr>
        <w:t>sum total</w:t>
      </w:r>
      <w:proofErr w:type="gramEnd"/>
      <w:r w:rsidRPr="001621C0">
        <w:rPr>
          <w:rFonts w:eastAsia="SimSun"/>
          <w:b/>
          <w:iCs/>
          <w:sz w:val="26"/>
        </w:rPr>
        <w:t xml:space="preserve"> of their impact—they only get to weigh the unique amount solved by the affirmative. Filter the debate through scope of solvency—there’s no impact to root cause if they don’t solve it</w:t>
      </w:r>
    </w:p>
    <w:p w14:paraId="68E6413A" w14:textId="77777777" w:rsidR="001621C0" w:rsidRPr="001621C0" w:rsidRDefault="001621C0" w:rsidP="001621C0">
      <w:pPr>
        <w:keepNext/>
        <w:keepLines/>
        <w:spacing w:before="40" w:after="0" w:line="276" w:lineRule="auto"/>
        <w:outlineLvl w:val="3"/>
        <w:rPr>
          <w:rFonts w:eastAsia="SimSun"/>
          <w:b/>
          <w:iCs/>
          <w:sz w:val="26"/>
        </w:rPr>
      </w:pPr>
      <w:r w:rsidRPr="001621C0">
        <w:rPr>
          <w:rFonts w:eastAsia="SimSun"/>
          <w:b/>
          <w:iCs/>
          <w:sz w:val="26"/>
        </w:rPr>
        <w:t>Focus on large scale catastrophes is good and they outweigh – appeals to social costs, moral rules, and securitization play into cognitive biases and flawed risk calculus – 2020 is living proof</w:t>
      </w:r>
    </w:p>
    <w:p w14:paraId="6461462E" w14:textId="77777777" w:rsidR="001621C0" w:rsidRPr="001621C0" w:rsidRDefault="001621C0" w:rsidP="001621C0">
      <w:pPr>
        <w:rPr>
          <w:rFonts w:eastAsia="Calibri"/>
        </w:rPr>
      </w:pPr>
      <w:r w:rsidRPr="001621C0">
        <w:rPr>
          <w:rFonts w:eastAsia="Calibri"/>
          <w:b/>
          <w:bCs/>
          <w:sz w:val="26"/>
        </w:rPr>
        <w:t>Weber 20</w:t>
      </w:r>
      <w:r w:rsidRPr="001621C0">
        <w:rPr>
          <w:rFonts w:eastAsia="Calibri"/>
        </w:rPr>
        <w:t xml:space="preserve"> (ELKE U. WEBER is Gerhard R. </w:t>
      </w:r>
      <w:proofErr w:type="spellStart"/>
      <w:r w:rsidRPr="001621C0">
        <w:rPr>
          <w:rFonts w:eastAsia="Calibri"/>
        </w:rPr>
        <w:t>Andlinger</w:t>
      </w:r>
      <w:proofErr w:type="spellEnd"/>
      <w:r w:rsidRPr="001621C0">
        <w:rPr>
          <w:rFonts w:eastAsia="Calibri"/>
        </w:rPr>
        <w:t xml:space="preserve"> Professor in Energy and the Environment and Professor of Psychology and Public Affairs at Princeton University.), November-December 2020 Issue, "Heads in the Sand," Foreign Affairs, </w:t>
      </w:r>
      <w:hyperlink r:id="rId18" w:history="1">
        <w:r w:rsidRPr="001621C0">
          <w:rPr>
            <w:rFonts w:eastAsia="Calibri"/>
          </w:rPr>
          <w:t>https://www.foreignaffairs.com/articles/2020-10-13/heads-sand</w:t>
        </w:r>
      </w:hyperlink>
      <w:r w:rsidRPr="001621C0">
        <w:rPr>
          <w:rFonts w:eastAsia="Calibri"/>
        </w:rPr>
        <w:t xml:space="preserve"> </w:t>
      </w:r>
      <w:proofErr w:type="spellStart"/>
      <w:r w:rsidRPr="001621C0">
        <w:rPr>
          <w:rFonts w:eastAsia="Calibri"/>
        </w:rPr>
        <w:t>mvp</w:t>
      </w:r>
      <w:proofErr w:type="spellEnd"/>
    </w:p>
    <w:p w14:paraId="02CE3313" w14:textId="77777777" w:rsidR="001621C0" w:rsidRPr="001621C0" w:rsidRDefault="001621C0" w:rsidP="001621C0">
      <w:pPr>
        <w:rPr>
          <w:rFonts w:eastAsia="Calibri"/>
        </w:rPr>
      </w:pPr>
      <w:r w:rsidRPr="001621C0">
        <w:rPr>
          <w:rFonts w:eastAsia="Calibri"/>
          <w:highlight w:val="green"/>
          <w:u w:val="single"/>
        </w:rPr>
        <w:t>We are</w:t>
      </w:r>
      <w:r w:rsidRPr="001621C0">
        <w:rPr>
          <w:rFonts w:eastAsia="Calibri"/>
          <w:u w:val="single"/>
        </w:rPr>
        <w:t xml:space="preserve"> living </w:t>
      </w:r>
      <w:r w:rsidRPr="001621C0">
        <w:rPr>
          <w:rFonts w:eastAsia="Calibri"/>
          <w:highlight w:val="green"/>
          <w:u w:val="single"/>
        </w:rPr>
        <w:t>in a time of crisis</w:t>
      </w:r>
      <w:r w:rsidRPr="001621C0">
        <w:rPr>
          <w:rFonts w:eastAsia="Calibri"/>
        </w:rPr>
        <w:t xml:space="preserve">. From the immediate challenge of the COVID-19 pandemic to the looming existential threat of climate change, </w:t>
      </w:r>
      <w:r w:rsidRPr="001621C0">
        <w:rPr>
          <w:rFonts w:eastAsia="Calibri"/>
          <w:u w:val="single"/>
        </w:rPr>
        <w:t xml:space="preserve">the world is grappling </w:t>
      </w:r>
      <w:r w:rsidRPr="001621C0">
        <w:rPr>
          <w:rFonts w:eastAsia="Calibri"/>
          <w:highlight w:val="green"/>
          <w:u w:val="single"/>
        </w:rPr>
        <w:t>with massive global dangers</w:t>
      </w:r>
      <w:r w:rsidRPr="001621C0">
        <w:rPr>
          <w:rFonts w:eastAsia="Calibri"/>
        </w:rPr>
        <w:t xml:space="preserve">—to say nothing of countless problems within countries, such as inequality, cyberattacks, unemployment, systemic racism, and obesity. </w:t>
      </w:r>
      <w:r w:rsidRPr="001621C0">
        <w:rPr>
          <w:rFonts w:eastAsia="Calibri"/>
          <w:u w:val="single"/>
        </w:rPr>
        <w:t xml:space="preserve">In any given crisis, </w:t>
      </w:r>
      <w:r w:rsidRPr="001621C0">
        <w:rPr>
          <w:rFonts w:eastAsia="Calibri"/>
          <w:highlight w:val="green"/>
          <w:u w:val="single"/>
        </w:rPr>
        <w:t>the right response is often clear</w:t>
      </w:r>
      <w:r w:rsidRPr="001621C0">
        <w:rPr>
          <w:rFonts w:eastAsia="Calibri"/>
        </w:rPr>
        <w:t xml:space="preserve">. Wear a mask and keep away from other people. Burn less fossil fuel. Redistribute income. Protect digital infrastructure. The answers are out there. </w:t>
      </w:r>
      <w:r w:rsidRPr="001621C0">
        <w:rPr>
          <w:rFonts w:eastAsia="Calibri"/>
          <w:highlight w:val="green"/>
          <w:u w:val="single"/>
        </w:rPr>
        <w:t>What’s lacking are</w:t>
      </w:r>
      <w:r w:rsidRPr="001621C0">
        <w:rPr>
          <w:rFonts w:eastAsia="Calibri"/>
          <w:u w:val="single"/>
        </w:rPr>
        <w:t xml:space="preserve"> governments that can translate them into </w:t>
      </w:r>
      <w:r w:rsidRPr="001621C0">
        <w:rPr>
          <w:rFonts w:eastAsia="Calibri"/>
          <w:highlight w:val="green"/>
          <w:u w:val="single"/>
        </w:rPr>
        <w:t>actual policy</w:t>
      </w:r>
      <w:r w:rsidRPr="001621C0">
        <w:rPr>
          <w:rFonts w:eastAsia="Calibri"/>
        </w:rPr>
        <w:t>. As a result, the crises continue. The death toll from the pandemic skyrockets, and the world makes dangerously slow progress on climate change, and so on.</w:t>
      </w:r>
    </w:p>
    <w:p w14:paraId="3B8A03A5" w14:textId="77777777" w:rsidR="001621C0" w:rsidRPr="001621C0" w:rsidRDefault="001621C0" w:rsidP="001621C0">
      <w:pPr>
        <w:rPr>
          <w:rFonts w:eastAsia="Calibri"/>
        </w:rPr>
      </w:pPr>
      <w:r w:rsidRPr="001621C0">
        <w:rPr>
          <w:rFonts w:eastAsia="Calibr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621C0">
        <w:rPr>
          <w:rFonts w:eastAsia="Calibri"/>
          <w:u w:val="single"/>
        </w:rPr>
        <w:t xml:space="preserve">That means </w:t>
      </w:r>
      <w:r w:rsidRPr="001621C0">
        <w:rPr>
          <w:rFonts w:eastAsia="Calibri"/>
          <w:highlight w:val="green"/>
          <w:u w:val="single"/>
        </w:rPr>
        <w:t>incorporating</w:t>
      </w:r>
      <w:r w:rsidRPr="001621C0">
        <w:rPr>
          <w:rFonts w:eastAsia="Calibri"/>
          <w:u w:val="single"/>
        </w:rPr>
        <w:t xml:space="preserve"> the </w:t>
      </w:r>
      <w:r w:rsidRPr="001621C0">
        <w:rPr>
          <w:rFonts w:eastAsia="Calibri"/>
          <w:highlight w:val="green"/>
          <w:u w:val="single"/>
        </w:rPr>
        <w:t>full range of scientific knowledge</w:t>
      </w:r>
      <w:r w:rsidRPr="001621C0">
        <w:rPr>
          <w:rFonts w:eastAsia="Calibri"/>
          <w:u w:val="single"/>
        </w:rPr>
        <w:t xml:space="preserve"> available about the problem at hand. It means </w:t>
      </w:r>
      <w:r w:rsidRPr="001621C0">
        <w:rPr>
          <w:rFonts w:eastAsia="Calibri"/>
          <w:b/>
          <w:iCs/>
          <w:highlight w:val="green"/>
          <w:u w:val="single"/>
        </w:rPr>
        <w:t>embracing uncertainty</w:t>
      </w:r>
      <w:r w:rsidRPr="001621C0">
        <w:rPr>
          <w:rFonts w:eastAsia="Calibri"/>
          <w:b/>
          <w:iCs/>
          <w:u w:val="single"/>
        </w:rPr>
        <w:t>,</w:t>
      </w:r>
      <w:r w:rsidRPr="001621C0">
        <w:rPr>
          <w:rFonts w:eastAsia="Calibri"/>
          <w:u w:val="single"/>
        </w:rPr>
        <w:t xml:space="preserve"> rather than willfully ignoring it. And it means </w:t>
      </w:r>
      <w:r w:rsidRPr="001621C0">
        <w:rPr>
          <w:rFonts w:eastAsia="Calibri"/>
          <w:highlight w:val="green"/>
          <w:u w:val="single"/>
        </w:rPr>
        <w:t>thinking in</w:t>
      </w:r>
      <w:r w:rsidRPr="001621C0">
        <w:rPr>
          <w:rFonts w:eastAsia="Calibri"/>
          <w:u w:val="single"/>
        </w:rPr>
        <w:t xml:space="preserve"> terms of </w:t>
      </w:r>
      <w:r w:rsidRPr="001621C0">
        <w:rPr>
          <w:rFonts w:eastAsia="Calibri"/>
          <w:highlight w:val="green"/>
          <w:u w:val="single"/>
        </w:rPr>
        <w:t xml:space="preserve">a </w:t>
      </w:r>
      <w:proofErr w:type="gramStart"/>
      <w:r w:rsidRPr="001621C0">
        <w:rPr>
          <w:rFonts w:eastAsia="Calibri"/>
          <w:highlight w:val="green"/>
          <w:u w:val="single"/>
        </w:rPr>
        <w:t>long time</w:t>
      </w:r>
      <w:proofErr w:type="gramEnd"/>
      <w:r w:rsidRPr="001621C0">
        <w:rPr>
          <w:rFonts w:eastAsia="Calibri"/>
          <w:highlight w:val="green"/>
          <w:u w:val="single"/>
        </w:rPr>
        <w:t xml:space="preserve"> horizon</w:t>
      </w:r>
      <w:r w:rsidRPr="001621C0">
        <w:rPr>
          <w:rFonts w:eastAsia="Calibri"/>
        </w:rPr>
        <w:t>, rather than merely until the next election. But so often, policymakers are anything but nimble and wise. They are slow, inflexible, uninformed, overconfident, and myopic.</w:t>
      </w:r>
    </w:p>
    <w:p w14:paraId="38BA9D12" w14:textId="77777777" w:rsidR="001621C0" w:rsidRPr="001621C0" w:rsidRDefault="001621C0" w:rsidP="001621C0">
      <w:pPr>
        <w:rPr>
          <w:rFonts w:eastAsia="Calibri"/>
        </w:rPr>
      </w:pPr>
      <w:r w:rsidRPr="001621C0">
        <w:rPr>
          <w:rFonts w:eastAsia="Calibri"/>
        </w:rPr>
        <w:t xml:space="preserve">Why is everyone doing so badly? Part of the explanation lies in the inherent qualities of crises. </w:t>
      </w:r>
      <w:r w:rsidRPr="001621C0">
        <w:rPr>
          <w:rFonts w:eastAsia="Calibri"/>
          <w:u w:val="single"/>
        </w:rPr>
        <w:t xml:space="preserve">Crises typically </w:t>
      </w:r>
      <w:r w:rsidRPr="001621C0">
        <w:rPr>
          <w:rFonts w:eastAsia="Calibri"/>
          <w:highlight w:val="green"/>
          <w:u w:val="single"/>
        </w:rPr>
        <w:t>require navigating between risks</w:t>
      </w:r>
      <w:r w:rsidRPr="001621C0">
        <w:rPr>
          <w:rFonts w:eastAsia="Calibri"/>
          <w:u w:val="single"/>
        </w:rPr>
        <w:t>. In the COVID-19 pandemic, policymakers want to save lives and jobs. With climate change, they seek a balance between avoiding extreme weather and allowing economic growth</w:t>
      </w:r>
      <w:r w:rsidRPr="001621C0">
        <w:rPr>
          <w:rFonts w:eastAsia="Calibri"/>
        </w:rPr>
        <w:t xml:space="preserve">. Such tradeoffs are hard as it is, and they are further complicated by the fact that costs and benefits are not evenly distributed among stakeholders, making conflict a seemingly unavoidable part of any policy choice. </w:t>
      </w:r>
      <w:r w:rsidRPr="001621C0">
        <w:rPr>
          <w:rFonts w:eastAsia="Calibri"/>
          <w:highlight w:val="green"/>
          <w:u w:val="single"/>
        </w:rPr>
        <w:t>Vested interests</w:t>
      </w:r>
      <w:r w:rsidRPr="001621C0">
        <w:rPr>
          <w:rFonts w:eastAsia="Calibri"/>
          <w:u w:val="single"/>
        </w:rPr>
        <w:t xml:space="preserve"> attempt to </w:t>
      </w:r>
      <w:r w:rsidRPr="001621C0">
        <w:rPr>
          <w:rFonts w:eastAsia="Calibri"/>
          <w:highlight w:val="green"/>
          <w:u w:val="single"/>
        </w:rPr>
        <w:t>forestall</w:t>
      </w:r>
      <w:r w:rsidRPr="001621C0">
        <w:rPr>
          <w:rFonts w:eastAsia="Calibri"/>
          <w:u w:val="single"/>
        </w:rPr>
        <w:t xml:space="preserve"> needed </w:t>
      </w:r>
      <w:r w:rsidRPr="001621C0">
        <w:rPr>
          <w:rFonts w:eastAsia="Calibri"/>
          <w:highlight w:val="green"/>
          <w:u w:val="single"/>
        </w:rPr>
        <w:t>action</w:t>
      </w:r>
      <w:r w:rsidRPr="001621C0">
        <w:rPr>
          <w:rFonts w:eastAsia="Calibri"/>
          <w:highlight w:val="green"/>
        </w:rPr>
        <w:t>,</w:t>
      </w:r>
      <w:r w:rsidRPr="001621C0">
        <w:rPr>
          <w:rFonts w:eastAsia="Calibri"/>
        </w:rPr>
        <w:t xml:space="preserve"> using their money to influence decision-makers and the media. To make matters worse, policymakers must pay sustained attention to multiple issues and multiple constituencies over time. </w:t>
      </w:r>
      <w:r w:rsidRPr="001621C0">
        <w:rPr>
          <w:rFonts w:eastAsia="Calibri"/>
          <w:u w:val="single"/>
        </w:rPr>
        <w:t>They must accept large amounts of uncertainty</w:t>
      </w:r>
      <w:r w:rsidRPr="001621C0">
        <w:rPr>
          <w:rFonts w:eastAsia="Calibr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A289AFF" w14:textId="77777777" w:rsidR="001621C0" w:rsidRPr="001621C0" w:rsidRDefault="001621C0" w:rsidP="001621C0">
      <w:pPr>
        <w:rPr>
          <w:rFonts w:eastAsia="Calibri"/>
          <w:u w:val="single"/>
        </w:rPr>
      </w:pPr>
      <w:r w:rsidRPr="001621C0">
        <w:rPr>
          <w:rFonts w:eastAsia="Calibri"/>
        </w:rPr>
        <w:t xml:space="preserve">But </w:t>
      </w:r>
      <w:r w:rsidRPr="001621C0">
        <w:rPr>
          <w:rFonts w:eastAsia="Calibri"/>
          <w:u w:val="single"/>
        </w:rPr>
        <w:t>the explanation for humanity’s woeful response to crises goes beyond politics and incentives. To truly understand the failure to act, one must turn to human psychology.</w:t>
      </w:r>
      <w:r w:rsidRPr="001621C0">
        <w:rPr>
          <w:rFonts w:eastAsia="Calibri"/>
        </w:rPr>
        <w:t xml:space="preserve"> It is there that one can grasp the full impediments to proper decision-making—the </w:t>
      </w:r>
      <w:r w:rsidRPr="001621C0">
        <w:rPr>
          <w:rFonts w:eastAsia="Calibri"/>
          <w:highlight w:val="green"/>
          <w:u w:val="single"/>
        </w:rPr>
        <w:t>cognitive biases, emotion</w:t>
      </w:r>
      <w:r w:rsidRPr="001621C0">
        <w:rPr>
          <w:rFonts w:eastAsia="Calibri"/>
          <w:u w:val="single"/>
        </w:rPr>
        <w:t xml:space="preserve">al reactions, </w:t>
      </w:r>
      <w:r w:rsidRPr="001621C0">
        <w:rPr>
          <w:rFonts w:eastAsia="Calibri"/>
          <w:highlight w:val="green"/>
          <w:u w:val="single"/>
        </w:rPr>
        <w:t>and suboptimal shortcuts</w:t>
      </w:r>
      <w:r w:rsidRPr="001621C0">
        <w:rPr>
          <w:rFonts w:eastAsia="Calibri"/>
          <w:u w:val="single"/>
        </w:rPr>
        <w:t xml:space="preserve"> that </w:t>
      </w:r>
      <w:r w:rsidRPr="001621C0">
        <w:rPr>
          <w:rFonts w:eastAsia="Calibri"/>
          <w:highlight w:val="green"/>
          <w:u w:val="single"/>
        </w:rPr>
        <w:t>hold policymakers back</w:t>
      </w:r>
      <w:r w:rsidRPr="001621C0">
        <w:rPr>
          <w:rFonts w:eastAsia="Calibri"/>
          <w:u w:val="single"/>
        </w:rPr>
        <w:t xml:space="preserve">—and the tools to overcome them. </w:t>
      </w:r>
    </w:p>
    <w:p w14:paraId="32CF1236" w14:textId="77777777" w:rsidR="001621C0" w:rsidRPr="001621C0" w:rsidRDefault="001621C0" w:rsidP="001621C0">
      <w:pPr>
        <w:rPr>
          <w:rFonts w:eastAsia="Calibri"/>
        </w:rPr>
      </w:pPr>
      <w:r w:rsidRPr="001621C0">
        <w:rPr>
          <w:rFonts w:eastAsia="Calibri"/>
        </w:rPr>
        <w:t>AVOIDING THE UNCOMFORTABLE</w:t>
      </w:r>
    </w:p>
    <w:p w14:paraId="4CFA78D5" w14:textId="77777777" w:rsidR="001621C0" w:rsidRPr="001621C0" w:rsidRDefault="001621C0" w:rsidP="001621C0">
      <w:pPr>
        <w:rPr>
          <w:rFonts w:eastAsia="Calibri"/>
        </w:rPr>
      </w:pPr>
      <w:r w:rsidRPr="001621C0">
        <w:rPr>
          <w:rFonts w:eastAsia="Calibri"/>
          <w:highlight w:val="green"/>
          <w:u w:val="single"/>
        </w:rPr>
        <w:t>People are singularly bad at predicting</w:t>
      </w:r>
      <w:r w:rsidRPr="001621C0">
        <w:rPr>
          <w:rFonts w:eastAsia="Calibri"/>
          <w:u w:val="single"/>
        </w:rPr>
        <w:t xml:space="preserve"> and preparing </w:t>
      </w:r>
      <w:r w:rsidRPr="001621C0">
        <w:rPr>
          <w:rFonts w:eastAsia="Calibri"/>
          <w:highlight w:val="green"/>
          <w:u w:val="single"/>
        </w:rPr>
        <w:t>for catastrophes. Many</w:t>
      </w:r>
      <w:r w:rsidRPr="001621C0">
        <w:rPr>
          <w:rFonts w:eastAsia="Calibri"/>
          <w:u w:val="single"/>
        </w:rPr>
        <w:t xml:space="preserve"> of these events </w:t>
      </w:r>
      <w:r w:rsidRPr="001621C0">
        <w:rPr>
          <w:rFonts w:eastAsia="Calibri"/>
          <w:highlight w:val="green"/>
          <w:u w:val="single"/>
        </w:rPr>
        <w:t>are “black swans</w:t>
      </w:r>
      <w:r w:rsidRPr="001621C0">
        <w:rPr>
          <w:rFonts w:eastAsia="Calibri"/>
          <w:u w:val="single"/>
        </w:rPr>
        <w:t xml:space="preserve">,” rare and unpredictable occurrences that most people find </w:t>
      </w:r>
      <w:r w:rsidRPr="001621C0">
        <w:rPr>
          <w:rFonts w:eastAsia="Calibri"/>
          <w:highlight w:val="green"/>
          <w:u w:val="single"/>
        </w:rPr>
        <w:t>difficult to imagine</w:t>
      </w:r>
      <w:r w:rsidRPr="001621C0">
        <w:rPr>
          <w:rFonts w:eastAsia="Calibri"/>
          <w:u w:val="single"/>
        </w:rPr>
        <w:t>, seemingly falling into the realm of science fiction</w:t>
      </w:r>
      <w:r w:rsidRPr="001621C0">
        <w:rPr>
          <w:rFonts w:eastAsia="Calibri"/>
          <w:highlight w:val="green"/>
          <w:u w:val="single"/>
        </w:rPr>
        <w:t>. Others are</w:t>
      </w:r>
      <w:r w:rsidRPr="001621C0">
        <w:rPr>
          <w:rFonts w:eastAsia="Calibri"/>
          <w:u w:val="single"/>
        </w:rPr>
        <w:t xml:space="preserve"> “gray rhinos,” large and </w:t>
      </w:r>
      <w:r w:rsidRPr="001621C0">
        <w:rPr>
          <w:rFonts w:eastAsia="Calibri"/>
          <w:highlight w:val="green"/>
          <w:u w:val="single"/>
        </w:rPr>
        <w:t>not uncommon</w:t>
      </w:r>
      <w:r w:rsidRPr="001621C0">
        <w:rPr>
          <w:rFonts w:eastAsia="Calibri"/>
          <w:u w:val="single"/>
        </w:rPr>
        <w:t xml:space="preserve"> threats that are still </w:t>
      </w:r>
      <w:r w:rsidRPr="001621C0">
        <w:rPr>
          <w:rFonts w:eastAsia="Calibri"/>
          <w:highlight w:val="green"/>
          <w:u w:val="single"/>
        </w:rPr>
        <w:t>neglected until they stare you in the face</w:t>
      </w:r>
      <w:r w:rsidRPr="001621C0">
        <w:rPr>
          <w:rFonts w:eastAsia="Calibri"/>
          <w:u w:val="single"/>
        </w:rPr>
        <w:t xml:space="preserve"> (such as a coronavirus outbreak</w:t>
      </w:r>
      <w:r w:rsidRPr="001621C0">
        <w:rPr>
          <w:rFonts w:eastAsia="Calibr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FFA6DB4" w14:textId="77777777" w:rsidR="001621C0" w:rsidRPr="001621C0" w:rsidRDefault="001621C0" w:rsidP="001621C0">
      <w:pPr>
        <w:rPr>
          <w:rFonts w:eastAsia="Calibri"/>
        </w:rPr>
      </w:pPr>
      <w:r w:rsidRPr="001621C0">
        <w:rPr>
          <w:rFonts w:eastAsia="Calibri"/>
          <w:u w:val="single"/>
        </w:rPr>
        <w:t>Not only do humans fail to anticipate crises; they also fail to respond rationally to them.</w:t>
      </w:r>
      <w:r w:rsidRPr="001621C0">
        <w:rPr>
          <w:rFonts w:eastAsia="Calibri"/>
        </w:rPr>
        <w:t xml:space="preserve"> At best, people display “bounded rationality,” the idea that instead of carefully considering their options and making perfectly rational decisions that optimize their preferences, humans in the </w:t>
      </w:r>
      <w:proofErr w:type="gramStart"/>
      <w:r w:rsidRPr="001621C0">
        <w:rPr>
          <w:rFonts w:eastAsia="Calibri"/>
        </w:rPr>
        <w:t>real world</w:t>
      </w:r>
      <w:proofErr w:type="gramEnd"/>
      <w:r w:rsidRPr="001621C0">
        <w:rPr>
          <w:rFonts w:eastAsia="Calibri"/>
        </w:rPr>
        <w:t xml:space="preserve"> act quickly and imperfectly, limited as they are by time and cognitive capacity. Add in the stress generated by crises, and their performance gets even worse.</w:t>
      </w:r>
    </w:p>
    <w:p w14:paraId="054F6291" w14:textId="77777777" w:rsidR="001621C0" w:rsidRPr="001621C0" w:rsidRDefault="001621C0" w:rsidP="001621C0">
      <w:pPr>
        <w:rPr>
          <w:rFonts w:eastAsia="Calibri"/>
        </w:rPr>
      </w:pPr>
      <w:r w:rsidRPr="001621C0">
        <w:rPr>
          <w:rFonts w:eastAsia="Calibri"/>
          <w:highlight w:val="green"/>
          <w:u w:val="single"/>
        </w:rPr>
        <w:t>Because humans don’t have</w:t>
      </w:r>
      <w:r w:rsidRPr="001621C0">
        <w:rPr>
          <w:rFonts w:eastAsia="Calibri"/>
          <w:u w:val="single"/>
        </w:rPr>
        <w:t xml:space="preserve"> enough </w:t>
      </w:r>
      <w:r w:rsidRPr="001621C0">
        <w:rPr>
          <w:rFonts w:eastAsia="Calibri"/>
          <w:highlight w:val="green"/>
          <w:u w:val="single"/>
        </w:rPr>
        <w:t>time, info</w:t>
      </w:r>
      <w:r w:rsidRPr="001621C0">
        <w:rPr>
          <w:rFonts w:eastAsia="Calibri"/>
          <w:u w:val="single"/>
        </w:rPr>
        <w:t>rmation</w:t>
      </w:r>
      <w:r w:rsidRPr="001621C0">
        <w:rPr>
          <w:rFonts w:eastAsia="Calibri"/>
          <w:highlight w:val="green"/>
          <w:u w:val="single"/>
        </w:rPr>
        <w:t>, or</w:t>
      </w:r>
      <w:r w:rsidRPr="001621C0">
        <w:rPr>
          <w:rFonts w:eastAsia="Calibri"/>
          <w:u w:val="single"/>
        </w:rPr>
        <w:t xml:space="preserve"> processing </w:t>
      </w:r>
      <w:r w:rsidRPr="001621C0">
        <w:rPr>
          <w:rFonts w:eastAsia="Calibri"/>
          <w:highlight w:val="green"/>
          <w:u w:val="single"/>
        </w:rPr>
        <w:t>power to deliberate rationally</w:t>
      </w:r>
      <w:r w:rsidRPr="001621C0">
        <w:rPr>
          <w:rFonts w:eastAsia="Calibri"/>
          <w:u w:val="single"/>
        </w:rPr>
        <w:t xml:space="preserve">, they have evolved easier ways of making decisions. </w:t>
      </w:r>
      <w:r w:rsidRPr="001621C0">
        <w:rPr>
          <w:rFonts w:eastAsia="Calibri"/>
          <w:highlight w:val="green"/>
          <w:u w:val="single"/>
        </w:rPr>
        <w:t>They rely on</w:t>
      </w:r>
      <w:r w:rsidRPr="001621C0">
        <w:rPr>
          <w:rFonts w:eastAsia="Calibri"/>
          <w:u w:val="single"/>
        </w:rPr>
        <w:t xml:space="preserve"> their </w:t>
      </w:r>
      <w:r w:rsidRPr="001621C0">
        <w:rPr>
          <w:rFonts w:eastAsia="Calibri"/>
          <w:highlight w:val="green"/>
          <w:u w:val="single"/>
        </w:rPr>
        <w:t>emotions</w:t>
      </w:r>
      <w:r w:rsidRPr="001621C0">
        <w:rPr>
          <w:rFonts w:eastAsia="Calibri"/>
          <w:u w:val="single"/>
        </w:rPr>
        <w:t>, which serve as an early warning system of sorts</w:t>
      </w:r>
      <w:r w:rsidRPr="001621C0">
        <w:rPr>
          <w:rFonts w:eastAsia="Calibri"/>
        </w:rPr>
        <w:t xml:space="preserve">: alerting people that they are in a positive context that can be explored and exploited or in a negative context where fight or flight is the appropriate response. </w:t>
      </w:r>
      <w:r w:rsidRPr="001621C0">
        <w:rPr>
          <w:rFonts w:eastAsia="Calibri"/>
          <w:u w:val="single"/>
        </w:rPr>
        <w:t>They also rely on rules</w:t>
      </w:r>
      <w:r w:rsidRPr="001621C0">
        <w:rPr>
          <w:rFonts w:eastAsia="Calibri"/>
        </w:rPr>
        <w:t xml:space="preserve">. To simplify decision-making, </w:t>
      </w:r>
      <w:r w:rsidRPr="001621C0">
        <w:rPr>
          <w:rFonts w:eastAsia="Calibri"/>
          <w:u w:val="single"/>
        </w:rPr>
        <w:t xml:space="preserve">they might follow standard operating procedures </w:t>
      </w:r>
      <w:r w:rsidRPr="001621C0">
        <w:rPr>
          <w:rFonts w:eastAsia="Calibri"/>
          <w:highlight w:val="green"/>
          <w:u w:val="single"/>
        </w:rPr>
        <w:t>or</w:t>
      </w:r>
      <w:r w:rsidRPr="001621C0">
        <w:rPr>
          <w:rFonts w:eastAsia="Calibri"/>
          <w:u w:val="single"/>
        </w:rPr>
        <w:t xml:space="preserve"> abide by some sort of </w:t>
      </w:r>
      <w:r w:rsidRPr="001621C0">
        <w:rPr>
          <w:rFonts w:eastAsia="Calibri"/>
          <w:highlight w:val="green"/>
          <w:u w:val="single"/>
        </w:rPr>
        <w:t>moral code</w:t>
      </w:r>
      <w:r w:rsidRPr="001621C0">
        <w:rPr>
          <w:rFonts w:eastAsia="Calibr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18515CA" w14:textId="77777777" w:rsidR="001621C0" w:rsidRPr="001621C0" w:rsidRDefault="001621C0" w:rsidP="001621C0">
      <w:pPr>
        <w:rPr>
          <w:rFonts w:eastAsia="Calibri"/>
        </w:rPr>
      </w:pPr>
      <w:r w:rsidRPr="001621C0">
        <w:rPr>
          <w:rFonts w:eastAsia="Calibri"/>
        </w:rPr>
        <w:t>Not only do humans fail to anticipate crises; they also fail to respond rationally to them.</w:t>
      </w:r>
    </w:p>
    <w:p w14:paraId="79A1BA4D" w14:textId="77777777" w:rsidR="001621C0" w:rsidRPr="001621C0" w:rsidRDefault="001621C0" w:rsidP="001621C0">
      <w:pPr>
        <w:rPr>
          <w:rFonts w:eastAsia="Calibri"/>
        </w:rPr>
      </w:pPr>
      <w:r w:rsidRPr="001621C0">
        <w:rPr>
          <w:rFonts w:eastAsia="Calibr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621C0">
        <w:rPr>
          <w:rFonts w:eastAsia="Calibri"/>
          <w:u w:val="single"/>
        </w:rPr>
        <w:t xml:space="preserve">But </w:t>
      </w:r>
      <w:r w:rsidRPr="001621C0">
        <w:rPr>
          <w:rFonts w:eastAsia="Calibri"/>
          <w:highlight w:val="green"/>
          <w:u w:val="single"/>
        </w:rPr>
        <w:t>in</w:t>
      </w:r>
      <w:r w:rsidRPr="001621C0">
        <w:rPr>
          <w:rFonts w:eastAsia="Calibri"/>
          <w:u w:val="single"/>
        </w:rPr>
        <w:t xml:space="preserve"> times of </w:t>
      </w:r>
      <w:r w:rsidRPr="001621C0">
        <w:rPr>
          <w:rFonts w:eastAsia="Calibri"/>
          <w:highlight w:val="green"/>
          <w:u w:val="single"/>
        </w:rPr>
        <w:t>crisis, emotions and rules are not</w:t>
      </w:r>
      <w:r w:rsidRPr="001621C0">
        <w:rPr>
          <w:rFonts w:eastAsia="Calibri"/>
        </w:rPr>
        <w:t xml:space="preserve"> always </w:t>
      </w:r>
      <w:r w:rsidRPr="001621C0">
        <w:rPr>
          <w:rFonts w:eastAsia="Calibri"/>
          <w:highlight w:val="green"/>
          <w:u w:val="single"/>
        </w:rPr>
        <w:t>helpful drivers</w:t>
      </w:r>
      <w:r w:rsidRPr="001621C0">
        <w:rPr>
          <w:rFonts w:eastAsia="Calibri"/>
          <w:u w:val="single"/>
        </w:rPr>
        <w:t xml:space="preserve"> </w:t>
      </w:r>
      <w:r w:rsidRPr="001621C0">
        <w:rPr>
          <w:rFonts w:eastAsia="Calibr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621C0">
        <w:rPr>
          <w:rFonts w:eastAsia="Calibri"/>
        </w:rPr>
        <w:t>The vast majority of</w:t>
      </w:r>
      <w:proofErr w:type="gramEnd"/>
      <w:r w:rsidRPr="001621C0">
        <w:rPr>
          <w:rFonts w:eastAsia="Calibr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C750698" w14:textId="77777777" w:rsidR="001621C0" w:rsidRPr="001621C0" w:rsidRDefault="001621C0" w:rsidP="001621C0">
      <w:pPr>
        <w:keepNext/>
        <w:keepLines/>
        <w:pageBreakBefore/>
        <w:spacing w:before="40" w:after="0"/>
        <w:jc w:val="center"/>
        <w:outlineLvl w:val="2"/>
        <w:rPr>
          <w:rFonts w:eastAsiaTheme="majorEastAsia" w:cstheme="majorBidi"/>
          <w:b/>
          <w:sz w:val="32"/>
          <w:szCs w:val="24"/>
          <w:u w:val="single"/>
        </w:rPr>
      </w:pPr>
      <w:r w:rsidRPr="001621C0">
        <w:rPr>
          <w:rFonts w:eastAsiaTheme="majorEastAsia" w:cstheme="majorBidi"/>
          <w:b/>
          <w:sz w:val="32"/>
          <w:szCs w:val="24"/>
          <w:u w:val="single"/>
        </w:rPr>
        <w:t>Proper</w:t>
      </w:r>
    </w:p>
    <w:p w14:paraId="408AE157" w14:textId="77777777" w:rsidR="001621C0" w:rsidRPr="001621C0" w:rsidRDefault="001621C0" w:rsidP="001621C0">
      <w:pPr>
        <w:keepNext/>
        <w:keepLines/>
        <w:spacing w:before="40" w:after="0"/>
        <w:outlineLvl w:val="3"/>
        <w:rPr>
          <w:rFonts w:eastAsia="MS Gothic" w:cs="Times New Roman"/>
          <w:b/>
          <w:iCs/>
          <w:sz w:val="26"/>
        </w:rPr>
      </w:pPr>
      <w:r w:rsidRPr="001621C0">
        <w:rPr>
          <w:rFonts w:eastAsia="MS Gothic" w:cs="Times New Roman"/>
          <w:b/>
          <w:iCs/>
          <w:sz w:val="26"/>
        </w:rPr>
        <w:t>Patents are key to protecting indigenous medicinal knowledge from appropriation</w:t>
      </w:r>
    </w:p>
    <w:p w14:paraId="2AF3A491" w14:textId="77777777" w:rsidR="001621C0" w:rsidRPr="001621C0" w:rsidRDefault="001621C0" w:rsidP="001621C0">
      <w:pPr>
        <w:rPr>
          <w:rFonts w:eastAsia="Cambria"/>
          <w:sz w:val="20"/>
          <w:szCs w:val="20"/>
        </w:rPr>
      </w:pPr>
      <w:r w:rsidRPr="001621C0">
        <w:rPr>
          <w:rFonts w:eastAsia="Cambria"/>
          <w:b/>
          <w:bCs/>
          <w:sz w:val="26"/>
        </w:rPr>
        <w:t xml:space="preserve">WIPO 19 </w:t>
      </w:r>
      <w:r w:rsidRPr="001621C0">
        <w:rPr>
          <w:rFonts w:eastAsia="Cambria"/>
          <w:b/>
          <w:sz w:val="20"/>
          <w:szCs w:val="20"/>
        </w:rPr>
        <w:t xml:space="preserve">World Intellectual </w:t>
      </w:r>
      <w:proofErr w:type="spellStart"/>
      <w:r w:rsidRPr="001621C0">
        <w:rPr>
          <w:rFonts w:eastAsia="Cambria"/>
          <w:b/>
          <w:sz w:val="20"/>
          <w:szCs w:val="20"/>
        </w:rPr>
        <w:t>Propert</w:t>
      </w:r>
      <w:proofErr w:type="spellEnd"/>
      <w:r w:rsidRPr="001621C0">
        <w:rPr>
          <w:rFonts w:eastAsia="Cambria"/>
          <w:b/>
          <w:sz w:val="20"/>
          <w:szCs w:val="20"/>
        </w:rPr>
        <w:t xml:space="preserve"> Organization, self-funded UN agency for IP services, policy, information, and cooperation. “Harnessing the Benefits of IP for Development”, </w:t>
      </w:r>
      <w:hyperlink r:id="rId19" w:history="1">
        <w:r w:rsidRPr="001621C0">
          <w:rPr>
            <w:rFonts w:eastAsia="Cambria"/>
            <w:bCs/>
            <w:sz w:val="20"/>
            <w:szCs w:val="20"/>
          </w:rPr>
          <w:t>https://www.wipo.int/wipo_magazine/en/2019/03/article_0002.html</w:t>
        </w:r>
      </w:hyperlink>
      <w:r w:rsidRPr="001621C0">
        <w:rPr>
          <w:rFonts w:eastAsia="Cambria"/>
          <w:b/>
          <w:sz w:val="20"/>
          <w:szCs w:val="20"/>
        </w:rPr>
        <w:t xml:space="preserve"> LM</w:t>
      </w:r>
    </w:p>
    <w:p w14:paraId="5FFD1FF9" w14:textId="77777777" w:rsidR="001621C0" w:rsidRPr="001621C0" w:rsidRDefault="001621C0" w:rsidP="001621C0">
      <w:pPr>
        <w:rPr>
          <w:rFonts w:eastAsia="Cambria"/>
          <w:sz w:val="14"/>
        </w:rPr>
      </w:pPr>
      <w:r w:rsidRPr="001621C0">
        <w:rPr>
          <w:rFonts w:eastAsia="Cambria"/>
          <w:sz w:val="14"/>
        </w:rPr>
        <w:t xml:space="preserve">The question about how the IP system can benefit holders of traditional knowledge, traditional cultural expressions, and genetic resources remains unanswered. To date, </w:t>
      </w:r>
      <w:r w:rsidRPr="001621C0">
        <w:rPr>
          <w:rFonts w:eastAsia="Cambria"/>
          <w:b/>
          <w:iCs/>
          <w:highlight w:val="green"/>
          <w:u w:val="single"/>
        </w:rPr>
        <w:t>traditionally accumulated</w:t>
      </w:r>
      <w:r w:rsidRPr="001621C0">
        <w:rPr>
          <w:rFonts w:eastAsia="Cambria"/>
          <w:b/>
          <w:iCs/>
          <w:u w:val="single"/>
        </w:rPr>
        <w:t xml:space="preserve"> skills or </w:t>
      </w:r>
      <w:r w:rsidRPr="001621C0">
        <w:rPr>
          <w:rFonts w:eastAsia="Cambria"/>
          <w:b/>
          <w:iCs/>
          <w:highlight w:val="green"/>
          <w:u w:val="single"/>
        </w:rPr>
        <w:t>knowledge</w:t>
      </w:r>
      <w:r w:rsidRPr="001621C0">
        <w:rPr>
          <w:rFonts w:eastAsia="Cambria"/>
          <w:sz w:val="14"/>
        </w:rPr>
        <w:t xml:space="preserve"> relating to plants and animals on the one hand; and traditional cultural expressions, such as rituals, narratives, poems, images, designs, clothing, fabrics, </w:t>
      </w:r>
      <w:proofErr w:type="gramStart"/>
      <w:r w:rsidRPr="001621C0">
        <w:rPr>
          <w:rFonts w:eastAsia="Cambria"/>
          <w:sz w:val="14"/>
        </w:rPr>
        <w:t>music</w:t>
      </w:r>
      <w:proofErr w:type="gramEnd"/>
      <w:r w:rsidRPr="001621C0">
        <w:rPr>
          <w:rFonts w:eastAsia="Cambria"/>
          <w:sz w:val="14"/>
        </w:rPr>
        <w:t xml:space="preserve"> or dance, on the other hand,</w:t>
      </w:r>
      <w:r w:rsidRPr="001621C0">
        <w:rPr>
          <w:rFonts w:eastAsia="Cambria"/>
          <w:b/>
          <w:iCs/>
          <w:u w:val="single"/>
        </w:rPr>
        <w:t xml:space="preserve"> </w:t>
      </w:r>
      <w:r w:rsidRPr="001621C0">
        <w:rPr>
          <w:rFonts w:eastAsia="Cambria"/>
          <w:b/>
          <w:iCs/>
          <w:highlight w:val="green"/>
          <w:u w:val="single"/>
        </w:rPr>
        <w:t>remain at risk of misappropriation</w:t>
      </w:r>
      <w:r w:rsidRPr="001621C0">
        <w:rPr>
          <w:rFonts w:eastAsia="Cambria"/>
          <w:b/>
          <w:iCs/>
          <w:u w:val="single"/>
        </w:rPr>
        <w:t xml:space="preserve"> </w:t>
      </w:r>
      <w:r w:rsidRPr="001621C0">
        <w:rPr>
          <w:rFonts w:eastAsia="Cambria"/>
          <w:b/>
          <w:iCs/>
          <w:highlight w:val="green"/>
          <w:u w:val="single"/>
        </w:rPr>
        <w:t xml:space="preserve">and commercialization </w:t>
      </w:r>
      <w:r w:rsidRPr="001621C0">
        <w:rPr>
          <w:rFonts w:eastAsia="Cambria"/>
          <w:b/>
          <w:iCs/>
          <w:u w:val="single"/>
        </w:rPr>
        <w:t>by unauthorized third parties</w:t>
      </w:r>
      <w:r w:rsidRPr="001621C0">
        <w:rPr>
          <w:rFonts w:eastAsia="Cambria"/>
          <w:sz w:val="14"/>
        </w:rPr>
        <w:t xml:space="preserve"> with no benefits accruing to the indigenous communities responsible for developing them. </w:t>
      </w:r>
      <w:r w:rsidRPr="001621C0">
        <w:rPr>
          <w:rFonts w:eastAsia="Cambria"/>
          <w:highlight w:val="green"/>
          <w:u w:val="single"/>
        </w:rPr>
        <w:t>The need to protect this knowledge</w:t>
      </w:r>
      <w:r w:rsidRPr="001621C0">
        <w:rPr>
          <w:rFonts w:eastAsia="Cambria"/>
          <w:u w:val="single"/>
        </w:rPr>
        <w:t xml:space="preserve"> and these cultural expressions </w:t>
      </w:r>
      <w:r w:rsidRPr="001621C0">
        <w:rPr>
          <w:rFonts w:eastAsia="Cambria"/>
          <w:highlight w:val="green"/>
          <w:u w:val="single"/>
        </w:rPr>
        <w:t>is acknowledged, and discussions</w:t>
      </w:r>
      <w:r w:rsidRPr="001621C0">
        <w:rPr>
          <w:rFonts w:eastAsia="Cambria"/>
          <w:u w:val="single"/>
        </w:rPr>
        <w:t xml:space="preserve"> on their protection </w:t>
      </w:r>
      <w:r w:rsidRPr="001621C0">
        <w:rPr>
          <w:rFonts w:eastAsia="Cambria"/>
          <w:highlight w:val="green"/>
          <w:u w:val="single"/>
        </w:rPr>
        <w:t>have been ongoing since 2000</w:t>
      </w:r>
      <w:r w:rsidRPr="001621C0">
        <w:rPr>
          <w:rFonts w:eastAsia="Cambria"/>
          <w:u w:val="single"/>
        </w:rPr>
        <w:t>.</w:t>
      </w:r>
      <w:r w:rsidRPr="001621C0">
        <w:rPr>
          <w:rFonts w:eastAsia="Cambria"/>
          <w:sz w:val="14"/>
        </w:rPr>
        <w:t xml:space="preserve"> </w:t>
      </w:r>
      <w:r w:rsidRPr="001621C0">
        <w:rPr>
          <w:rFonts w:eastAsia="Cambria"/>
          <w:b/>
          <w:iCs/>
          <w:u w:val="single"/>
        </w:rPr>
        <w:t xml:space="preserve">The result has been a wide range of agreements, </w:t>
      </w:r>
      <w:proofErr w:type="gramStart"/>
      <w:r w:rsidRPr="001621C0">
        <w:rPr>
          <w:rFonts w:eastAsia="Cambria"/>
          <w:b/>
          <w:iCs/>
          <w:u w:val="single"/>
        </w:rPr>
        <w:t>laws</w:t>
      </w:r>
      <w:proofErr w:type="gramEnd"/>
      <w:r w:rsidRPr="001621C0">
        <w:rPr>
          <w:rFonts w:eastAsia="Cambria"/>
          <w:b/>
          <w:iCs/>
          <w:u w:val="single"/>
        </w:rPr>
        <w:t xml:space="preserve"> and conventions</w:t>
      </w:r>
      <w:r w:rsidRPr="001621C0">
        <w:rPr>
          <w:rFonts w:eastAsia="Cambria"/>
          <w:sz w:val="14"/>
        </w:rPr>
        <w:t xml:space="preserve">, which have had limited impact beyond the jurisdictions of those sponsoring them. Beyond the Convention on Biological Diversity, the International Treaty on Plant Genetic Resources for Food and Agriculture, and the Nagoya Protocol, no comprehensive international IP mechanism to protect these assets exists, </w:t>
      </w:r>
      <w:proofErr w:type="gramStart"/>
      <w:r w:rsidRPr="001621C0">
        <w:rPr>
          <w:rFonts w:eastAsia="Cambria"/>
          <w:sz w:val="14"/>
        </w:rPr>
        <w:t>as yet</w:t>
      </w:r>
      <w:proofErr w:type="gramEnd"/>
      <w:r w:rsidRPr="001621C0">
        <w:rPr>
          <w:rFonts w:eastAsia="Cambria"/>
          <w:sz w:val="14"/>
        </w:rPr>
        <w:t xml:space="preserve">. </w:t>
      </w:r>
      <w:r w:rsidRPr="001621C0">
        <w:rPr>
          <w:rFonts w:eastAsia="Cambria"/>
          <w:b/>
          <w:iCs/>
          <w:highlight w:val="green"/>
          <w:u w:val="single"/>
        </w:rPr>
        <w:t>The whole world stands to gain from effective governance</w:t>
      </w:r>
      <w:r w:rsidRPr="001621C0">
        <w:rPr>
          <w:rFonts w:eastAsia="Cambria"/>
          <w:b/>
          <w:iCs/>
          <w:u w:val="single"/>
        </w:rPr>
        <w:t xml:space="preserve"> of this field of knowledge and culture; </w:t>
      </w:r>
      <w:r w:rsidRPr="001621C0">
        <w:rPr>
          <w:rFonts w:eastAsia="Cambria"/>
          <w:b/>
          <w:iCs/>
          <w:highlight w:val="green"/>
          <w:u w:val="single"/>
        </w:rPr>
        <w:t>in particular</w:t>
      </w:r>
      <w:r w:rsidRPr="001621C0">
        <w:rPr>
          <w:rFonts w:eastAsia="Cambria"/>
          <w:b/>
          <w:iCs/>
          <w:u w:val="single"/>
        </w:rPr>
        <w:t xml:space="preserve">, in relation to </w:t>
      </w:r>
      <w:r w:rsidRPr="001621C0">
        <w:rPr>
          <w:rFonts w:eastAsia="Cambria"/>
          <w:b/>
          <w:iCs/>
          <w:highlight w:val="green"/>
          <w:u w:val="single"/>
        </w:rPr>
        <w:t>the generation of new products for</w:t>
      </w:r>
      <w:r w:rsidRPr="001621C0">
        <w:rPr>
          <w:rFonts w:eastAsia="Cambria"/>
          <w:b/>
          <w:iCs/>
          <w:u w:val="single"/>
        </w:rPr>
        <w:t xml:space="preserve"> nutrition, personal care and </w:t>
      </w:r>
      <w:r w:rsidRPr="001621C0">
        <w:rPr>
          <w:rFonts w:eastAsia="Cambria"/>
          <w:b/>
          <w:iCs/>
          <w:highlight w:val="green"/>
          <w:u w:val="single"/>
        </w:rPr>
        <w:t xml:space="preserve">medicine, but also </w:t>
      </w:r>
      <w:r w:rsidRPr="001621C0">
        <w:rPr>
          <w:rFonts w:eastAsia="Cambria"/>
          <w:b/>
          <w:iCs/>
          <w:u w:val="single"/>
        </w:rPr>
        <w:t xml:space="preserve">in relation to </w:t>
      </w:r>
      <w:r w:rsidRPr="001621C0">
        <w:rPr>
          <w:rFonts w:eastAsia="Cambria"/>
          <w:b/>
          <w:iCs/>
          <w:highlight w:val="green"/>
          <w:u w:val="single"/>
        </w:rPr>
        <w:t>heritage-based</w:t>
      </w:r>
      <w:r w:rsidRPr="001621C0">
        <w:rPr>
          <w:rFonts w:eastAsia="Cambria"/>
          <w:b/>
          <w:iCs/>
          <w:u w:val="single"/>
        </w:rPr>
        <w:t xml:space="preserve"> cultural and creative </w:t>
      </w:r>
      <w:r w:rsidRPr="001621C0">
        <w:rPr>
          <w:rFonts w:eastAsia="Cambria"/>
          <w:b/>
          <w:iCs/>
          <w:highlight w:val="green"/>
          <w:u w:val="single"/>
        </w:rPr>
        <w:t>industries</w:t>
      </w:r>
      <w:r w:rsidRPr="001621C0">
        <w:rPr>
          <w:rFonts w:eastAsia="Cambria"/>
          <w:b/>
          <w:iCs/>
          <w:u w:val="single"/>
        </w:rPr>
        <w:t xml:space="preserve">. </w:t>
      </w:r>
      <w:r w:rsidRPr="001621C0">
        <w:rPr>
          <w:rFonts w:eastAsia="Cambria"/>
          <w:sz w:val="14"/>
        </w:rPr>
        <w:t>In Kenya, for example, we are undertaking an exciting scientific study to validate the ethno-botanical knowledge of a traditional local plant long used by local communities as a natural contraceptive. Our aim is to develop an improved natural contraceptive, which will be of enormous benefit to women around the world who are facing serious threats to their reproductive health. We appreciate progress made towards ensuring that traditional knowledge, traditional cultural expressions, and genetic resources benefit from the IP system. And we hope that all parties involved reach agreement on outstanding issues to ensure that indigenous communities can benefit as well.</w:t>
      </w:r>
    </w:p>
    <w:p w14:paraId="0CC0705F" w14:textId="77777777" w:rsidR="001621C0" w:rsidRPr="001621C0" w:rsidRDefault="001621C0" w:rsidP="001621C0"/>
    <w:p w14:paraId="4DA3A8FA" w14:textId="77777777" w:rsidR="001621C0" w:rsidRPr="001621C0" w:rsidRDefault="001621C0" w:rsidP="001621C0">
      <w:pPr>
        <w:keepNext/>
        <w:keepLines/>
        <w:spacing w:before="40" w:after="0"/>
        <w:outlineLvl w:val="3"/>
        <w:rPr>
          <w:rFonts w:eastAsia="MS Gothic" w:cs="Times New Roman"/>
          <w:b/>
          <w:iCs/>
          <w:sz w:val="26"/>
        </w:rPr>
      </w:pPr>
      <w:r w:rsidRPr="001621C0">
        <w:rPr>
          <w:rFonts w:eastAsia="MS Gothic" w:cs="Times New Roman"/>
          <w:b/>
          <w:iCs/>
          <w:sz w:val="26"/>
        </w:rPr>
        <w:t>The WTO as an institution is unethical and perpetuates colonialism — reinvesting turns the case.</w:t>
      </w:r>
    </w:p>
    <w:p w14:paraId="1A966F11" w14:textId="77777777" w:rsidR="001621C0" w:rsidRPr="001621C0" w:rsidRDefault="001621C0" w:rsidP="001621C0">
      <w:pPr>
        <w:rPr>
          <w:rFonts w:eastAsia="Cambria"/>
          <w:b/>
          <w:bCs/>
          <w:sz w:val="26"/>
        </w:rPr>
      </w:pPr>
      <w:r w:rsidRPr="001621C0">
        <w:rPr>
          <w:rFonts w:eastAsia="Cambria"/>
          <w:b/>
          <w:bCs/>
          <w:sz w:val="26"/>
        </w:rPr>
        <w:t>Godrej 20</w:t>
      </w:r>
    </w:p>
    <w:p w14:paraId="182F9667" w14:textId="77777777" w:rsidR="001621C0" w:rsidRPr="001621C0" w:rsidRDefault="001621C0" w:rsidP="001621C0">
      <w:pPr>
        <w:rPr>
          <w:rFonts w:eastAsia="Cambria"/>
          <w:sz w:val="16"/>
          <w:szCs w:val="16"/>
        </w:rPr>
      </w:pPr>
      <w:r w:rsidRPr="001621C0">
        <w:rPr>
          <w:rFonts w:eastAsia="Cambria"/>
          <w:sz w:val="16"/>
          <w:szCs w:val="16"/>
        </w:rPr>
        <w:t>(</w:t>
      </w:r>
      <w:proofErr w:type="spellStart"/>
      <w:r w:rsidRPr="001621C0">
        <w:rPr>
          <w:rFonts w:eastAsia="Cambria"/>
          <w:sz w:val="16"/>
          <w:szCs w:val="16"/>
        </w:rPr>
        <w:t>Dinyar</w:t>
      </w:r>
      <w:proofErr w:type="spellEnd"/>
      <w:r w:rsidRPr="001621C0">
        <w:rPr>
          <w:rFonts w:eastAsia="Cambria"/>
          <w:sz w:val="16"/>
          <w:szCs w:val="16"/>
        </w:rPr>
        <w:t>, Co-editor @ New Internationalist, 4-20, https://newint.org/features/2020/02/10/brief-history-impoverishment)</w:t>
      </w:r>
    </w:p>
    <w:p w14:paraId="74A99BDF" w14:textId="77777777" w:rsidR="001621C0" w:rsidRPr="001621C0" w:rsidRDefault="001621C0" w:rsidP="001621C0">
      <w:pPr>
        <w:rPr>
          <w:rFonts w:eastAsia="Cambria"/>
          <w:u w:val="single"/>
        </w:rPr>
      </w:pPr>
      <w:r w:rsidRPr="001621C0">
        <w:rPr>
          <w:rFonts w:eastAsia="Cambria"/>
          <w:u w:val="single"/>
        </w:rPr>
        <w:t>For countries</w:t>
      </w:r>
      <w:r w:rsidRPr="001621C0">
        <w:rPr>
          <w:rFonts w:eastAsia="Cambria"/>
          <w:sz w:val="16"/>
        </w:rPr>
        <w:t xml:space="preserve"> that were </w:t>
      </w:r>
      <w:r w:rsidRPr="001621C0">
        <w:rPr>
          <w:rFonts w:eastAsia="Cambria"/>
          <w:u w:val="single"/>
        </w:rPr>
        <w:t>undergoing economic ravishment</w:t>
      </w:r>
      <w:r w:rsidRPr="001621C0">
        <w:rPr>
          <w:rFonts w:eastAsia="Cambria"/>
          <w:sz w:val="16"/>
        </w:rPr>
        <w:t xml:space="preserve"> by structural adjustment, </w:t>
      </w:r>
      <w:r w:rsidRPr="001621C0">
        <w:rPr>
          <w:rFonts w:eastAsia="Cambria"/>
          <w:highlight w:val="green"/>
          <w:u w:val="single"/>
        </w:rPr>
        <w:t>the</w:t>
      </w:r>
      <w:r w:rsidRPr="001621C0">
        <w:rPr>
          <w:rFonts w:eastAsia="Cambria"/>
          <w:sz w:val="16"/>
        </w:rPr>
        <w:t xml:space="preserve"> 19</w:t>
      </w:r>
      <w:r w:rsidRPr="001621C0">
        <w:rPr>
          <w:rFonts w:eastAsia="Cambria"/>
          <w:highlight w:val="green"/>
          <w:u w:val="single"/>
        </w:rPr>
        <w:t>90s</w:t>
      </w:r>
      <w:r w:rsidRPr="001621C0">
        <w:rPr>
          <w:rFonts w:eastAsia="Cambria"/>
          <w:sz w:val="16"/>
          <w:highlight w:val="green"/>
        </w:rPr>
        <w:t xml:space="preserve"> </w:t>
      </w:r>
      <w:r w:rsidRPr="001621C0">
        <w:rPr>
          <w:rFonts w:eastAsia="Cambria"/>
          <w:highlight w:val="green"/>
          <w:u w:val="single"/>
        </w:rPr>
        <w:t>brought</w:t>
      </w:r>
      <w:r w:rsidRPr="001621C0">
        <w:rPr>
          <w:rFonts w:eastAsia="Cambria"/>
          <w:sz w:val="16"/>
          <w:highlight w:val="green"/>
        </w:rPr>
        <w:t xml:space="preserve"> </w:t>
      </w:r>
      <w:r w:rsidRPr="001621C0">
        <w:rPr>
          <w:rFonts w:eastAsia="Cambria"/>
          <w:highlight w:val="green"/>
          <w:u w:val="single"/>
        </w:rPr>
        <w:t xml:space="preserve">new </w:t>
      </w:r>
      <w:r w:rsidRPr="001621C0">
        <w:rPr>
          <w:rFonts w:eastAsia="Cambria"/>
          <w:b/>
          <w:iCs/>
          <w:highlight w:val="green"/>
          <w:u w:val="single"/>
        </w:rPr>
        <w:t>torments in the form of the</w:t>
      </w:r>
      <w:r w:rsidRPr="001621C0">
        <w:rPr>
          <w:rFonts w:eastAsia="Cambria"/>
          <w:b/>
          <w:iCs/>
          <w:u w:val="single"/>
        </w:rPr>
        <w:t xml:space="preserve"> World Trade Organization</w:t>
      </w:r>
      <w:r w:rsidRPr="001621C0">
        <w:rPr>
          <w:rFonts w:eastAsia="Cambria"/>
          <w:sz w:val="16"/>
        </w:rPr>
        <w:t xml:space="preserve"> (</w:t>
      </w:r>
      <w:r w:rsidRPr="001621C0">
        <w:rPr>
          <w:rFonts w:eastAsia="Cambria"/>
          <w:highlight w:val="green"/>
          <w:u w:val="single"/>
        </w:rPr>
        <w:t>WTO</w:t>
      </w:r>
      <w:r w:rsidRPr="001621C0">
        <w:rPr>
          <w:rFonts w:eastAsia="Cambria"/>
          <w:sz w:val="16"/>
        </w:rPr>
        <w:t xml:space="preserve">), </w:t>
      </w:r>
      <w:r w:rsidRPr="001621C0">
        <w:rPr>
          <w:rFonts w:eastAsia="Cambria"/>
          <w:u w:val="single"/>
        </w:rPr>
        <w:t xml:space="preserve">a club </w:t>
      </w:r>
      <w:r w:rsidRPr="001621C0">
        <w:rPr>
          <w:rFonts w:eastAsia="Cambria"/>
          <w:highlight w:val="green"/>
          <w:u w:val="single"/>
        </w:rPr>
        <w:t>dominated by rich nations</w:t>
      </w:r>
      <w:r w:rsidRPr="001621C0">
        <w:rPr>
          <w:rFonts w:eastAsia="Cambria"/>
          <w:sz w:val="16"/>
        </w:rPr>
        <w:t xml:space="preserve">. </w:t>
      </w:r>
      <w:r w:rsidRPr="001621C0">
        <w:rPr>
          <w:rFonts w:eastAsia="Cambria"/>
          <w:u w:val="single"/>
        </w:rPr>
        <w:t>In the name of</w:t>
      </w:r>
      <w:r w:rsidRPr="001621C0">
        <w:rPr>
          <w:rFonts w:eastAsia="Cambria"/>
          <w:sz w:val="16"/>
        </w:rPr>
        <w:t xml:space="preserve"> </w:t>
      </w:r>
      <w:r w:rsidRPr="001621C0">
        <w:rPr>
          <w:rFonts w:eastAsia="Cambria"/>
          <w:u w:val="single"/>
        </w:rPr>
        <w:t>creating a ‘level playing field’</w:t>
      </w:r>
      <w:r w:rsidRPr="001621C0">
        <w:rPr>
          <w:rFonts w:eastAsia="Cambria"/>
          <w:sz w:val="16"/>
        </w:rPr>
        <w:t xml:space="preserve">, </w:t>
      </w:r>
      <w:r w:rsidRPr="001621C0">
        <w:rPr>
          <w:rFonts w:eastAsia="Cambria"/>
          <w:highlight w:val="green"/>
          <w:u w:val="single"/>
        </w:rPr>
        <w:t>the WTO</w:t>
      </w:r>
      <w:r w:rsidRPr="001621C0">
        <w:rPr>
          <w:rFonts w:eastAsia="Cambria"/>
          <w:sz w:val="16"/>
          <w:highlight w:val="green"/>
        </w:rPr>
        <w:t xml:space="preserve"> </w:t>
      </w:r>
      <w:r w:rsidRPr="001621C0">
        <w:rPr>
          <w:rFonts w:eastAsia="Cambria"/>
          <w:highlight w:val="green"/>
          <w:u w:val="single"/>
        </w:rPr>
        <w:t>required poor</w:t>
      </w:r>
      <w:r w:rsidRPr="001621C0">
        <w:rPr>
          <w:rFonts w:eastAsia="Cambria"/>
          <w:u w:val="single"/>
        </w:rPr>
        <w:t>er</w:t>
      </w:r>
      <w:r w:rsidRPr="001621C0">
        <w:rPr>
          <w:rFonts w:eastAsia="Cambria"/>
          <w:highlight w:val="green"/>
          <w:u w:val="single"/>
        </w:rPr>
        <w:t xml:space="preserve"> countries to sign</w:t>
      </w:r>
      <w:r w:rsidRPr="001621C0">
        <w:rPr>
          <w:rFonts w:eastAsia="Cambria"/>
          <w:sz w:val="16"/>
        </w:rPr>
        <w:t xml:space="preserve"> up to an </w:t>
      </w:r>
      <w:r w:rsidRPr="001621C0">
        <w:rPr>
          <w:rFonts w:eastAsia="Cambria"/>
          <w:u w:val="single"/>
        </w:rPr>
        <w:t>all-or-nothing</w:t>
      </w:r>
      <w:r w:rsidRPr="001621C0">
        <w:rPr>
          <w:rFonts w:eastAsia="Cambria"/>
          <w:sz w:val="16"/>
        </w:rPr>
        <w:t xml:space="preserve">, </w:t>
      </w:r>
      <w:r w:rsidRPr="001621C0">
        <w:rPr>
          <w:rFonts w:eastAsia="Cambria"/>
          <w:u w:val="single"/>
        </w:rPr>
        <w:t>binding</w:t>
      </w:r>
      <w:r w:rsidRPr="001621C0">
        <w:rPr>
          <w:rFonts w:eastAsia="Cambria"/>
          <w:sz w:val="16"/>
        </w:rPr>
        <w:t xml:space="preserve"> set of </w:t>
      </w:r>
      <w:r w:rsidRPr="001621C0">
        <w:rPr>
          <w:rFonts w:eastAsia="Cambria"/>
          <w:highlight w:val="green"/>
          <w:u w:val="single"/>
        </w:rPr>
        <w:t>rules</w:t>
      </w:r>
      <w:r w:rsidRPr="001621C0">
        <w:rPr>
          <w:rFonts w:eastAsia="Cambria"/>
          <w:sz w:val="16"/>
          <w:highlight w:val="green"/>
        </w:rPr>
        <w:t xml:space="preserve">, </w:t>
      </w:r>
      <w:r w:rsidRPr="001621C0">
        <w:rPr>
          <w:rFonts w:eastAsia="Cambria"/>
          <w:highlight w:val="green"/>
          <w:u w:val="single"/>
        </w:rPr>
        <w:t>which</w:t>
      </w:r>
      <w:r w:rsidRPr="001621C0">
        <w:rPr>
          <w:rFonts w:eastAsia="Cambria"/>
          <w:sz w:val="16"/>
          <w:highlight w:val="green"/>
        </w:rPr>
        <w:t xml:space="preserve"> </w:t>
      </w:r>
      <w:r w:rsidRPr="001621C0">
        <w:rPr>
          <w:rFonts w:eastAsia="Cambria"/>
          <w:highlight w:val="green"/>
          <w:u w:val="single"/>
        </w:rPr>
        <w:t>removed protections</w:t>
      </w:r>
      <w:r w:rsidRPr="001621C0">
        <w:rPr>
          <w:rFonts w:eastAsia="Cambria"/>
          <w:u w:val="single"/>
        </w:rPr>
        <w:t xml:space="preserve"> </w:t>
      </w:r>
      <w:r w:rsidRPr="001621C0">
        <w:rPr>
          <w:rFonts w:eastAsia="Cambria"/>
          <w:sz w:val="16"/>
        </w:rPr>
        <w:t xml:space="preserve">for domestic industries </w:t>
      </w:r>
      <w:r w:rsidRPr="001621C0">
        <w:rPr>
          <w:rFonts w:eastAsia="Cambria"/>
          <w:u w:val="single"/>
        </w:rPr>
        <w:t>and allowed foreign capital unhindered access</w:t>
      </w:r>
      <w:r w:rsidRPr="001621C0">
        <w:rPr>
          <w:rFonts w:eastAsia="Cambria"/>
          <w:sz w:val="16"/>
        </w:rPr>
        <w:t xml:space="preserve">. </w:t>
      </w:r>
      <w:r w:rsidRPr="001621C0">
        <w:rPr>
          <w:rFonts w:eastAsia="Cambria"/>
          <w:highlight w:val="green"/>
          <w:u w:val="single"/>
        </w:rPr>
        <w:t xml:space="preserve">This </w:t>
      </w:r>
      <w:r w:rsidRPr="001621C0">
        <w:rPr>
          <w:rFonts w:eastAsia="Cambria"/>
          <w:b/>
          <w:iCs/>
          <w:highlight w:val="green"/>
          <w:u w:val="single"/>
        </w:rPr>
        <w:t>was</w:t>
      </w:r>
      <w:r w:rsidRPr="001621C0">
        <w:rPr>
          <w:rFonts w:eastAsia="Cambria"/>
          <w:b/>
          <w:iCs/>
          <w:u w:val="single"/>
        </w:rPr>
        <w:t xml:space="preserve"> strongly </w:t>
      </w:r>
      <w:r w:rsidRPr="001621C0">
        <w:rPr>
          <w:rFonts w:eastAsia="Cambria"/>
          <w:b/>
          <w:iCs/>
          <w:highlight w:val="green"/>
          <w:u w:val="single"/>
        </w:rPr>
        <w:t>prejudicial to the interests of local industries</w:t>
      </w:r>
      <w:r w:rsidRPr="001621C0">
        <w:rPr>
          <w:rFonts w:eastAsia="Cambria"/>
          <w:sz w:val="16"/>
        </w:rPr>
        <w:t xml:space="preserve">, </w:t>
      </w:r>
      <w:r w:rsidRPr="001621C0">
        <w:rPr>
          <w:rFonts w:eastAsia="Cambria"/>
          <w:u w:val="single"/>
        </w:rPr>
        <w:t>which</w:t>
      </w:r>
      <w:r w:rsidRPr="001621C0">
        <w:rPr>
          <w:rFonts w:eastAsia="Cambria"/>
          <w:sz w:val="16"/>
        </w:rPr>
        <w:t xml:space="preserve"> </w:t>
      </w:r>
      <w:r w:rsidRPr="001621C0">
        <w:rPr>
          <w:rFonts w:eastAsia="Cambria"/>
          <w:u w:val="single"/>
        </w:rPr>
        <w:t xml:space="preserve">were not </w:t>
      </w:r>
      <w:proofErr w:type="gramStart"/>
      <w:r w:rsidRPr="001621C0">
        <w:rPr>
          <w:rFonts w:eastAsia="Cambria"/>
          <w:u w:val="single"/>
        </w:rPr>
        <w:t>in a position</w:t>
      </w:r>
      <w:proofErr w:type="gramEnd"/>
      <w:r w:rsidRPr="001621C0">
        <w:rPr>
          <w:rFonts w:eastAsia="Cambria"/>
          <w:u w:val="single"/>
        </w:rPr>
        <w:t xml:space="preserve"> to withstand foreign competition</w:t>
      </w:r>
      <w:r w:rsidRPr="001621C0">
        <w:rPr>
          <w:rFonts w:eastAsia="Cambria"/>
          <w:sz w:val="16"/>
        </w:rPr>
        <w:t xml:space="preserve">. </w:t>
      </w:r>
      <w:r w:rsidRPr="001621C0">
        <w:rPr>
          <w:rFonts w:eastAsia="Cambria"/>
          <w:highlight w:val="green"/>
          <w:u w:val="single"/>
        </w:rPr>
        <w:t>Influence</w:t>
      </w:r>
      <w:r w:rsidRPr="001621C0">
        <w:rPr>
          <w:rFonts w:eastAsia="Cambria"/>
          <w:sz w:val="16"/>
        </w:rPr>
        <w:t xml:space="preserve"> </w:t>
      </w:r>
      <w:r w:rsidRPr="001621C0">
        <w:rPr>
          <w:rFonts w:eastAsia="Cambria"/>
          <w:u w:val="single"/>
        </w:rPr>
        <w:t xml:space="preserve">within the WTO </w:t>
      </w:r>
      <w:r w:rsidRPr="001621C0">
        <w:rPr>
          <w:rFonts w:eastAsia="Cambria"/>
          <w:highlight w:val="green"/>
          <w:u w:val="single"/>
        </w:rPr>
        <w:t>is weighted by</w:t>
      </w:r>
      <w:r w:rsidRPr="001621C0">
        <w:rPr>
          <w:rFonts w:eastAsia="Cambria"/>
          <w:sz w:val="16"/>
        </w:rPr>
        <w:t xml:space="preserve"> the </w:t>
      </w:r>
      <w:r w:rsidRPr="001621C0">
        <w:rPr>
          <w:rFonts w:eastAsia="Cambria"/>
          <w:highlight w:val="green"/>
          <w:u w:val="single"/>
        </w:rPr>
        <w:t>size of</w:t>
      </w:r>
      <w:r w:rsidRPr="001621C0">
        <w:rPr>
          <w:rFonts w:eastAsia="Cambria"/>
          <w:u w:val="single"/>
        </w:rPr>
        <w:t xml:space="preserve"> a nation’s </w:t>
      </w:r>
      <w:r w:rsidRPr="001621C0">
        <w:rPr>
          <w:rFonts w:eastAsia="Cambria"/>
          <w:highlight w:val="green"/>
          <w:u w:val="single"/>
        </w:rPr>
        <w:t>economy</w:t>
      </w:r>
      <w:r w:rsidRPr="001621C0">
        <w:rPr>
          <w:rFonts w:eastAsia="Cambria"/>
          <w:sz w:val="16"/>
        </w:rPr>
        <w:t xml:space="preserve"> – </w:t>
      </w:r>
      <w:r w:rsidRPr="001621C0">
        <w:rPr>
          <w:rFonts w:eastAsia="Cambria"/>
          <w:u w:val="single"/>
        </w:rPr>
        <w:t xml:space="preserve">thus </w:t>
      </w:r>
      <w:r w:rsidRPr="001621C0">
        <w:rPr>
          <w:rFonts w:eastAsia="Cambria"/>
          <w:b/>
          <w:iCs/>
          <w:highlight w:val="green"/>
          <w:u w:val="single"/>
        </w:rPr>
        <w:t>even if all poorer nations joined forces</w:t>
      </w:r>
      <w:r w:rsidRPr="001621C0">
        <w:rPr>
          <w:rFonts w:eastAsia="Cambria"/>
          <w:sz w:val="16"/>
        </w:rPr>
        <w:t xml:space="preserve"> to demand policy </w:t>
      </w:r>
      <w:proofErr w:type="gramStart"/>
      <w:r w:rsidRPr="001621C0">
        <w:rPr>
          <w:rFonts w:eastAsia="Cambria"/>
          <w:sz w:val="16"/>
        </w:rPr>
        <w:t>changes</w:t>
      </w:r>
      <w:proofErr w:type="gramEnd"/>
      <w:r w:rsidRPr="001621C0">
        <w:rPr>
          <w:rFonts w:eastAsia="Cambria"/>
          <w:sz w:val="16"/>
        </w:rPr>
        <w:t xml:space="preserve"> </w:t>
      </w:r>
      <w:r w:rsidRPr="001621C0">
        <w:rPr>
          <w:rFonts w:eastAsia="Cambria"/>
          <w:b/>
          <w:iCs/>
          <w:highlight w:val="green"/>
          <w:u w:val="single"/>
        </w:rPr>
        <w:t>they would still not have a chance</w:t>
      </w:r>
      <w:r w:rsidRPr="001621C0">
        <w:rPr>
          <w:rFonts w:eastAsia="Cambria"/>
          <w:sz w:val="16"/>
        </w:rPr>
        <w:t xml:space="preserve"> against wealthy nations. This trade injustice has drawn widespread protests and pressure for the WTO to reform. Meanwhile, </w:t>
      </w:r>
      <w:r w:rsidRPr="001621C0">
        <w:rPr>
          <w:rFonts w:eastAsia="Cambria"/>
          <w:u w:val="single"/>
        </w:rPr>
        <w:t>wealthy nations are increasingly going down the route of bilateral Free Trade Agreements</w:t>
      </w:r>
      <w:r w:rsidRPr="001621C0">
        <w:rPr>
          <w:rFonts w:eastAsia="Cambria"/>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1621C0">
        <w:rPr>
          <w:rFonts w:eastAsia="Cambria"/>
          <w:highlight w:val="green"/>
          <w:u w:val="single"/>
        </w:rPr>
        <w:t>Such</w:t>
      </w:r>
      <w:r w:rsidRPr="001621C0">
        <w:rPr>
          <w:rFonts w:eastAsia="Cambria"/>
          <w:sz w:val="16"/>
        </w:rPr>
        <w:t xml:space="preserve"> instruments </w:t>
      </w:r>
      <w:r w:rsidRPr="001621C0">
        <w:rPr>
          <w:rFonts w:eastAsia="Cambria"/>
          <w:highlight w:val="green"/>
          <w:u w:val="single"/>
        </w:rPr>
        <w:t>are working to create a utopia for</w:t>
      </w:r>
      <w:r w:rsidRPr="001621C0">
        <w:rPr>
          <w:rFonts w:eastAsia="Cambria"/>
          <w:sz w:val="16"/>
        </w:rPr>
        <w:t xml:space="preserve"> </w:t>
      </w:r>
      <w:r w:rsidRPr="001621C0">
        <w:rPr>
          <w:rFonts w:eastAsia="Cambria"/>
          <w:u w:val="single"/>
        </w:rPr>
        <w:t xml:space="preserve">transnational </w:t>
      </w:r>
      <w:r w:rsidRPr="001621C0">
        <w:rPr>
          <w:rFonts w:eastAsia="Cambria"/>
          <w:highlight w:val="green"/>
          <w:u w:val="single"/>
        </w:rPr>
        <w:t>corporations</w:t>
      </w:r>
      <w:r w:rsidRPr="001621C0">
        <w:rPr>
          <w:rFonts w:eastAsia="Cambria"/>
          <w:sz w:val="16"/>
        </w:rPr>
        <w:t xml:space="preserve">, creating a business-friendly climate, </w:t>
      </w:r>
      <w:r w:rsidRPr="001621C0">
        <w:rPr>
          <w:rFonts w:eastAsia="Cambria"/>
          <w:u w:val="single"/>
        </w:rPr>
        <w:t xml:space="preserve">which translates as the </w:t>
      </w:r>
      <w:r w:rsidRPr="001621C0">
        <w:rPr>
          <w:rFonts w:eastAsia="Cambria"/>
          <w:b/>
          <w:iCs/>
          <w:highlight w:val="green"/>
          <w:u w:val="single"/>
        </w:rPr>
        <w:t xml:space="preserve">demolition of </w:t>
      </w:r>
      <w:proofErr w:type="spellStart"/>
      <w:r w:rsidRPr="001621C0">
        <w:rPr>
          <w:rFonts w:eastAsia="Cambria"/>
          <w:b/>
          <w:iCs/>
          <w:highlight w:val="green"/>
          <w:u w:val="single"/>
        </w:rPr>
        <w:t>labour</w:t>
      </w:r>
      <w:proofErr w:type="spellEnd"/>
      <w:r w:rsidRPr="001621C0">
        <w:rPr>
          <w:rFonts w:eastAsia="Cambria"/>
          <w:b/>
          <w:iCs/>
          <w:highlight w:val="green"/>
          <w:u w:val="single"/>
        </w:rPr>
        <w:t xml:space="preserve"> protection, tax cuts for the wealthiest</w:t>
      </w:r>
      <w:r w:rsidRPr="001621C0">
        <w:rPr>
          <w:rFonts w:eastAsia="Cambria"/>
          <w:b/>
          <w:iCs/>
          <w:u w:val="single"/>
        </w:rPr>
        <w:t xml:space="preserve"> </w:t>
      </w:r>
      <w:r w:rsidRPr="001621C0">
        <w:rPr>
          <w:rFonts w:eastAsia="Cambria"/>
          <w:b/>
          <w:iCs/>
          <w:highlight w:val="green"/>
          <w:u w:val="single"/>
        </w:rPr>
        <w:t>and a supine regulatory environment</w:t>
      </w:r>
      <w:r w:rsidRPr="001621C0">
        <w:rPr>
          <w:rFonts w:eastAsia="Cambria"/>
          <w:sz w:val="16"/>
        </w:rPr>
        <w:t xml:space="preserve">. </w:t>
      </w:r>
      <w:r w:rsidRPr="001621C0">
        <w:rPr>
          <w:rFonts w:eastAsia="Cambria"/>
          <w:u w:val="single"/>
        </w:rPr>
        <w:t>Tax havens operated</w:t>
      </w:r>
      <w:r w:rsidRPr="001621C0">
        <w:rPr>
          <w:rFonts w:eastAsia="Cambria"/>
          <w:sz w:val="16"/>
        </w:rPr>
        <w:t xml:space="preserve"> </w:t>
      </w:r>
      <w:r w:rsidRPr="001621C0">
        <w:rPr>
          <w:rFonts w:eastAsia="Cambria"/>
          <w:u w:val="single"/>
        </w:rPr>
        <w:t>by</w:t>
      </w:r>
      <w:r w:rsidRPr="001621C0">
        <w:rPr>
          <w:rFonts w:eastAsia="Cambria"/>
          <w:sz w:val="16"/>
        </w:rPr>
        <w:t xml:space="preserve"> the </w:t>
      </w:r>
      <w:r w:rsidRPr="001621C0">
        <w:rPr>
          <w:rFonts w:eastAsia="Cambria"/>
          <w:u w:val="single"/>
        </w:rPr>
        <w:t>rich</w:t>
      </w:r>
      <w:r w:rsidRPr="001621C0">
        <w:rPr>
          <w:rFonts w:eastAsia="Cambria"/>
          <w:sz w:val="16"/>
        </w:rPr>
        <w:t xml:space="preserve">est </w:t>
      </w:r>
      <w:r w:rsidRPr="001621C0">
        <w:rPr>
          <w:rFonts w:eastAsia="Cambria"/>
          <w:u w:val="single"/>
        </w:rPr>
        <w:t>countries</w:t>
      </w:r>
      <w:r w:rsidRPr="001621C0">
        <w:rPr>
          <w:rFonts w:eastAsia="Cambria"/>
          <w:sz w:val="16"/>
        </w:rPr>
        <w:t xml:space="preserve"> </w:t>
      </w:r>
      <w:r w:rsidRPr="001621C0">
        <w:rPr>
          <w:rFonts w:eastAsia="Cambria"/>
          <w:u w:val="single"/>
        </w:rPr>
        <w:t>are home to huge sums of illicit wealth draining</w:t>
      </w:r>
      <w:r w:rsidRPr="001621C0">
        <w:rPr>
          <w:rFonts w:eastAsia="Cambria"/>
          <w:sz w:val="16"/>
        </w:rPr>
        <w:t xml:space="preserve"> </w:t>
      </w:r>
      <w:r w:rsidRPr="001621C0">
        <w:rPr>
          <w:rFonts w:eastAsia="Cambria"/>
          <w:u w:val="single"/>
        </w:rPr>
        <w:t>out of some of the poorest</w:t>
      </w:r>
      <w:r w:rsidRPr="001621C0">
        <w:rPr>
          <w:rFonts w:eastAsia="Cambria"/>
          <w:sz w:val="16"/>
        </w:rPr>
        <w:t xml:space="preserve">. </w:t>
      </w:r>
      <w:r w:rsidRPr="001621C0">
        <w:rPr>
          <w:rFonts w:eastAsia="Cambria"/>
          <w:u w:val="single"/>
        </w:rPr>
        <w:t>Today</w:t>
      </w:r>
      <w:r w:rsidRPr="001621C0">
        <w:rPr>
          <w:rFonts w:eastAsia="Cambria"/>
          <w:sz w:val="16"/>
        </w:rPr>
        <w:t xml:space="preserve">, due to how the global economy has been engineered, </w:t>
      </w:r>
      <w:r w:rsidRPr="001621C0">
        <w:rPr>
          <w:rFonts w:eastAsia="Cambria"/>
          <w:b/>
          <w:iCs/>
          <w:highlight w:val="green"/>
          <w:u w:val="single"/>
        </w:rPr>
        <w:t>for every dollar of aid</w:t>
      </w:r>
      <w:r w:rsidRPr="001621C0">
        <w:rPr>
          <w:rFonts w:eastAsia="Cambria"/>
          <w:b/>
          <w:iCs/>
          <w:u w:val="single"/>
        </w:rPr>
        <w:t xml:space="preserve"> sent to poorer countries, </w:t>
      </w:r>
      <w:r w:rsidRPr="001621C0">
        <w:rPr>
          <w:rFonts w:eastAsia="Cambria"/>
          <w:b/>
          <w:iCs/>
          <w:highlight w:val="green"/>
          <w:u w:val="single"/>
        </w:rPr>
        <w:t>they lose 10 times as much in outflows</w:t>
      </w:r>
      <w:r w:rsidRPr="001621C0">
        <w:rPr>
          <w:rFonts w:eastAsia="Cambria"/>
          <w:sz w:val="16"/>
        </w:rPr>
        <w:t xml:space="preserve"> – </w:t>
      </w:r>
      <w:r w:rsidRPr="001621C0">
        <w:rPr>
          <w:rFonts w:eastAsia="Cambria"/>
          <w:b/>
          <w:iCs/>
          <w:u w:val="single"/>
        </w:rPr>
        <w:t xml:space="preserve">and that’s before one counts their losses through unfair trade rules and underpaid </w:t>
      </w:r>
      <w:proofErr w:type="spellStart"/>
      <w:r w:rsidRPr="001621C0">
        <w:rPr>
          <w:rFonts w:eastAsia="Cambria"/>
          <w:b/>
          <w:iCs/>
          <w:u w:val="single"/>
        </w:rPr>
        <w:t>labour</w:t>
      </w:r>
      <w:proofErr w:type="spellEnd"/>
      <w:r w:rsidRPr="001621C0">
        <w:rPr>
          <w:rFonts w:eastAsia="Cambria"/>
          <w:sz w:val="16"/>
        </w:rPr>
        <w:t xml:space="preserve">. Foreign investors take nearly $500 billion a year in profits from the Global South, and trade-power imbalances cost poorer nations $700 billion a year in lost export revenue. 7 </w:t>
      </w:r>
      <w:proofErr w:type="gramStart"/>
      <w:r w:rsidRPr="001621C0">
        <w:rPr>
          <w:rFonts w:eastAsia="Cambria"/>
          <w:sz w:val="16"/>
        </w:rPr>
        <w:t>CONCENTRATION</w:t>
      </w:r>
      <w:proofErr w:type="gramEnd"/>
      <w:r w:rsidRPr="001621C0">
        <w:rPr>
          <w:rFonts w:eastAsia="Cambria"/>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1621C0">
        <w:rPr>
          <w:rFonts w:eastAsia="Cambria"/>
          <w:u w:val="single"/>
        </w:rPr>
        <w:t>neoliberal capitalism is leading inevitably to wage erosion and work precarity</w:t>
      </w:r>
      <w:r w:rsidRPr="001621C0">
        <w:rPr>
          <w:rFonts w:eastAsia="Cambria"/>
          <w:sz w:val="16"/>
        </w:rPr>
        <w:t xml:space="preserve">, coupled with the withdrawal of state support. </w:t>
      </w:r>
      <w:r w:rsidRPr="001621C0">
        <w:rPr>
          <w:rFonts w:eastAsia="Cambria"/>
          <w:u w:val="single"/>
        </w:rPr>
        <w:t>Inequality is rising dramatically</w:t>
      </w:r>
      <w:r w:rsidRPr="001621C0">
        <w:rPr>
          <w:rFonts w:eastAsia="Cambria"/>
          <w:sz w:val="16"/>
        </w:rPr>
        <w:t xml:space="preserve">. In 2018 </w:t>
      </w:r>
      <w:r w:rsidRPr="001621C0">
        <w:rPr>
          <w:rFonts w:eastAsia="Cambria"/>
          <w:u w:val="single"/>
        </w:rPr>
        <w:t>the richest 26 people owned wealth equivalent to the poorest half of the world’s population</w:t>
      </w:r>
      <w:r w:rsidRPr="001621C0">
        <w:rPr>
          <w:rFonts w:eastAsia="Cambria"/>
          <w:sz w:val="16"/>
        </w:rPr>
        <w:t xml:space="preserve">. And their wealth was increasing at the rate of $2.5 billion a day. </w:t>
      </w:r>
      <w:r w:rsidRPr="001621C0">
        <w:rPr>
          <w:rFonts w:eastAsia="Cambria"/>
          <w:u w:val="single"/>
        </w:rPr>
        <w:t>Meanwhile 3.4 billion</w:t>
      </w:r>
      <w:r w:rsidRPr="001621C0">
        <w:rPr>
          <w:rFonts w:eastAsia="Cambria"/>
          <w:sz w:val="16"/>
        </w:rPr>
        <w:t xml:space="preserve"> </w:t>
      </w:r>
      <w:r w:rsidRPr="001621C0">
        <w:rPr>
          <w:rFonts w:eastAsia="Cambria"/>
          <w:u w:val="single"/>
        </w:rPr>
        <w:t>people</w:t>
      </w:r>
      <w:r w:rsidRPr="001621C0">
        <w:rPr>
          <w:rFonts w:eastAsia="Cambria"/>
          <w:sz w:val="16"/>
        </w:rPr>
        <w:t xml:space="preserve"> – </w:t>
      </w:r>
      <w:r w:rsidRPr="001621C0">
        <w:rPr>
          <w:rFonts w:eastAsia="Cambria"/>
          <w:u w:val="single"/>
        </w:rPr>
        <w:t>nearly half the world</w:t>
      </w:r>
      <w:r w:rsidRPr="001621C0">
        <w:rPr>
          <w:rFonts w:eastAsia="Cambria"/>
          <w:sz w:val="16"/>
        </w:rPr>
        <w:t xml:space="preserve"> – </w:t>
      </w:r>
      <w:r w:rsidRPr="001621C0">
        <w:rPr>
          <w:rFonts w:eastAsia="Cambria"/>
          <w:u w:val="single"/>
        </w:rPr>
        <w:t>were living on less than $5.50 a day.</w:t>
      </w:r>
    </w:p>
    <w:p w14:paraId="29CDAB88" w14:textId="77777777" w:rsidR="001621C0" w:rsidRPr="001621C0" w:rsidRDefault="001621C0" w:rsidP="001621C0">
      <w:pPr>
        <w:rPr>
          <w:rFonts w:eastAsia="Calibri"/>
          <w:sz w:val="12"/>
        </w:rPr>
      </w:pPr>
    </w:p>
    <w:p w14:paraId="523A3B13"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Can’t solve – removing patents just makes all applications of IK functionally generics – that GREENLIGHTS corporations to appropriate them and doesn’t do anything to protect knowledge beyond slightly decreasing profit incentives – the plan does nothing to detach IK from capital</w:t>
      </w:r>
    </w:p>
    <w:p w14:paraId="1EF92A5C" w14:textId="77777777" w:rsidR="001621C0" w:rsidRPr="001621C0" w:rsidRDefault="001621C0" w:rsidP="001621C0">
      <w:pPr>
        <w:rPr>
          <w:rFonts w:eastAsia="Calibri"/>
        </w:rPr>
      </w:pPr>
    </w:p>
    <w:p w14:paraId="57DAD8D2"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 xml:space="preserve">Blood quantum DA – settler states are the actors of the </w:t>
      </w:r>
      <w:proofErr w:type="gramStart"/>
      <w:r w:rsidRPr="001621C0">
        <w:rPr>
          <w:rFonts w:eastAsia="SimSun" w:cs="Times New Roman"/>
          <w:b/>
          <w:iCs/>
          <w:sz w:val="26"/>
        </w:rPr>
        <w:t>plan</w:t>
      </w:r>
      <w:proofErr w:type="gramEnd"/>
      <w:r w:rsidRPr="001621C0">
        <w:rPr>
          <w:rFonts w:eastAsia="SimSun" w:cs="Times New Roman"/>
          <w:b/>
          <w:iCs/>
          <w:sz w:val="26"/>
        </w:rPr>
        <w:t xml:space="preserve"> so they have jurisdiction over what is and isn’t Indigenous Knowledge – </w:t>
      </w:r>
      <w:proofErr w:type="spellStart"/>
      <w:r w:rsidRPr="001621C0">
        <w:rPr>
          <w:rFonts w:eastAsia="SimSun" w:cs="Times New Roman"/>
          <w:b/>
          <w:iCs/>
          <w:sz w:val="26"/>
        </w:rPr>
        <w:t>its</w:t>
      </w:r>
      <w:proofErr w:type="spellEnd"/>
      <w:r w:rsidRPr="001621C0">
        <w:rPr>
          <w:rFonts w:eastAsia="SimSun" w:cs="Times New Roman"/>
          <w:b/>
          <w:iCs/>
          <w:sz w:val="26"/>
        </w:rPr>
        <w:t xml:space="preserve"> really to trace back medicines to any possible Indigenous roots which incentivizes nations to say substances and knowledge “aren’t native enough” which decks aff solvency AND perpetuates a form of cultural genocide</w:t>
      </w:r>
    </w:p>
    <w:p w14:paraId="01BCE27C" w14:textId="77777777" w:rsidR="001621C0" w:rsidRPr="001621C0" w:rsidRDefault="001621C0" w:rsidP="001621C0">
      <w:pPr>
        <w:rPr>
          <w:rFonts w:eastAsia="Calibri"/>
        </w:rPr>
      </w:pPr>
    </w:p>
    <w:p w14:paraId="46495BA1"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 xml:space="preserve">Joint statement is 1. Answered by our CP which cites Indigenous groups utilizing patents to protect their knowledge 2. Relies on Indigenous legal systems to protect knowledge which can only deter settler appropriation if </w:t>
      </w:r>
      <w:proofErr w:type="gramStart"/>
      <w:r w:rsidRPr="001621C0">
        <w:rPr>
          <w:rFonts w:eastAsia="SimSun" w:cs="Times New Roman"/>
          <w:b/>
          <w:iCs/>
          <w:sz w:val="26"/>
        </w:rPr>
        <w:t>its</w:t>
      </w:r>
      <w:proofErr w:type="gramEnd"/>
      <w:r w:rsidRPr="001621C0">
        <w:rPr>
          <w:rFonts w:eastAsia="SimSun" w:cs="Times New Roman"/>
          <w:b/>
          <w:iCs/>
          <w:sz w:val="26"/>
        </w:rPr>
        <w:t xml:space="preserve"> codified in settler law</w:t>
      </w:r>
    </w:p>
    <w:p w14:paraId="074D0C41" w14:textId="77777777" w:rsidR="001621C0" w:rsidRPr="001621C0" w:rsidRDefault="001621C0" w:rsidP="001621C0">
      <w:pPr>
        <w:rPr>
          <w:rFonts w:eastAsia="Calibri"/>
        </w:rPr>
      </w:pPr>
    </w:p>
    <w:p w14:paraId="31DBDF26" w14:textId="77777777" w:rsidR="001621C0" w:rsidRPr="001621C0" w:rsidRDefault="001621C0" w:rsidP="001621C0">
      <w:pPr>
        <w:keepNext/>
        <w:keepLines/>
        <w:spacing w:before="40" w:after="0"/>
        <w:outlineLvl w:val="3"/>
        <w:rPr>
          <w:rFonts w:eastAsia="SimSun" w:cs="Times New Roman"/>
          <w:b/>
          <w:iCs/>
          <w:sz w:val="26"/>
        </w:rPr>
      </w:pPr>
      <w:r w:rsidRPr="001621C0">
        <w:rPr>
          <w:rFonts w:eastAsia="SimSun" w:cs="Times New Roman"/>
          <w:b/>
          <w:iCs/>
          <w:sz w:val="26"/>
        </w:rPr>
        <w:t xml:space="preserve">Spillover from the held ev is nonsense – reading the plan doesn't largely change legal forums and if they do so </w:t>
      </w:r>
      <w:proofErr w:type="gramStart"/>
      <w:r w:rsidRPr="001621C0">
        <w:rPr>
          <w:rFonts w:eastAsia="SimSun" w:cs="Times New Roman"/>
          <w:b/>
          <w:iCs/>
          <w:sz w:val="26"/>
        </w:rPr>
        <w:t>does</w:t>
      </w:r>
      <w:proofErr w:type="gramEnd"/>
      <w:r w:rsidRPr="001621C0">
        <w:rPr>
          <w:rFonts w:eastAsia="SimSun" w:cs="Times New Roman"/>
          <w:b/>
          <w:iCs/>
          <w:sz w:val="26"/>
        </w:rPr>
        <w:t xml:space="preserve"> the cp </w:t>
      </w:r>
    </w:p>
    <w:p w14:paraId="3743DC4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1C0"/>
    <w:rsid w:val="001621C0"/>
    <w:rsid w:val="00316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8F8E7"/>
  <w15:chartTrackingRefBased/>
  <w15:docId w15:val="{CFCCA0AF-DAE8-4B4C-82BE-85EA19F9B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21C0"/>
    <w:rPr>
      <w:rFonts w:ascii="Calibri" w:eastAsiaTheme="minorHAnsi" w:hAnsi="Calibri" w:cs="Calibri"/>
      <w:lang w:eastAsia="en-US"/>
    </w:rPr>
  </w:style>
  <w:style w:type="paragraph" w:styleId="Heading1">
    <w:name w:val="heading 1"/>
    <w:aliases w:val="Pocket"/>
    <w:basedOn w:val="Normal"/>
    <w:next w:val="Normal"/>
    <w:link w:val="Heading1Char"/>
    <w:qFormat/>
    <w:rsid w:val="00162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21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21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621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21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1C0"/>
  </w:style>
  <w:style w:type="character" w:customStyle="1" w:styleId="Heading1Char">
    <w:name w:val="Heading 1 Char"/>
    <w:aliases w:val="Pocket Char"/>
    <w:basedOn w:val="DefaultParagraphFont"/>
    <w:link w:val="Heading1"/>
    <w:rsid w:val="001621C0"/>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1621C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1621C0"/>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1621C0"/>
    <w:rPr>
      <w:rFonts w:ascii="Calibri" w:eastAsiaTheme="majorEastAsia" w:hAnsi="Calibri" w:cstheme="majorBidi"/>
      <w:b/>
      <w:iCs/>
      <w:sz w:val="26"/>
      <w:lang w:eastAsia="en-US"/>
    </w:rPr>
  </w:style>
  <w:style w:type="character" w:styleId="Emphasis">
    <w:name w:val="Emphasis"/>
    <w:basedOn w:val="DefaultParagraphFont"/>
    <w:uiPriority w:val="7"/>
    <w:qFormat/>
    <w:rsid w:val="001621C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621C0"/>
    <w:rPr>
      <w:b/>
      <w:bCs/>
      <w:sz w:val="26"/>
      <w:u w:val="none"/>
    </w:rPr>
  </w:style>
  <w:style w:type="character" w:customStyle="1" w:styleId="StyleUnderline">
    <w:name w:val="Style Underline"/>
    <w:aliases w:val="Underline"/>
    <w:basedOn w:val="DefaultParagraphFont"/>
    <w:uiPriority w:val="6"/>
    <w:qFormat/>
    <w:rsid w:val="001621C0"/>
    <w:rPr>
      <w:b w:val="0"/>
      <w:sz w:val="22"/>
      <w:u w:val="single"/>
    </w:rPr>
  </w:style>
  <w:style w:type="character" w:styleId="Hyperlink">
    <w:name w:val="Hyperlink"/>
    <w:basedOn w:val="DefaultParagraphFont"/>
    <w:uiPriority w:val="99"/>
    <w:semiHidden/>
    <w:unhideWhenUsed/>
    <w:rsid w:val="001621C0"/>
    <w:rPr>
      <w:color w:val="auto"/>
      <w:u w:val="none"/>
    </w:rPr>
  </w:style>
  <w:style w:type="character" w:styleId="FollowedHyperlink">
    <w:name w:val="FollowedHyperlink"/>
    <w:basedOn w:val="DefaultParagraphFont"/>
    <w:uiPriority w:val="99"/>
    <w:semiHidden/>
    <w:unhideWhenUsed/>
    <w:rsid w:val="001621C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foreignaffairs.com/articles/2020-10-13/heads-san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wipo.int/edocs/mdocs/tk/en/wipo_grtkf_ic_17/wipo_grtkf_ic_17_inf_5_a.pdf" TargetMode="External"/><Relationship Id="rId2" Type="http://schemas.openxmlformats.org/officeDocument/2006/relationships/styles" Target="styles.xml"/><Relationship Id="rId16" Type="http://schemas.openxmlformats.org/officeDocument/2006/relationships/hyperlink" Target="https://www.cigionline.org/static/documents/documents/vezina-paper_1.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hyperlink" Target="http://psnlab.princeton.edu/" TargetMode="Externa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wipo.int/wipo_magazine/en/2019/03/article_0002.html" TargetMode="Externa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9829</Words>
  <Characters>56029</Characters>
  <Application>Microsoft Office Word</Application>
  <DocSecurity>0</DocSecurity>
  <Lines>466</Lines>
  <Paragraphs>131</Paragraphs>
  <ScaleCrop>false</ScaleCrop>
  <Company/>
  <LinksUpToDate>false</LinksUpToDate>
  <CharactersWithSpaces>65727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2021-10-30T20:00:00Z</dcterms:created>
  <dcterms:modified xsi:type="dcterms:W3CDTF">2021-10-30T20:08:00Z</dcterms:modified>
</cp:coreProperties>
</file>