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600AC" w14:textId="77777777" w:rsidR="001D319A" w:rsidRPr="001D319A" w:rsidRDefault="001D319A" w:rsidP="001D31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1D319A">
        <w:rPr>
          <w:rFonts w:eastAsiaTheme="majorEastAsia" w:cstheme="majorBidi"/>
          <w:b/>
          <w:sz w:val="52"/>
          <w:szCs w:val="32"/>
        </w:rPr>
        <w:t>1NC Loyola R2</w:t>
      </w:r>
    </w:p>
    <w:p w14:paraId="3D54BFF2" w14:textId="77777777" w:rsidR="001D319A" w:rsidRPr="001D319A" w:rsidRDefault="001D319A" w:rsidP="001D319A">
      <w:pPr>
        <w:keepNext/>
        <w:keepLines/>
        <w:pageBreakBefore/>
        <w:spacing w:before="40" w:after="0"/>
        <w:jc w:val="center"/>
        <w:outlineLvl w:val="1"/>
        <w:rPr>
          <w:rFonts w:eastAsia="MS Gothic" w:cs="Times New Roman"/>
          <w:b/>
          <w:sz w:val="44"/>
          <w:szCs w:val="26"/>
          <w:u w:val="double"/>
        </w:rPr>
      </w:pPr>
      <w:bookmarkStart w:id="0" w:name="securitizing-biological-risks-ties-healt"/>
      <w:r w:rsidRPr="001D319A">
        <w:rPr>
          <w:rFonts w:eastAsiaTheme="majorEastAsia" w:cstheme="majorBidi"/>
          <w:b/>
          <w:sz w:val="44"/>
          <w:szCs w:val="26"/>
          <w:u w:val="double"/>
        </w:rPr>
        <w:t>1NC -- K</w:t>
      </w:r>
    </w:p>
    <w:p w14:paraId="77546B52"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While on the surface the aff seems anti-corporate, their advantages are designed to paper over the faults of neoliberalism and protect capital on a broader scale. </w:t>
      </w:r>
    </w:p>
    <w:p w14:paraId="7CA622C5" w14:textId="77777777" w:rsidR="001D319A" w:rsidRPr="001D319A" w:rsidRDefault="001D319A" w:rsidP="001D319A">
      <w:pPr>
        <w:rPr>
          <w:rFonts w:eastAsia="Cambria"/>
        </w:rPr>
      </w:pPr>
    </w:p>
    <w:bookmarkEnd w:id="0"/>
    <w:p w14:paraId="0C90D4AF"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The </w:t>
      </w:r>
      <w:proofErr w:type="spellStart"/>
      <w:r w:rsidRPr="001D319A">
        <w:rPr>
          <w:rFonts w:eastAsia="MS Gothic" w:cs="Times New Roman"/>
          <w:b/>
          <w:iCs/>
          <w:sz w:val="26"/>
        </w:rPr>
        <w:t>aff’s</w:t>
      </w:r>
      <w:proofErr w:type="spellEnd"/>
      <w:r w:rsidRPr="001D319A">
        <w:rPr>
          <w:rFonts w:eastAsia="MS Gothic" w:cs="Times New Roman"/>
          <w:b/>
          <w:iCs/>
          <w:sz w:val="26"/>
        </w:rPr>
        <w:t xml:space="preserve"> faith in market logics allows for rampant international austerity and privatization of healthcare – this is a tradeoff DA that outweighs and turns case.</w:t>
      </w:r>
    </w:p>
    <w:p w14:paraId="2B3BED74" w14:textId="77777777" w:rsidR="001D319A" w:rsidRPr="001D319A" w:rsidRDefault="001D319A" w:rsidP="001D319A">
      <w:pPr>
        <w:rPr>
          <w:rFonts w:eastAsia="Cambria"/>
          <w:b/>
          <w:bCs/>
          <w:sz w:val="26"/>
        </w:rPr>
      </w:pPr>
      <w:r w:rsidRPr="001D319A">
        <w:rPr>
          <w:rFonts w:eastAsia="Cambria"/>
          <w:b/>
          <w:bCs/>
          <w:sz w:val="26"/>
        </w:rPr>
        <w:t>Sell and Williams, 20</w:t>
      </w:r>
    </w:p>
    <w:p w14:paraId="3511579A" w14:textId="77777777" w:rsidR="001D319A" w:rsidRPr="001D319A" w:rsidRDefault="001D319A" w:rsidP="001D319A">
      <w:pPr>
        <w:rPr>
          <w:rFonts w:eastAsia="Cambria"/>
        </w:rPr>
      </w:pPr>
      <w:r w:rsidRPr="001D319A">
        <w:rPr>
          <w:rFonts w:eastAsia="Cambria"/>
        </w:rP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755A8E53" w14:textId="77777777" w:rsidR="001D319A" w:rsidRPr="001D319A" w:rsidRDefault="001D319A" w:rsidP="001D319A">
      <w:pPr>
        <w:rPr>
          <w:rFonts w:eastAsia="Cambria"/>
          <w:u w:val="single"/>
        </w:rPr>
      </w:pPr>
      <w:r w:rsidRPr="001D319A">
        <w:rPr>
          <w:rFonts w:eastAsia="Cambria"/>
          <w:sz w:val="16"/>
        </w:rPr>
        <w:t xml:space="preserve">More recently, </w:t>
      </w:r>
      <w:r w:rsidRPr="001D319A">
        <w:rPr>
          <w:rFonts w:eastAsia="Cambria"/>
          <w:u w:val="single"/>
        </w:rPr>
        <w:t xml:space="preserve">economic </w:t>
      </w:r>
      <w:r w:rsidRPr="001D319A">
        <w:rPr>
          <w:rFonts w:eastAsia="Cambria"/>
          <w:highlight w:val="green"/>
          <w:u w:val="single"/>
        </w:rPr>
        <w:t>crises have</w:t>
      </w:r>
      <w:r w:rsidRPr="001D319A">
        <w:rPr>
          <w:rFonts w:eastAsia="Cambria"/>
          <w:u w:val="single"/>
        </w:rPr>
        <w:t xml:space="preserve"> (re-)</w:t>
      </w:r>
      <w:r w:rsidRPr="001D319A">
        <w:rPr>
          <w:rFonts w:eastAsia="Cambria"/>
          <w:highlight w:val="green"/>
          <w:u w:val="single"/>
        </w:rPr>
        <w:t>inspired neolib</w:t>
      </w:r>
      <w:r w:rsidRPr="001D319A">
        <w:rPr>
          <w:rFonts w:eastAsia="Cambria"/>
          <w:u w:val="single"/>
        </w:rPr>
        <w:t xml:space="preserve">eral governance </w:t>
      </w:r>
      <w:r w:rsidRPr="001D319A">
        <w:rPr>
          <w:rFonts w:eastAsia="Cambria"/>
          <w:highlight w:val="green"/>
          <w:u w:val="single"/>
        </w:rPr>
        <w:t>responses to health</w:t>
      </w:r>
      <w:r w:rsidRPr="001D319A">
        <w:rPr>
          <w:rFonts w:eastAsia="Cambria"/>
          <w:u w:val="single"/>
        </w:rPr>
        <w:t xml:space="preserve"> and rejuvenated the authority of the</w:t>
      </w:r>
      <w:r w:rsidRPr="001D319A">
        <w:rPr>
          <w:rFonts w:eastAsia="Cambria"/>
          <w:sz w:val="16"/>
        </w:rPr>
        <w:t xml:space="preserve"> International Monetary Fund (</w:t>
      </w:r>
      <w:r w:rsidRPr="001D319A">
        <w:rPr>
          <w:rFonts w:eastAsia="Cambria"/>
          <w:highlight w:val="green"/>
          <w:u w:val="single"/>
        </w:rPr>
        <w:t>IMF</w:t>
      </w:r>
      <w:r w:rsidRPr="001D319A">
        <w:rPr>
          <w:rFonts w:eastAsia="Cambria"/>
          <w:sz w:val="16"/>
        </w:rPr>
        <w:t xml:space="preserve">) (De </w:t>
      </w:r>
      <w:proofErr w:type="spellStart"/>
      <w:r w:rsidRPr="001D319A">
        <w:rPr>
          <w:rFonts w:eastAsia="Cambria"/>
          <w:sz w:val="16"/>
        </w:rPr>
        <w:t>Vogli</w:t>
      </w:r>
      <w:proofErr w:type="spellEnd"/>
      <w:r w:rsidRPr="001D319A">
        <w:rPr>
          <w:rFonts w:eastAsia="Cambria"/>
          <w:sz w:val="16"/>
        </w:rPr>
        <w:t xml:space="preserve">, Marmot, &amp; </w:t>
      </w:r>
      <w:proofErr w:type="spellStart"/>
      <w:r w:rsidRPr="001D319A">
        <w:rPr>
          <w:rFonts w:eastAsia="Cambria"/>
          <w:sz w:val="16"/>
        </w:rPr>
        <w:t>Stuckler</w:t>
      </w:r>
      <w:proofErr w:type="spellEnd"/>
      <w:r w:rsidRPr="001D319A">
        <w:rPr>
          <w:rFonts w:eastAsia="Cambria"/>
          <w:sz w:val="16"/>
        </w:rPr>
        <w:t xml:space="preserve">, 2013; De </w:t>
      </w:r>
      <w:proofErr w:type="spellStart"/>
      <w:r w:rsidRPr="001D319A">
        <w:rPr>
          <w:rFonts w:eastAsia="Cambria"/>
          <w:sz w:val="16"/>
        </w:rPr>
        <w:t>Vogli</w:t>
      </w:r>
      <w:proofErr w:type="spellEnd"/>
      <w:r w:rsidRPr="001D319A">
        <w:rPr>
          <w:rFonts w:eastAsia="Cambria"/>
          <w:sz w:val="16"/>
        </w:rPr>
        <w:t xml:space="preserve"> &amp; </w:t>
      </w:r>
      <w:proofErr w:type="spellStart"/>
      <w:r w:rsidRPr="001D319A">
        <w:rPr>
          <w:rFonts w:eastAsia="Cambria"/>
          <w:sz w:val="16"/>
        </w:rPr>
        <w:t>Birbeck</w:t>
      </w:r>
      <w:proofErr w:type="spellEnd"/>
      <w:r w:rsidRPr="001D319A">
        <w:rPr>
          <w:rFonts w:eastAsia="Cambria"/>
          <w:sz w:val="16"/>
        </w:rPr>
        <w:t xml:space="preserve">, 2005; Farmer, 2003; Rowden, 2013; </w:t>
      </w:r>
      <w:proofErr w:type="spellStart"/>
      <w:r w:rsidRPr="001D319A">
        <w:rPr>
          <w:rFonts w:eastAsia="Cambria"/>
          <w:sz w:val="16"/>
        </w:rPr>
        <w:t>Schrecker</w:t>
      </w:r>
      <w:proofErr w:type="spellEnd"/>
      <w:r w:rsidRPr="001D319A">
        <w:rPr>
          <w:rFonts w:eastAsia="Cambria"/>
          <w:sz w:val="16"/>
        </w:rPr>
        <w:t xml:space="preserve">, 2016a; </w:t>
      </w:r>
      <w:proofErr w:type="spellStart"/>
      <w:r w:rsidRPr="001D319A">
        <w:rPr>
          <w:rFonts w:eastAsia="Cambria"/>
          <w:sz w:val="16"/>
        </w:rPr>
        <w:t>Stuckler</w:t>
      </w:r>
      <w:proofErr w:type="spellEnd"/>
      <w:r w:rsidRPr="001D319A">
        <w:rPr>
          <w:rFonts w:eastAsia="Cambria"/>
          <w:sz w:val="16"/>
        </w:rPr>
        <w:t xml:space="preserve"> &amp; </w:t>
      </w:r>
      <w:proofErr w:type="spellStart"/>
      <w:r w:rsidRPr="001D319A">
        <w:rPr>
          <w:rFonts w:eastAsia="Cambria"/>
          <w:sz w:val="16"/>
        </w:rPr>
        <w:t>Basu</w:t>
      </w:r>
      <w:proofErr w:type="spellEnd"/>
      <w:r w:rsidRPr="001D319A">
        <w:rPr>
          <w:rFonts w:eastAsia="Cambria"/>
          <w:sz w:val="16"/>
        </w:rPr>
        <w:t xml:space="preserve">, 2013) The IMF has acted with revitalized authority </w:t>
      </w:r>
      <w:r w:rsidRPr="001D319A">
        <w:rPr>
          <w:rFonts w:eastAsia="Cambria"/>
          <w:b/>
          <w:iCs/>
          <w:highlight w:val="green"/>
          <w:u w:val="single"/>
        </w:rPr>
        <w:t xml:space="preserve">to force </w:t>
      </w:r>
      <w:r w:rsidRPr="001D319A">
        <w:rPr>
          <w:rFonts w:eastAsia="Cambria"/>
          <w:b/>
          <w:iCs/>
          <w:u w:val="single"/>
        </w:rPr>
        <w:t xml:space="preserve">sharp </w:t>
      </w:r>
      <w:r w:rsidRPr="001D319A">
        <w:rPr>
          <w:rFonts w:eastAsia="Cambria"/>
          <w:b/>
          <w:iCs/>
          <w:highlight w:val="green"/>
          <w:u w:val="single"/>
        </w:rPr>
        <w:t>reductions in spending on health services and salaries in new debtor states</w:t>
      </w:r>
      <w:r w:rsidRPr="001D319A">
        <w:rPr>
          <w:rFonts w:eastAsia="Cambria"/>
          <w:sz w:val="16"/>
        </w:rPr>
        <w:t>, with decisions often backed and facilitated by the EU (</w:t>
      </w:r>
      <w:proofErr w:type="spellStart"/>
      <w:r w:rsidRPr="001D319A">
        <w:rPr>
          <w:rFonts w:eastAsia="Cambria"/>
          <w:sz w:val="16"/>
        </w:rPr>
        <w:t>Kentikelenis</w:t>
      </w:r>
      <w:proofErr w:type="spellEnd"/>
      <w:r w:rsidRPr="001D319A">
        <w:rPr>
          <w:rFonts w:eastAsia="Cambria"/>
          <w:sz w:val="16"/>
        </w:rPr>
        <w:t>, 2017). In Greece, in the face of the euro crisis, hospital budgets were cut by 40% with 26,000 public health workers’ jobs at risk (</w:t>
      </w:r>
      <w:proofErr w:type="spellStart"/>
      <w:r w:rsidRPr="001D319A">
        <w:rPr>
          <w:rFonts w:eastAsia="Cambria"/>
          <w:sz w:val="16"/>
        </w:rPr>
        <w:t>Kentikelenis</w:t>
      </w:r>
      <w:proofErr w:type="spellEnd"/>
      <w:r w:rsidRPr="001D319A">
        <w:rPr>
          <w:rFonts w:eastAsia="Cambria"/>
          <w:sz w:val="16"/>
        </w:rPr>
        <w:t xml:space="preserve"> et al., 2011, p. 1457). While mixed national health systems are common in many countries, the state often remains as a stubborn presence and health care provider. Yet </w:t>
      </w:r>
      <w:r w:rsidRPr="001D319A">
        <w:rPr>
          <w:rFonts w:eastAsia="Cambria"/>
          <w:u w:val="single"/>
        </w:rPr>
        <w:t xml:space="preserve">governments and multilateral </w:t>
      </w:r>
      <w:r w:rsidRPr="001D319A">
        <w:rPr>
          <w:rFonts w:eastAsia="Cambria"/>
          <w:highlight w:val="green"/>
          <w:u w:val="single"/>
        </w:rPr>
        <w:t>organizations</w:t>
      </w:r>
      <w:r w:rsidRPr="001D319A">
        <w:rPr>
          <w:rFonts w:eastAsia="Cambria"/>
          <w:u w:val="single"/>
        </w:rPr>
        <w:t xml:space="preserve"> repeatedly </w:t>
      </w:r>
      <w:r w:rsidRPr="001D319A">
        <w:rPr>
          <w:rFonts w:eastAsia="Cambria"/>
          <w:b/>
          <w:iCs/>
          <w:highlight w:val="green"/>
          <w:u w:val="single"/>
        </w:rPr>
        <w:t xml:space="preserve">emphasize the </w:t>
      </w:r>
      <w:r w:rsidRPr="001D319A">
        <w:rPr>
          <w:rFonts w:eastAsia="Cambria"/>
          <w:b/>
          <w:iCs/>
          <w:u w:val="single"/>
        </w:rPr>
        <w:t xml:space="preserve">appeal of private insurers and the </w:t>
      </w:r>
      <w:r w:rsidRPr="001D319A">
        <w:rPr>
          <w:rFonts w:eastAsia="Cambria"/>
          <w:b/>
          <w:iCs/>
          <w:highlight w:val="green"/>
          <w:u w:val="single"/>
        </w:rPr>
        <w:t>private sector as health care providers</w:t>
      </w:r>
      <w:r w:rsidRPr="001D319A">
        <w:rPr>
          <w:rFonts w:eastAsia="Cambria"/>
          <w:u w:val="single"/>
        </w:rPr>
        <w:t>.</w:t>
      </w:r>
      <w:r w:rsidRPr="001D319A">
        <w:rPr>
          <w:rFonts w:eastAsia="Cambria"/>
          <w:sz w:val="16"/>
        </w:rPr>
        <w:t xml:space="preserve"> </w:t>
      </w:r>
      <w:r w:rsidRPr="001D319A">
        <w:rPr>
          <w:rFonts w:eastAsia="Cambria"/>
          <w:u w:val="single"/>
        </w:rPr>
        <w:t>Neoliberalism and its implications for health governance are evident in structural adjustment and austerity policies adopted in the wake of debt and financial crises when health budgets are starved to make banks whole</w:t>
      </w:r>
      <w:r w:rsidRPr="001D319A">
        <w:rPr>
          <w:rFonts w:eastAsia="Cambria"/>
          <w:sz w:val="16"/>
        </w:rPr>
        <w:t xml:space="preserve"> (Clark &amp; Heath, 2014; Mooney, 2012; </w:t>
      </w:r>
      <w:proofErr w:type="spellStart"/>
      <w:r w:rsidRPr="001D319A">
        <w:rPr>
          <w:rFonts w:eastAsia="Cambria"/>
          <w:sz w:val="16"/>
        </w:rPr>
        <w:t>Stuckler</w:t>
      </w:r>
      <w:proofErr w:type="spellEnd"/>
      <w:r w:rsidRPr="001D319A">
        <w:rPr>
          <w:rFonts w:eastAsia="Cambria"/>
          <w:sz w:val="16"/>
        </w:rPr>
        <w:t xml:space="preserve"> &amp; </w:t>
      </w:r>
      <w:proofErr w:type="spellStart"/>
      <w:r w:rsidRPr="001D319A">
        <w:rPr>
          <w:rFonts w:eastAsia="Cambria"/>
          <w:sz w:val="16"/>
        </w:rPr>
        <w:t>Basu</w:t>
      </w:r>
      <w:proofErr w:type="spellEnd"/>
      <w:r w:rsidRPr="001D319A">
        <w:rPr>
          <w:rFonts w:eastAsia="Cambria"/>
          <w:sz w:val="16"/>
        </w:rPr>
        <w:t xml:space="preserve">, 2013). </w:t>
      </w:r>
      <w:r w:rsidRPr="001D319A">
        <w:rPr>
          <w:rFonts w:eastAsia="Cambria"/>
          <w:highlight w:val="green"/>
          <w:u w:val="single"/>
        </w:rPr>
        <w:t>Austerity measures</w:t>
      </w:r>
      <w:r w:rsidRPr="001D319A">
        <w:rPr>
          <w:rFonts w:eastAsia="Cambria"/>
          <w:u w:val="single"/>
        </w:rPr>
        <w:t xml:space="preserve"> in the wake of financial crises in Latin America and </w:t>
      </w:r>
      <w:proofErr w:type="gramStart"/>
      <w:r w:rsidRPr="001D319A">
        <w:rPr>
          <w:rFonts w:eastAsia="Cambria"/>
          <w:u w:val="single"/>
        </w:rPr>
        <w:t>South East</w:t>
      </w:r>
      <w:proofErr w:type="gramEnd"/>
      <w:r w:rsidRPr="001D319A">
        <w:rPr>
          <w:rFonts w:eastAsia="Cambria"/>
          <w:u w:val="single"/>
        </w:rPr>
        <w:t xml:space="preserve"> Asia, and the global financial crisis of 2008 </w:t>
      </w:r>
      <w:r w:rsidRPr="001D319A">
        <w:rPr>
          <w:rFonts w:eastAsia="Cambria"/>
          <w:highlight w:val="green"/>
          <w:u w:val="single"/>
        </w:rPr>
        <w:t>put pressure on public</w:t>
      </w:r>
      <w:r w:rsidRPr="001D319A">
        <w:rPr>
          <w:rFonts w:eastAsia="Cambria"/>
          <w:u w:val="single"/>
        </w:rPr>
        <w:t xml:space="preserve">ly funded national </w:t>
      </w:r>
      <w:r w:rsidRPr="001D319A">
        <w:rPr>
          <w:rFonts w:eastAsia="Cambria"/>
          <w:highlight w:val="green"/>
          <w:u w:val="single"/>
        </w:rPr>
        <w:t>health systems</w:t>
      </w:r>
      <w:r w:rsidRPr="001D319A">
        <w:rPr>
          <w:rFonts w:eastAsia="Cambria"/>
          <w:u w:val="single"/>
        </w:rPr>
        <w:t xml:space="preserve">. </w:t>
      </w:r>
      <w:r w:rsidRPr="001D319A">
        <w:rPr>
          <w:rFonts w:eastAsia="Cambria"/>
          <w:b/>
          <w:iCs/>
          <w:highlight w:val="green"/>
          <w:u w:val="single"/>
        </w:rPr>
        <w:t>States have responded</w:t>
      </w:r>
      <w:r w:rsidRPr="001D319A">
        <w:rPr>
          <w:rFonts w:eastAsia="Cambria"/>
          <w:b/>
          <w:iCs/>
          <w:u w:val="single"/>
        </w:rPr>
        <w:t xml:space="preserve">, either willingly or not, </w:t>
      </w:r>
      <w:r w:rsidRPr="001D319A">
        <w:rPr>
          <w:rFonts w:eastAsia="Cambria"/>
          <w:b/>
          <w:iCs/>
          <w:highlight w:val="green"/>
          <w:u w:val="single"/>
        </w:rPr>
        <w:t xml:space="preserve">with divestment in health and the </w:t>
      </w:r>
      <w:proofErr w:type="gramStart"/>
      <w:r w:rsidRPr="001D319A">
        <w:rPr>
          <w:rFonts w:eastAsia="Cambria"/>
          <w:b/>
          <w:iCs/>
          <w:highlight w:val="green"/>
          <w:u w:val="single"/>
        </w:rPr>
        <w:t>opening up</w:t>
      </w:r>
      <w:proofErr w:type="gramEnd"/>
      <w:r w:rsidRPr="001D319A">
        <w:rPr>
          <w:rFonts w:eastAsia="Cambria"/>
          <w:b/>
          <w:iCs/>
          <w:highlight w:val="green"/>
          <w:u w:val="single"/>
        </w:rPr>
        <w:t xml:space="preserve"> the sector to market forces</w:t>
      </w:r>
      <w:r w:rsidRPr="001D319A">
        <w:rPr>
          <w:rFonts w:eastAsia="Cambria"/>
          <w:b/>
          <w:iCs/>
          <w:u w:val="single"/>
        </w:rPr>
        <w:t>.</w:t>
      </w:r>
      <w:r w:rsidRPr="001D319A">
        <w:rPr>
          <w:rFonts w:eastAsia="Cambria"/>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1D319A">
        <w:rPr>
          <w:rFonts w:eastAsia="Cambria"/>
          <w:highlight w:val="green"/>
          <w:u w:val="single"/>
        </w:rPr>
        <w:t xml:space="preserve">Policymakers tout the market as a more efficient means of allocating </w:t>
      </w:r>
      <w:r w:rsidRPr="001D319A">
        <w:rPr>
          <w:rFonts w:eastAsia="Cambria"/>
          <w:u w:val="single"/>
        </w:rPr>
        <w:t xml:space="preserve">scarce </w:t>
      </w:r>
      <w:r w:rsidRPr="001D319A">
        <w:rPr>
          <w:rFonts w:eastAsia="Cambria"/>
          <w:highlight w:val="green"/>
          <w:u w:val="single"/>
        </w:rPr>
        <w:t>resources for health.</w:t>
      </w:r>
      <w:r w:rsidRPr="001D319A">
        <w:rPr>
          <w:rFonts w:eastAsia="Cambria"/>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1D319A">
        <w:rPr>
          <w:rFonts w:eastAsia="Cambria"/>
          <w:sz w:val="16"/>
        </w:rPr>
        <w:t>Lanas</w:t>
      </w:r>
      <w:proofErr w:type="spellEnd"/>
      <w:r w:rsidRPr="001D319A">
        <w:rPr>
          <w:rFonts w:eastAsia="Cambria"/>
          <w:sz w:val="16"/>
        </w:rPr>
        <w:t xml:space="preserve">, 2016; </w:t>
      </w:r>
      <w:proofErr w:type="spellStart"/>
      <w:r w:rsidRPr="001D319A">
        <w:rPr>
          <w:rFonts w:eastAsia="Cambria"/>
          <w:sz w:val="16"/>
        </w:rPr>
        <w:t>Roehrich</w:t>
      </w:r>
      <w:proofErr w:type="spellEnd"/>
      <w:r w:rsidRPr="001D319A">
        <w:rPr>
          <w:rFonts w:eastAsia="Cambria"/>
          <w:sz w:val="16"/>
        </w:rPr>
        <w:t xml:space="preserve">, Barlow, &amp; Wright, 2014). </w:t>
      </w:r>
      <w:r w:rsidRPr="001D319A">
        <w:rPr>
          <w:rFonts w:eastAsia="Cambria"/>
          <w:highlight w:val="green"/>
          <w:u w:val="single"/>
        </w:rPr>
        <w:t>Multiple</w:t>
      </w:r>
      <w:r w:rsidRPr="001D319A">
        <w:rPr>
          <w:rFonts w:eastAsia="Cambria"/>
          <w:u w:val="single"/>
        </w:rPr>
        <w:t xml:space="preserve"> economic </w:t>
      </w:r>
      <w:r w:rsidRPr="001D319A">
        <w:rPr>
          <w:rFonts w:eastAsia="Cambria"/>
          <w:highlight w:val="green"/>
          <w:u w:val="single"/>
        </w:rPr>
        <w:t>interests are at play in privatization an</w:t>
      </w:r>
      <w:r w:rsidRPr="001D319A">
        <w:rPr>
          <w:rFonts w:eastAsia="Cambria"/>
          <w:u w:val="single"/>
        </w:rPr>
        <w:t xml:space="preserve">d state rollbacks; </w:t>
      </w:r>
      <w:r w:rsidRPr="001D319A">
        <w:rPr>
          <w:rFonts w:eastAsia="Cambria"/>
          <w:highlight w:val="green"/>
          <w:u w:val="single"/>
        </w:rPr>
        <w:t xml:space="preserve">the market for health is substantial, and health related </w:t>
      </w:r>
      <w:r w:rsidRPr="001D319A">
        <w:rPr>
          <w:rFonts w:eastAsia="Cambria"/>
          <w:u w:val="single"/>
        </w:rPr>
        <w:t xml:space="preserve">economic </w:t>
      </w:r>
      <w:r w:rsidRPr="001D319A">
        <w:rPr>
          <w:rFonts w:eastAsia="Cambria"/>
          <w:highlight w:val="green"/>
          <w:u w:val="single"/>
        </w:rPr>
        <w:t>sectors are</w:t>
      </w:r>
      <w:r w:rsidRPr="001D319A">
        <w:rPr>
          <w:rFonts w:eastAsia="Cambria"/>
          <w:u w:val="single"/>
        </w:rPr>
        <w:t xml:space="preserve"> often hugely </w:t>
      </w:r>
      <w:r w:rsidRPr="001D319A">
        <w:rPr>
          <w:rFonts w:eastAsia="Cambria"/>
          <w:highlight w:val="green"/>
          <w:u w:val="single"/>
        </w:rPr>
        <w:t>profitable</w:t>
      </w:r>
      <w:r w:rsidRPr="001D319A">
        <w:rPr>
          <w:rFonts w:eastAsia="Cambria"/>
          <w:u w:val="single"/>
        </w:rPr>
        <w:t xml:space="preserve">. In developing countries, health service firms and private insurers are penetrating burgeoning </w:t>
      </w:r>
      <w:proofErr w:type="gramStart"/>
      <w:r w:rsidRPr="001D319A">
        <w:rPr>
          <w:rFonts w:eastAsia="Cambria"/>
          <w:u w:val="single"/>
        </w:rPr>
        <w:t>middle class</w:t>
      </w:r>
      <w:proofErr w:type="gramEnd"/>
      <w:r w:rsidRPr="001D319A">
        <w:rPr>
          <w:rFonts w:eastAsia="Cambria"/>
          <w:u w:val="single"/>
        </w:rPr>
        <w:t xml:space="preserve"> markets and cherry picking which health services are provided privately</w:t>
      </w:r>
      <w:r w:rsidRPr="001D319A">
        <w:rPr>
          <w:rFonts w:eastAsia="Cambria"/>
          <w:sz w:val="16"/>
        </w:rPr>
        <w:t xml:space="preserve"> (Jasso-Aguilar, </w:t>
      </w:r>
      <w:proofErr w:type="spellStart"/>
      <w:r w:rsidRPr="001D319A">
        <w:rPr>
          <w:rFonts w:eastAsia="Cambria"/>
          <w:sz w:val="16"/>
        </w:rPr>
        <w:t>Waitzkin</w:t>
      </w:r>
      <w:proofErr w:type="spellEnd"/>
      <w:r w:rsidRPr="001D319A">
        <w:rPr>
          <w:rFonts w:eastAsia="Cambria"/>
          <w:sz w:val="16"/>
        </w:rPr>
        <w:t xml:space="preserve">, &amp; Landwehr, 2005)). Finally, </w:t>
      </w:r>
      <w:r w:rsidRPr="001D319A">
        <w:rPr>
          <w:rFonts w:eastAsia="Cambria"/>
          <w:b/>
          <w:iCs/>
          <w:highlight w:val="green"/>
          <w:u w:val="single"/>
        </w:rPr>
        <w:t>many of the orthodoxies associated with neolib</w:t>
      </w:r>
      <w:r w:rsidRPr="001D319A">
        <w:rPr>
          <w:rFonts w:eastAsia="Cambria"/>
          <w:b/>
          <w:iCs/>
          <w:u w:val="single"/>
        </w:rPr>
        <w:t xml:space="preserve">eralism </w:t>
      </w:r>
      <w:r w:rsidRPr="001D319A">
        <w:rPr>
          <w:rFonts w:eastAsia="Cambria"/>
          <w:b/>
          <w:iCs/>
          <w:highlight w:val="green"/>
          <w:u w:val="single"/>
        </w:rPr>
        <w:t>continue to</w:t>
      </w:r>
      <w:r w:rsidRPr="001D319A">
        <w:rPr>
          <w:rFonts w:eastAsia="Cambria"/>
          <w:b/>
          <w:iCs/>
          <w:u w:val="single"/>
        </w:rPr>
        <w:t xml:space="preserve"> shape and </w:t>
      </w:r>
      <w:r w:rsidRPr="001D319A">
        <w:rPr>
          <w:rFonts w:eastAsia="Cambria"/>
          <w:b/>
          <w:iCs/>
          <w:highlight w:val="green"/>
          <w:u w:val="single"/>
        </w:rPr>
        <w:t>constrain health policy</w:t>
      </w:r>
      <w:r w:rsidRPr="001D319A">
        <w:rPr>
          <w:rFonts w:eastAsia="Cambria"/>
          <w:b/>
          <w:iCs/>
          <w:u w:val="single"/>
        </w:rPr>
        <w:t xml:space="preserve"> and regulation</w:t>
      </w:r>
      <w:r w:rsidRPr="001D319A">
        <w:rPr>
          <w:rFonts w:eastAsia="Cambria"/>
          <w:sz w:val="16"/>
        </w:rPr>
        <w:t xml:space="preserve">, </w:t>
      </w:r>
      <w:r w:rsidRPr="001D319A">
        <w:rPr>
          <w:rFonts w:eastAsia="Cambria"/>
          <w:u w:val="single"/>
        </w:rPr>
        <w:t>with spending on public health and services attenuated in many countries since the 2008 global financial crisis</w:t>
      </w:r>
      <w:r w:rsidRPr="001D319A">
        <w:rPr>
          <w:rFonts w:eastAsia="Cambria"/>
          <w:sz w:val="16"/>
        </w:rPr>
        <w:t xml:space="preserve"> (Brumby &amp; Verhoeven, 2010). </w:t>
      </w:r>
      <w:r w:rsidRPr="001D319A">
        <w:rPr>
          <w:rFonts w:eastAsia="Cambria"/>
          <w:u w:val="single"/>
        </w:rPr>
        <w:t>Despite</w:t>
      </w:r>
      <w:r w:rsidRPr="001D319A">
        <w:rPr>
          <w:rFonts w:eastAsia="Cambria"/>
          <w:sz w:val="16"/>
        </w:rPr>
        <w:t xml:space="preserve"> contestation and </w:t>
      </w:r>
      <w:r w:rsidRPr="001D319A">
        <w:rPr>
          <w:rFonts w:eastAsia="Cambria"/>
          <w:u w:val="single"/>
        </w:rPr>
        <w:t>the presence of</w:t>
      </w:r>
      <w:r w:rsidRPr="001D319A">
        <w:rPr>
          <w:rFonts w:eastAsia="Cambria"/>
          <w:sz w:val="16"/>
        </w:rPr>
        <w:t xml:space="preserve"> welcome alternative </w:t>
      </w:r>
      <w:r w:rsidRPr="001D319A">
        <w:rPr>
          <w:rFonts w:eastAsia="Cambria"/>
          <w:u w:val="single"/>
        </w:rPr>
        <w:t xml:space="preserve">policy pathways, </w:t>
      </w:r>
      <w:r w:rsidRPr="001D319A">
        <w:rPr>
          <w:rFonts w:eastAsia="Cambria"/>
          <w:b/>
          <w:iCs/>
          <w:highlight w:val="green"/>
          <w:u w:val="single"/>
        </w:rPr>
        <w:t xml:space="preserve">we risk neglecting </w:t>
      </w:r>
      <w:r w:rsidRPr="001D319A">
        <w:rPr>
          <w:rFonts w:eastAsia="Cambria"/>
          <w:b/>
          <w:iCs/>
          <w:u w:val="single"/>
        </w:rPr>
        <w:t xml:space="preserve">structural and </w:t>
      </w:r>
      <w:r w:rsidRPr="001D319A">
        <w:rPr>
          <w:rFonts w:eastAsia="Cambria"/>
          <w:b/>
          <w:iCs/>
          <w:highlight w:val="green"/>
          <w:u w:val="single"/>
        </w:rPr>
        <w:t>political</w:t>
      </w:r>
      <w:r w:rsidRPr="001D319A">
        <w:rPr>
          <w:rFonts w:eastAsia="Cambria"/>
          <w:b/>
          <w:iCs/>
          <w:u w:val="single"/>
        </w:rPr>
        <w:t xml:space="preserve"> economic </w:t>
      </w:r>
      <w:r w:rsidRPr="001D319A">
        <w:rPr>
          <w:rFonts w:eastAsia="Cambria"/>
          <w:b/>
          <w:iCs/>
          <w:highlight w:val="green"/>
          <w:u w:val="single"/>
        </w:rPr>
        <w:t xml:space="preserve">drivers, including economic ideologies, </w:t>
      </w:r>
      <w:r w:rsidRPr="001D319A">
        <w:rPr>
          <w:rFonts w:eastAsia="Cambria"/>
          <w:b/>
          <w:iCs/>
          <w:u w:val="single"/>
        </w:rPr>
        <w:t xml:space="preserve">as powerful and often </w:t>
      </w:r>
      <w:r w:rsidRPr="001D319A">
        <w:rPr>
          <w:rFonts w:eastAsia="Cambria"/>
          <w:b/>
          <w:iCs/>
          <w:highlight w:val="green"/>
          <w:u w:val="single"/>
        </w:rPr>
        <w:t xml:space="preserve">dominant logics </w:t>
      </w:r>
      <w:r w:rsidRPr="001D319A">
        <w:rPr>
          <w:rFonts w:eastAsia="Cambria"/>
          <w:b/>
          <w:iCs/>
          <w:u w:val="single"/>
        </w:rPr>
        <w:t xml:space="preserve">operating in and </w:t>
      </w:r>
      <w:r w:rsidRPr="001D319A">
        <w:rPr>
          <w:rFonts w:eastAsia="Cambria"/>
          <w:b/>
          <w:iCs/>
          <w:highlight w:val="green"/>
          <w:u w:val="single"/>
        </w:rPr>
        <w:t>influencing that governance system.</w:t>
      </w:r>
    </w:p>
    <w:p w14:paraId="2E130F1F" w14:textId="77777777" w:rsidR="001D319A" w:rsidRPr="001D319A" w:rsidRDefault="001D319A" w:rsidP="001D319A">
      <w:pPr>
        <w:rPr>
          <w:rFonts w:eastAsia="Cambria"/>
        </w:rPr>
      </w:pPr>
    </w:p>
    <w:p w14:paraId="2C37F39A" w14:textId="77777777" w:rsidR="001D319A" w:rsidRPr="001D319A" w:rsidRDefault="001D319A" w:rsidP="001D319A">
      <w:pPr>
        <w:rPr>
          <w:rFonts w:eastAsia="Cambria"/>
        </w:rPr>
      </w:pPr>
    </w:p>
    <w:p w14:paraId="79891E87"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Securitizing biological risks ties health to the protection of global capitalism. ‘Disease as threat’ narratives militarize responsibility for public health, replicating past colonial structures to secure neoliberalism.</w:t>
      </w:r>
    </w:p>
    <w:p w14:paraId="1C651B1B" w14:textId="77777777" w:rsidR="001D319A" w:rsidRPr="001D319A" w:rsidRDefault="001D319A" w:rsidP="001D319A">
      <w:pPr>
        <w:rPr>
          <w:rFonts w:eastAsia="Cambria"/>
        </w:rPr>
      </w:pPr>
      <w:r w:rsidRPr="001D319A">
        <w:rPr>
          <w:rFonts w:eastAsia="Cambria"/>
        </w:rPr>
        <w:t xml:space="preserve">Mohan J. </w:t>
      </w:r>
      <w:r w:rsidRPr="001D319A">
        <w:rPr>
          <w:rFonts w:eastAsia="Cambria"/>
          <w:b/>
        </w:rPr>
        <w:t>DUTTA, 15</w:t>
      </w:r>
      <w:r w:rsidRPr="001D319A">
        <w:rPr>
          <w:rFonts w:eastAsia="Cambria"/>
        </w:rPr>
        <w:t>. Professor and Head of the Department of Communications and New Media at the National University of Singapore, Adjunct Professor of Communication at the Brian Lamb School of Communication at Purdue University. Neoliberal Health Organizing, 2015, p. 167-169.</w:t>
      </w:r>
    </w:p>
    <w:p w14:paraId="6DCD8A3C" w14:textId="77777777" w:rsidR="001D319A" w:rsidRPr="001D319A" w:rsidRDefault="001D319A" w:rsidP="001D319A">
      <w:pPr>
        <w:spacing w:after="140" w:line="276" w:lineRule="auto"/>
        <w:rPr>
          <w:rFonts w:eastAsia="Calibri" w:cs="Times New Roman"/>
          <w:sz w:val="16"/>
        </w:rPr>
      </w:pPr>
      <w:r w:rsidRPr="001D319A">
        <w:rPr>
          <w:rFonts w:eastAsia="Calibri" w:cs="Times New Roman"/>
          <w:sz w:val="16"/>
        </w:rPr>
        <w:t xml:space="preserve">The </w:t>
      </w:r>
      <w:r w:rsidRPr="001D319A">
        <w:rPr>
          <w:rFonts w:eastAsia="Calibri" w:cs="Times New Roman"/>
          <w:u w:val="single"/>
        </w:rPr>
        <w:t>globalization</w:t>
      </w:r>
      <w:r w:rsidRPr="001D319A">
        <w:rPr>
          <w:rFonts w:eastAsia="Calibri" w:cs="Times New Roman"/>
          <w:sz w:val="16"/>
        </w:rPr>
        <w:t xml:space="preserve"> of economies </w:t>
      </w:r>
      <w:r w:rsidRPr="001D319A">
        <w:rPr>
          <w:rFonts w:eastAsia="Calibri" w:cs="Times New Roman"/>
          <w:u w:val="single"/>
        </w:rPr>
        <w:t>has produced accelerated</w:t>
      </w:r>
      <w:r w:rsidRPr="001D319A">
        <w:rPr>
          <w:rFonts w:eastAsia="Calibri" w:cs="Times New Roman"/>
          <w:sz w:val="16"/>
        </w:rPr>
        <w:t xml:space="preserve"> patterns of </w:t>
      </w:r>
      <w:r w:rsidRPr="001D319A">
        <w:rPr>
          <w:rFonts w:eastAsia="Calibri" w:cs="Times New Roman"/>
          <w:u w:val="single"/>
        </w:rPr>
        <w:t>movements of capital, goods</w:t>
      </w:r>
      <w:r w:rsidRPr="001D319A">
        <w:rPr>
          <w:rFonts w:eastAsia="Calibri" w:cs="Times New Roman"/>
          <w:sz w:val="16"/>
        </w:rPr>
        <w:t xml:space="preserve">, services, materials, </w:t>
      </w:r>
      <w:r w:rsidRPr="001D319A">
        <w:rPr>
          <w:rFonts w:eastAsia="Calibri" w:cs="Times New Roman"/>
          <w:u w:val="single"/>
        </w:rPr>
        <w:t>and labor</w:t>
      </w:r>
      <w:r w:rsidRPr="001D319A">
        <w:rPr>
          <w:rFonts w:eastAsia="Calibri" w:cs="Times New Roman"/>
          <w:sz w:val="16"/>
        </w:rPr>
        <w:t xml:space="preserve">, simultaneously </w:t>
      </w:r>
      <w:r w:rsidRPr="001D319A">
        <w:rPr>
          <w:rFonts w:eastAsia="Calibri" w:cs="Times New Roman"/>
          <w:u w:val="single"/>
        </w:rPr>
        <w:t>resulting in</w:t>
      </w:r>
      <w:r w:rsidRPr="001D319A">
        <w:rPr>
          <w:rFonts w:eastAsia="Calibri" w:cs="Times New Roman"/>
          <w:sz w:val="16"/>
        </w:rPr>
        <w:t xml:space="preserve"> the </w:t>
      </w:r>
      <w:r w:rsidRPr="001D319A">
        <w:rPr>
          <w:rFonts w:eastAsia="Calibri" w:cs="Times New Roman"/>
          <w:u w:val="single"/>
        </w:rPr>
        <w:t>accelerated</w:t>
      </w:r>
      <w:r w:rsidRPr="001D319A">
        <w:rPr>
          <w:rFonts w:eastAsia="Calibri" w:cs="Times New Roman"/>
          <w:sz w:val="16"/>
        </w:rPr>
        <w:t xml:space="preserve"> production and </w:t>
      </w:r>
      <w:r w:rsidRPr="001D319A">
        <w:rPr>
          <w:rFonts w:eastAsia="Calibri" w:cs="Times New Roman"/>
          <w:u w:val="single"/>
        </w:rPr>
        <w:t xml:space="preserve">circulation of anxieties constituted around these movements. </w:t>
      </w:r>
      <w:r w:rsidRPr="001D319A">
        <w:rPr>
          <w:rFonts w:eastAsia="Calibri" w:cs="Times New Roman"/>
          <w:highlight w:val="green"/>
          <w:u w:val="single"/>
        </w:rPr>
        <w:t>Neoliberal organizing of health</w:t>
      </w:r>
      <w:r w:rsidRPr="001D319A">
        <w:rPr>
          <w:rFonts w:eastAsia="Calibri" w:cs="Times New Roman"/>
          <w:u w:val="single"/>
        </w:rPr>
        <w:t xml:space="preserve"> </w:t>
      </w:r>
      <w:r w:rsidRPr="001D319A">
        <w:rPr>
          <w:rFonts w:eastAsia="Calibri" w:cs="Times New Roman"/>
          <w:highlight w:val="green"/>
          <w:u w:val="single"/>
        </w:rPr>
        <w:t>manifests itself in the</w:t>
      </w:r>
      <w:r w:rsidRPr="001D319A">
        <w:rPr>
          <w:rFonts w:eastAsia="Calibri" w:cs="Times New Roman"/>
          <w:sz w:val="16"/>
        </w:rPr>
        <w:t xml:space="preserve"> development and deployment of </w:t>
      </w:r>
      <w:r w:rsidRPr="001D319A">
        <w:rPr>
          <w:rFonts w:eastAsia="Calibri" w:cs="Times New Roman"/>
          <w:u w:val="single"/>
        </w:rPr>
        <w:t xml:space="preserve">surveillance, management, and coordination networks that see health primarily in the </w:t>
      </w:r>
      <w:r w:rsidRPr="001D319A">
        <w:rPr>
          <w:rFonts w:eastAsia="Calibri" w:cs="Times New Roman"/>
          <w:b/>
          <w:highlight w:val="green"/>
          <w:u w:val="single"/>
        </w:rPr>
        <w:t>realm of threats</w:t>
      </w:r>
      <w:r w:rsidRPr="001D319A">
        <w:rPr>
          <w:rFonts w:eastAsia="Calibri" w:cs="Times New Roman"/>
          <w:highlight w:val="green"/>
          <w:u w:val="single"/>
        </w:rPr>
        <w:t xml:space="preserve"> posed by</w:t>
      </w:r>
      <w:r w:rsidRPr="001D319A">
        <w:rPr>
          <w:rFonts w:eastAsia="Calibri" w:cs="Times New Roman"/>
          <w:sz w:val="16"/>
        </w:rPr>
        <w:t xml:space="preserve"> diseases dispersed through global networks, </w:t>
      </w:r>
      <w:r w:rsidRPr="001D319A">
        <w:rPr>
          <w:rFonts w:eastAsia="Calibri" w:cs="Times New Roman"/>
          <w:u w:val="single"/>
        </w:rPr>
        <w:t xml:space="preserve">networks of </w:t>
      </w:r>
      <w:r w:rsidRPr="001D319A">
        <w:rPr>
          <w:rFonts w:eastAsia="Calibri" w:cs="Times New Roman"/>
          <w:highlight w:val="green"/>
          <w:u w:val="single"/>
        </w:rPr>
        <w:t xml:space="preserve">bioterror, emerging </w:t>
      </w:r>
      <w:r w:rsidRPr="001D319A">
        <w:rPr>
          <w:rFonts w:eastAsia="Calibri" w:cs="Times New Roman"/>
          <w:b/>
          <w:highlight w:val="green"/>
          <w:u w:val="single"/>
        </w:rPr>
        <w:t>infectious diseases</w:t>
      </w:r>
      <w:r w:rsidRPr="001D319A">
        <w:rPr>
          <w:rFonts w:eastAsia="Calibri" w:cs="Times New Roman"/>
          <w:highlight w:val="green"/>
          <w:u w:val="single"/>
        </w:rPr>
        <w:t xml:space="preserve">, and </w:t>
      </w:r>
      <w:r w:rsidRPr="001D319A">
        <w:rPr>
          <w:rFonts w:eastAsia="Calibri" w:cs="Times New Roman"/>
          <w:b/>
          <w:highlight w:val="green"/>
          <w:u w:val="single"/>
        </w:rPr>
        <w:t>biowarfare</w:t>
      </w:r>
      <w:r w:rsidRPr="001D319A">
        <w:rPr>
          <w:rFonts w:eastAsia="Calibri" w:cs="Times New Roman"/>
          <w:sz w:val="16"/>
        </w:rPr>
        <w:t xml:space="preserve"> (</w:t>
      </w:r>
      <w:proofErr w:type="spellStart"/>
      <w:r w:rsidRPr="001D319A">
        <w:rPr>
          <w:rFonts w:eastAsia="Calibri" w:cs="Times New Roman"/>
          <w:sz w:val="16"/>
        </w:rPr>
        <w:t>Salinsky</w:t>
      </w:r>
      <w:proofErr w:type="spellEnd"/>
      <w:r w:rsidRPr="001D319A">
        <w:rPr>
          <w:rFonts w:eastAsia="Calibri" w:cs="Times New Roman"/>
          <w:sz w:val="16"/>
        </w:rPr>
        <w:t xml:space="preserve">, 2002). </w:t>
      </w:r>
      <w:r w:rsidRPr="001D319A">
        <w:rPr>
          <w:rFonts w:eastAsia="Calibri" w:cs="Times New Roman"/>
          <w:u w:val="single"/>
        </w:rPr>
        <w:t xml:space="preserve">The </w:t>
      </w:r>
      <w:r w:rsidRPr="001D319A">
        <w:rPr>
          <w:rFonts w:eastAsia="Calibri" w:cs="Times New Roman"/>
          <w:highlight w:val="green"/>
          <w:u w:val="single"/>
        </w:rPr>
        <w:t>response of health systems</w:t>
      </w:r>
      <w:r w:rsidRPr="001D319A">
        <w:rPr>
          <w:rFonts w:eastAsia="Calibri" w:cs="Times New Roman"/>
          <w:u w:val="single"/>
        </w:rPr>
        <w:t xml:space="preserve"> therefore </w:t>
      </w:r>
      <w:r w:rsidRPr="001D319A">
        <w:rPr>
          <w:rFonts w:eastAsia="Calibri" w:cs="Times New Roman"/>
          <w:highlight w:val="green"/>
          <w:u w:val="single"/>
        </w:rPr>
        <w:t xml:space="preserve">is formulated </w:t>
      </w:r>
      <w:r w:rsidRPr="001D319A">
        <w:rPr>
          <w:rFonts w:eastAsia="Calibri" w:cs="Times New Roman"/>
          <w:u w:val="single"/>
        </w:rPr>
        <w:t>in the form of network structures of biodefense and homeland security</w:t>
      </w:r>
      <w:r w:rsidRPr="001D319A">
        <w:rPr>
          <w:rFonts w:eastAsia="Calibri" w:cs="Times New Roman"/>
          <w:sz w:val="16"/>
        </w:rPr>
        <w:t xml:space="preserve">, performing functions of </w:t>
      </w:r>
      <w:r w:rsidRPr="001D319A">
        <w:rPr>
          <w:rFonts w:eastAsia="Calibri" w:cs="Times New Roman"/>
          <w:u w:val="single"/>
        </w:rPr>
        <w:t>surveillance, information gathering, and</w:t>
      </w:r>
      <w:r w:rsidRPr="001D319A">
        <w:rPr>
          <w:rFonts w:eastAsia="Calibri" w:cs="Times New Roman"/>
          <w:sz w:val="16"/>
        </w:rPr>
        <w:t xml:space="preserve"> information </w:t>
      </w:r>
      <w:r w:rsidRPr="001D319A">
        <w:rPr>
          <w:rFonts w:eastAsia="Calibri" w:cs="Times New Roman"/>
          <w:u w:val="single"/>
        </w:rPr>
        <w:t xml:space="preserve">dissemination, constituted </w:t>
      </w:r>
      <w:r w:rsidRPr="001D319A">
        <w:rPr>
          <w:rFonts w:eastAsia="Calibri" w:cs="Times New Roman"/>
          <w:highlight w:val="green"/>
          <w:u w:val="single"/>
        </w:rPr>
        <w:t xml:space="preserve">around the </w:t>
      </w:r>
      <w:r w:rsidRPr="001D319A">
        <w:rPr>
          <w:rFonts w:eastAsia="Calibri" w:cs="Times New Roman"/>
          <w:b/>
          <w:highlight w:val="green"/>
          <w:u w:val="single"/>
        </w:rPr>
        <w:t>economic logics</w:t>
      </w:r>
      <w:r w:rsidRPr="001D319A">
        <w:rPr>
          <w:rFonts w:eastAsia="Calibri" w:cs="Times New Roman"/>
          <w:u w:val="single"/>
        </w:rPr>
        <w:t xml:space="preserve"> </w:t>
      </w:r>
      <w:r w:rsidRPr="001D319A">
        <w:rPr>
          <w:rFonts w:eastAsia="Calibri" w:cs="Times New Roman"/>
          <w:highlight w:val="green"/>
          <w:u w:val="single"/>
        </w:rPr>
        <w:t>of growth and efficiency</w:t>
      </w:r>
      <w:r w:rsidRPr="001D319A">
        <w:rPr>
          <w:rFonts w:eastAsia="Calibri" w:cs="Times New Roman"/>
          <w:sz w:val="16"/>
        </w:rPr>
        <w:t xml:space="preserve">. The </w:t>
      </w:r>
      <w:r w:rsidRPr="001D319A">
        <w:rPr>
          <w:rFonts w:eastAsia="Calibri" w:cs="Times New Roman"/>
          <w:u w:val="single"/>
        </w:rPr>
        <w:t>protection of</w:t>
      </w:r>
      <w:r w:rsidRPr="001D319A">
        <w:rPr>
          <w:rFonts w:eastAsia="Calibri" w:cs="Times New Roman"/>
          <w:sz w:val="16"/>
        </w:rPr>
        <w:t xml:space="preserve"> the economic opportunities of </w:t>
      </w:r>
      <w:r w:rsidRPr="001D319A">
        <w:rPr>
          <w:rFonts w:eastAsia="Calibri" w:cs="Times New Roman"/>
          <w:u w:val="single"/>
        </w:rPr>
        <w:t xml:space="preserve">globalization becomes the function of public health systems formulated in the </w:t>
      </w:r>
      <w:r w:rsidRPr="001D319A">
        <w:rPr>
          <w:rFonts w:eastAsia="Calibri" w:cs="Times New Roman"/>
          <w:b/>
          <w:u w:val="single"/>
        </w:rPr>
        <w:t xml:space="preserve">narrative of </w:t>
      </w:r>
      <w:proofErr w:type="spellStart"/>
      <w:r w:rsidRPr="001D319A">
        <w:rPr>
          <w:rFonts w:eastAsia="Calibri" w:cs="Times New Roman"/>
          <w:b/>
          <w:u w:val="single"/>
        </w:rPr>
        <w:t>geosecurity</w:t>
      </w:r>
      <w:proofErr w:type="spellEnd"/>
      <w:r w:rsidRPr="001D319A">
        <w:rPr>
          <w:rFonts w:eastAsia="Calibri" w:cs="Times New Roman"/>
          <w:u w:val="single"/>
        </w:rPr>
        <w:t xml:space="preserve"> and implemented in the form of programs controlled by the </w:t>
      </w:r>
      <w:r w:rsidRPr="001D319A">
        <w:rPr>
          <w:rFonts w:eastAsia="Calibri" w:cs="Times New Roman"/>
          <w:b/>
          <w:u w:val="single"/>
        </w:rPr>
        <w:t>police-military complex</w:t>
      </w:r>
      <w:r w:rsidRPr="001D319A">
        <w:rPr>
          <w:rFonts w:eastAsia="Calibri" w:cs="Times New Roman"/>
          <w:u w:val="single"/>
        </w:rPr>
        <w:t xml:space="preserve"> within structures of</w:t>
      </w:r>
      <w:r w:rsidRPr="001D319A">
        <w:rPr>
          <w:rFonts w:eastAsia="Calibri" w:cs="Times New Roman"/>
          <w:sz w:val="16"/>
        </w:rPr>
        <w:t xml:space="preserve"> biodefense, </w:t>
      </w:r>
      <w:r w:rsidRPr="001D319A">
        <w:rPr>
          <w:rFonts w:eastAsia="Calibri" w:cs="Times New Roman"/>
          <w:u w:val="single"/>
        </w:rPr>
        <w:t>biosecurity</w:t>
      </w:r>
      <w:r w:rsidRPr="001D319A">
        <w:rPr>
          <w:rFonts w:eastAsia="Calibri" w:cs="Times New Roman"/>
          <w:sz w:val="16"/>
        </w:rPr>
        <w:t xml:space="preserve"> and </w:t>
      </w:r>
      <w:proofErr w:type="spellStart"/>
      <w:r w:rsidRPr="001D319A">
        <w:rPr>
          <w:rFonts w:eastAsia="Calibri" w:cs="Times New Roman"/>
          <w:sz w:val="16"/>
        </w:rPr>
        <w:t>geosecurity</w:t>
      </w:r>
      <w:proofErr w:type="spellEnd"/>
      <w:r w:rsidRPr="001D319A">
        <w:rPr>
          <w:rFonts w:eastAsia="Calibri" w:cs="Times New Roman"/>
          <w:sz w:val="16"/>
        </w:rPr>
        <w:t xml:space="preserve">. </w:t>
      </w:r>
      <w:r w:rsidRPr="001D319A">
        <w:rPr>
          <w:rFonts w:eastAsia="Calibri" w:cs="Times New Roman"/>
          <w:u w:val="single"/>
        </w:rPr>
        <w:t xml:space="preserve">With this emphasis on security, the mandate for health depicts </w:t>
      </w:r>
      <w:r w:rsidRPr="001D319A">
        <w:rPr>
          <w:rFonts w:eastAsia="Calibri" w:cs="Times New Roman"/>
          <w:b/>
          <w:u w:val="single"/>
        </w:rPr>
        <w:t>continuity with colonial</w:t>
      </w:r>
      <w:r w:rsidRPr="001D319A">
        <w:rPr>
          <w:rFonts w:eastAsia="Calibri" w:cs="Times New Roman"/>
          <w:sz w:val="16"/>
        </w:rPr>
        <w:t xml:space="preserve"> implementations of </w:t>
      </w:r>
      <w:r w:rsidRPr="001D319A">
        <w:rPr>
          <w:rFonts w:eastAsia="Calibri" w:cs="Times New Roman"/>
          <w:u w:val="single"/>
        </w:rPr>
        <w:t>public health administration to manage</w:t>
      </w:r>
      <w:r w:rsidRPr="001D319A">
        <w:rPr>
          <w:rFonts w:eastAsia="Calibri" w:cs="Times New Roman"/>
          <w:sz w:val="16"/>
        </w:rPr>
        <w:t xml:space="preserve"> erstwhile </w:t>
      </w:r>
      <w:r w:rsidRPr="001D319A">
        <w:rPr>
          <w:rFonts w:eastAsia="Calibri" w:cs="Times New Roman"/>
          <w:u w:val="single"/>
        </w:rPr>
        <w:t>colonies</w:t>
      </w:r>
      <w:r w:rsidRPr="001D319A">
        <w:rPr>
          <w:rFonts w:eastAsia="Calibri" w:cs="Times New Roman"/>
          <w:sz w:val="16"/>
        </w:rPr>
        <w:t xml:space="preserve">, increasingly being set within the military metaphor of health, </w:t>
      </w:r>
      <w:r w:rsidRPr="001D319A">
        <w:rPr>
          <w:rFonts w:eastAsia="Calibri" w:cs="Times New Roman"/>
          <w:u w:val="single"/>
        </w:rPr>
        <w:t xml:space="preserve">turning health into a </w:t>
      </w:r>
      <w:proofErr w:type="spellStart"/>
      <w:r w:rsidRPr="001D319A">
        <w:rPr>
          <w:rFonts w:eastAsia="Calibri" w:cs="Times New Roman"/>
          <w:u w:val="single"/>
        </w:rPr>
        <w:t>geosecurity</w:t>
      </w:r>
      <w:proofErr w:type="spellEnd"/>
      <w:r w:rsidRPr="001D319A">
        <w:rPr>
          <w:rFonts w:eastAsia="Calibri" w:cs="Times New Roman"/>
          <w:u w:val="single"/>
        </w:rPr>
        <w:t xml:space="preserve"> threat for the new configurations of </w:t>
      </w:r>
      <w:r w:rsidRPr="001D319A">
        <w:rPr>
          <w:rFonts w:eastAsia="Calibri" w:cs="Times New Roman"/>
          <w:b/>
          <w:u w:val="single"/>
        </w:rPr>
        <w:t>empire</w:t>
      </w:r>
      <w:r w:rsidRPr="001D319A">
        <w:rPr>
          <w:rFonts w:eastAsia="Calibri" w:cs="Times New Roman"/>
          <w:u w:val="single"/>
        </w:rPr>
        <w:t>, and</w:t>
      </w:r>
      <w:r w:rsidRPr="001D319A">
        <w:rPr>
          <w:rFonts w:eastAsia="Calibri" w:cs="Times New Roman"/>
          <w:sz w:val="16"/>
        </w:rPr>
        <w:t xml:space="preserve"> therefore, </w:t>
      </w:r>
      <w:r w:rsidRPr="001D319A">
        <w:rPr>
          <w:rFonts w:eastAsia="Calibri" w:cs="Times New Roman"/>
          <w:u w:val="single"/>
        </w:rPr>
        <w:t xml:space="preserve">deploying </w:t>
      </w:r>
      <w:r w:rsidRPr="001D319A">
        <w:rPr>
          <w:rFonts w:eastAsia="Calibri" w:cs="Times New Roman"/>
          <w:b/>
          <w:u w:val="single"/>
        </w:rPr>
        <w:t>military interventions</w:t>
      </w:r>
      <w:r w:rsidRPr="001D319A">
        <w:rPr>
          <w:rFonts w:eastAsia="Calibri" w:cs="Times New Roman"/>
          <w:u w:val="single"/>
        </w:rPr>
        <w:t xml:space="preserve"> to address health issues</w:t>
      </w:r>
      <w:r w:rsidRPr="001D319A">
        <w:rPr>
          <w:rFonts w:eastAsia="Calibri" w:cs="Times New Roman"/>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1D319A">
        <w:rPr>
          <w:rFonts w:eastAsia="Calibri" w:cs="Times New Roman"/>
          <w:u w:val="single"/>
        </w:rPr>
        <w:t xml:space="preserve">The </w:t>
      </w:r>
      <w:r w:rsidRPr="001D319A">
        <w:rPr>
          <w:rFonts w:eastAsia="Calibri" w:cs="Times New Roman"/>
          <w:highlight w:val="green"/>
          <w:u w:val="single"/>
        </w:rPr>
        <w:t xml:space="preserve">protection of human health is seen as a </w:t>
      </w:r>
      <w:r w:rsidRPr="001D319A">
        <w:rPr>
          <w:rFonts w:eastAsia="Calibri" w:cs="Times New Roman"/>
          <w:b/>
          <w:highlight w:val="green"/>
          <w:u w:val="single"/>
        </w:rPr>
        <w:t>function of the military</w:t>
      </w:r>
      <w:r w:rsidRPr="001D319A">
        <w:rPr>
          <w:rFonts w:eastAsia="Calibri" w:cs="Times New Roman"/>
          <w:highlight w:val="green"/>
          <w:u w:val="single"/>
        </w:rPr>
        <w:t xml:space="preserve">, tied to the goals of </w:t>
      </w:r>
      <w:r w:rsidRPr="001D319A">
        <w:rPr>
          <w:rFonts w:eastAsia="Calibri" w:cs="Times New Roman"/>
          <w:b/>
          <w:highlight w:val="green"/>
          <w:u w:val="single"/>
        </w:rPr>
        <w:t>defending global capitalism</w:t>
      </w:r>
      <w:r w:rsidRPr="001D319A">
        <w:rPr>
          <w:rFonts w:eastAsia="Calibri" w:cs="Times New Roman"/>
          <w:u w:val="single"/>
        </w:rPr>
        <w:t xml:space="preserve"> against the threats to health and reflecting the colonial undertones of health containment measures deployed by</w:t>
      </w:r>
      <w:r w:rsidRPr="001D319A">
        <w:rPr>
          <w:rFonts w:eastAsia="Calibri" w:cs="Times New Roman"/>
          <w:sz w:val="16"/>
        </w:rPr>
        <w:t xml:space="preserve"> the instruments of </w:t>
      </w:r>
      <w:r w:rsidRPr="001D319A">
        <w:rPr>
          <w:rFonts w:eastAsia="Calibri" w:cs="Times New Roman"/>
          <w:u w:val="single"/>
        </w:rPr>
        <w:t>empire</w:t>
      </w:r>
      <w:r w:rsidRPr="001D319A">
        <w:rPr>
          <w:rFonts w:eastAsia="Calibri" w:cs="Times New Roman"/>
          <w:sz w:val="16"/>
        </w:rPr>
        <w:t xml:space="preserve">. In this instance of the report published by the NIC, </w:t>
      </w:r>
      <w:r w:rsidRPr="001D319A">
        <w:rPr>
          <w:rFonts w:eastAsia="Calibri" w:cs="Times New Roman"/>
          <w:u w:val="single"/>
        </w:rPr>
        <w:t>knowledge about health is constituted in the realm of intelligence gathering to protect the</w:t>
      </w:r>
      <w:r w:rsidRPr="001D319A">
        <w:rPr>
          <w:rFonts w:eastAsia="Calibri" w:cs="Times New Roman"/>
          <w:sz w:val="16"/>
        </w:rPr>
        <w:t xml:space="preserve"> interests of </w:t>
      </w:r>
      <w:r w:rsidRPr="001D319A">
        <w:rPr>
          <w:rFonts w:eastAsia="Calibri" w:cs="Times New Roman"/>
          <w:u w:val="single"/>
        </w:rPr>
        <w:t>national security of the U</w:t>
      </w:r>
      <w:r w:rsidRPr="001D319A">
        <w:rPr>
          <w:rFonts w:eastAsia="Calibri" w:cs="Times New Roman"/>
          <w:sz w:val="16"/>
        </w:rPr>
        <w:t xml:space="preserve">nited </w:t>
      </w:r>
      <w:r w:rsidRPr="001D319A">
        <w:rPr>
          <w:rFonts w:eastAsia="Calibri" w:cs="Times New Roman"/>
          <w:u w:val="single"/>
        </w:rPr>
        <w:t>S</w:t>
      </w:r>
      <w:r w:rsidRPr="001D319A">
        <w:rPr>
          <w:rFonts w:eastAsia="Calibri" w:cs="Times New Roman"/>
          <w:sz w:val="16"/>
        </w:rPr>
        <w:t xml:space="preserve">tates. </w:t>
      </w:r>
      <w:r w:rsidRPr="001D319A">
        <w:rPr>
          <w:rFonts w:eastAsia="Calibri" w:cs="Times New Roman"/>
          <w:u w:val="single"/>
        </w:rPr>
        <w:t>Framed as threats to</w:t>
      </w:r>
      <w:r w:rsidRPr="001D319A">
        <w:rPr>
          <w:rFonts w:eastAsia="Calibri" w:cs="Times New Roman"/>
          <w:sz w:val="16"/>
        </w:rPr>
        <w:t xml:space="preserve"> the </w:t>
      </w:r>
      <w:r w:rsidRPr="001D319A">
        <w:rPr>
          <w:rFonts w:eastAsia="Calibri" w:cs="Times New Roman"/>
          <w:u w:val="single"/>
        </w:rPr>
        <w:t>health</w:t>
      </w:r>
      <w:r w:rsidRPr="001D319A">
        <w:rPr>
          <w:rFonts w:eastAsia="Calibri" w:cs="Times New Roman"/>
          <w:sz w:val="16"/>
        </w:rPr>
        <w:t xml:space="preserve"> of citizens at home and abroad and to the health of the armed forces deployed overseas, </w:t>
      </w:r>
      <w:r w:rsidRPr="001D319A">
        <w:rPr>
          <w:rFonts w:eastAsia="Calibri" w:cs="Times New Roman"/>
          <w:u w:val="single"/>
        </w:rPr>
        <w:t>infectious diseases are seen as contributors to social and political instability in key strategic regions of</w:t>
      </w:r>
      <w:r w:rsidRPr="001D319A">
        <w:rPr>
          <w:rFonts w:eastAsia="Calibri" w:cs="Times New Roman"/>
          <w:sz w:val="16"/>
        </w:rPr>
        <w:t xml:space="preserve"> significant </w:t>
      </w:r>
      <w:r w:rsidRPr="001D319A">
        <w:rPr>
          <w:rFonts w:eastAsia="Calibri" w:cs="Times New Roman"/>
          <w:u w:val="single"/>
        </w:rPr>
        <w:t>value to the U</w:t>
      </w:r>
      <w:r w:rsidRPr="001D319A">
        <w:rPr>
          <w:rFonts w:eastAsia="Calibri" w:cs="Times New Roman"/>
          <w:sz w:val="16"/>
        </w:rPr>
        <w:t xml:space="preserve">nited </w:t>
      </w:r>
      <w:r w:rsidRPr="001D319A">
        <w:rPr>
          <w:rFonts w:eastAsia="Calibri" w:cs="Times New Roman"/>
          <w:u w:val="single"/>
        </w:rPr>
        <w:t>S</w:t>
      </w:r>
      <w:r w:rsidRPr="001D319A">
        <w:rPr>
          <w:rFonts w:eastAsia="Calibri" w:cs="Times New Roman"/>
          <w:sz w:val="16"/>
        </w:rPr>
        <w:t xml:space="preserve">tates. International relations are understood in the language of security, casting interpenetrating networks as targets of surveillance and management. The </w:t>
      </w:r>
      <w:r w:rsidRPr="001D319A">
        <w:rPr>
          <w:rFonts w:eastAsia="Calibri" w:cs="Times New Roman"/>
          <w:highlight w:val="green"/>
          <w:u w:val="single"/>
        </w:rPr>
        <w:t>portrayal of infectious diseases as threats</w:t>
      </w:r>
      <w:r w:rsidRPr="001D319A">
        <w:rPr>
          <w:rFonts w:eastAsia="Calibri" w:cs="Times New Roman"/>
          <w:sz w:val="16"/>
        </w:rPr>
        <w:t xml:space="preserve"> to </w:t>
      </w:r>
      <w:proofErr w:type="spellStart"/>
      <w:r w:rsidRPr="001D319A">
        <w:rPr>
          <w:rFonts w:eastAsia="Calibri" w:cs="Times New Roman"/>
          <w:sz w:val="16"/>
        </w:rPr>
        <w:t>geosecurity</w:t>
      </w:r>
      <w:proofErr w:type="spellEnd"/>
      <w:r w:rsidRPr="001D319A">
        <w:rPr>
          <w:rFonts w:eastAsia="Calibri" w:cs="Times New Roman"/>
          <w:sz w:val="16"/>
        </w:rPr>
        <w:t xml:space="preserve"> </w:t>
      </w:r>
      <w:r w:rsidRPr="001D319A">
        <w:rPr>
          <w:rFonts w:eastAsia="Calibri" w:cs="Times New Roman"/>
          <w:highlight w:val="green"/>
          <w:u w:val="single"/>
        </w:rPr>
        <w:t>deploys</w:t>
      </w:r>
      <w:r w:rsidRPr="001D319A">
        <w:rPr>
          <w:rFonts w:eastAsia="Calibri" w:cs="Times New Roman"/>
          <w:sz w:val="16"/>
        </w:rPr>
        <w:t xml:space="preserve"> valuable </w:t>
      </w:r>
      <w:r w:rsidRPr="001D319A">
        <w:rPr>
          <w:rFonts w:eastAsia="Calibri" w:cs="Times New Roman"/>
          <w:highlight w:val="green"/>
          <w:u w:val="single"/>
        </w:rPr>
        <w:t>health resources into the hands of the military</w:t>
      </w:r>
      <w:r w:rsidRPr="001D319A">
        <w:rPr>
          <w:rFonts w:eastAsia="Calibri" w:cs="Times New Roman"/>
          <w:u w:val="single"/>
        </w:rPr>
        <w:t xml:space="preserve">, placing the power of disease management under military structures and </w:t>
      </w:r>
      <w:r w:rsidRPr="001D319A">
        <w:rPr>
          <w:rFonts w:eastAsia="Calibri" w:cs="Times New Roman"/>
          <w:highlight w:val="green"/>
          <w:u w:val="single"/>
        </w:rPr>
        <w:t>framing the responses</w:t>
      </w:r>
      <w:r w:rsidRPr="001D319A">
        <w:rPr>
          <w:rFonts w:eastAsia="Calibri" w:cs="Times New Roman"/>
          <w:u w:val="single"/>
        </w:rPr>
        <w:t xml:space="preserve"> to disease in military interpretations</w:t>
      </w:r>
      <w:r w:rsidRPr="001D319A">
        <w:rPr>
          <w:rFonts w:eastAsia="Calibri" w:cs="Times New Roman"/>
          <w:sz w:val="16"/>
        </w:rPr>
        <w:t xml:space="preserve">. Moreover, the juxtaposition of epidemic narratives amid narratives of war and bioterror </w:t>
      </w:r>
      <w:proofErr w:type="gramStart"/>
      <w:r w:rsidRPr="001D319A">
        <w:rPr>
          <w:rFonts w:eastAsia="Calibri" w:cs="Times New Roman"/>
          <w:sz w:val="16"/>
        </w:rPr>
        <w:t>heighten</w:t>
      </w:r>
      <w:proofErr w:type="gramEnd"/>
      <w:r w:rsidRPr="001D319A">
        <w:rPr>
          <w:rFonts w:eastAsia="Calibri" w:cs="Times New Roman"/>
          <w:sz w:val="16"/>
        </w:rPr>
        <w:t xml:space="preserve"> the concerns for </w:t>
      </w:r>
      <w:proofErr w:type="spellStart"/>
      <w:r w:rsidRPr="001D319A">
        <w:rPr>
          <w:rFonts w:eastAsia="Calibri" w:cs="Times New Roman"/>
          <w:sz w:val="16"/>
        </w:rPr>
        <w:t>geosecurity</w:t>
      </w:r>
      <w:proofErr w:type="spellEnd"/>
      <w:r w:rsidRPr="001D319A">
        <w:rPr>
          <w:rFonts w:eastAsia="Calibri" w:cs="Times New Roman"/>
          <w:sz w:val="16"/>
        </w:rPr>
        <w:t>, foregrounding and necessitating a variety of military response strategies (</w:t>
      </w:r>
      <w:proofErr w:type="spellStart"/>
      <w:r w:rsidRPr="001D319A">
        <w:rPr>
          <w:rFonts w:eastAsia="Calibri" w:cs="Times New Roman"/>
          <w:sz w:val="16"/>
        </w:rPr>
        <w:t>Aaltola</w:t>
      </w:r>
      <w:proofErr w:type="spellEnd"/>
      <w:r w:rsidRPr="001D319A">
        <w:rPr>
          <w:rFonts w:eastAsia="Calibri" w:cs="Times New Roman"/>
          <w:sz w:val="16"/>
        </w:rPr>
        <w:t xml:space="preserve">, 2012). The interpenetrating relationship between health and the military constitute one element of the consolidation of power in the hands of the global elite achieved through neoliberal transformations. </w:t>
      </w:r>
      <w:r w:rsidRPr="001D319A">
        <w:rPr>
          <w:rFonts w:eastAsia="Calibri" w:cs="Times New Roman"/>
          <w:u w:val="single"/>
        </w:rPr>
        <w:t>The military emerges as a global organizational structure for the management of health</w:t>
      </w:r>
      <w:r w:rsidRPr="001D319A">
        <w:rPr>
          <w:rFonts w:eastAsia="Calibri" w:cs="Times New Roman"/>
          <w:sz w:val="16"/>
        </w:rPr>
        <w:t xml:space="preserve">, simultaneously </w:t>
      </w:r>
      <w:r w:rsidRPr="001D319A">
        <w:rPr>
          <w:rFonts w:eastAsia="Calibri" w:cs="Times New Roman"/>
          <w:u w:val="single"/>
        </w:rPr>
        <w:t>justifying the deployment of resources to the military and the deployment of military strategies to address health issues. This</w:t>
      </w:r>
      <w:r w:rsidRPr="001D319A">
        <w:rPr>
          <w:rFonts w:eastAsia="Calibri" w:cs="Times New Roman"/>
          <w:sz w:val="16"/>
        </w:rPr>
        <w:t xml:space="preserve"> emphasis on the military framed within the realm of protecting geostrategic interests </w:t>
      </w:r>
      <w:r w:rsidRPr="001D319A">
        <w:rPr>
          <w:rFonts w:eastAsia="Calibri" w:cs="Times New Roman"/>
          <w:u w:val="single"/>
        </w:rPr>
        <w:t>constructs health in the realm of threats</w:t>
      </w:r>
      <w:r w:rsidRPr="001D319A">
        <w:rPr>
          <w:rFonts w:eastAsia="Calibri" w:cs="Times New Roman"/>
          <w:sz w:val="16"/>
        </w:rPr>
        <w:t xml:space="preserve">, simultaneously </w:t>
      </w:r>
      <w:r w:rsidRPr="001D319A">
        <w:rPr>
          <w:rFonts w:eastAsia="Calibri" w:cs="Times New Roman"/>
          <w:b/>
          <w:highlight w:val="green"/>
          <w:u w:val="single"/>
        </w:rPr>
        <w:t>erasing</w:t>
      </w:r>
      <w:r w:rsidRPr="001D319A">
        <w:rPr>
          <w:rFonts w:eastAsia="Calibri" w:cs="Times New Roman"/>
          <w:highlight w:val="green"/>
          <w:u w:val="single"/>
        </w:rPr>
        <w:t xml:space="preserve"> questions of fundamental human rights to health</w:t>
      </w:r>
      <w:r w:rsidRPr="001D319A">
        <w:rPr>
          <w:rFonts w:eastAsia="Calibri" w:cs="Times New Roman"/>
          <w:sz w:val="16"/>
        </w:rPr>
        <w:t xml:space="preserve">. Similarly, in the president's Emergency Plan for AIDS Relief, a significant proportion of resources are housed in the military </w:t>
      </w:r>
      <w:proofErr w:type="gramStart"/>
      <w:r w:rsidRPr="001D319A">
        <w:rPr>
          <w:rFonts w:eastAsia="Calibri" w:cs="Times New Roman"/>
          <w:sz w:val="16"/>
        </w:rPr>
        <w:t>in order to</w:t>
      </w:r>
      <w:proofErr w:type="gramEnd"/>
      <w:r w:rsidRPr="001D319A">
        <w:rPr>
          <w:rFonts w:eastAsia="Calibri" w:cs="Times New Roman"/>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sidRPr="001D319A">
        <w:rPr>
          <w:rFonts w:eastAsia="Calibri" w:cs="Times New Roman"/>
          <w:u w:val="single"/>
        </w:rPr>
        <w:t>Critical to the deployment of</w:t>
      </w:r>
      <w:r w:rsidRPr="001D319A">
        <w:rPr>
          <w:rFonts w:eastAsia="Calibri" w:cs="Times New Roman"/>
          <w:sz w:val="16"/>
        </w:rPr>
        <w:t xml:space="preserve"> a </w:t>
      </w:r>
      <w:r w:rsidRPr="001D319A">
        <w:rPr>
          <w:rFonts w:eastAsia="Calibri" w:cs="Times New Roman"/>
          <w:u w:val="single"/>
        </w:rPr>
        <w:t>militarized</w:t>
      </w:r>
      <w:r w:rsidRPr="001D319A">
        <w:rPr>
          <w:rFonts w:eastAsia="Calibri" w:cs="Times New Roman"/>
          <w:sz w:val="16"/>
        </w:rPr>
        <w:t xml:space="preserve"> form of </w:t>
      </w:r>
      <w:r w:rsidRPr="001D319A">
        <w:rPr>
          <w:rFonts w:eastAsia="Calibri" w:cs="Times New Roman"/>
          <w:u w:val="single"/>
        </w:rPr>
        <w:t>governance in addressing health is the consolidation of power within elite structures, working through militarized systems</w:t>
      </w:r>
      <w:r w:rsidRPr="001D319A">
        <w:rPr>
          <w:rFonts w:eastAsia="Calibri" w:cs="Times New Roman"/>
          <w:sz w:val="16"/>
        </w:rPr>
        <w:t xml:space="preserve"> of governance to control disease </w:t>
      </w:r>
      <w:r w:rsidRPr="001D319A">
        <w:rPr>
          <w:rFonts w:eastAsia="Calibri" w:cs="Times New Roman"/>
          <w:u w:val="single"/>
        </w:rPr>
        <w:t>to protect the economic interests of the status quo. The military</w:t>
      </w:r>
      <w:r w:rsidRPr="001D319A">
        <w:rPr>
          <w:rFonts w:eastAsia="Calibri" w:cs="Times New Roman"/>
          <w:sz w:val="16"/>
        </w:rPr>
        <w:t xml:space="preserve">, as an instrument of power and control, </w:t>
      </w:r>
      <w:r w:rsidRPr="001D319A">
        <w:rPr>
          <w:rFonts w:eastAsia="Calibri" w:cs="Times New Roman"/>
          <w:u w:val="single"/>
        </w:rPr>
        <w:t xml:space="preserve">functions within the narratives of security cooperation and humanitarian assistance activities to assert its </w:t>
      </w:r>
      <w:r w:rsidRPr="001D319A">
        <w:rPr>
          <w:rFonts w:eastAsia="Calibri" w:cs="Times New Roman"/>
          <w:b/>
          <w:u w:val="single"/>
        </w:rPr>
        <w:t>power and control</w:t>
      </w:r>
      <w:r w:rsidRPr="001D319A">
        <w:rPr>
          <w:rFonts w:eastAsia="Calibri" w:cs="Times New Roman"/>
          <w:sz w:val="16"/>
        </w:rPr>
        <w:t xml:space="preserve"> in global governance. </w:t>
      </w:r>
      <w:r w:rsidRPr="001D319A">
        <w:rPr>
          <w:rFonts w:eastAsia="Calibri" w:cs="Times New Roman"/>
          <w:u w:val="single"/>
        </w:rPr>
        <w:t>Intelligence gathering emerges as an instrument for the generation of data to secure</w:t>
      </w:r>
      <w:r w:rsidRPr="001D319A">
        <w:rPr>
          <w:rFonts w:eastAsia="Calibri" w:cs="Times New Roman"/>
          <w:sz w:val="16"/>
        </w:rPr>
        <w:t xml:space="preserve"> and protect </w:t>
      </w:r>
      <w:r w:rsidRPr="001D319A">
        <w:rPr>
          <w:rFonts w:eastAsia="Calibri" w:cs="Times New Roman"/>
          <w:b/>
          <w:u w:val="single"/>
        </w:rPr>
        <w:t>zones of economic function</w:t>
      </w:r>
      <w:r w:rsidRPr="001D319A">
        <w:rPr>
          <w:rFonts w:eastAsia="Calibri" w:cs="Times New Roman"/>
          <w:u w:val="single"/>
        </w:rPr>
        <w:t>. This gathering of</w:t>
      </w:r>
      <w:r w:rsidRPr="001D319A">
        <w:rPr>
          <w:rFonts w:eastAsia="Calibri" w:cs="Times New Roman"/>
          <w:sz w:val="16"/>
        </w:rPr>
        <w:t xml:space="preserve"> targeted </w:t>
      </w:r>
      <w:r w:rsidRPr="001D319A">
        <w:rPr>
          <w:rFonts w:eastAsia="Calibri" w:cs="Times New Roman"/>
          <w:u w:val="single"/>
        </w:rPr>
        <w:t xml:space="preserve">intelligence and the </w:t>
      </w:r>
      <w:r w:rsidRPr="001D319A">
        <w:rPr>
          <w:rFonts w:eastAsia="Calibri" w:cs="Times New Roman"/>
          <w:highlight w:val="green"/>
          <w:u w:val="single"/>
        </w:rPr>
        <w:t>deployment of</w:t>
      </w:r>
      <w:r w:rsidRPr="001D319A">
        <w:rPr>
          <w:rFonts w:eastAsia="Calibri" w:cs="Times New Roman"/>
          <w:sz w:val="16"/>
        </w:rPr>
        <w:t xml:space="preserve"> targeted </w:t>
      </w:r>
      <w:r w:rsidRPr="001D319A">
        <w:rPr>
          <w:rFonts w:eastAsia="Calibri" w:cs="Times New Roman"/>
          <w:highlight w:val="green"/>
          <w:u w:val="single"/>
        </w:rPr>
        <w:t>interventions becomes</w:t>
      </w:r>
      <w:r w:rsidRPr="001D319A">
        <w:rPr>
          <w:rFonts w:eastAsia="Calibri" w:cs="Times New Roman"/>
          <w:sz w:val="16"/>
        </w:rPr>
        <w:t xml:space="preserve"> particularly </w:t>
      </w:r>
      <w:r w:rsidRPr="001D319A">
        <w:rPr>
          <w:rFonts w:eastAsia="Calibri" w:cs="Times New Roman"/>
          <w:highlight w:val="green"/>
          <w:u w:val="single"/>
        </w:rPr>
        <w:t>critical within</w:t>
      </w:r>
      <w:r w:rsidRPr="001D319A">
        <w:rPr>
          <w:rFonts w:eastAsia="Calibri" w:cs="Times New Roman"/>
          <w:u w:val="single"/>
        </w:rPr>
        <w:t xml:space="preserve"> the context of maintaining open zones of communication and economic exchange within</w:t>
      </w:r>
      <w:r w:rsidRPr="001D319A">
        <w:rPr>
          <w:rFonts w:eastAsia="Calibri" w:cs="Times New Roman"/>
          <w:sz w:val="16"/>
        </w:rPr>
        <w:t xml:space="preserve"> the </w:t>
      </w:r>
      <w:r w:rsidRPr="001D319A">
        <w:rPr>
          <w:rFonts w:eastAsia="Calibri" w:cs="Times New Roman"/>
          <w:highlight w:val="green"/>
          <w:u w:val="single"/>
        </w:rPr>
        <w:t>neoliberal</w:t>
      </w:r>
      <w:r w:rsidRPr="001D319A">
        <w:rPr>
          <w:rFonts w:eastAsia="Calibri" w:cs="Times New Roman"/>
          <w:sz w:val="16"/>
        </w:rPr>
        <w:t xml:space="preserve"> structuring of </w:t>
      </w:r>
      <w:r w:rsidRPr="001D319A">
        <w:rPr>
          <w:rFonts w:eastAsia="Calibri" w:cs="Times New Roman"/>
          <w:highlight w:val="green"/>
          <w:u w:val="single"/>
        </w:rPr>
        <w:t>economic relationships</w:t>
      </w:r>
      <w:r w:rsidRPr="001D319A">
        <w:rPr>
          <w:rFonts w:eastAsia="Calibri" w:cs="Times New Roman"/>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D319A">
        <w:rPr>
          <w:rFonts w:eastAsia="Calibri" w:cs="Times New Roman"/>
          <w:sz w:val="16"/>
        </w:rPr>
        <w:t>health, and</w:t>
      </w:r>
      <w:proofErr w:type="gramEnd"/>
      <w:r w:rsidRPr="001D319A">
        <w:rPr>
          <w:rFonts w:eastAsia="Calibri" w:cs="Times New Roman"/>
          <w:sz w:val="16"/>
        </w:rPr>
        <w:t xml:space="preserve"> attend to the communicative processes through which the militarization of health is achieved. The </w:t>
      </w:r>
      <w:r w:rsidRPr="001D319A">
        <w:rPr>
          <w:rFonts w:eastAsia="Calibri" w:cs="Times New Roman"/>
          <w:u w:val="single"/>
        </w:rPr>
        <w:t>surveillance of spaces and the militarization of responses</w:t>
      </w:r>
      <w:r w:rsidRPr="001D319A">
        <w:rPr>
          <w:rFonts w:eastAsia="Calibri" w:cs="Times New Roman"/>
          <w:sz w:val="16"/>
        </w:rPr>
        <w:t xml:space="preserve">, I argue, </w:t>
      </w:r>
      <w:r w:rsidRPr="001D319A">
        <w:rPr>
          <w:rFonts w:eastAsia="Calibri" w:cs="Times New Roman"/>
          <w:u w:val="single"/>
        </w:rPr>
        <w:t xml:space="preserve">are continuous with colonial logics of controlling spaces in distant locales of imperial </w:t>
      </w:r>
      <w:proofErr w:type="gramStart"/>
      <w:r w:rsidRPr="001D319A">
        <w:rPr>
          <w:rFonts w:eastAsia="Calibri" w:cs="Times New Roman"/>
          <w:u w:val="single"/>
        </w:rPr>
        <w:t>governance, and</w:t>
      </w:r>
      <w:proofErr w:type="gramEnd"/>
      <w:r w:rsidRPr="001D319A">
        <w:rPr>
          <w:rFonts w:eastAsia="Calibri" w:cs="Times New Roman"/>
          <w:u w:val="single"/>
        </w:rPr>
        <w:t xml:space="preserve"> are discontinuous from the colonial forms of governance because of the paradoxes of networked flows in neoliberal governance</w:t>
      </w:r>
      <w:r w:rsidRPr="001D319A">
        <w:rPr>
          <w:rFonts w:eastAsia="Calibri" w:cs="Times New Roman"/>
          <w:sz w:val="16"/>
        </w:rPr>
        <w:t>.</w:t>
      </w:r>
    </w:p>
    <w:p w14:paraId="013D1F2E" w14:textId="77777777" w:rsidR="001D319A" w:rsidRPr="001D319A" w:rsidRDefault="001D319A" w:rsidP="001D319A">
      <w:pPr>
        <w:rPr>
          <w:rFonts w:eastAsia="Cambria"/>
        </w:rPr>
      </w:pPr>
    </w:p>
    <w:p w14:paraId="20E1D319"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Our critique independently outweighs the case </w:t>
      </w:r>
      <w:proofErr w:type="gramStart"/>
      <w:r w:rsidRPr="001D319A">
        <w:rPr>
          <w:rFonts w:eastAsia="MS Gothic" w:cs="Times New Roman"/>
          <w:b/>
          <w:iCs/>
          <w:sz w:val="26"/>
        </w:rPr>
        <w:t>-  neoliberalism</w:t>
      </w:r>
      <w:proofErr w:type="gramEnd"/>
      <w:r w:rsidRPr="001D319A">
        <w:rPr>
          <w:rFonts w:eastAsia="MS Gothic" w:cs="Times New Roman"/>
          <w:b/>
          <w:iCs/>
          <w:sz w:val="26"/>
        </w:rPr>
        <w:t xml:space="preserve"> causes extinction and massive social inequalities – the </w:t>
      </w:r>
      <w:proofErr w:type="spellStart"/>
      <w:r w:rsidRPr="001D319A">
        <w:rPr>
          <w:rFonts w:eastAsia="MS Gothic" w:cs="Times New Roman"/>
          <w:b/>
          <w:iCs/>
          <w:sz w:val="26"/>
        </w:rPr>
        <w:t>affs</w:t>
      </w:r>
      <w:proofErr w:type="spellEnd"/>
      <w:r w:rsidRPr="001D319A">
        <w:rPr>
          <w:rFonts w:eastAsia="MS Gothic" w:cs="Times New Roman"/>
          <w:b/>
          <w:iCs/>
          <w:sz w:val="26"/>
        </w:rPr>
        <w:t xml:space="preserve"> single issue legalistic solution is the exact kind of politics neolib wants us to engage in so the root cause goes unquestioned. </w:t>
      </w:r>
      <w:proofErr w:type="spellStart"/>
      <w:r w:rsidRPr="001D319A">
        <w:rPr>
          <w:rFonts w:eastAsia="MS Gothic" w:cs="Times New Roman"/>
          <w:b/>
          <w:iCs/>
          <w:sz w:val="26"/>
        </w:rPr>
        <w:t>Farbod</w:t>
      </w:r>
      <w:proofErr w:type="spellEnd"/>
      <w:r w:rsidRPr="001D319A">
        <w:rPr>
          <w:rFonts w:eastAsia="MS Gothic" w:cs="Times New Roman"/>
          <w:b/>
          <w:iCs/>
          <w:sz w:val="26"/>
        </w:rPr>
        <w:t xml:space="preserve"> 15</w:t>
      </w:r>
    </w:p>
    <w:p w14:paraId="126C2015" w14:textId="77777777" w:rsidR="001D319A" w:rsidRPr="001D319A" w:rsidRDefault="001D319A" w:rsidP="001D319A">
      <w:pPr>
        <w:rPr>
          <w:rFonts w:eastAsia="Cambria"/>
          <w:sz w:val="12"/>
          <w:szCs w:val="12"/>
        </w:rPr>
      </w:pPr>
      <w:r w:rsidRPr="001D319A">
        <w:rPr>
          <w:rFonts w:eastAsia="Cambria"/>
          <w:sz w:val="12"/>
          <w:szCs w:val="12"/>
        </w:rPr>
        <w:t xml:space="preserve"> </w:t>
      </w:r>
      <w:proofErr w:type="gramStart"/>
      <w:r w:rsidRPr="001D319A">
        <w:rPr>
          <w:rFonts w:eastAsia="Cambria"/>
          <w:sz w:val="12"/>
          <w:szCs w:val="12"/>
        </w:rPr>
        <w:t xml:space="preserve">( </w:t>
      </w:r>
      <w:proofErr w:type="spellStart"/>
      <w:r w:rsidRPr="001D319A">
        <w:rPr>
          <w:rFonts w:eastAsia="Cambria"/>
          <w:sz w:val="12"/>
          <w:szCs w:val="12"/>
        </w:rPr>
        <w:t>Faramarz</w:t>
      </w:r>
      <w:proofErr w:type="spellEnd"/>
      <w:proofErr w:type="gramEnd"/>
      <w:r w:rsidRPr="001D319A">
        <w:rPr>
          <w:rFonts w:eastAsia="Cambria"/>
          <w:sz w:val="12"/>
          <w:szCs w:val="12"/>
        </w:rPr>
        <w:t xml:space="preserve"> </w:t>
      </w:r>
      <w:proofErr w:type="spellStart"/>
      <w:r w:rsidRPr="001D319A">
        <w:rPr>
          <w:rFonts w:eastAsia="Cambria"/>
          <w:sz w:val="12"/>
          <w:szCs w:val="12"/>
        </w:rPr>
        <w:t>Farbod</w:t>
      </w:r>
      <w:proofErr w:type="spellEnd"/>
      <w:r w:rsidRPr="001D319A">
        <w:rPr>
          <w:rFonts w:eastAsia="Cambria"/>
          <w:sz w:val="12"/>
          <w:szCs w:val="12"/>
        </w:rPr>
        <w:t xml:space="preserve"> , PhD Candidate @ Rutgers, Prof @ Moravian College, Monthly Review, http://mrzine.monthlyreview.org/2015/farbod020615.html, 6-2)</w:t>
      </w:r>
    </w:p>
    <w:p w14:paraId="591774DF" w14:textId="77777777" w:rsidR="001D319A" w:rsidRPr="001D319A" w:rsidRDefault="001D319A" w:rsidP="001D319A">
      <w:pPr>
        <w:rPr>
          <w:rFonts w:eastAsia="Cambria"/>
          <w:b/>
          <w:u w:val="single"/>
        </w:rPr>
      </w:pPr>
      <w:r w:rsidRPr="001D319A">
        <w:rPr>
          <w:rFonts w:eastAsia="Cambria"/>
          <w:sz w:val="10"/>
        </w:rPr>
        <w:t xml:space="preserve">Global </w:t>
      </w:r>
      <w:r w:rsidRPr="001D319A">
        <w:rPr>
          <w:rFonts w:eastAsia="Cambria"/>
          <w:u w:val="single"/>
        </w:rPr>
        <w:t xml:space="preserve">capitalism is the 800-pound gorilla. The twin </w:t>
      </w:r>
      <w:r w:rsidRPr="001D319A">
        <w:rPr>
          <w:rFonts w:eastAsia="Cambria"/>
          <w:highlight w:val="green"/>
          <w:u w:val="single"/>
        </w:rPr>
        <w:t>ecological and economic crises</w:t>
      </w:r>
      <w:r w:rsidRPr="001D319A">
        <w:rPr>
          <w:rFonts w:eastAsia="Cambria"/>
          <w:u w:val="single"/>
        </w:rPr>
        <w:t xml:space="preserve">, </w:t>
      </w:r>
      <w:r w:rsidRPr="001D319A">
        <w:rPr>
          <w:rFonts w:eastAsia="Cambria"/>
          <w:highlight w:val="green"/>
          <w:u w:val="single"/>
        </w:rPr>
        <w:t>militarism</w:t>
      </w:r>
      <w:r w:rsidRPr="001D319A">
        <w:rPr>
          <w:rFonts w:eastAsia="Cambria"/>
          <w:u w:val="single"/>
        </w:rPr>
        <w:t xml:space="preserve">, the rise of the surveillance state, and a dysfunctional political system can all be traced to its normal operations. </w:t>
      </w:r>
      <w:r w:rsidRPr="001D319A">
        <w:rPr>
          <w:rFonts w:eastAsia="Cambria"/>
          <w:highlight w:val="green"/>
          <w:u w:val="single"/>
        </w:rPr>
        <w:t xml:space="preserve">We need </w:t>
      </w:r>
      <w:r w:rsidRPr="001D319A">
        <w:rPr>
          <w:rFonts w:eastAsia="Cambria"/>
          <w:u w:val="single"/>
        </w:rPr>
        <w:t xml:space="preserve">a </w:t>
      </w:r>
      <w:r w:rsidRPr="001D319A">
        <w:rPr>
          <w:rFonts w:eastAsia="Cambria"/>
          <w:highlight w:val="green"/>
          <w:u w:val="single"/>
        </w:rPr>
        <w:t>transformative</w:t>
      </w:r>
      <w:r w:rsidRPr="001D319A">
        <w:rPr>
          <w:rFonts w:eastAsia="Cambria"/>
          <w:u w:val="single"/>
        </w:rPr>
        <w:t xml:space="preserve"> </w:t>
      </w:r>
      <w:r w:rsidRPr="001D319A">
        <w:rPr>
          <w:rFonts w:eastAsia="Cambria"/>
          <w:highlight w:val="green"/>
          <w:u w:val="single"/>
        </w:rPr>
        <w:t>politics</w:t>
      </w:r>
      <w:r w:rsidRPr="001D319A">
        <w:rPr>
          <w:rFonts w:eastAsia="Cambria"/>
          <w:u w:val="single"/>
        </w:rPr>
        <w:t xml:space="preserve"> from below </w:t>
      </w:r>
      <w:r w:rsidRPr="001D319A">
        <w:rPr>
          <w:rFonts w:eastAsia="Cambria"/>
          <w:highlight w:val="green"/>
          <w:u w:val="single"/>
        </w:rPr>
        <w:t xml:space="preserve">that can challenge </w:t>
      </w:r>
      <w:r w:rsidRPr="001D319A">
        <w:rPr>
          <w:rFonts w:eastAsia="Cambria"/>
          <w:u w:val="single"/>
        </w:rPr>
        <w:t xml:space="preserve">the </w:t>
      </w:r>
      <w:r w:rsidRPr="001D319A">
        <w:rPr>
          <w:rFonts w:eastAsia="Cambria"/>
          <w:highlight w:val="green"/>
          <w:u w:val="single"/>
        </w:rPr>
        <w:t>fundamentals of cap</w:t>
      </w:r>
      <w:r w:rsidRPr="001D319A">
        <w:rPr>
          <w:rFonts w:eastAsia="Cambria"/>
          <w:u w:val="single"/>
        </w:rPr>
        <w:t xml:space="preserve">italism </w:t>
      </w:r>
      <w:r w:rsidRPr="001D319A">
        <w:rPr>
          <w:rFonts w:eastAsia="Cambria"/>
          <w:highlight w:val="green"/>
          <w:u w:val="single"/>
        </w:rPr>
        <w:t>instead</w:t>
      </w:r>
      <w:r w:rsidRPr="001D319A">
        <w:rPr>
          <w:rFonts w:eastAsia="Cambria"/>
          <w:u w:val="single"/>
        </w:rPr>
        <w:t xml:space="preserve"> </w:t>
      </w:r>
      <w:r w:rsidRPr="001D319A">
        <w:rPr>
          <w:rFonts w:eastAsia="Cambria"/>
          <w:highlight w:val="green"/>
          <w:u w:val="single"/>
        </w:rPr>
        <w:t>of</w:t>
      </w:r>
      <w:r w:rsidRPr="001D319A">
        <w:rPr>
          <w:rFonts w:eastAsia="Cambria"/>
          <w:u w:val="single"/>
        </w:rPr>
        <w:t xml:space="preserve"> today's politics that is content to treat its </w:t>
      </w:r>
      <w:r w:rsidRPr="001D319A">
        <w:rPr>
          <w:rFonts w:eastAsia="Cambria"/>
          <w:highlight w:val="green"/>
          <w:u w:val="single"/>
        </w:rPr>
        <w:t>symptoms</w:t>
      </w:r>
      <w:r w:rsidRPr="001D319A">
        <w:rPr>
          <w:rFonts w:eastAsia="Cambria"/>
          <w:u w:val="single"/>
        </w:rPr>
        <w:t>. The problems we face are linked to each other and to the way a capitalist society operates. We must</w:t>
      </w:r>
      <w:r w:rsidRPr="001D319A">
        <w:rPr>
          <w:rFonts w:eastAsia="Cambria"/>
          <w:sz w:val="10"/>
        </w:rPr>
        <w:t xml:space="preserve"> </w:t>
      </w:r>
      <w:proofErr w:type="gramStart"/>
      <w:r w:rsidRPr="001D319A">
        <w:rPr>
          <w:rFonts w:eastAsia="Cambria"/>
          <w:sz w:val="10"/>
        </w:rPr>
        <w:t>make an effort</w:t>
      </w:r>
      <w:proofErr w:type="gramEnd"/>
      <w:r w:rsidRPr="001D319A">
        <w:rPr>
          <w:rFonts w:eastAsia="Cambria"/>
          <w:sz w:val="10"/>
        </w:rPr>
        <w:t xml:space="preserve"> to </w:t>
      </w:r>
      <w:r w:rsidRPr="001D319A">
        <w:rPr>
          <w:rFonts w:eastAsia="Cambria"/>
          <w:u w:val="single"/>
        </w:rPr>
        <w:t>understand its real character. The fundamental question of our time is whether we can go beyond a system that is ravaging the Earth and secure a future with dignity for life and respect for the planet.</w:t>
      </w:r>
      <w:r w:rsidRPr="001D319A">
        <w:rPr>
          <w:rFonts w:eastAsia="Cambria"/>
          <w:sz w:val="10"/>
        </w:rPr>
        <w:t xml:space="preserve"> What has capitalism done to us lately? </w:t>
      </w:r>
      <w:r w:rsidRPr="001D319A">
        <w:rPr>
          <w:rFonts w:eastAsia="Cambria"/>
          <w:u w:val="single"/>
        </w:rPr>
        <w:t xml:space="preserve">The best science tells us that </w:t>
      </w:r>
      <w:r w:rsidRPr="001D319A">
        <w:rPr>
          <w:rFonts w:eastAsia="Cambria"/>
          <w:highlight w:val="green"/>
          <w:u w:val="single"/>
        </w:rPr>
        <w:t>this is</w:t>
      </w:r>
      <w:r w:rsidRPr="001D319A">
        <w:rPr>
          <w:rFonts w:eastAsia="Cambria"/>
          <w:u w:val="single"/>
        </w:rPr>
        <w:t xml:space="preserve"> a </w:t>
      </w:r>
      <w:r w:rsidRPr="001D319A">
        <w:rPr>
          <w:rFonts w:eastAsia="Cambria"/>
          <w:highlight w:val="green"/>
          <w:u w:val="single"/>
        </w:rPr>
        <w:t>do-or-die</w:t>
      </w:r>
      <w:r w:rsidRPr="001D319A">
        <w:rPr>
          <w:rFonts w:eastAsia="Cambria"/>
          <w:u w:val="single"/>
        </w:rPr>
        <w:t xml:space="preserve"> moment. </w:t>
      </w:r>
      <w:r w:rsidRPr="001D319A">
        <w:rPr>
          <w:rFonts w:eastAsia="Cambria"/>
          <w:highlight w:val="green"/>
          <w:u w:val="single"/>
        </w:rPr>
        <w:t>We are</w:t>
      </w:r>
      <w:r w:rsidRPr="001D319A">
        <w:rPr>
          <w:rFonts w:eastAsia="Cambria"/>
          <w:u w:val="single"/>
        </w:rPr>
        <w:t xml:space="preserve"> now </w:t>
      </w:r>
      <w:proofErr w:type="gramStart"/>
      <w:r w:rsidRPr="001D319A">
        <w:rPr>
          <w:rFonts w:eastAsia="Cambria"/>
          <w:highlight w:val="green"/>
          <w:u w:val="single"/>
        </w:rPr>
        <w:t>in the midst of</w:t>
      </w:r>
      <w:proofErr w:type="gramEnd"/>
      <w:r w:rsidRPr="001D319A">
        <w:rPr>
          <w:rFonts w:eastAsia="Cambria"/>
          <w:highlight w:val="green"/>
          <w:u w:val="single"/>
        </w:rPr>
        <w:t xml:space="preserve"> the</w:t>
      </w:r>
      <w:r w:rsidRPr="001D319A">
        <w:rPr>
          <w:rFonts w:eastAsia="Cambria"/>
          <w:u w:val="single"/>
        </w:rPr>
        <w:t xml:space="preserve"> </w:t>
      </w:r>
      <w:r w:rsidRPr="001D319A">
        <w:rPr>
          <w:rFonts w:eastAsia="Cambria"/>
          <w:highlight w:val="green"/>
          <w:u w:val="single"/>
        </w:rPr>
        <w:t>6th mass extinction</w:t>
      </w:r>
      <w:r w:rsidRPr="001D319A">
        <w:rPr>
          <w:rFonts w:eastAsia="Cambria"/>
          <w:u w:val="single"/>
        </w:rPr>
        <w:t xml:space="preserve"> </w:t>
      </w:r>
      <w:r w:rsidRPr="001D319A">
        <w:rPr>
          <w:rFonts w:eastAsia="Cambria"/>
          <w:sz w:val="10"/>
        </w:rPr>
        <w:t xml:space="preserve">in the planetary history with 150 to </w:t>
      </w:r>
      <w:r w:rsidRPr="001D319A">
        <w:rPr>
          <w:rFonts w:eastAsia="Cambria"/>
          <w:u w:val="single"/>
        </w:rPr>
        <w:t xml:space="preserve">200 species going extinct every day, a pace 1,000 times greater than the 'natural' extinction rate.1 The Earth has been warming rapidly </w:t>
      </w:r>
      <w:r w:rsidRPr="001D319A">
        <w:rPr>
          <w:rFonts w:eastAsia="Cambria"/>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D319A">
        <w:rPr>
          <w:rFonts w:eastAsia="Cambria"/>
          <w:highlight w:val="green"/>
          <w:u w:val="single"/>
        </w:rPr>
        <w:t>Cap</w:t>
      </w:r>
      <w:r w:rsidRPr="001D319A">
        <w:rPr>
          <w:rFonts w:eastAsia="Cambria"/>
          <w:u w:val="single"/>
        </w:rPr>
        <w:t>italism</w:t>
      </w:r>
      <w:r w:rsidRPr="001D319A">
        <w:rPr>
          <w:rFonts w:eastAsia="Cambria"/>
          <w:highlight w:val="green"/>
          <w:u w:val="single"/>
        </w:rPr>
        <w:t xml:space="preserve"> </w:t>
      </w:r>
      <w:r w:rsidRPr="001D319A">
        <w:rPr>
          <w:rFonts w:eastAsia="Cambria"/>
          <w:u w:val="single"/>
        </w:rPr>
        <w:t>has</w:t>
      </w:r>
      <w:r w:rsidRPr="001D319A">
        <w:rPr>
          <w:rFonts w:eastAsia="Cambria"/>
          <w:sz w:val="10"/>
        </w:rPr>
        <w:t xml:space="preserve"> also </w:t>
      </w:r>
      <w:r w:rsidRPr="001D319A">
        <w:rPr>
          <w:rFonts w:eastAsia="Cambria"/>
          <w:highlight w:val="green"/>
          <w:u w:val="single"/>
        </w:rPr>
        <w:t xml:space="preserve">led to explosive </w:t>
      </w:r>
      <w:r w:rsidRPr="001D319A">
        <w:rPr>
          <w:rFonts w:eastAsia="Cambria"/>
          <w:u w:val="single"/>
        </w:rPr>
        <w:t xml:space="preserve">social </w:t>
      </w:r>
      <w:r w:rsidRPr="001D319A">
        <w:rPr>
          <w:rFonts w:eastAsia="Cambria"/>
          <w:highlight w:val="green"/>
          <w:u w:val="single"/>
        </w:rPr>
        <w:t xml:space="preserve">inequalities. The </w:t>
      </w:r>
      <w:r w:rsidRPr="001D319A">
        <w:rPr>
          <w:rFonts w:eastAsia="Cambria"/>
          <w:u w:val="single"/>
        </w:rPr>
        <w:t xml:space="preserve">global </w:t>
      </w:r>
      <w:r w:rsidRPr="001D319A">
        <w:rPr>
          <w:rFonts w:eastAsia="Cambria"/>
          <w:highlight w:val="green"/>
          <w:u w:val="single"/>
        </w:rPr>
        <w:t>economic landscape is littered with rising concentration of wealth</w:t>
      </w:r>
      <w:r w:rsidRPr="001D319A">
        <w:rPr>
          <w:rFonts w:eastAsia="Cambria"/>
          <w:u w:val="single"/>
        </w:rPr>
        <w:t>, debt, distress, and immiseration caused by the austerity-pushing elites. Take the US. The richest 20 persons have as much wealth as the bottom 150 million</w:t>
      </w:r>
      <w:r w:rsidRPr="001D319A">
        <w:rPr>
          <w:rFonts w:eastAsia="Cambria"/>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D319A">
        <w:rPr>
          <w:rFonts w:eastAsia="Cambria"/>
          <w:u w:val="single"/>
        </w:rPr>
        <w:t>By 2016 the richest 1% will own a greater share of the global wealth than the rest of us combined.12</w:t>
      </w:r>
      <w:r w:rsidRPr="001D319A">
        <w:rPr>
          <w:rFonts w:eastAsia="Cambria"/>
          <w:sz w:val="10"/>
        </w:rPr>
        <w:t xml:space="preserve"> The top 200 global corporations wield twice the economic power of the bottom 80% of the global population.13 </w:t>
      </w:r>
      <w:r w:rsidRPr="001D319A">
        <w:rPr>
          <w:rFonts w:eastAsia="Cambria"/>
          <w:u w:val="single"/>
        </w:rPr>
        <w:t xml:space="preserve">Instead of a global society </w:t>
      </w:r>
      <w:r w:rsidRPr="001D319A">
        <w:rPr>
          <w:rFonts w:eastAsia="Cambria"/>
          <w:highlight w:val="green"/>
          <w:u w:val="single"/>
        </w:rPr>
        <w:t>cap</w:t>
      </w:r>
      <w:r w:rsidRPr="001D319A">
        <w:rPr>
          <w:rFonts w:eastAsia="Cambria"/>
          <w:u w:val="single"/>
        </w:rPr>
        <w:t xml:space="preserve">italism </w:t>
      </w:r>
      <w:r w:rsidRPr="001D319A">
        <w:rPr>
          <w:rFonts w:eastAsia="Cambria"/>
          <w:highlight w:val="green"/>
          <w:u w:val="single"/>
        </w:rPr>
        <w:t>is creating a global apartheid</w:t>
      </w:r>
      <w:r w:rsidRPr="001D319A">
        <w:rPr>
          <w:rFonts w:eastAsia="Cambria"/>
          <w:u w:val="single"/>
        </w:rPr>
        <w:t>.</w:t>
      </w:r>
      <w:r w:rsidRPr="001D319A">
        <w:rPr>
          <w:rFonts w:eastAsia="Cambria"/>
          <w:sz w:val="10"/>
        </w:rPr>
        <w:t xml:space="preserve"> What's the nature of the beast? Firstly, </w:t>
      </w:r>
      <w:r w:rsidRPr="001D319A">
        <w:rPr>
          <w:rFonts w:eastAsia="Cambria"/>
          <w:u w:val="single"/>
        </w:rPr>
        <w:t xml:space="preserve">the "egotistical calculation" of commerce wins the day every time. Capital seeks maximum profitability as a matter of </w:t>
      </w:r>
      <w:proofErr w:type="gramStart"/>
      <w:r w:rsidRPr="001D319A">
        <w:rPr>
          <w:rFonts w:eastAsia="Cambria"/>
          <w:u w:val="single"/>
        </w:rPr>
        <w:t>first priority</w:t>
      </w:r>
      <w:proofErr w:type="gramEnd"/>
      <w:r w:rsidRPr="001D319A">
        <w:rPr>
          <w:rFonts w:eastAsia="Cambria"/>
          <w:u w:val="single"/>
        </w:rPr>
        <w:t>.</w:t>
      </w:r>
      <w:r w:rsidRPr="001D319A">
        <w:rPr>
          <w:rFonts w:eastAsia="Cambria"/>
          <w:sz w:val="10"/>
        </w:rPr>
        <w:t xml:space="preserve"> Evermore "accumulation of capital" is the system's bill of health; it is slowdowns or reversals that usher in crises and set off panic. </w:t>
      </w:r>
      <w:r w:rsidRPr="001D319A">
        <w:rPr>
          <w:rFonts w:eastAsia="Cambria"/>
          <w:highlight w:val="green"/>
          <w:u w:val="single"/>
        </w:rPr>
        <w:t xml:space="preserve">Cancer-like hunger for endless growth is in the system's DNA and </w:t>
      </w:r>
      <w:r w:rsidRPr="001D319A">
        <w:rPr>
          <w:rFonts w:eastAsia="Cambria"/>
          <w:u w:val="single"/>
        </w:rPr>
        <w:t xml:space="preserve">is what </w:t>
      </w:r>
      <w:r w:rsidRPr="001D319A">
        <w:rPr>
          <w:rFonts w:eastAsia="Cambria"/>
          <w:highlight w:val="green"/>
          <w:u w:val="single"/>
        </w:rPr>
        <w:t xml:space="preserve">has set it on </w:t>
      </w:r>
      <w:r w:rsidRPr="001D319A">
        <w:rPr>
          <w:rFonts w:eastAsia="Cambria"/>
          <w:u w:val="single"/>
        </w:rPr>
        <w:t xml:space="preserve">a </w:t>
      </w:r>
      <w:r w:rsidRPr="001D319A">
        <w:rPr>
          <w:rFonts w:eastAsia="Cambria"/>
          <w:highlight w:val="green"/>
          <w:u w:val="single"/>
        </w:rPr>
        <w:t>tragic collision course with Nature</w:t>
      </w:r>
      <w:r w:rsidRPr="001D319A">
        <w:rPr>
          <w:rFonts w:eastAsia="Cambria"/>
          <w:u w:val="single"/>
        </w:rPr>
        <w:t>,</w:t>
      </w:r>
      <w:r w:rsidRPr="001D319A">
        <w:rPr>
          <w:rFonts w:eastAsia="Cambria"/>
          <w:sz w:val="10"/>
        </w:rPr>
        <w:t xml:space="preserve"> a finite category. Secondly, </w:t>
      </w:r>
      <w:r w:rsidRPr="001D319A">
        <w:rPr>
          <w:rFonts w:eastAsia="Cambria"/>
          <w:u w:val="single"/>
        </w:rPr>
        <w:t>capitalism treats human labor as a cost</w:t>
      </w:r>
      <w:r w:rsidRPr="001D319A">
        <w:rPr>
          <w:rFonts w:eastAsia="Cambria"/>
          <w:sz w:val="10"/>
        </w:rPr>
        <w:t xml:space="preserve">. It therefore opposes labor capturing a fair share of the total economic value that it creates. </w:t>
      </w:r>
      <w:r w:rsidRPr="001D319A">
        <w:rPr>
          <w:rFonts w:eastAsia="Cambria"/>
          <w:u w:val="single"/>
        </w:rPr>
        <w:t>Since labor stands for the majority and capital for a tiny minority, it follows that classism and class warfare are built into its DNA, which explains why the "middle class" is shrinking and its gains are never secure</w:t>
      </w:r>
      <w:r w:rsidRPr="001D319A">
        <w:rPr>
          <w:rFonts w:eastAsia="Cambria"/>
          <w:sz w:val="10"/>
        </w:rPr>
        <w:t xml:space="preserve">. Thirdly, </w:t>
      </w:r>
      <w:r w:rsidRPr="001D319A">
        <w:rPr>
          <w:rFonts w:eastAsia="Cambria"/>
          <w:u w:val="single"/>
        </w:rPr>
        <w:t>private interests</w:t>
      </w:r>
      <w:r w:rsidRPr="001D319A">
        <w:rPr>
          <w:rFonts w:eastAsia="Cambria"/>
          <w:sz w:val="10"/>
        </w:rPr>
        <w:t xml:space="preserve"> determine massive investments and </w:t>
      </w:r>
      <w:r w:rsidRPr="001D319A">
        <w:rPr>
          <w:rFonts w:eastAsia="Cambria"/>
          <w:u w:val="single"/>
        </w:rPr>
        <w:t>make key decisions at the point of production guided by maximization of profits</w:t>
      </w:r>
      <w:r w:rsidRPr="001D319A">
        <w:rPr>
          <w:rFonts w:eastAsia="Cambria"/>
          <w:sz w:val="10"/>
        </w:rPr>
        <w:t xml:space="preserve">. That's why in the US the truck freight replaced the railroad freight, chemicals were used extensively in agriculture, public transport was gutted in favor of private cars, and big cars replaced small ones. </w:t>
      </w:r>
      <w:r w:rsidRPr="001D319A">
        <w:rPr>
          <w:rFonts w:eastAsia="Cambria"/>
          <w:u w:val="singl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1D319A">
        <w:rPr>
          <w:rFonts w:eastAsia="Cambria"/>
          <w:highlight w:val="green"/>
          <w:u w:val="single"/>
        </w:rPr>
        <w:t>range of solutions</w:t>
      </w:r>
      <w:r w:rsidRPr="001D319A">
        <w:rPr>
          <w:rFonts w:eastAsia="Cambria"/>
          <w:u w:val="single"/>
        </w:rPr>
        <w:t xml:space="preserve"> offered </w:t>
      </w:r>
      <w:r w:rsidRPr="001D319A">
        <w:rPr>
          <w:rFonts w:eastAsia="Cambria"/>
          <w:highlight w:val="green"/>
          <w:u w:val="single"/>
        </w:rPr>
        <w:t>tends to be</w:t>
      </w:r>
      <w:r w:rsidRPr="001D319A">
        <w:rPr>
          <w:rFonts w:eastAsia="Cambria"/>
          <w:u w:val="single"/>
        </w:rPr>
        <w:t xml:space="preserve"> of a technical, </w:t>
      </w:r>
      <w:r w:rsidRPr="001D319A">
        <w:rPr>
          <w:rFonts w:eastAsia="Cambria"/>
          <w:highlight w:val="green"/>
          <w:u w:val="single"/>
        </w:rPr>
        <w:t>legislative</w:t>
      </w:r>
      <w:r w:rsidRPr="001D319A">
        <w:rPr>
          <w:rFonts w:eastAsia="Cambria"/>
          <w:u w:val="single"/>
        </w:rPr>
        <w:t xml:space="preserve">, or regulatory nature, </w:t>
      </w:r>
      <w:r w:rsidRPr="001D319A">
        <w:rPr>
          <w:rFonts w:eastAsia="Cambria"/>
          <w:highlight w:val="green"/>
          <w:u w:val="single"/>
        </w:rPr>
        <w:t>promising</w:t>
      </w:r>
      <w:r w:rsidRPr="001D319A">
        <w:rPr>
          <w:rFonts w:eastAsia="Cambria"/>
          <w:u w:val="single"/>
        </w:rPr>
        <w:t xml:space="preserve"> at best </w:t>
      </w:r>
      <w:r w:rsidRPr="001D319A">
        <w:rPr>
          <w:rFonts w:eastAsia="Cambria"/>
          <w:highlight w:val="green"/>
          <w:u w:val="single"/>
        </w:rPr>
        <w:t>temporary management</w:t>
      </w:r>
      <w:r w:rsidRPr="001D319A">
        <w:rPr>
          <w:rFonts w:eastAsia="Cambria"/>
          <w:u w:val="single"/>
        </w:rPr>
        <w:t xml:space="preserve"> of the deepening crises</w:t>
      </w:r>
      <w:r w:rsidRPr="001D319A">
        <w:rPr>
          <w:rFonts w:eastAsia="Cambria"/>
          <w:sz w:val="10"/>
        </w:rPr>
        <w:t xml:space="preserve">. The trajectory of the system, at any rate, precludes a return to its post-WWII regulatory phase. </w:t>
      </w:r>
      <w:r w:rsidRPr="001D319A">
        <w:rPr>
          <w:rFonts w:eastAsia="Cambria"/>
          <w:u w:val="single"/>
        </w:rPr>
        <w:t>It's left to us as a society to think about what the real character of the system is, where we are going, and how we are going to deal with the trajectory of the system</w:t>
      </w:r>
      <w:r w:rsidRPr="001D319A">
        <w:rPr>
          <w:rFonts w:eastAsia="Cambria"/>
          <w:sz w:val="10"/>
        </w:rPr>
        <w:t xml:space="preserve"> -- and act accordingly. </w:t>
      </w:r>
      <w:r w:rsidRPr="001D319A">
        <w:rPr>
          <w:rFonts w:eastAsia="Cambria"/>
          <w:highlight w:val="green"/>
          <w:u w:val="single"/>
        </w:rPr>
        <w:t>The critical task</w:t>
      </w:r>
      <w:r w:rsidRPr="001D319A">
        <w:rPr>
          <w:rFonts w:eastAsia="Cambria"/>
          <w:sz w:val="10"/>
          <w:highlight w:val="green"/>
        </w:rPr>
        <w:t xml:space="preserve"> </w:t>
      </w:r>
      <w:r w:rsidRPr="001D319A">
        <w:rPr>
          <w:rFonts w:eastAsia="Cambria"/>
          <w:sz w:val="10"/>
        </w:rPr>
        <w:t xml:space="preserve">ahead </w:t>
      </w:r>
      <w:r w:rsidRPr="001D319A">
        <w:rPr>
          <w:rFonts w:eastAsia="Cambria"/>
          <w:highlight w:val="green"/>
          <w:u w:val="single"/>
        </w:rPr>
        <w:t xml:space="preserve">is to build </w:t>
      </w:r>
      <w:r w:rsidRPr="001D319A">
        <w:rPr>
          <w:rFonts w:eastAsia="Cambria"/>
          <w:u w:val="single"/>
        </w:rPr>
        <w:t xml:space="preserve">a </w:t>
      </w:r>
      <w:r w:rsidRPr="001D319A">
        <w:rPr>
          <w:rFonts w:eastAsia="Cambria"/>
          <w:highlight w:val="green"/>
          <w:u w:val="single"/>
        </w:rPr>
        <w:t>transformative politics capable of steering the system away from its destructive path</w:t>
      </w:r>
      <w:r w:rsidRPr="001D319A">
        <w:rPr>
          <w:rFonts w:eastAsia="Cambria"/>
          <w:sz w:val="10"/>
        </w:rPr>
        <w:t xml:space="preserve">. Given the system's DNA, </w:t>
      </w:r>
      <w:r w:rsidRPr="001D319A">
        <w:rPr>
          <w:rFonts w:eastAsia="Cambria"/>
          <w:highlight w:val="green"/>
          <w:u w:val="single"/>
        </w:rPr>
        <w:t>such a politics</w:t>
      </w:r>
      <w:r w:rsidRPr="001D319A">
        <w:rPr>
          <w:rFonts w:eastAsia="Cambria"/>
          <w:u w:val="single"/>
        </w:rPr>
        <w:t xml:space="preserve"> from below </w:t>
      </w:r>
      <w:r w:rsidRPr="001D319A">
        <w:rPr>
          <w:rFonts w:eastAsia="Cambria"/>
          <w:highlight w:val="green"/>
          <w:u w:val="single"/>
        </w:rPr>
        <w:t xml:space="preserve">must </w:t>
      </w:r>
      <w:r w:rsidRPr="001D319A">
        <w:rPr>
          <w:rFonts w:eastAsia="Cambria"/>
          <w:u w:val="single"/>
        </w:rPr>
        <w:t xml:space="preserve">include efforts to </w:t>
      </w:r>
      <w:r w:rsidRPr="001D319A">
        <w:rPr>
          <w:rFonts w:eastAsia="Cambria"/>
          <w:highlight w:val="green"/>
          <w:u w:val="single"/>
        </w:rPr>
        <w:t>challenge the system's fundamentals</w:t>
      </w:r>
      <w:r w:rsidRPr="001D319A">
        <w:rPr>
          <w:rFonts w:eastAsia="Cambria"/>
          <w:u w:val="single"/>
        </w:rPr>
        <w:t>, namely, its private mode of decision-making</w:t>
      </w:r>
      <w:r w:rsidRPr="001D319A">
        <w:rPr>
          <w:rFonts w:eastAsia="Cambria"/>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D319A">
        <w:rPr>
          <w:rFonts w:eastAsia="Cambria" w:cs="Palatino Linotype"/>
          <w:sz w:val="10"/>
        </w:rPr>
        <w:t> </w:t>
      </w:r>
      <w:r w:rsidRPr="001D319A">
        <w:rPr>
          <w:rFonts w:eastAsia="Cambria"/>
          <w:sz w:val="10"/>
        </w:rPr>
        <w:t>"Environmental pollution is an incurable disease; it can only be prevented"; and he proceeded to refer to "a law," namely:</w:t>
      </w:r>
      <w:r w:rsidRPr="001D319A">
        <w:rPr>
          <w:rFonts w:eastAsia="Cambria" w:cs="Palatino Linotype"/>
          <w:sz w:val="10"/>
        </w:rPr>
        <w:t> </w:t>
      </w:r>
      <w:r w:rsidRPr="001D319A">
        <w:rPr>
          <w:rFonts w:eastAsia="Cambria" w:cs="Georgia"/>
          <w:sz w:val="10"/>
        </w:rPr>
        <w:t xml:space="preserve">"if you don't put a pollutant in the </w:t>
      </w:r>
      <w:proofErr w:type="gramStart"/>
      <w:r w:rsidRPr="001D319A">
        <w:rPr>
          <w:rFonts w:eastAsia="Cambria" w:cs="Georgia"/>
          <w:sz w:val="10"/>
        </w:rPr>
        <w:t>environment</w:t>
      </w:r>
      <w:proofErr w:type="gramEnd"/>
      <w:r w:rsidRPr="001D319A">
        <w:rPr>
          <w:rFonts w:eastAsia="Cambria" w:cs="Georgia"/>
          <w:sz w:val="10"/>
        </w:rPr>
        <w:t xml:space="preserve"> it won't be there."</w:t>
      </w:r>
      <w:r w:rsidRPr="001D319A">
        <w:rPr>
          <w:rFonts w:eastAsia="Cambria"/>
          <w:sz w:val="10"/>
        </w:rPr>
        <w:t xml:space="preserve"> What is nearly certain now is that </w:t>
      </w:r>
      <w:r w:rsidRPr="001D319A">
        <w:rPr>
          <w:rFonts w:eastAsia="Cambria"/>
          <w:u w:val="single"/>
        </w:rPr>
        <w:t>without democratic control of wealth and social governance</w:t>
      </w:r>
      <w:r w:rsidRPr="001D319A">
        <w:rPr>
          <w:rFonts w:eastAsia="Cambria"/>
          <w:sz w:val="10"/>
        </w:rPr>
        <w:t xml:space="preserve"> of the means of production, </w:t>
      </w:r>
      <w:r w:rsidRPr="001D319A">
        <w:rPr>
          <w:rFonts w:eastAsia="Cambria"/>
          <w:u w:val="single"/>
        </w:rPr>
        <w:t>we will all be condemned to the labor of Sisyphus. Only we won't have to suffer for all eternity, as the degradation of life-enhancing natural and social systems will soon reach a point of no return</w:t>
      </w:r>
      <w:r w:rsidRPr="001D319A">
        <w:rPr>
          <w:rFonts w:eastAsia="Cambria"/>
          <w:b/>
          <w:u w:val="single"/>
        </w:rPr>
        <w:t xml:space="preserve">. </w:t>
      </w:r>
    </w:p>
    <w:p w14:paraId="73EB69C9" w14:textId="77777777" w:rsidR="001D319A" w:rsidRPr="001D319A" w:rsidRDefault="001D319A" w:rsidP="001D319A">
      <w:pPr>
        <w:rPr>
          <w:rFonts w:eastAsia="Cambria"/>
        </w:rPr>
      </w:pPr>
    </w:p>
    <w:p w14:paraId="29463337"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Capitalism causes inevitable crises, inequality, and dehumanization—</w:t>
      </w:r>
      <w:r w:rsidRPr="001D319A">
        <w:rPr>
          <w:rFonts w:eastAsia="MS Gothic" w:cs="Times New Roman"/>
          <w:b/>
          <w:iCs/>
          <w:sz w:val="26"/>
          <w:u w:val="single"/>
        </w:rPr>
        <w:t>the alternative</w:t>
      </w:r>
      <w:r w:rsidRPr="001D319A">
        <w:rPr>
          <w:rFonts w:eastAsia="MS Gothic" w:cs="Times New Roman"/>
          <w:b/>
          <w:iCs/>
          <w:sz w:val="26"/>
        </w:rPr>
        <w:t xml:space="preserve"> is a </w:t>
      </w:r>
      <w:r w:rsidRPr="001D319A">
        <w:rPr>
          <w:rFonts w:eastAsia="MS Gothic" w:cs="Times New Roman"/>
          <w:b/>
          <w:iCs/>
          <w:sz w:val="26"/>
          <w:u w:val="single"/>
        </w:rPr>
        <w:t>class-based critique</w:t>
      </w:r>
      <w:r w:rsidRPr="001D319A">
        <w:rPr>
          <w:rFonts w:eastAsia="MS Gothic" w:cs="Times New Roman"/>
          <w:b/>
          <w:iCs/>
          <w:sz w:val="26"/>
        </w:rPr>
        <w:t xml:space="preserve"> of the system—pedagogical spaces are the </w:t>
      </w:r>
      <w:r w:rsidRPr="001D319A">
        <w:rPr>
          <w:rFonts w:eastAsia="MS Gothic" w:cs="Times New Roman"/>
          <w:b/>
          <w:iCs/>
          <w:sz w:val="26"/>
          <w:u w:val="single"/>
        </w:rPr>
        <w:t>crucial staging ground</w:t>
      </w:r>
      <w:r w:rsidRPr="001D319A">
        <w:rPr>
          <w:rFonts w:eastAsia="MS Gothic" w:cs="Times New Roman"/>
          <w:b/>
          <w:iCs/>
          <w:sz w:val="26"/>
        </w:rPr>
        <w:t xml:space="preserve"> for keeping socialism on the horizon</w:t>
      </w:r>
    </w:p>
    <w:p w14:paraId="05278DBD" w14:textId="77777777" w:rsidR="001D319A" w:rsidRPr="001D319A" w:rsidRDefault="001D319A" w:rsidP="001D319A">
      <w:pPr>
        <w:rPr>
          <w:rFonts w:eastAsia="Cambria"/>
        </w:rPr>
      </w:pPr>
      <w:r w:rsidRPr="001D319A">
        <w:rPr>
          <w:rFonts w:eastAsia="Cambria"/>
        </w:rPr>
        <w:t xml:space="preserve">McLaren, Distinguished Fellow – Critical Studies @ Chapman U and UCLA urban schooling prof, and </w:t>
      </w:r>
      <w:proofErr w:type="spellStart"/>
      <w:r w:rsidRPr="001D319A">
        <w:rPr>
          <w:rFonts w:eastAsia="Cambria"/>
        </w:rPr>
        <w:t>Scatamburlo-D’Annibale</w:t>
      </w:r>
      <w:proofErr w:type="spellEnd"/>
      <w:r w:rsidRPr="001D319A">
        <w:rPr>
          <w:rFonts w:eastAsia="Cambria"/>
        </w:rPr>
        <w:t>, associate professor of Communication – U Windsor, ‘4</w:t>
      </w:r>
    </w:p>
    <w:p w14:paraId="59754D72" w14:textId="77777777" w:rsidR="001D319A" w:rsidRPr="001D319A" w:rsidRDefault="001D319A" w:rsidP="001D319A">
      <w:pPr>
        <w:rPr>
          <w:rFonts w:eastAsia="Cambria"/>
        </w:rPr>
      </w:pPr>
      <w:r w:rsidRPr="001D319A">
        <w:rPr>
          <w:rFonts w:eastAsia="Cambria"/>
        </w:rPr>
        <w:t>(Peter and Valerie, “Class Dismissed? Historical materialism and the politics of ‘difference’,” Educational Philosophy and Theory Vol. 36, Issue 2, p. 183-199)</w:t>
      </w:r>
    </w:p>
    <w:p w14:paraId="0428FAB0" w14:textId="77777777" w:rsidR="001D319A" w:rsidRPr="001D319A" w:rsidRDefault="001D319A" w:rsidP="001D319A">
      <w:pPr>
        <w:rPr>
          <w:rFonts w:eastAsia="Cambria"/>
          <w:sz w:val="16"/>
        </w:rPr>
      </w:pPr>
      <w:r w:rsidRPr="001D319A">
        <w:rPr>
          <w:rFonts w:eastAsia="Cambria"/>
          <w:sz w:val="16"/>
        </w:rPr>
        <w:t xml:space="preserve">For well over two </w:t>
      </w:r>
      <w:proofErr w:type="gramStart"/>
      <w:r w:rsidRPr="001D319A">
        <w:rPr>
          <w:rFonts w:eastAsia="Cambria"/>
          <w:sz w:val="16"/>
        </w:rPr>
        <w:t>decades</w:t>
      </w:r>
      <w:proofErr w:type="gramEnd"/>
      <w:r w:rsidRPr="001D319A">
        <w:rPr>
          <w:rFonts w:eastAsia="Cambria"/>
          <w:sz w:val="16"/>
        </w:rPr>
        <w:t xml:space="preserve"> we have witnessed the jubilant liberal and conservative pronouncements of the demise of socialism. Concomitantly, </w:t>
      </w:r>
      <w:r w:rsidRPr="001D319A">
        <w:rPr>
          <w:rFonts w:eastAsia="Cambria"/>
          <w:u w:val="single"/>
        </w:rPr>
        <w:t>history's presumed failure to defang</w:t>
      </w:r>
      <w:r w:rsidRPr="001D319A">
        <w:rPr>
          <w:rFonts w:eastAsia="Cambria"/>
          <w:sz w:val="16"/>
        </w:rPr>
        <w:t xml:space="preserve"> existing </w:t>
      </w:r>
      <w:r w:rsidRPr="001D319A">
        <w:rPr>
          <w:rFonts w:eastAsia="Cambria"/>
          <w:u w:val="single"/>
        </w:rPr>
        <w:t>capitalist relations has been read</w:t>
      </w:r>
      <w:r w:rsidRPr="001D319A">
        <w:rPr>
          <w:rFonts w:eastAsia="Cambria"/>
          <w:sz w:val="16"/>
        </w:rPr>
        <w:t xml:space="preserve"> by many self-identified ‘radicals’ </w:t>
      </w:r>
      <w:r w:rsidRPr="001D319A">
        <w:rPr>
          <w:rFonts w:eastAsia="Cambria"/>
          <w:u w:val="single"/>
        </w:rPr>
        <w:t>as an advertisement for capitalism's inevitability.</w:t>
      </w:r>
      <w:r w:rsidRPr="001D319A">
        <w:rPr>
          <w:rFonts w:eastAsia="Cambria"/>
          <w:sz w:val="16"/>
        </w:rPr>
        <w:t xml:space="preserve"> As a result, </w:t>
      </w:r>
      <w:r w:rsidRPr="001D319A">
        <w:rPr>
          <w:rFonts w:eastAsia="Cambria"/>
          <w:highlight w:val="green"/>
          <w:u w:val="single"/>
        </w:rPr>
        <w:t>the chorus refrain ‘There Is No Alternative’</w:t>
      </w:r>
      <w:r w:rsidRPr="001D319A">
        <w:rPr>
          <w:rFonts w:eastAsia="Cambria"/>
          <w:sz w:val="16"/>
        </w:rPr>
        <w:t xml:space="preserve">, sung by liberals and conservatives, </w:t>
      </w:r>
      <w:r w:rsidRPr="001D319A">
        <w:rPr>
          <w:rFonts w:eastAsia="Cambria"/>
          <w:highlight w:val="green"/>
          <w:u w:val="single"/>
        </w:rPr>
        <w:t>has been buttressed by the symphony of post-Marxist voices</w:t>
      </w:r>
      <w:r w:rsidRPr="001D319A">
        <w:rPr>
          <w:rFonts w:eastAsia="Cambria"/>
          <w:u w:val="single"/>
        </w:rPr>
        <w:t xml:space="preserve"> recommending that we give socialism a</w:t>
      </w:r>
      <w:r w:rsidRPr="001D319A">
        <w:rPr>
          <w:rFonts w:eastAsia="Cambria"/>
          <w:sz w:val="16"/>
        </w:rPr>
        <w:t xml:space="preserve"> decent </w:t>
      </w:r>
      <w:r w:rsidRPr="001D319A">
        <w:rPr>
          <w:rFonts w:eastAsia="Cambria"/>
          <w:u w:val="single"/>
        </w:rPr>
        <w:t>burial and move on</w:t>
      </w:r>
      <w:r w:rsidRPr="001D319A">
        <w:rPr>
          <w:rFonts w:eastAsia="Cambria"/>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1D319A">
        <w:rPr>
          <w:rFonts w:eastAsia="Cambria"/>
          <w:highlight w:val="green"/>
          <w:u w:val="single"/>
        </w:rPr>
        <w:t xml:space="preserve">Leftists should </w:t>
      </w:r>
      <w:r w:rsidRPr="001D319A">
        <w:rPr>
          <w:rFonts w:eastAsia="Cambria"/>
          <w:b/>
          <w:iCs/>
          <w:highlight w:val="green"/>
          <w:u w:val="single"/>
        </w:rPr>
        <w:t>refuse to accept</w:t>
      </w:r>
      <w:r w:rsidRPr="001D319A">
        <w:rPr>
          <w:rFonts w:eastAsia="Cambria"/>
          <w:sz w:val="16"/>
        </w:rPr>
        <w:t xml:space="preserve">—namely </w:t>
      </w:r>
      <w:r w:rsidRPr="001D319A">
        <w:rPr>
          <w:rFonts w:eastAsia="Cambria"/>
          <w:b/>
          <w:iCs/>
          <w:highlight w:val="green"/>
          <w:u w:val="single"/>
        </w:rPr>
        <w:t>the triumph of capitalism</w:t>
      </w:r>
      <w:r w:rsidRPr="001D319A">
        <w:rPr>
          <w:rFonts w:eastAsia="Cambria"/>
          <w:sz w:val="16"/>
        </w:rPr>
        <w:t xml:space="preserve"> </w:t>
      </w:r>
      <w:r w:rsidRPr="001D319A">
        <w:rPr>
          <w:rFonts w:eastAsia="Cambria"/>
          <w:u w:val="single"/>
        </w:rPr>
        <w:t>and</w:t>
      </w:r>
      <w:r w:rsidRPr="001D319A">
        <w:rPr>
          <w:rFonts w:eastAsia="Cambria"/>
          <w:sz w:val="16"/>
        </w:rPr>
        <w:t xml:space="preserve"> its political bedfellow </w:t>
      </w:r>
      <w:r w:rsidRPr="001D319A">
        <w:rPr>
          <w:rFonts w:eastAsia="Cambria"/>
          <w:u w:val="single"/>
        </w:rPr>
        <w:t>neo-liberalism, which have worked together to naturalize suffering, undermine collective struggle, and obliterate hope</w:t>
      </w:r>
      <w:r w:rsidRPr="001D319A">
        <w:rPr>
          <w:rFonts w:eastAsia="Cambria"/>
          <w:sz w:val="16"/>
        </w:rPr>
        <w:t xml:space="preserve">. We concur with Amin (1998), who claims that </w:t>
      </w:r>
      <w:r w:rsidRPr="001D319A">
        <w:rPr>
          <w:rFonts w:eastAsia="Cambria"/>
          <w:u w:val="single"/>
        </w:rPr>
        <w:t xml:space="preserve">such </w:t>
      </w:r>
      <w:r w:rsidRPr="001D319A">
        <w:rPr>
          <w:rFonts w:eastAsia="Cambria"/>
          <w:highlight w:val="green"/>
          <w:u w:val="single"/>
        </w:rPr>
        <w:t>chants must be defied</w:t>
      </w:r>
      <w:r w:rsidRPr="001D319A">
        <w:rPr>
          <w:rFonts w:eastAsia="Cambria"/>
          <w:u w:val="single"/>
        </w:rPr>
        <w:t xml:space="preserve"> and revealed as absurd</w:t>
      </w:r>
      <w:r w:rsidRPr="001D319A">
        <w:rPr>
          <w:rFonts w:eastAsia="Cambria"/>
          <w:sz w:val="16"/>
        </w:rPr>
        <w:t xml:space="preserve"> and criminal, and who puts the challenge we face in no uncertain terms: </w:t>
      </w:r>
      <w:r w:rsidRPr="001D319A">
        <w:rPr>
          <w:rFonts w:eastAsia="Cambria"/>
          <w:highlight w:val="green"/>
          <w:u w:val="single"/>
        </w:rPr>
        <w:t xml:space="preserve">humanity may let itself be led by capitalism's logic to a </w:t>
      </w:r>
      <w:r w:rsidRPr="001D319A">
        <w:rPr>
          <w:rFonts w:eastAsia="Cambria"/>
          <w:b/>
          <w:iCs/>
          <w:highlight w:val="green"/>
          <w:u w:val="single"/>
        </w:rPr>
        <w:t>fate of collective suicide</w:t>
      </w:r>
      <w:r w:rsidRPr="001D319A">
        <w:rPr>
          <w:rFonts w:eastAsia="Cambria"/>
          <w:sz w:val="16"/>
        </w:rPr>
        <w:t xml:space="preserve"> </w:t>
      </w:r>
      <w:r w:rsidRPr="001D319A">
        <w:rPr>
          <w:rFonts w:eastAsia="Cambria"/>
          <w:highlight w:val="green"/>
          <w:u w:val="single"/>
        </w:rPr>
        <w:t>or</w:t>
      </w:r>
      <w:r w:rsidRPr="001D319A">
        <w:rPr>
          <w:rFonts w:eastAsia="Cambria"/>
          <w:u w:val="single"/>
        </w:rPr>
        <w:t xml:space="preserve"> it may </w:t>
      </w:r>
      <w:r w:rsidRPr="001D319A">
        <w:rPr>
          <w:rFonts w:eastAsia="Cambria"/>
          <w:highlight w:val="green"/>
          <w:u w:val="single"/>
        </w:rPr>
        <w:t>pave the way for</w:t>
      </w:r>
      <w:r w:rsidRPr="001D319A">
        <w:rPr>
          <w:rFonts w:eastAsia="Cambria"/>
          <w:u w:val="single"/>
        </w:rPr>
        <w:t xml:space="preserve"> an alternative humanist project of </w:t>
      </w:r>
      <w:r w:rsidRPr="001D319A">
        <w:rPr>
          <w:rFonts w:eastAsia="Cambria"/>
          <w:highlight w:val="green"/>
          <w:u w:val="single"/>
        </w:rPr>
        <w:t>global socialism</w:t>
      </w:r>
      <w:r w:rsidRPr="001D319A">
        <w:rPr>
          <w:rFonts w:eastAsia="Cambria"/>
          <w:u w:val="single"/>
        </w:rPr>
        <w:t xml:space="preserve">. </w:t>
      </w:r>
      <w:r w:rsidRPr="001D319A">
        <w:rPr>
          <w:rFonts w:eastAsia="Cambria"/>
          <w:sz w:val="16"/>
        </w:rPr>
        <w:t xml:space="preserve">The </w:t>
      </w:r>
      <w:proofErr w:type="spellStart"/>
      <w:r w:rsidRPr="001D319A">
        <w:rPr>
          <w:rFonts w:eastAsia="Cambria"/>
          <w:u w:val="single"/>
        </w:rPr>
        <w:t>grosteque</w:t>
      </w:r>
      <w:proofErr w:type="spellEnd"/>
      <w:r w:rsidRPr="001D319A">
        <w:rPr>
          <w:rFonts w:eastAsia="Cambria"/>
          <w:u w:val="single"/>
        </w:rPr>
        <w:t xml:space="preserve"> conditions</w:t>
      </w:r>
      <w:r w:rsidRPr="001D319A">
        <w:rPr>
          <w:rFonts w:eastAsia="Cambria"/>
          <w:sz w:val="16"/>
        </w:rPr>
        <w:t xml:space="preserve"> that inspired Marx to pen his original critique </w:t>
      </w:r>
      <w:r w:rsidRPr="001D319A">
        <w:rPr>
          <w:rFonts w:eastAsia="Cambria"/>
          <w:u w:val="single"/>
        </w:rPr>
        <w:t>of capitalism are</w:t>
      </w:r>
      <w:r w:rsidRPr="001D319A">
        <w:rPr>
          <w:rFonts w:eastAsia="Cambria"/>
          <w:sz w:val="16"/>
        </w:rPr>
        <w:t xml:space="preserve"> present and </w:t>
      </w:r>
      <w:r w:rsidRPr="001D319A">
        <w:rPr>
          <w:rFonts w:eastAsia="Cambria"/>
          <w:u w:val="single"/>
        </w:rPr>
        <w:t>flourishing.</w:t>
      </w:r>
      <w:r w:rsidRPr="001D319A">
        <w:rPr>
          <w:rFonts w:eastAsia="Cambria"/>
          <w:sz w:val="16"/>
        </w:rPr>
        <w:t xml:space="preserve"> The </w:t>
      </w:r>
      <w:r w:rsidRPr="001D319A">
        <w:rPr>
          <w:rFonts w:eastAsia="Cambria"/>
          <w:highlight w:val="green"/>
          <w:u w:val="single"/>
        </w:rPr>
        <w:t>inequalities</w:t>
      </w:r>
      <w:r w:rsidRPr="001D319A">
        <w:rPr>
          <w:rFonts w:eastAsia="Cambria"/>
          <w:sz w:val="16"/>
        </w:rPr>
        <w:t xml:space="preserve"> of wealth and the gross imbalances of power that exist today </w:t>
      </w:r>
      <w:r w:rsidRPr="001D319A">
        <w:rPr>
          <w:rFonts w:eastAsia="Cambria"/>
          <w:highlight w:val="green"/>
          <w:u w:val="single"/>
        </w:rPr>
        <w:t>are leading to abuses that exceed those encountered in Marx's day</w:t>
      </w:r>
      <w:r w:rsidRPr="001D319A">
        <w:rPr>
          <w:rFonts w:eastAsia="Cambria"/>
          <w:sz w:val="16"/>
        </w:rPr>
        <w:t xml:space="preserve"> (</w:t>
      </w:r>
      <w:proofErr w:type="spellStart"/>
      <w:r w:rsidRPr="001D319A">
        <w:rPr>
          <w:rFonts w:eastAsia="Cambria"/>
          <w:sz w:val="16"/>
        </w:rPr>
        <w:t>Greider</w:t>
      </w:r>
      <w:proofErr w:type="spellEnd"/>
      <w:r w:rsidRPr="001D319A">
        <w:rPr>
          <w:rFonts w:eastAsia="Cambria"/>
          <w:sz w:val="16"/>
        </w:rPr>
        <w:t xml:space="preserve">, 1998, p. 39). Global capitalism has paved the way for </w:t>
      </w:r>
      <w:r w:rsidRPr="001D319A">
        <w:rPr>
          <w:rFonts w:eastAsia="Cambria"/>
          <w:u w:val="single"/>
        </w:rPr>
        <w:t>the obscene concentration of wealth</w:t>
      </w:r>
      <w:r w:rsidRPr="001D319A">
        <w:rPr>
          <w:rFonts w:eastAsia="Cambria"/>
          <w:sz w:val="16"/>
        </w:rPr>
        <w:t xml:space="preserve"> in fewer and fewer hands and </w:t>
      </w:r>
      <w:r w:rsidRPr="001D319A">
        <w:rPr>
          <w:rFonts w:eastAsia="Cambria"/>
          <w:u w:val="single"/>
        </w:rPr>
        <w:t>created a world</w:t>
      </w:r>
      <w:r w:rsidRPr="001D319A">
        <w:rPr>
          <w:rFonts w:eastAsia="Cambria"/>
          <w:sz w:val="16"/>
        </w:rPr>
        <w:t xml:space="preserve"> increasingly </w:t>
      </w:r>
      <w:r w:rsidRPr="001D319A">
        <w:rPr>
          <w:rFonts w:eastAsia="Cambria"/>
          <w:u w:val="single"/>
        </w:rPr>
        <w:t>divided between</w:t>
      </w:r>
      <w:r w:rsidRPr="001D319A">
        <w:rPr>
          <w:rFonts w:eastAsia="Cambria"/>
          <w:sz w:val="16"/>
        </w:rPr>
        <w:t xml:space="preserve"> those who enjoy </w:t>
      </w:r>
      <w:r w:rsidRPr="001D319A">
        <w:rPr>
          <w:rFonts w:eastAsia="Cambria"/>
          <w:u w:val="single"/>
        </w:rPr>
        <w:t>opulent affluence and</w:t>
      </w:r>
      <w:r w:rsidRPr="001D319A">
        <w:rPr>
          <w:rFonts w:eastAsia="Cambria"/>
          <w:sz w:val="16"/>
        </w:rPr>
        <w:t xml:space="preserve"> those who languish in </w:t>
      </w:r>
      <w:r w:rsidRPr="001D319A">
        <w:rPr>
          <w:rFonts w:eastAsia="Cambria"/>
          <w:u w:val="single"/>
        </w:rPr>
        <w:t>dehumanizing conditions</w:t>
      </w:r>
      <w:r w:rsidRPr="001D319A">
        <w:rPr>
          <w:rFonts w:eastAsia="Cambria"/>
          <w:sz w:val="16"/>
        </w:rPr>
        <w:t xml:space="preserve"> and economic misery. In every corner of the globe, </w:t>
      </w:r>
      <w:r w:rsidRPr="001D319A">
        <w:rPr>
          <w:rFonts w:eastAsia="Cambria"/>
          <w:highlight w:val="green"/>
          <w:u w:val="single"/>
        </w:rPr>
        <w:t>we are witnessing</w:t>
      </w:r>
      <w:r w:rsidRPr="001D319A">
        <w:rPr>
          <w:rFonts w:eastAsia="Cambria"/>
          <w:u w:val="single"/>
        </w:rPr>
        <w:t xml:space="preserve"> social disintegration</w:t>
      </w:r>
      <w:r w:rsidRPr="001D319A">
        <w:rPr>
          <w:rFonts w:eastAsia="Cambria"/>
          <w:sz w:val="16"/>
        </w:rPr>
        <w:t xml:space="preserve"> as revealed by a rise in </w:t>
      </w:r>
      <w:r w:rsidRPr="001D319A">
        <w:rPr>
          <w:rFonts w:eastAsia="Cambria"/>
          <w:highlight w:val="green"/>
          <w:u w:val="single"/>
        </w:rPr>
        <w:t>abject poverty and inequality</w:t>
      </w:r>
      <w:r w:rsidRPr="001D319A">
        <w:rPr>
          <w:rFonts w:eastAsia="Cambria"/>
          <w:u w:val="single"/>
        </w:rPr>
        <w:t>.</w:t>
      </w:r>
      <w:r w:rsidRPr="001D319A">
        <w:rPr>
          <w:rFonts w:eastAsia="Cambria"/>
          <w:sz w:val="16"/>
        </w:rPr>
        <w:t xml:space="preserve"> At the current historical juncture, the combined assets of the 225 richest people </w:t>
      </w:r>
      <w:proofErr w:type="gramStart"/>
      <w:r w:rsidRPr="001D319A">
        <w:rPr>
          <w:rFonts w:eastAsia="Cambria"/>
          <w:sz w:val="16"/>
        </w:rPr>
        <w:t>is</w:t>
      </w:r>
      <w:proofErr w:type="gramEnd"/>
      <w:r w:rsidRPr="001D319A">
        <w:rPr>
          <w:rFonts w:eastAsia="Cambria"/>
          <w:sz w:val="16"/>
        </w:rPr>
        <w:t xml:space="preserve"> roughly equal to the annual income of the poorest 47 percent of the world's population, while the combined assets of the three richest people exceed the combined GDP of the 48 poorest nations (CCPA, 2002, p. 3). Approximately </w:t>
      </w:r>
      <w:r w:rsidRPr="001D319A">
        <w:rPr>
          <w:rFonts w:eastAsia="Cambria"/>
          <w:highlight w:val="green"/>
          <w:u w:val="single"/>
        </w:rPr>
        <w:t>2.8 billion people</w:t>
      </w:r>
      <w:r w:rsidRPr="001D319A">
        <w:rPr>
          <w:rFonts w:eastAsia="Cambria"/>
          <w:sz w:val="16"/>
        </w:rPr>
        <w:t>—almost half of the world's population—</w:t>
      </w:r>
      <w:r w:rsidRPr="001D319A">
        <w:rPr>
          <w:rFonts w:eastAsia="Cambria"/>
          <w:highlight w:val="green"/>
          <w:u w:val="single"/>
        </w:rPr>
        <w:t xml:space="preserve">struggle </w:t>
      </w:r>
      <w:r w:rsidRPr="001D319A">
        <w:rPr>
          <w:rFonts w:eastAsia="Cambria"/>
          <w:u w:val="single"/>
        </w:rPr>
        <w:t xml:space="preserve">in desperation </w:t>
      </w:r>
      <w:r w:rsidRPr="001D319A">
        <w:rPr>
          <w:rFonts w:eastAsia="Cambria"/>
          <w:highlight w:val="green"/>
          <w:u w:val="single"/>
        </w:rPr>
        <w:t>to live on less than two dollars a day</w:t>
      </w:r>
      <w:r w:rsidRPr="001D319A">
        <w:rPr>
          <w:rFonts w:eastAsia="Cambria"/>
          <w:sz w:val="16"/>
        </w:rPr>
        <w:t xml:space="preserve"> (</w:t>
      </w:r>
      <w:proofErr w:type="spellStart"/>
      <w:r w:rsidRPr="001D319A">
        <w:rPr>
          <w:rFonts w:eastAsia="Cambria"/>
          <w:sz w:val="16"/>
        </w:rPr>
        <w:t>McQuaig</w:t>
      </w:r>
      <w:proofErr w:type="spellEnd"/>
      <w:r w:rsidRPr="001D319A">
        <w:rPr>
          <w:rFonts w:eastAsia="Cambria"/>
          <w:sz w:val="16"/>
        </w:rPr>
        <w:t xml:space="preserve">, 2001, p. 27). As many as </w:t>
      </w:r>
      <w:r w:rsidRPr="001D319A">
        <w:rPr>
          <w:rFonts w:eastAsia="Cambria"/>
          <w:highlight w:val="green"/>
          <w:u w:val="single"/>
        </w:rPr>
        <w:t>250 million children are wage slaves</w:t>
      </w:r>
      <w:r w:rsidRPr="001D319A">
        <w:rPr>
          <w:rFonts w:eastAsia="Cambria"/>
          <w:sz w:val="16"/>
        </w:rPr>
        <w:t xml:space="preserve"> and there are </w:t>
      </w:r>
      <w:r w:rsidRPr="001D319A">
        <w:rPr>
          <w:rFonts w:eastAsia="Cambria"/>
          <w:highlight w:val="green"/>
          <w:u w:val="single"/>
        </w:rPr>
        <w:t>over a billion workers</w:t>
      </w:r>
      <w:r w:rsidRPr="001D319A">
        <w:rPr>
          <w:rFonts w:eastAsia="Cambria"/>
          <w:sz w:val="16"/>
        </w:rPr>
        <w:t xml:space="preserve"> who </w:t>
      </w:r>
      <w:r w:rsidRPr="001D319A">
        <w:rPr>
          <w:rFonts w:eastAsia="Cambria"/>
          <w:highlight w:val="green"/>
          <w:u w:val="single"/>
        </w:rPr>
        <w:t>are either un- or under-employed</w:t>
      </w:r>
      <w:r w:rsidRPr="001D319A">
        <w:rPr>
          <w:rFonts w:eastAsia="Cambria"/>
          <w:u w:val="single"/>
        </w:rPr>
        <w:t>. These</w:t>
      </w:r>
      <w:r w:rsidRPr="001D319A">
        <w:rPr>
          <w:rFonts w:eastAsia="Cambria"/>
          <w:sz w:val="16"/>
        </w:rPr>
        <w:t xml:space="preserve"> are the </w:t>
      </w:r>
      <w:r w:rsidRPr="001D319A">
        <w:rPr>
          <w:rFonts w:eastAsia="Cambria"/>
          <w:u w:val="single"/>
        </w:rPr>
        <w:t xml:space="preserve">concrete </w:t>
      </w:r>
      <w:r w:rsidRPr="001D319A">
        <w:rPr>
          <w:rFonts w:eastAsia="Cambria"/>
          <w:highlight w:val="green"/>
          <w:u w:val="single"/>
        </w:rPr>
        <w:t>realities</w:t>
      </w:r>
      <w:r w:rsidRPr="001D319A">
        <w:rPr>
          <w:rFonts w:eastAsia="Cambria"/>
          <w:sz w:val="16"/>
        </w:rPr>
        <w:t xml:space="preserve"> of our time—realities that </w:t>
      </w:r>
      <w:r w:rsidRPr="001D319A">
        <w:rPr>
          <w:rFonts w:eastAsia="Cambria"/>
          <w:b/>
          <w:iCs/>
          <w:highlight w:val="green"/>
          <w:u w:val="single"/>
        </w:rPr>
        <w:t>require a vigorous class analysis</w:t>
      </w:r>
      <w:r w:rsidRPr="001D319A">
        <w:rPr>
          <w:rFonts w:eastAsia="Cambria"/>
          <w:sz w:val="16"/>
        </w:rPr>
        <w:t xml:space="preserve">, </w:t>
      </w:r>
      <w:r w:rsidRPr="001D319A">
        <w:rPr>
          <w:rFonts w:eastAsia="Cambria"/>
          <w:highlight w:val="green"/>
          <w:u w:val="single"/>
        </w:rPr>
        <w:t xml:space="preserve">an </w:t>
      </w:r>
      <w:r w:rsidRPr="001D319A">
        <w:rPr>
          <w:rFonts w:eastAsia="Cambria"/>
          <w:b/>
          <w:iCs/>
          <w:highlight w:val="green"/>
          <w:u w:val="single"/>
        </w:rPr>
        <w:t>unrelenting critique</w:t>
      </w:r>
      <w:r w:rsidRPr="001D319A">
        <w:rPr>
          <w:rFonts w:eastAsia="Cambria"/>
          <w:highlight w:val="green"/>
          <w:u w:val="single"/>
        </w:rPr>
        <w:t xml:space="preserve"> of capitalism </w:t>
      </w:r>
      <w:r w:rsidRPr="001D319A">
        <w:rPr>
          <w:rFonts w:eastAsia="Cambria"/>
          <w:u w:val="single"/>
        </w:rPr>
        <w:t xml:space="preserve">and </w:t>
      </w:r>
      <w:r w:rsidRPr="001D319A">
        <w:rPr>
          <w:rFonts w:eastAsia="Cambria"/>
          <w:highlight w:val="green"/>
          <w:u w:val="single"/>
        </w:rPr>
        <w:t>an oppositional politics</w:t>
      </w:r>
      <w:r w:rsidRPr="001D319A">
        <w:rPr>
          <w:rFonts w:eastAsia="Cambria"/>
          <w:u w:val="single"/>
        </w:rPr>
        <w:t xml:space="preserve"> capable of confronting</w:t>
      </w:r>
      <w:r w:rsidRPr="001D319A">
        <w:rPr>
          <w:rFonts w:eastAsia="Cambria"/>
          <w:sz w:val="16"/>
        </w:rPr>
        <w:t xml:space="preserve"> what Ahmad (1998, p. 2) refers to as </w:t>
      </w:r>
      <w:r w:rsidRPr="001D319A">
        <w:rPr>
          <w:rFonts w:eastAsia="Cambria"/>
          <w:u w:val="single"/>
        </w:rPr>
        <w:t>‘capitalist universality.’</w:t>
      </w:r>
      <w:r w:rsidRPr="001D319A">
        <w:rPr>
          <w:rFonts w:eastAsia="Cambria"/>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1D319A">
        <w:rPr>
          <w:rFonts w:eastAsia="Cambria"/>
          <w:u w:val="single"/>
        </w:rPr>
        <w:t>Never before</w:t>
      </w:r>
      <w:proofErr w:type="gramEnd"/>
      <w:r w:rsidRPr="001D319A">
        <w:rPr>
          <w:rFonts w:eastAsia="Cambria"/>
          <w:u w:val="single"/>
        </w:rPr>
        <w:t xml:space="preserve"> has a Marxian analysis of capitalism</w:t>
      </w:r>
      <w:r w:rsidRPr="001D319A">
        <w:rPr>
          <w:rFonts w:eastAsia="Cambria"/>
          <w:sz w:val="16"/>
        </w:rPr>
        <w:t xml:space="preserve"> and class rule </w:t>
      </w:r>
      <w:r w:rsidRPr="001D319A">
        <w:rPr>
          <w:rFonts w:eastAsia="Cambria"/>
          <w:u w:val="single"/>
        </w:rPr>
        <w:t>been so desperately needed.</w:t>
      </w:r>
      <w:r w:rsidRPr="001D319A">
        <w:rPr>
          <w:rFonts w:eastAsia="Cambria"/>
          <w:sz w:val="16"/>
        </w:rPr>
        <w:t xml:space="preserve"> That is not to say that everything Marx said or anticipated has come true, for that is clearly not the case. </w:t>
      </w:r>
      <w:r w:rsidRPr="001D319A">
        <w:rPr>
          <w:rFonts w:eastAsia="Cambria"/>
          <w:u w:val="single"/>
        </w:rPr>
        <w:t xml:space="preserve">Many critiques of Marx focus on his strategy for moving toward socialism, and with ample justification; nonetheless Marx did provide us with </w:t>
      </w:r>
      <w:r w:rsidRPr="001D319A">
        <w:rPr>
          <w:rFonts w:eastAsia="Cambria"/>
          <w:b/>
          <w:iCs/>
          <w:u w:val="single"/>
        </w:rPr>
        <w:t>fundamental insights</w:t>
      </w:r>
      <w:r w:rsidRPr="001D319A">
        <w:rPr>
          <w:rFonts w:eastAsia="Cambria"/>
          <w:sz w:val="16"/>
        </w:rPr>
        <w:t xml:space="preserve"> </w:t>
      </w:r>
      <w:r w:rsidRPr="001D319A">
        <w:rPr>
          <w:rFonts w:eastAsia="Cambria"/>
          <w:u w:val="single"/>
        </w:rPr>
        <w:t>into class society that have held true</w:t>
      </w:r>
      <w:r w:rsidRPr="001D319A">
        <w:rPr>
          <w:rFonts w:eastAsia="Cambria"/>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1D319A">
        <w:rPr>
          <w:rFonts w:eastAsia="Cambria"/>
          <w:sz w:val="16"/>
        </w:rPr>
        <w:t>in light of</w:t>
      </w:r>
      <w:proofErr w:type="gramEnd"/>
      <w:r w:rsidRPr="001D319A">
        <w:rPr>
          <w:rFonts w:eastAsia="Cambria"/>
          <w:sz w:val="16"/>
        </w:rPr>
        <w:t xml:space="preserve"> contemporary historical and economic conditions. </w:t>
      </w:r>
      <w:r w:rsidRPr="001D319A">
        <w:rPr>
          <w:rFonts w:eastAsia="Cambria"/>
          <w:u w:val="single"/>
        </w:rPr>
        <w:t xml:space="preserve">Rather than jettisoning Marx, decentering the role of capitalism, and discrediting class analysis, </w:t>
      </w:r>
      <w:r w:rsidRPr="001D319A">
        <w:rPr>
          <w:rFonts w:eastAsia="Cambria"/>
          <w:highlight w:val="green"/>
          <w:u w:val="single"/>
        </w:rPr>
        <w:t>radical educators must continue to engage Marx'</w:t>
      </w:r>
      <w:r w:rsidRPr="001D319A">
        <w:rPr>
          <w:rFonts w:eastAsia="Cambria"/>
          <w:u w:val="single"/>
        </w:rPr>
        <w:t xml:space="preserve">s oeuvre </w:t>
      </w:r>
      <w:r w:rsidRPr="001D319A">
        <w:rPr>
          <w:rFonts w:eastAsia="Cambria"/>
          <w:highlight w:val="green"/>
          <w:u w:val="single"/>
        </w:rPr>
        <w:t>and extrapolate</w:t>
      </w:r>
      <w:r w:rsidRPr="001D319A">
        <w:rPr>
          <w:rFonts w:eastAsia="Cambria"/>
          <w:sz w:val="16"/>
        </w:rPr>
        <w:t xml:space="preserve"> from it </w:t>
      </w:r>
      <w:r w:rsidRPr="001D319A">
        <w:rPr>
          <w:rFonts w:eastAsia="Cambria"/>
          <w:u w:val="single"/>
        </w:rPr>
        <w:t xml:space="preserve">that which is useful </w:t>
      </w:r>
      <w:r w:rsidRPr="001D319A">
        <w:rPr>
          <w:rFonts w:eastAsia="Cambria"/>
          <w:b/>
          <w:iCs/>
          <w:highlight w:val="green"/>
          <w:u w:val="single"/>
        </w:rPr>
        <w:t xml:space="preserve">pedagogically, theoretically, </w:t>
      </w:r>
      <w:proofErr w:type="gramStart"/>
      <w:r w:rsidRPr="001D319A">
        <w:rPr>
          <w:rFonts w:eastAsia="Cambria"/>
          <w:b/>
          <w:iCs/>
          <w:highlight w:val="green"/>
          <w:u w:val="single"/>
        </w:rPr>
        <w:t>and</w:t>
      </w:r>
      <w:r w:rsidRPr="001D319A">
        <w:rPr>
          <w:rFonts w:eastAsia="Cambria"/>
          <w:sz w:val="16"/>
        </w:rPr>
        <w:t>,</w:t>
      </w:r>
      <w:proofErr w:type="gramEnd"/>
      <w:r w:rsidRPr="001D319A">
        <w:rPr>
          <w:rFonts w:eastAsia="Cambria"/>
          <w:sz w:val="16"/>
        </w:rPr>
        <w:t xml:space="preserve"> most importantly, </w:t>
      </w:r>
      <w:r w:rsidRPr="001D319A">
        <w:rPr>
          <w:rFonts w:eastAsia="Cambria"/>
          <w:b/>
          <w:iCs/>
          <w:highlight w:val="green"/>
          <w:u w:val="single"/>
        </w:rPr>
        <w:t>politically</w:t>
      </w:r>
      <w:r w:rsidRPr="001D319A">
        <w:rPr>
          <w:rFonts w:eastAsia="Cambria"/>
          <w:sz w:val="16"/>
        </w:rPr>
        <w:t xml:space="preserve"> in light of the challenges that confront us. </w:t>
      </w:r>
      <w:r w:rsidRPr="001D319A">
        <w:rPr>
          <w:rFonts w:eastAsia="Cambria"/>
          <w:u w:val="single"/>
        </w:rPr>
        <w:t xml:space="preserve">The </w:t>
      </w:r>
      <w:r w:rsidRPr="001D319A">
        <w:rPr>
          <w:rFonts w:eastAsia="Cambria"/>
          <w:highlight w:val="green"/>
          <w:u w:val="single"/>
        </w:rPr>
        <w:t>urgency</w:t>
      </w:r>
      <w:r w:rsidRPr="001D319A">
        <w:rPr>
          <w:rFonts w:eastAsia="Cambria"/>
          <w:sz w:val="16"/>
        </w:rPr>
        <w:t xml:space="preserve"> which animates Amin's call </w:t>
      </w:r>
      <w:r w:rsidRPr="001D319A">
        <w:rPr>
          <w:rFonts w:eastAsia="Cambria"/>
          <w:u w:val="single"/>
        </w:rPr>
        <w:t xml:space="preserve">for a collective socialist vision </w:t>
      </w:r>
      <w:r w:rsidRPr="001D319A">
        <w:rPr>
          <w:rFonts w:eastAsia="Cambria"/>
          <w:highlight w:val="green"/>
          <w:u w:val="single"/>
        </w:rPr>
        <w:t>necessitates</w:t>
      </w:r>
      <w:r w:rsidRPr="001D319A">
        <w:rPr>
          <w:rFonts w:eastAsia="Cambria"/>
          <w:sz w:val="16"/>
        </w:rPr>
        <w:t xml:space="preserve">, as we have argued, </w:t>
      </w:r>
      <w:r w:rsidRPr="001D319A">
        <w:rPr>
          <w:rFonts w:eastAsia="Cambria"/>
          <w:highlight w:val="green"/>
          <w:u w:val="single"/>
        </w:rPr>
        <w:t>moving beyond</w:t>
      </w:r>
      <w:r w:rsidRPr="001D319A">
        <w:rPr>
          <w:rFonts w:eastAsia="Cambria"/>
          <w:u w:val="single"/>
        </w:rPr>
        <w:t xml:space="preserve"> the particularism</w:t>
      </w:r>
      <w:r w:rsidRPr="001D319A">
        <w:rPr>
          <w:rFonts w:eastAsia="Cambria"/>
          <w:sz w:val="16"/>
        </w:rPr>
        <w:t xml:space="preserve"> and liberal pluralism </w:t>
      </w:r>
      <w:r w:rsidRPr="001D319A">
        <w:rPr>
          <w:rFonts w:eastAsia="Cambria"/>
          <w:u w:val="single"/>
        </w:rPr>
        <w:t>that informs the ‘</w:t>
      </w:r>
      <w:r w:rsidRPr="001D319A">
        <w:rPr>
          <w:rFonts w:eastAsia="Cambria"/>
          <w:highlight w:val="green"/>
          <w:u w:val="single"/>
        </w:rPr>
        <w:t>politics of difference</w:t>
      </w:r>
      <w:r w:rsidRPr="001D319A">
        <w:rPr>
          <w:rFonts w:eastAsia="Cambria"/>
          <w:u w:val="single"/>
        </w:rPr>
        <w:t xml:space="preserve">.’ </w:t>
      </w:r>
      <w:r w:rsidRPr="001D319A">
        <w:rPr>
          <w:rFonts w:eastAsia="Cambria"/>
          <w:highlight w:val="green"/>
          <w:u w:val="single"/>
        </w:rPr>
        <w:t>It</w:t>
      </w:r>
      <w:r w:rsidRPr="001D319A">
        <w:rPr>
          <w:rFonts w:eastAsia="Cambria"/>
          <w:sz w:val="16"/>
        </w:rPr>
        <w:t xml:space="preserve"> also </w:t>
      </w:r>
      <w:r w:rsidRPr="001D319A">
        <w:rPr>
          <w:rFonts w:eastAsia="Cambria"/>
          <w:b/>
          <w:iCs/>
          <w:highlight w:val="green"/>
          <w:u w:val="single"/>
        </w:rPr>
        <w:t>requires</w:t>
      </w:r>
      <w:r w:rsidRPr="001D319A">
        <w:rPr>
          <w:rFonts w:eastAsia="Cambria"/>
          <w:highlight w:val="green"/>
          <w:u w:val="single"/>
        </w:rPr>
        <w:t xml:space="preserve"> challenging the </w:t>
      </w:r>
      <w:r w:rsidRPr="001D319A">
        <w:rPr>
          <w:rFonts w:eastAsia="Cambria"/>
          <w:b/>
          <w:iCs/>
          <w:highlight w:val="green"/>
          <w:u w:val="single"/>
        </w:rPr>
        <w:t>questionable assumptions</w:t>
      </w:r>
      <w:r w:rsidRPr="001D319A">
        <w:rPr>
          <w:rFonts w:eastAsia="Cambria"/>
          <w:u w:val="single"/>
        </w:rPr>
        <w:t xml:space="preserve"> </w:t>
      </w:r>
      <w:r w:rsidRPr="001D319A">
        <w:rPr>
          <w:rFonts w:eastAsia="Cambria"/>
          <w:highlight w:val="green"/>
          <w:u w:val="single"/>
        </w:rPr>
        <w:t>that have come to constitute</w:t>
      </w:r>
      <w:r w:rsidRPr="001D319A">
        <w:rPr>
          <w:rFonts w:eastAsia="Cambria"/>
          <w:u w:val="single"/>
        </w:rPr>
        <w:t xml:space="preserve"> the core of contemporary ‘radical’</w:t>
      </w:r>
      <w:r w:rsidRPr="001D319A">
        <w:rPr>
          <w:rFonts w:eastAsia="Cambria"/>
          <w:sz w:val="16"/>
        </w:rPr>
        <w:t xml:space="preserve"> theory, </w:t>
      </w:r>
      <w:proofErr w:type="gramStart"/>
      <w:r w:rsidRPr="001D319A">
        <w:rPr>
          <w:rFonts w:eastAsia="Cambria"/>
          <w:b/>
          <w:iCs/>
          <w:highlight w:val="green"/>
          <w:u w:val="single"/>
        </w:rPr>
        <w:t>pedagogy</w:t>
      </w:r>
      <w:proofErr w:type="gramEnd"/>
      <w:r w:rsidRPr="001D319A">
        <w:rPr>
          <w:rFonts w:eastAsia="Cambria"/>
          <w:sz w:val="16"/>
        </w:rPr>
        <w:t xml:space="preserve"> and politics. </w:t>
      </w:r>
      <w:r w:rsidRPr="001D319A">
        <w:rPr>
          <w:rFonts w:eastAsia="Cambria"/>
          <w:u w:val="single"/>
        </w:rPr>
        <w:t xml:space="preserve">In terms of effecting change, </w:t>
      </w:r>
      <w:r w:rsidRPr="001D319A">
        <w:rPr>
          <w:rFonts w:eastAsia="Cambria"/>
          <w:highlight w:val="green"/>
          <w:u w:val="single"/>
        </w:rPr>
        <w:t xml:space="preserve">what is needed is a cogent </w:t>
      </w:r>
      <w:r w:rsidRPr="001D319A">
        <w:rPr>
          <w:rFonts w:eastAsia="Cambria"/>
          <w:b/>
          <w:iCs/>
          <w:highlight w:val="green"/>
          <w:u w:val="single"/>
        </w:rPr>
        <w:t>understanding</w:t>
      </w:r>
      <w:r w:rsidRPr="001D319A">
        <w:rPr>
          <w:rFonts w:eastAsia="Cambria"/>
          <w:highlight w:val="green"/>
          <w:u w:val="single"/>
        </w:rPr>
        <w:t xml:space="preserve"> of the systemic nature of exploitation</w:t>
      </w:r>
      <w:r w:rsidRPr="001D319A">
        <w:rPr>
          <w:rFonts w:eastAsia="Cambria"/>
          <w:u w:val="single"/>
        </w:rPr>
        <w:t xml:space="preserve"> and oppression based on the</w:t>
      </w:r>
      <w:r w:rsidRPr="001D319A">
        <w:rPr>
          <w:rFonts w:eastAsia="Cambria"/>
          <w:sz w:val="16"/>
        </w:rPr>
        <w:t xml:space="preserve"> precepts of a </w:t>
      </w:r>
      <w:r w:rsidRPr="001D319A">
        <w:rPr>
          <w:rFonts w:eastAsia="Cambria"/>
          <w:u w:val="single"/>
        </w:rPr>
        <w:t>radical political economy approach</w:t>
      </w:r>
      <w:r w:rsidRPr="001D319A">
        <w:rPr>
          <w:rFonts w:eastAsia="Cambria"/>
          <w:sz w:val="16"/>
        </w:rPr>
        <w:t xml:space="preserve"> (outlined above) and one that incorporates Marx's notion of ‘unity in difference’ in which people share widely common material interests. </w:t>
      </w:r>
      <w:r w:rsidRPr="001D319A">
        <w:rPr>
          <w:rFonts w:eastAsia="Cambria"/>
          <w:u w:val="single"/>
        </w:rPr>
        <w:t xml:space="preserve">Such an understanding extends </w:t>
      </w:r>
      <w:r w:rsidRPr="001D319A">
        <w:rPr>
          <w:rFonts w:eastAsia="Cambria"/>
          <w:highlight w:val="green"/>
          <w:u w:val="single"/>
        </w:rPr>
        <w:t>far beyond the realm of theory</w:t>
      </w:r>
      <w:r w:rsidRPr="001D319A">
        <w:rPr>
          <w:rFonts w:eastAsia="Cambria"/>
          <w:sz w:val="16"/>
        </w:rPr>
        <w:t xml:space="preserve">, </w:t>
      </w:r>
      <w:proofErr w:type="gramStart"/>
      <w:r w:rsidRPr="001D319A">
        <w:rPr>
          <w:rFonts w:eastAsia="Cambria"/>
          <w:sz w:val="16"/>
        </w:rPr>
        <w:t>for the manner in which</w:t>
      </w:r>
      <w:proofErr w:type="gramEnd"/>
      <w:r w:rsidRPr="001D319A">
        <w:rPr>
          <w:rFonts w:eastAsia="Cambria"/>
          <w:sz w:val="16"/>
        </w:rPr>
        <w:t xml:space="preserve"> we choose to interpret and explore the social world, </w:t>
      </w:r>
      <w:r w:rsidRPr="001D319A">
        <w:rPr>
          <w:rFonts w:eastAsia="Cambria"/>
          <w:u w:val="single"/>
        </w:rPr>
        <w:t xml:space="preserve">the </w:t>
      </w:r>
      <w:r w:rsidRPr="001D319A">
        <w:rPr>
          <w:rFonts w:eastAsia="Cambria"/>
          <w:b/>
          <w:iCs/>
          <w:u w:val="single"/>
        </w:rPr>
        <w:t xml:space="preserve">concepts and </w:t>
      </w:r>
      <w:r w:rsidRPr="001D319A">
        <w:rPr>
          <w:rFonts w:eastAsia="Cambria"/>
          <w:b/>
          <w:iCs/>
          <w:highlight w:val="green"/>
          <w:u w:val="single"/>
        </w:rPr>
        <w:t>frameworks</w:t>
      </w:r>
      <w:r w:rsidRPr="001D319A">
        <w:rPr>
          <w:rFonts w:eastAsia="Cambria"/>
          <w:u w:val="single"/>
        </w:rPr>
        <w:t xml:space="preserve"> we use </w:t>
      </w:r>
      <w:r w:rsidRPr="001D319A">
        <w:rPr>
          <w:rFonts w:eastAsia="Cambria"/>
          <w:highlight w:val="green"/>
          <w:u w:val="single"/>
        </w:rPr>
        <w:t>to express our sociopolitical understandings, are more than just abstract categories</w:t>
      </w:r>
      <w:r w:rsidRPr="001D319A">
        <w:rPr>
          <w:rFonts w:eastAsia="Cambria"/>
          <w:u w:val="single"/>
        </w:rPr>
        <w:t xml:space="preserve">. They imply intentions, organizational practices, and political agendas. </w:t>
      </w:r>
      <w:r w:rsidRPr="001D319A">
        <w:rPr>
          <w:rFonts w:eastAsia="Cambria"/>
          <w:highlight w:val="green"/>
          <w:u w:val="single"/>
        </w:rPr>
        <w:t>Identifying class analysis as</w:t>
      </w:r>
      <w:r w:rsidRPr="001D319A">
        <w:rPr>
          <w:rFonts w:eastAsia="Cambria"/>
          <w:u w:val="single"/>
        </w:rPr>
        <w:t xml:space="preserve"> the </w:t>
      </w:r>
      <w:r w:rsidRPr="001D319A">
        <w:rPr>
          <w:rFonts w:eastAsia="Cambria"/>
          <w:highlight w:val="green"/>
          <w:u w:val="single"/>
        </w:rPr>
        <w:t>basis for</w:t>
      </w:r>
      <w:r w:rsidRPr="001D319A">
        <w:rPr>
          <w:rFonts w:eastAsia="Cambria"/>
          <w:u w:val="single"/>
        </w:rPr>
        <w:t xml:space="preserve"> our</w:t>
      </w:r>
      <w:r w:rsidRPr="001D319A">
        <w:rPr>
          <w:rFonts w:eastAsia="Cambria"/>
          <w:sz w:val="16"/>
        </w:rPr>
        <w:t xml:space="preserve"> understandings and class </w:t>
      </w:r>
      <w:r w:rsidRPr="001D319A">
        <w:rPr>
          <w:rFonts w:eastAsia="Cambria"/>
          <w:highlight w:val="green"/>
          <w:u w:val="single"/>
        </w:rPr>
        <w:t>struggle</w:t>
      </w:r>
      <w:r w:rsidRPr="001D319A">
        <w:rPr>
          <w:rFonts w:eastAsia="Cambria"/>
          <w:sz w:val="16"/>
        </w:rPr>
        <w:t xml:space="preserve"> as the basis for political transformation </w:t>
      </w:r>
      <w:r w:rsidRPr="001D319A">
        <w:rPr>
          <w:rFonts w:eastAsia="Cambria"/>
          <w:highlight w:val="green"/>
          <w:u w:val="single"/>
        </w:rPr>
        <w:t xml:space="preserve">implies something </w:t>
      </w:r>
      <w:r w:rsidRPr="001D319A">
        <w:rPr>
          <w:rFonts w:eastAsia="Cambria"/>
          <w:b/>
          <w:iCs/>
          <w:highlight w:val="green"/>
          <w:u w:val="single"/>
        </w:rPr>
        <w:t>quite different</w:t>
      </w:r>
      <w:r w:rsidRPr="001D319A">
        <w:rPr>
          <w:rFonts w:eastAsia="Cambria"/>
          <w:highlight w:val="green"/>
          <w:u w:val="single"/>
        </w:rPr>
        <w:t xml:space="preserve"> than constructing</w:t>
      </w:r>
      <w:r w:rsidRPr="001D319A">
        <w:rPr>
          <w:rFonts w:eastAsia="Cambria"/>
          <w:sz w:val="16"/>
        </w:rPr>
        <w:t xml:space="preserve"> a sense of </w:t>
      </w:r>
      <w:r w:rsidRPr="001D319A">
        <w:rPr>
          <w:rFonts w:eastAsia="Cambria"/>
          <w:u w:val="single"/>
        </w:rPr>
        <w:t xml:space="preserve">political </w:t>
      </w:r>
      <w:r w:rsidRPr="001D319A">
        <w:rPr>
          <w:rFonts w:eastAsia="Cambria"/>
          <w:highlight w:val="green"/>
          <w:u w:val="single"/>
        </w:rPr>
        <w:t>agency around issues of race, ethnicity, gender</w:t>
      </w:r>
      <w:r w:rsidRPr="001D319A">
        <w:rPr>
          <w:rFonts w:eastAsia="Cambria"/>
          <w:u w:val="single"/>
        </w:rPr>
        <w:t>, etc.</w:t>
      </w:r>
      <w:r w:rsidRPr="001D319A">
        <w:rPr>
          <w:rFonts w:eastAsia="Cambria"/>
          <w:sz w:val="16"/>
        </w:rPr>
        <w:t xml:space="preserve"> Contrary to ‘Shakespeare's assertion that a rose by any other name would smell as sweet,’ it should be clear that this is not the case in political matters. Rather, </w:t>
      </w:r>
      <w:r w:rsidRPr="001D319A">
        <w:rPr>
          <w:rFonts w:eastAsia="Cambria"/>
          <w:u w:val="single"/>
        </w:rPr>
        <w:t>in politics ‘the essence</w:t>
      </w:r>
      <w:r w:rsidRPr="001D319A">
        <w:rPr>
          <w:rFonts w:eastAsia="Cambria"/>
          <w:sz w:val="16"/>
        </w:rPr>
        <w:t xml:space="preserve"> of the flower </w:t>
      </w:r>
      <w:r w:rsidRPr="001D319A">
        <w:rPr>
          <w:rFonts w:eastAsia="Cambria"/>
          <w:u w:val="single"/>
        </w:rPr>
        <w:t>lies in the name by which it is called’</w:t>
      </w:r>
      <w:r w:rsidRPr="001D319A">
        <w:rPr>
          <w:rFonts w:eastAsia="Cambria"/>
          <w:sz w:val="16"/>
        </w:rPr>
        <w:t xml:space="preserve"> (</w:t>
      </w:r>
      <w:proofErr w:type="spellStart"/>
      <w:r w:rsidRPr="001D319A">
        <w:rPr>
          <w:rFonts w:eastAsia="Cambria"/>
          <w:sz w:val="16"/>
        </w:rPr>
        <w:t>Bannerji</w:t>
      </w:r>
      <w:proofErr w:type="spellEnd"/>
      <w:r w:rsidRPr="001D319A">
        <w:rPr>
          <w:rFonts w:eastAsia="Cambria"/>
          <w:sz w:val="16"/>
        </w:rPr>
        <w:t xml:space="preserve">, 2000, p. 41). </w:t>
      </w:r>
      <w:r w:rsidRPr="001D319A">
        <w:rPr>
          <w:rFonts w:eastAsia="Cambria"/>
          <w:u w:val="single"/>
        </w:rPr>
        <w:t>The task for progressives</w:t>
      </w:r>
      <w:r w:rsidRPr="001D319A">
        <w:rPr>
          <w:rFonts w:eastAsia="Cambria"/>
          <w:sz w:val="16"/>
        </w:rPr>
        <w:t xml:space="preserve"> today </w:t>
      </w:r>
      <w:r w:rsidRPr="001D319A">
        <w:rPr>
          <w:rFonts w:eastAsia="Cambria"/>
          <w:u w:val="single"/>
        </w:rPr>
        <w:t>is to seize the moment and plant the seeds for a political agenda that is grounded in historical possibilities</w:t>
      </w:r>
      <w:r w:rsidRPr="001D319A">
        <w:rPr>
          <w:rFonts w:eastAsia="Cambria"/>
          <w:sz w:val="16"/>
        </w:rPr>
        <w:t xml:space="preserve"> and informed by a vision committed to overcoming exploitative conditions. </w:t>
      </w:r>
      <w:r w:rsidRPr="001D319A">
        <w:rPr>
          <w:rFonts w:eastAsia="Cambria"/>
          <w:u w:val="single"/>
        </w:rPr>
        <w:t>These seeds</w:t>
      </w:r>
      <w:r w:rsidRPr="001D319A">
        <w:rPr>
          <w:rFonts w:eastAsia="Cambria"/>
          <w:sz w:val="16"/>
        </w:rPr>
        <w:t xml:space="preserve">, we would argue, </w:t>
      </w:r>
      <w:r w:rsidRPr="001D319A">
        <w:rPr>
          <w:rFonts w:eastAsia="Cambria"/>
          <w:u w:val="single"/>
        </w:rPr>
        <w:t>must be derived from</w:t>
      </w:r>
      <w:r w:rsidRPr="001D319A">
        <w:rPr>
          <w:rFonts w:eastAsia="Cambria"/>
          <w:sz w:val="16"/>
        </w:rPr>
        <w:t xml:space="preserve"> the tree of </w:t>
      </w:r>
      <w:r w:rsidRPr="001D319A">
        <w:rPr>
          <w:rFonts w:eastAsia="Cambria"/>
          <w:u w:val="single"/>
        </w:rPr>
        <w:t>radical political economy. For</w:t>
      </w:r>
      <w:r w:rsidRPr="001D319A">
        <w:rPr>
          <w:rFonts w:eastAsia="Cambria"/>
          <w:sz w:val="16"/>
        </w:rPr>
        <w:t xml:space="preserve"> </w:t>
      </w:r>
      <w:proofErr w:type="gramStart"/>
      <w:r w:rsidRPr="001D319A">
        <w:rPr>
          <w:rFonts w:eastAsia="Cambria"/>
          <w:sz w:val="16"/>
        </w:rPr>
        <w:t>the vast majority of</w:t>
      </w:r>
      <w:proofErr w:type="gramEnd"/>
      <w:r w:rsidRPr="001D319A">
        <w:rPr>
          <w:rFonts w:eastAsia="Cambria"/>
          <w:sz w:val="16"/>
        </w:rPr>
        <w:t xml:space="preserve"> people today—</w:t>
      </w:r>
      <w:r w:rsidRPr="001D319A">
        <w:rPr>
          <w:rFonts w:eastAsia="Cambria"/>
          <w:u w:val="single"/>
        </w:rPr>
        <w:t>people of all ‘racial classifications or identities, all genders and sexual orientations’—the common frame of reference</w:t>
      </w:r>
      <w:r w:rsidRPr="001D319A">
        <w:rPr>
          <w:rFonts w:eastAsia="Cambria"/>
          <w:sz w:val="16"/>
        </w:rPr>
        <w:t xml:space="preserve"> arcing across ‘difference’, the ‘concerns and aspirations that are most widely shared </w:t>
      </w:r>
      <w:r w:rsidRPr="001D319A">
        <w:rPr>
          <w:rFonts w:eastAsia="Cambria"/>
          <w:u w:val="single"/>
        </w:rPr>
        <w:t>are</w:t>
      </w:r>
      <w:r w:rsidRPr="001D319A">
        <w:rPr>
          <w:rFonts w:eastAsia="Cambria"/>
          <w:sz w:val="16"/>
        </w:rPr>
        <w:t xml:space="preserve"> those that are </w:t>
      </w:r>
      <w:r w:rsidRPr="001D319A">
        <w:rPr>
          <w:rFonts w:eastAsia="Cambria"/>
          <w:u w:val="single"/>
        </w:rPr>
        <w:t>rooted in</w:t>
      </w:r>
      <w:r w:rsidRPr="001D319A">
        <w:rPr>
          <w:rFonts w:eastAsia="Cambria"/>
          <w:sz w:val="16"/>
        </w:rPr>
        <w:t xml:space="preserve"> </w:t>
      </w:r>
      <w:r w:rsidRPr="001D319A">
        <w:rPr>
          <w:rFonts w:eastAsia="Cambria"/>
          <w:u w:val="single"/>
        </w:rPr>
        <w:t>the common experience of everyday life</w:t>
      </w:r>
      <w:r w:rsidRPr="001D319A">
        <w:rPr>
          <w:rFonts w:eastAsia="Cambria"/>
          <w:sz w:val="16"/>
        </w:rPr>
        <w:t xml:space="preserve"> shaped and </w:t>
      </w:r>
      <w:r w:rsidRPr="001D319A">
        <w:rPr>
          <w:rFonts w:eastAsia="Cambria"/>
          <w:u w:val="single"/>
        </w:rPr>
        <w:t>constrained by political economy’</w:t>
      </w:r>
      <w:r w:rsidRPr="001D319A">
        <w:rPr>
          <w:rFonts w:eastAsia="Cambria"/>
          <w:sz w:val="16"/>
        </w:rPr>
        <w:t xml:space="preserve"> (Reed, 2000, p. xxvii). </w:t>
      </w:r>
      <w:r w:rsidRPr="001D319A">
        <w:rPr>
          <w:rFonts w:eastAsia="Cambria"/>
          <w:u w:val="single"/>
        </w:rPr>
        <w:t>While post-Marxist advocates of the politics of ‘difference’ suggest</w:t>
      </w:r>
      <w:r w:rsidRPr="001D319A">
        <w:rPr>
          <w:rFonts w:eastAsia="Cambria"/>
          <w:sz w:val="16"/>
        </w:rPr>
        <w:t xml:space="preserve"> that </w:t>
      </w:r>
      <w:r w:rsidRPr="001D319A">
        <w:rPr>
          <w:rFonts w:eastAsia="Cambria"/>
          <w:u w:val="single"/>
        </w:rPr>
        <w:t>such a stance is outdated, we</w:t>
      </w:r>
      <w:r w:rsidRPr="001D319A">
        <w:rPr>
          <w:rFonts w:eastAsia="Cambria"/>
          <w:sz w:val="16"/>
        </w:rPr>
        <w:t xml:space="preserve"> would </w:t>
      </w:r>
      <w:r w:rsidRPr="001D319A">
        <w:rPr>
          <w:rFonts w:eastAsia="Cambria"/>
          <w:u w:val="single"/>
        </w:rPr>
        <w:t>argue that the categories which they have employed</w:t>
      </w:r>
      <w:r w:rsidRPr="001D319A">
        <w:rPr>
          <w:rFonts w:eastAsia="Cambria"/>
          <w:sz w:val="16"/>
        </w:rPr>
        <w:t xml:space="preserve"> to analyze ‘the social’ </w:t>
      </w:r>
      <w:r w:rsidRPr="001D319A">
        <w:rPr>
          <w:rFonts w:eastAsia="Cambria"/>
          <w:u w:val="single"/>
        </w:rPr>
        <w:t>are</w:t>
      </w:r>
      <w:r w:rsidRPr="001D319A">
        <w:rPr>
          <w:rFonts w:eastAsia="Cambria"/>
          <w:sz w:val="16"/>
        </w:rPr>
        <w:t xml:space="preserve"> now </w:t>
      </w:r>
      <w:r w:rsidRPr="001D319A">
        <w:rPr>
          <w:rFonts w:eastAsia="Cambria"/>
          <w:u w:val="single"/>
        </w:rPr>
        <w:t>losing their usefulness,</w:t>
      </w:r>
      <w:r w:rsidRPr="001D319A">
        <w:rPr>
          <w:rFonts w:eastAsia="Cambria"/>
          <w:sz w:val="16"/>
        </w:rPr>
        <w:t xml:space="preserve"> particularly </w:t>
      </w:r>
      <w:proofErr w:type="gramStart"/>
      <w:r w:rsidRPr="001D319A">
        <w:rPr>
          <w:rFonts w:eastAsia="Cambria"/>
          <w:sz w:val="16"/>
        </w:rPr>
        <w:t>in light of</w:t>
      </w:r>
      <w:proofErr w:type="gramEnd"/>
      <w:r w:rsidRPr="001D319A">
        <w:rPr>
          <w:rFonts w:eastAsia="Cambria"/>
          <w:sz w:val="16"/>
        </w:rPr>
        <w:t xml:space="preserve"> actual contemporary ‘social movements.’ </w:t>
      </w:r>
      <w:r w:rsidRPr="001D319A">
        <w:rPr>
          <w:rFonts w:eastAsia="Cambria"/>
          <w:u w:val="single"/>
        </w:rPr>
        <w:t>All over the globe, there are large anti-capitalist movements</w:t>
      </w:r>
      <w:r w:rsidRPr="001D319A">
        <w:rPr>
          <w:rFonts w:eastAsia="Cambria"/>
          <w:sz w:val="16"/>
        </w:rPr>
        <w:t xml:space="preserve"> afoot. In February 2002, chants of ‘Another World Is Possible’ became the theme of protests in Porto </w:t>
      </w:r>
      <w:proofErr w:type="spellStart"/>
      <w:r w:rsidRPr="001D319A">
        <w:rPr>
          <w:rFonts w:eastAsia="Cambria"/>
          <w:sz w:val="16"/>
        </w:rPr>
        <w:t>Allegre</w:t>
      </w:r>
      <w:proofErr w:type="spellEnd"/>
      <w:r w:rsidRPr="001D319A">
        <w:rPr>
          <w:rFonts w:eastAsia="Cambria"/>
          <w:sz w:val="16"/>
        </w:rPr>
        <w:t xml:space="preserve">. It seems that those </w:t>
      </w:r>
      <w:r w:rsidRPr="001D319A">
        <w:rPr>
          <w:rFonts w:eastAsia="Cambria"/>
          <w:u w:val="single"/>
        </w:rPr>
        <w:t>people struggling in the streets haven’t read about</w:t>
      </w:r>
      <w:r w:rsidRPr="001D319A">
        <w:rPr>
          <w:rFonts w:eastAsia="Cambria"/>
          <w:sz w:val="16"/>
        </w:rPr>
        <w:t xml:space="preserve"> T.I.N.A., </w:t>
      </w:r>
      <w:r w:rsidRPr="001D319A">
        <w:rPr>
          <w:rFonts w:eastAsia="Cambria"/>
          <w:u w:val="single"/>
        </w:rPr>
        <w:t>the end of grand narratives of emancipation, or the decentering of capitalism.</w:t>
      </w:r>
      <w:r w:rsidRPr="001D319A">
        <w:rPr>
          <w:rFonts w:eastAsia="Cambria"/>
          <w:sz w:val="16"/>
        </w:rPr>
        <w:t xml:space="preserve"> </w:t>
      </w:r>
      <w:proofErr w:type="gramStart"/>
      <w:r w:rsidRPr="001D319A">
        <w:rPr>
          <w:rFonts w:eastAsia="Cambria"/>
          <w:sz w:val="16"/>
        </w:rPr>
        <w:t>It seems as though</w:t>
      </w:r>
      <w:proofErr w:type="gramEnd"/>
      <w:r w:rsidRPr="001D319A">
        <w:rPr>
          <w:rFonts w:eastAsia="Cambria"/>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1D319A">
        <w:rPr>
          <w:rFonts w:eastAsia="Cambria"/>
          <w:highlight w:val="green"/>
          <w:u w:val="single"/>
        </w:rPr>
        <w:t>This</w:t>
      </w:r>
      <w:r w:rsidRPr="001D319A">
        <w:rPr>
          <w:rFonts w:eastAsia="Cambria"/>
          <w:sz w:val="16"/>
        </w:rPr>
        <w:t xml:space="preserve">, of course, </w:t>
      </w:r>
      <w:r w:rsidRPr="001D319A">
        <w:rPr>
          <w:rFonts w:eastAsia="Cambria"/>
          <w:highlight w:val="green"/>
          <w:u w:val="single"/>
        </w:rPr>
        <w:t>does not mean</w:t>
      </w:r>
      <w:r w:rsidRPr="001D319A">
        <w:rPr>
          <w:rFonts w:eastAsia="Cambria"/>
          <w:sz w:val="16"/>
        </w:rPr>
        <w:t xml:space="preserve"> that </w:t>
      </w:r>
      <w:r w:rsidRPr="001D319A">
        <w:rPr>
          <w:rFonts w:eastAsia="Cambria"/>
          <w:highlight w:val="green"/>
          <w:u w:val="single"/>
        </w:rPr>
        <w:t>socialism will inevitably come about</w:t>
      </w:r>
      <w:r w:rsidRPr="001D319A">
        <w:rPr>
          <w:rFonts w:eastAsia="Cambria"/>
          <w:u w:val="single"/>
        </w:rPr>
        <w:t xml:space="preserve">, </w:t>
      </w:r>
      <w:r w:rsidRPr="001D319A">
        <w:rPr>
          <w:rFonts w:eastAsia="Cambria"/>
          <w:highlight w:val="green"/>
          <w:u w:val="single"/>
        </w:rPr>
        <w:t>yet a sense of its</w:t>
      </w:r>
      <w:r w:rsidRPr="001D319A">
        <w:rPr>
          <w:rFonts w:eastAsia="Cambria"/>
          <w:sz w:val="16"/>
        </w:rPr>
        <w:t xml:space="preserve"> nascent </w:t>
      </w:r>
      <w:r w:rsidRPr="001D319A">
        <w:rPr>
          <w:rFonts w:eastAsia="Cambria"/>
          <w:highlight w:val="green"/>
          <w:u w:val="single"/>
        </w:rPr>
        <w:t>promise</w:t>
      </w:r>
      <w:r w:rsidRPr="001D319A">
        <w:rPr>
          <w:rFonts w:eastAsia="Cambria"/>
          <w:u w:val="single"/>
        </w:rPr>
        <w:t xml:space="preserve"> </w:t>
      </w:r>
      <w:r w:rsidRPr="001D319A">
        <w:rPr>
          <w:rFonts w:eastAsia="Cambria"/>
          <w:highlight w:val="green"/>
          <w:u w:val="single"/>
        </w:rPr>
        <w:t>animates current social movements</w:t>
      </w:r>
      <w:r w:rsidRPr="001D319A">
        <w:rPr>
          <w:rFonts w:eastAsia="Cambria"/>
          <w:u w:val="single"/>
        </w:rPr>
        <w:t>.</w:t>
      </w:r>
      <w:r w:rsidRPr="001D319A">
        <w:rPr>
          <w:rFonts w:eastAsia="Cambria"/>
          <w:sz w:val="16"/>
        </w:rPr>
        <w:t xml:space="preserve"> Indeed, noted historian Howard Zinn (2000, p. 20) recently pointed out that </w:t>
      </w:r>
      <w:r w:rsidRPr="001D319A">
        <w:rPr>
          <w:rFonts w:eastAsia="Cambria"/>
          <w:u w:val="single"/>
        </w:rPr>
        <w:t>after years of single-issue organizing</w:t>
      </w:r>
      <w:r w:rsidRPr="001D319A">
        <w:rPr>
          <w:rFonts w:eastAsia="Cambria"/>
          <w:sz w:val="16"/>
        </w:rPr>
        <w:t xml:space="preserve"> (</w:t>
      </w:r>
      <w:proofErr w:type="gramStart"/>
      <w:r w:rsidRPr="001D319A">
        <w:rPr>
          <w:rFonts w:eastAsia="Cambria"/>
          <w:sz w:val="16"/>
        </w:rPr>
        <w:t>i.e.</w:t>
      </w:r>
      <w:proofErr w:type="gramEnd"/>
      <w:r w:rsidRPr="001D319A">
        <w:rPr>
          <w:rFonts w:eastAsia="Cambria"/>
          <w:sz w:val="16"/>
        </w:rPr>
        <w:t xml:space="preserve"> the politics of difference), </w:t>
      </w:r>
      <w:r w:rsidRPr="001D319A">
        <w:rPr>
          <w:rFonts w:eastAsia="Cambria"/>
          <w:u w:val="single"/>
        </w:rPr>
        <w:t>the WTO and other anti-corporate capitalist protests signaled a turning point in the ‘history of movements</w:t>
      </w:r>
      <w:r w:rsidRPr="001D319A">
        <w:rPr>
          <w:rFonts w:eastAsia="Cambria"/>
          <w:sz w:val="16"/>
        </w:rPr>
        <w:t xml:space="preserve"> of recent decades,’ for </w:t>
      </w:r>
      <w:r w:rsidRPr="001D319A">
        <w:rPr>
          <w:rFonts w:eastAsia="Cambria"/>
          <w:u w:val="single"/>
        </w:rPr>
        <w:t>it was the issue of ‘class’ that</w:t>
      </w:r>
      <w:r w:rsidRPr="001D319A">
        <w:rPr>
          <w:rFonts w:eastAsia="Cambria"/>
          <w:sz w:val="16"/>
        </w:rPr>
        <w:t xml:space="preserve"> more than anything ‘</w:t>
      </w:r>
      <w:r w:rsidRPr="001D319A">
        <w:rPr>
          <w:rFonts w:eastAsia="Cambria"/>
          <w:u w:val="single"/>
        </w:rPr>
        <w:t>bound everyone together</w:t>
      </w:r>
      <w:r w:rsidRPr="001D319A">
        <w:rPr>
          <w:rFonts w:eastAsia="Cambria"/>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1D319A">
        <w:rPr>
          <w:rFonts w:eastAsia="Cambria"/>
          <w:u w:val="single"/>
        </w:rPr>
        <w:t>a socialist humanist vision remains crucial, whose</w:t>
      </w:r>
      <w:r w:rsidRPr="001D319A">
        <w:rPr>
          <w:rFonts w:eastAsia="Cambria"/>
          <w:sz w:val="16"/>
        </w:rPr>
        <w:t xml:space="preserve"> fundamental </w:t>
      </w:r>
      <w:r w:rsidRPr="001D319A">
        <w:rPr>
          <w:rFonts w:eastAsia="Cambria"/>
          <w:u w:val="single"/>
        </w:rPr>
        <w:t>features include the creative potential of people to challenge collectively the circumstances that they inherit.</w:t>
      </w:r>
      <w:r w:rsidRPr="001D319A">
        <w:rPr>
          <w:rFonts w:eastAsia="Cambria"/>
          <w:sz w:val="16"/>
        </w:rPr>
        <w:t xml:space="preserve"> This variant of humanism seeks to give expression to the pain, </w:t>
      </w:r>
      <w:proofErr w:type="gramStart"/>
      <w:r w:rsidRPr="001D319A">
        <w:rPr>
          <w:rFonts w:eastAsia="Cambria"/>
          <w:sz w:val="16"/>
        </w:rPr>
        <w:t>sorrow</w:t>
      </w:r>
      <w:proofErr w:type="gramEnd"/>
      <w:r w:rsidRPr="001D319A">
        <w:rPr>
          <w:rFonts w:eastAsia="Cambria"/>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1D319A">
        <w:rPr>
          <w:rFonts w:eastAsia="Cambria"/>
          <w:u w:val="single"/>
        </w:rPr>
        <w:t>It vests</w:t>
      </w:r>
      <w:r w:rsidRPr="001D319A">
        <w:rPr>
          <w:rFonts w:eastAsia="Cambria"/>
          <w:sz w:val="16"/>
        </w:rPr>
        <w:t xml:space="preserve"> its </w:t>
      </w:r>
      <w:r w:rsidRPr="001D319A">
        <w:rPr>
          <w:rFonts w:eastAsia="Cambria"/>
          <w:u w:val="single"/>
        </w:rPr>
        <w:t>hope for change in the development of critical consciousness and social agents who make history</w:t>
      </w:r>
      <w:r w:rsidRPr="001D319A">
        <w:rPr>
          <w:rFonts w:eastAsia="Cambria"/>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1D319A">
        <w:rPr>
          <w:rFonts w:eastAsia="Cambria"/>
          <w:u w:val="single"/>
        </w:rPr>
        <w:t xml:space="preserve">the </w:t>
      </w:r>
      <w:r w:rsidRPr="001D319A">
        <w:rPr>
          <w:rFonts w:eastAsia="Cambria"/>
          <w:highlight w:val="green"/>
          <w:u w:val="single"/>
        </w:rPr>
        <w:t>enduring relevance of</w:t>
      </w:r>
      <w:r w:rsidRPr="001D319A">
        <w:rPr>
          <w:rFonts w:eastAsia="Cambria"/>
          <w:u w:val="single"/>
        </w:rPr>
        <w:t xml:space="preserve"> a </w:t>
      </w:r>
      <w:r w:rsidRPr="001D319A">
        <w:rPr>
          <w:rFonts w:eastAsia="Cambria"/>
          <w:highlight w:val="green"/>
          <w:u w:val="single"/>
        </w:rPr>
        <w:t>radical socialist pedagogy and politics</w:t>
      </w:r>
      <w:r w:rsidRPr="001D319A">
        <w:rPr>
          <w:rFonts w:eastAsia="Cambria"/>
          <w:u w:val="single"/>
        </w:rPr>
        <w:t xml:space="preserve"> </w:t>
      </w:r>
      <w:r w:rsidRPr="001D319A">
        <w:rPr>
          <w:rFonts w:eastAsia="Cambria"/>
          <w:highlight w:val="green"/>
          <w:u w:val="single"/>
        </w:rPr>
        <w:t xml:space="preserve">is the </w:t>
      </w:r>
      <w:r w:rsidRPr="001D319A">
        <w:rPr>
          <w:rFonts w:eastAsia="Cambria"/>
          <w:b/>
          <w:iCs/>
          <w:highlight w:val="green"/>
          <w:u w:val="single"/>
        </w:rPr>
        <w:t>centrality</w:t>
      </w:r>
      <w:r w:rsidRPr="001D319A">
        <w:rPr>
          <w:rFonts w:eastAsia="Cambria"/>
          <w:sz w:val="16"/>
          <w:highlight w:val="green"/>
        </w:rPr>
        <w:t xml:space="preserve"> </w:t>
      </w:r>
      <w:r w:rsidRPr="001D319A">
        <w:rPr>
          <w:rFonts w:eastAsia="Cambria"/>
          <w:highlight w:val="green"/>
          <w:u w:val="single"/>
        </w:rPr>
        <w:t xml:space="preserve">it accords to </w:t>
      </w:r>
      <w:r w:rsidRPr="001D319A">
        <w:rPr>
          <w:rFonts w:eastAsia="Cambria"/>
          <w:u w:val="single"/>
        </w:rPr>
        <w:t xml:space="preserve">the </w:t>
      </w:r>
      <w:r w:rsidRPr="001D319A">
        <w:rPr>
          <w:rFonts w:eastAsia="Cambria"/>
          <w:highlight w:val="green"/>
          <w:u w:val="single"/>
        </w:rPr>
        <w:t>interrogation of capitalism</w:t>
      </w:r>
      <w:r w:rsidRPr="001D319A">
        <w:rPr>
          <w:rFonts w:eastAsia="Cambria"/>
          <w:u w:val="single"/>
        </w:rPr>
        <w:t xml:space="preserve">. </w:t>
      </w:r>
      <w:r w:rsidRPr="001D319A">
        <w:rPr>
          <w:rFonts w:eastAsia="Cambria"/>
          <w:sz w:val="16"/>
        </w:rPr>
        <w:t xml:space="preserve">We can no longer afford to remain indifferent to the horror and savagery committed by capitalist's barbaric machinations. </w:t>
      </w:r>
      <w:r w:rsidRPr="001D319A">
        <w:rPr>
          <w:rFonts w:eastAsia="Cambria"/>
          <w:u w:val="single"/>
        </w:rPr>
        <w:t xml:space="preserve">We need to recognize that capitalist democracy is </w:t>
      </w:r>
      <w:proofErr w:type="spellStart"/>
      <w:r w:rsidRPr="001D319A">
        <w:rPr>
          <w:rFonts w:eastAsia="Cambria"/>
          <w:u w:val="single"/>
        </w:rPr>
        <w:t>unrescuably</w:t>
      </w:r>
      <w:proofErr w:type="spellEnd"/>
      <w:r w:rsidRPr="001D319A">
        <w:rPr>
          <w:rFonts w:eastAsia="Cambria"/>
          <w:u w:val="single"/>
        </w:rPr>
        <w:t xml:space="preserve"> contradictory in its own self-constitution.</w:t>
      </w:r>
      <w:r w:rsidRPr="001D319A">
        <w:rPr>
          <w:rFonts w:eastAsia="Cambria"/>
          <w:sz w:val="16"/>
        </w:rPr>
        <w:t xml:space="preserve"> Capitalism and democracy cannot be translated into one another without profound efforts at manufacturing empty idealism. </w:t>
      </w:r>
      <w:r w:rsidRPr="001D319A">
        <w:rPr>
          <w:rFonts w:eastAsia="Cambria"/>
          <w:u w:val="single"/>
        </w:rPr>
        <w:t>Committed Leftists must unrelentingly cultivate a democratic socialist vision</w:t>
      </w:r>
      <w:r w:rsidRPr="001D319A">
        <w:rPr>
          <w:rFonts w:eastAsia="Cambria"/>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1D319A">
        <w:rPr>
          <w:rFonts w:eastAsia="Cambria"/>
          <w:u w:val="single"/>
        </w:rPr>
        <w:t>Leftists must</w:t>
      </w:r>
      <w:r w:rsidRPr="001D319A">
        <w:rPr>
          <w:rFonts w:eastAsia="Cambria"/>
          <w:sz w:val="16"/>
        </w:rPr>
        <w:t xml:space="preserve"> illuminate the little shops of horror that lurk beneath ‘globalization’s’ shiny façade; they must </w:t>
      </w:r>
      <w:r w:rsidRPr="001D319A">
        <w:rPr>
          <w:rFonts w:eastAsia="Cambria"/>
          <w:u w:val="single"/>
        </w:rPr>
        <w:t>challenge the true ‘evils</w:t>
      </w:r>
      <w:r w:rsidRPr="001D319A">
        <w:rPr>
          <w:rFonts w:eastAsia="Cambria"/>
          <w:sz w:val="16"/>
        </w:rPr>
        <w:t xml:space="preserve">’ that are </w:t>
      </w:r>
      <w:r w:rsidRPr="001D319A">
        <w:rPr>
          <w:rFonts w:eastAsia="Cambria"/>
          <w:u w:val="single"/>
        </w:rPr>
        <w:t>manifest in</w:t>
      </w:r>
      <w:r w:rsidRPr="001D319A">
        <w:rPr>
          <w:rFonts w:eastAsia="Cambria"/>
          <w:sz w:val="16"/>
        </w:rPr>
        <w:t xml:space="preserve"> the tentacles of </w:t>
      </w:r>
      <w:r w:rsidRPr="001D319A">
        <w:rPr>
          <w:rFonts w:eastAsia="Cambria"/>
          <w:u w:val="single"/>
        </w:rPr>
        <w:t>global capitalism's reach.</w:t>
      </w:r>
      <w:r w:rsidRPr="001D319A">
        <w:rPr>
          <w:rFonts w:eastAsia="Cambria"/>
          <w:sz w:val="16"/>
        </w:rPr>
        <w:t xml:space="preserve"> And, more than this, </w:t>
      </w:r>
      <w:r w:rsidRPr="001D319A">
        <w:rPr>
          <w:rFonts w:eastAsia="Cambria"/>
          <w:highlight w:val="green"/>
          <w:u w:val="single"/>
        </w:rPr>
        <w:t>Leftists</w:t>
      </w:r>
      <w:r w:rsidRPr="001D319A">
        <w:rPr>
          <w:rFonts w:eastAsia="Cambria"/>
          <w:u w:val="single"/>
        </w:rPr>
        <w:t xml:space="preserve"> </w:t>
      </w:r>
      <w:r w:rsidRPr="001D319A">
        <w:rPr>
          <w:rFonts w:eastAsia="Cambria"/>
          <w:highlight w:val="green"/>
          <w:u w:val="single"/>
        </w:rPr>
        <w:t>must search for</w:t>
      </w:r>
      <w:r w:rsidRPr="001D319A">
        <w:rPr>
          <w:rFonts w:eastAsia="Cambria"/>
          <w:u w:val="single"/>
        </w:rPr>
        <w:t xml:space="preserve"> the cracks in the edifice of globalized capitalism and shine light on those fissures that </w:t>
      </w:r>
      <w:r w:rsidRPr="001D319A">
        <w:rPr>
          <w:rFonts w:eastAsia="Cambria"/>
          <w:b/>
          <w:iCs/>
          <w:u w:val="single"/>
        </w:rPr>
        <w:t xml:space="preserve">give birth to </w:t>
      </w:r>
      <w:r w:rsidRPr="001D319A">
        <w:rPr>
          <w:rFonts w:eastAsia="Cambria"/>
          <w:b/>
          <w:iCs/>
          <w:highlight w:val="green"/>
          <w:u w:val="single"/>
        </w:rPr>
        <w:t>alternatives</w:t>
      </w:r>
      <w:r w:rsidRPr="001D319A">
        <w:rPr>
          <w:rFonts w:eastAsia="Cambria"/>
          <w:b/>
          <w:iCs/>
          <w:u w:val="single"/>
        </w:rPr>
        <w:t>.</w:t>
      </w:r>
      <w:r w:rsidRPr="001D319A">
        <w:rPr>
          <w:rFonts w:eastAsia="Cambria"/>
          <w:sz w:val="16"/>
        </w:rPr>
        <w:t xml:space="preserve"> </w:t>
      </w:r>
      <w:r w:rsidRPr="001D319A">
        <w:rPr>
          <w:rFonts w:eastAsia="Cambria"/>
          <w:u w:val="single"/>
        </w:rPr>
        <w:t>Socialism</w:t>
      </w:r>
      <w:r w:rsidRPr="001D319A">
        <w:rPr>
          <w:rFonts w:eastAsia="Cambria"/>
          <w:sz w:val="16"/>
        </w:rPr>
        <w:t xml:space="preserve"> today, undoubtedly, </w:t>
      </w:r>
      <w:r w:rsidRPr="001D319A">
        <w:rPr>
          <w:rFonts w:eastAsia="Cambria"/>
          <w:u w:val="single"/>
        </w:rPr>
        <w:t>runs against the grain of received wisdom, but its vision of a vastly improved and freer arrangement of social relations beckons on the horizon. Its unwritten text is nascent in the present</w:t>
      </w:r>
      <w:r w:rsidRPr="001D319A">
        <w:rPr>
          <w:rFonts w:eastAsia="Cambria"/>
          <w:sz w:val="16"/>
        </w:rPr>
        <w:t xml:space="preserve"> even as it exists among the fragments of history and the shards of distant memories. Its potential remains </w:t>
      </w:r>
      <w:proofErr w:type="gramStart"/>
      <w:r w:rsidRPr="001D319A">
        <w:rPr>
          <w:rFonts w:eastAsia="Cambria"/>
          <w:sz w:val="16"/>
        </w:rPr>
        <w:t>untapped</w:t>
      </w:r>
      <w:proofErr w:type="gramEnd"/>
      <w:r w:rsidRPr="001D319A">
        <w:rPr>
          <w:rFonts w:eastAsia="Cambria"/>
          <w:sz w:val="16"/>
        </w:rPr>
        <w:t xml:space="preserve"> and its promise needs to be redeemed.</w:t>
      </w:r>
    </w:p>
    <w:p w14:paraId="3325F779" w14:textId="77777777" w:rsidR="001D319A" w:rsidRPr="001D319A" w:rsidRDefault="001D319A" w:rsidP="001D319A">
      <w:pPr>
        <w:rPr>
          <w:rFonts w:eastAsia="Cambria"/>
        </w:rPr>
      </w:pPr>
    </w:p>
    <w:p w14:paraId="5293A603"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shd w:val="clear" w:color="auto" w:fill="FFFFFF"/>
        </w:rPr>
        <w:t xml:space="preserve">The role of the ballot is to resist neoliberal ideology – filter negative arguments through an epistemological dismantling of neoliberalism. </w:t>
      </w:r>
    </w:p>
    <w:p w14:paraId="05549EC1" w14:textId="77777777" w:rsidR="001D319A" w:rsidRPr="001D319A" w:rsidRDefault="001D319A" w:rsidP="001D319A">
      <w:pPr>
        <w:rPr>
          <w:rFonts w:eastAsia="Cambria"/>
          <w:sz w:val="16"/>
        </w:rPr>
      </w:pPr>
      <w:r w:rsidRPr="001D319A">
        <w:rPr>
          <w:rFonts w:eastAsia="Cambria"/>
          <w:b/>
          <w:bCs/>
          <w:sz w:val="26"/>
        </w:rPr>
        <w:t>HAY &amp; ROSAMUND, PhDs, 2002</w:t>
      </w:r>
      <w:r w:rsidRPr="001D319A">
        <w:rPr>
          <w:rFonts w:eastAsia="Cambria"/>
          <w:sz w:val="16"/>
        </w:rPr>
        <w:t xml:space="preserve"> (Colin and Ben, Journal of European Public Policy Volume 9, Issue 2, 2002 p. 3-5)</w:t>
      </w:r>
    </w:p>
    <w:p w14:paraId="1A5B078A" w14:textId="77777777" w:rsidR="001D319A" w:rsidRPr="001D319A" w:rsidRDefault="001D319A" w:rsidP="001D319A">
      <w:pPr>
        <w:rPr>
          <w:rFonts w:eastAsia="Calibri"/>
          <w:b/>
          <w:iCs/>
          <w:u w:val="single"/>
          <w:bdr w:val="single" w:sz="8" w:space="0" w:color="auto"/>
        </w:rPr>
      </w:pPr>
      <w:r w:rsidRPr="001D319A">
        <w:rPr>
          <w:rFonts w:eastAsia="Calibri"/>
          <w:sz w:val="14"/>
        </w:rPr>
        <w:t xml:space="preserve">The implicit supposition which seems to underlie much of the </w:t>
      </w:r>
      <w:proofErr w:type="spellStart"/>
      <w:r w:rsidRPr="001D319A">
        <w:rPr>
          <w:rFonts w:eastAsia="Calibri"/>
          <w:sz w:val="14"/>
        </w:rPr>
        <w:t>sceptical</w:t>
      </w:r>
      <w:proofErr w:type="spellEnd"/>
      <w:r w:rsidRPr="001D319A">
        <w:rPr>
          <w:rFonts w:eastAsia="Calibri"/>
          <w:sz w:val="14"/>
        </w:rPr>
        <w:t xml:space="preserve"> or second-wave literature seeking to expose the ‘myth’ or ‘delusion’ of </w:t>
      </w:r>
      <w:proofErr w:type="spellStart"/>
      <w:r w:rsidRPr="001D319A">
        <w:rPr>
          <w:rFonts w:eastAsia="Calibri"/>
          <w:sz w:val="14"/>
        </w:rPr>
        <w:t>globalisation</w:t>
      </w:r>
      <w:proofErr w:type="spellEnd"/>
      <w:r w:rsidRPr="001D319A">
        <w:rPr>
          <w:rFonts w:eastAsia="Calibri"/>
          <w:sz w:val="14"/>
        </w:rPr>
        <w:t xml:space="preserve">, is that a rigorous empirical exercise in demystification will be sufficient to reverse the tide of ill-informed public policy made in the name of </w:t>
      </w:r>
      <w:proofErr w:type="spellStart"/>
      <w:r w:rsidRPr="001D319A">
        <w:rPr>
          <w:rFonts w:eastAsia="Calibri"/>
          <w:sz w:val="14"/>
        </w:rPr>
        <w:t>globalisation</w:t>
      </w:r>
      <w:proofErr w:type="spellEnd"/>
      <w:r w:rsidRPr="001D319A">
        <w:rPr>
          <w:rFonts w:eastAsia="Calibri"/>
          <w:sz w:val="14"/>
        </w:rPr>
        <w:t xml:space="preserve">. Sadly, this has not proved to be the case. For </w:t>
      </w:r>
      <w:r w:rsidRPr="001D319A">
        <w:rPr>
          <w:rFonts w:eastAsia="Calibri"/>
          <w:b/>
          <w:u w:val="single"/>
        </w:rPr>
        <w:t xml:space="preserve">however convinced we might be by the empirical </w:t>
      </w:r>
      <w:proofErr w:type="spellStart"/>
      <w:r w:rsidRPr="001D319A">
        <w:rPr>
          <w:rFonts w:eastAsia="Calibri"/>
          <w:b/>
          <w:u w:val="single"/>
        </w:rPr>
        <w:t>armoury</w:t>
      </w:r>
      <w:proofErr w:type="spellEnd"/>
      <w:r w:rsidRPr="001D319A">
        <w:rPr>
          <w:rFonts w:eastAsia="Calibri"/>
          <w:b/>
          <w:u w:val="single"/>
        </w:rPr>
        <w:t xml:space="preserve"> mustered against the </w:t>
      </w:r>
      <w:proofErr w:type="spellStart"/>
      <w:r w:rsidRPr="001D319A">
        <w:rPr>
          <w:rFonts w:eastAsia="Calibri"/>
          <w:b/>
          <w:u w:val="single"/>
        </w:rPr>
        <w:t>hyperglobalisation</w:t>
      </w:r>
      <w:proofErr w:type="spellEnd"/>
      <w:r w:rsidRPr="001D319A">
        <w:rPr>
          <w:rFonts w:eastAsia="Calibri"/>
          <w:b/>
          <w:u w:val="single"/>
        </w:rPr>
        <w:t xml:space="preserve"> thesis</w:t>
      </w:r>
      <w:r w:rsidRPr="001D319A">
        <w:rPr>
          <w:rFonts w:eastAsia="Calibri"/>
          <w:sz w:val="14"/>
        </w:rPr>
        <w:t xml:space="preserve"> by the sceptics, their </w:t>
      </w:r>
      <w:r w:rsidRPr="001D319A">
        <w:rPr>
          <w:rFonts w:eastAsia="Calibri"/>
          <w:b/>
          <w:highlight w:val="green"/>
          <w:u w:val="single"/>
        </w:rPr>
        <w:t>rigorous empiricism leads</w:t>
      </w:r>
      <w:r w:rsidRPr="001D319A">
        <w:rPr>
          <w:rFonts w:eastAsia="Calibri"/>
          <w:b/>
          <w:u w:val="single"/>
        </w:rPr>
        <w:t xml:space="preserve"> them </w:t>
      </w:r>
      <w:r w:rsidRPr="001D319A">
        <w:rPr>
          <w:rFonts w:eastAsia="Calibri"/>
          <w:b/>
          <w:highlight w:val="green"/>
          <w:u w:val="single"/>
        </w:rPr>
        <w:t>to fail</w:t>
      </w:r>
      <w:r w:rsidRPr="001D319A">
        <w:rPr>
          <w:rFonts w:eastAsia="Calibri"/>
          <w:b/>
          <w:u w:val="single"/>
        </w:rPr>
        <w:t xml:space="preserve"> adequately </w:t>
      </w:r>
      <w:r w:rsidRPr="001D319A">
        <w:rPr>
          <w:rFonts w:eastAsia="Calibri"/>
          <w:b/>
          <w:highlight w:val="green"/>
          <w:u w:val="single"/>
        </w:rPr>
        <w:t xml:space="preserve">to consider the way in </w:t>
      </w:r>
      <w:r w:rsidRPr="001D319A">
        <w:rPr>
          <w:rFonts w:eastAsia="Calibri"/>
          <w:b/>
          <w:iCs/>
          <w:highlight w:val="green"/>
          <w:u w:val="single"/>
          <w:bdr w:val="single" w:sz="8" w:space="0" w:color="auto"/>
        </w:rPr>
        <w:t xml:space="preserve">which </w:t>
      </w:r>
      <w:proofErr w:type="spellStart"/>
      <w:r w:rsidRPr="001D319A">
        <w:rPr>
          <w:rFonts w:eastAsia="Calibri"/>
          <w:b/>
          <w:iCs/>
          <w:highlight w:val="green"/>
          <w:u w:val="single"/>
          <w:bdr w:val="single" w:sz="8" w:space="0" w:color="auto"/>
        </w:rPr>
        <w:t>globalisation</w:t>
      </w:r>
      <w:proofErr w:type="spellEnd"/>
      <w:r w:rsidRPr="001D319A">
        <w:rPr>
          <w:rFonts w:eastAsia="Calibri"/>
          <w:b/>
          <w:iCs/>
          <w:highlight w:val="green"/>
          <w:u w:val="single"/>
          <w:bdr w:val="single" w:sz="8" w:space="0" w:color="auto"/>
        </w:rPr>
        <w:t xml:space="preserve"> comes to inform public </w:t>
      </w:r>
      <w:proofErr w:type="gramStart"/>
      <w:r w:rsidRPr="001D319A">
        <w:rPr>
          <w:rFonts w:eastAsia="Calibri"/>
          <w:b/>
          <w:iCs/>
          <w:highlight w:val="green"/>
          <w:u w:val="single"/>
          <w:bdr w:val="single" w:sz="8" w:space="0" w:color="auto"/>
        </w:rPr>
        <w:t>policy-making</w:t>
      </w:r>
      <w:proofErr w:type="gramEnd"/>
      <w:r w:rsidRPr="001D319A">
        <w:rPr>
          <w:rFonts w:eastAsia="Calibri"/>
          <w:b/>
          <w:bdr w:val="single" w:sz="4" w:space="0" w:color="auto" w:frame="1"/>
        </w:rPr>
        <w:t>.</w:t>
      </w:r>
      <w:r w:rsidRPr="001D319A">
        <w:rPr>
          <w:rFonts w:eastAsia="Calibri"/>
          <w:sz w:val="14"/>
        </w:rPr>
        <w:t xml:space="preserve"> </w:t>
      </w:r>
      <w:r w:rsidRPr="001D319A">
        <w:rPr>
          <w:rFonts w:eastAsia="Calibri"/>
          <w:b/>
          <w:u w:val="single"/>
        </w:rPr>
        <w:t>It is here,</w:t>
      </w:r>
      <w:r w:rsidRPr="001D319A">
        <w:rPr>
          <w:rFonts w:eastAsia="Calibri"/>
          <w:sz w:val="14"/>
        </w:rPr>
        <w:t xml:space="preserve"> we suggest, that </w:t>
      </w:r>
      <w:r w:rsidRPr="001D319A">
        <w:rPr>
          <w:rFonts w:eastAsia="Calibri"/>
          <w:b/>
          <w:u w:val="single"/>
        </w:rPr>
        <w:t xml:space="preserve">the discourse of </w:t>
      </w:r>
      <w:proofErr w:type="spellStart"/>
      <w:r w:rsidRPr="001D319A">
        <w:rPr>
          <w:rFonts w:eastAsia="Calibri"/>
          <w:b/>
          <w:u w:val="single"/>
        </w:rPr>
        <w:t>globalisation</w:t>
      </w:r>
      <w:proofErr w:type="spellEnd"/>
      <w:r w:rsidRPr="001D319A">
        <w:rPr>
          <w:rFonts w:eastAsia="Calibri"/>
          <w:sz w:val="14"/>
        </w:rPr>
        <w:t xml:space="preserve"> — and the discursive construction of the imperatives it is seen to conjure along with attendant fatalism about the possibilities for meaningful political agency — </w:t>
      </w:r>
      <w:r w:rsidRPr="001D319A">
        <w:rPr>
          <w:rFonts w:eastAsia="Calibri"/>
          <w:b/>
          <w:u w:val="single"/>
        </w:rPr>
        <w:t>must enter the analysis</w:t>
      </w:r>
      <w:r w:rsidRPr="001D319A">
        <w:rPr>
          <w:rFonts w:eastAsia="Calibri"/>
          <w:sz w:val="14"/>
        </w:rPr>
        <w:t xml:space="preserve">. For, as the most cursory reflection on the issue of structure and agency reveals, </w:t>
      </w:r>
      <w:r w:rsidRPr="001D319A">
        <w:rPr>
          <w:rFonts w:eastAsia="Calibri"/>
          <w:b/>
          <w:u w:val="single"/>
        </w:rPr>
        <w:t xml:space="preserve">it is </w:t>
      </w:r>
      <w:r w:rsidRPr="001D319A">
        <w:rPr>
          <w:rFonts w:eastAsia="Calibri"/>
          <w:b/>
          <w:highlight w:val="green"/>
          <w:u w:val="single"/>
        </w:rPr>
        <w:t xml:space="preserve">the </w:t>
      </w:r>
      <w:r w:rsidRPr="001D319A">
        <w:rPr>
          <w:rFonts w:eastAsia="Calibri"/>
          <w:b/>
          <w:iCs/>
          <w:highlight w:val="green"/>
          <w:u w:val="single"/>
          <w:bdr w:val="single" w:sz="8" w:space="0" w:color="auto"/>
        </w:rPr>
        <w:t>ideas actors hold</w:t>
      </w:r>
      <w:r w:rsidRPr="001D319A">
        <w:rPr>
          <w:rFonts w:eastAsia="Calibri"/>
          <w:b/>
          <w:highlight w:val="green"/>
          <w:u w:val="single"/>
        </w:rPr>
        <w:t xml:space="preserve"> about the context in which they find themselves</w:t>
      </w:r>
      <w:r w:rsidRPr="001D319A">
        <w:rPr>
          <w:rFonts w:eastAsia="Calibri"/>
          <w:sz w:val="14"/>
        </w:rPr>
        <w:t xml:space="preserve"> rather than the context itself </w:t>
      </w:r>
      <w:r w:rsidRPr="001D319A">
        <w:rPr>
          <w:rFonts w:eastAsia="Calibri"/>
          <w:b/>
          <w:highlight w:val="green"/>
          <w:u w:val="single"/>
        </w:rPr>
        <w:t>which informs the way</w:t>
      </w:r>
      <w:r w:rsidRPr="001D319A">
        <w:rPr>
          <w:rFonts w:eastAsia="Calibri"/>
          <w:b/>
          <w:u w:val="single"/>
        </w:rPr>
        <w:t xml:space="preserve"> in which </w:t>
      </w:r>
      <w:r w:rsidRPr="001D319A">
        <w:rPr>
          <w:rFonts w:eastAsia="Calibri"/>
          <w:b/>
          <w:highlight w:val="green"/>
          <w:u w:val="single"/>
        </w:rPr>
        <w:t>they behave</w:t>
      </w:r>
      <w:r w:rsidRPr="001D319A">
        <w:rPr>
          <w:rFonts w:eastAsia="Calibri"/>
          <w:sz w:val="14"/>
        </w:rPr>
        <w:t xml:space="preserve"> (Hay 1999a, forthcoming a). </w:t>
      </w:r>
      <w:r w:rsidRPr="001D319A">
        <w:rPr>
          <w:rFonts w:eastAsia="Calibri"/>
          <w:b/>
          <w:u w:val="single"/>
        </w:rPr>
        <w:t xml:space="preserve">This is no less true </w:t>
      </w:r>
      <w:proofErr w:type="gramStart"/>
      <w:r w:rsidRPr="001D319A">
        <w:rPr>
          <w:rFonts w:eastAsia="Calibri"/>
          <w:b/>
          <w:u w:val="single"/>
        </w:rPr>
        <w:t xml:space="preserve">of  </w:t>
      </w:r>
      <w:r w:rsidRPr="001D319A">
        <w:rPr>
          <w:rFonts w:eastAsia="Calibri"/>
          <w:b/>
          <w:iCs/>
          <w:u w:val="single"/>
          <w:bdr w:val="single" w:sz="8" w:space="0" w:color="auto"/>
        </w:rPr>
        <w:t>policy</w:t>
      </w:r>
      <w:proofErr w:type="gramEnd"/>
      <w:r w:rsidRPr="001D319A">
        <w:rPr>
          <w:rFonts w:eastAsia="Calibri"/>
          <w:b/>
          <w:iCs/>
          <w:u w:val="single"/>
          <w:bdr w:val="single" w:sz="8" w:space="0" w:color="auto"/>
        </w:rPr>
        <w:t xml:space="preserve"> makers</w:t>
      </w:r>
      <w:r w:rsidRPr="001D319A">
        <w:rPr>
          <w:rFonts w:eastAsia="Calibri"/>
          <w:b/>
          <w:u w:val="single"/>
        </w:rPr>
        <w:t xml:space="preserve"> and governments</w:t>
      </w:r>
      <w:r w:rsidRPr="001D319A">
        <w:rPr>
          <w:rFonts w:eastAsia="Calibri"/>
          <w:sz w:val="14"/>
        </w:rPr>
        <w:t xml:space="preserve">. </w:t>
      </w:r>
      <w:r w:rsidRPr="001D319A">
        <w:rPr>
          <w:rFonts w:eastAsia="Calibri"/>
          <w:b/>
          <w:u w:val="single"/>
        </w:rPr>
        <w:t>Whether</w:t>
      </w:r>
      <w:r w:rsidRPr="001D319A">
        <w:rPr>
          <w:rFonts w:eastAsia="Calibri"/>
          <w:sz w:val="14"/>
        </w:rPr>
        <w:t xml:space="preserve"> the </w:t>
      </w:r>
      <w:proofErr w:type="spellStart"/>
      <w:r w:rsidRPr="001D319A">
        <w:rPr>
          <w:rFonts w:eastAsia="Calibri"/>
          <w:b/>
          <w:u w:val="single"/>
        </w:rPr>
        <w:t>globalisation</w:t>
      </w:r>
      <w:proofErr w:type="spellEnd"/>
      <w:r w:rsidRPr="001D319A">
        <w:rPr>
          <w:rFonts w:eastAsia="Calibri"/>
          <w:sz w:val="14"/>
        </w:rPr>
        <w:t xml:space="preserve"> thesis </w:t>
      </w:r>
      <w:r w:rsidRPr="001D319A">
        <w:rPr>
          <w:rFonts w:eastAsia="Calibri"/>
          <w:b/>
          <w:u w:val="single"/>
        </w:rPr>
        <w:t>is ‘true’</w:t>
      </w:r>
      <w:r w:rsidRPr="001D319A">
        <w:rPr>
          <w:rFonts w:eastAsia="Calibri"/>
          <w:sz w:val="14"/>
        </w:rPr>
        <w:t xml:space="preserve"> or not </w:t>
      </w:r>
      <w:r w:rsidRPr="001D319A">
        <w:rPr>
          <w:rFonts w:eastAsia="Calibri"/>
          <w:b/>
          <w:iCs/>
          <w:u w:val="single"/>
          <w:bdr w:val="single" w:sz="8" w:space="0" w:color="auto"/>
        </w:rPr>
        <w:t>may matter far less than whether it is deemed to be true</w:t>
      </w:r>
      <w:r w:rsidRPr="001D319A">
        <w:rPr>
          <w:rFonts w:eastAsia="Calibri"/>
          <w:sz w:val="14"/>
        </w:rPr>
        <w:t xml:space="preserve"> (or, quite possibly, just useful) </w:t>
      </w:r>
      <w:r w:rsidRPr="001D319A">
        <w:rPr>
          <w:rFonts w:eastAsia="Calibri"/>
          <w:b/>
          <w:u w:val="single"/>
        </w:rPr>
        <w:t>by those employing it</w:t>
      </w:r>
      <w:r w:rsidRPr="001D319A">
        <w:rPr>
          <w:rFonts w:eastAsia="Calibri"/>
          <w:sz w:val="14"/>
        </w:rPr>
        <w:t xml:space="preserve">. Consequently, </w:t>
      </w:r>
      <w:r w:rsidRPr="001D319A">
        <w:rPr>
          <w:rFonts w:eastAsia="Calibri"/>
          <w:b/>
          <w:u w:val="single"/>
        </w:rPr>
        <w:t>if the aim</w:t>
      </w:r>
      <w:r w:rsidRPr="001D319A">
        <w:rPr>
          <w:rFonts w:eastAsia="Calibri"/>
          <w:sz w:val="14"/>
        </w:rPr>
        <w:t xml:space="preserve"> of the sceptics </w:t>
      </w:r>
      <w:r w:rsidRPr="001D319A">
        <w:rPr>
          <w:rFonts w:eastAsia="Calibri"/>
          <w:b/>
          <w:u w:val="single"/>
        </w:rPr>
        <w:t xml:space="preserve">is to discredit the political appeal to dubious economic imperatives associated with </w:t>
      </w:r>
      <w:proofErr w:type="spellStart"/>
      <w:r w:rsidRPr="001D319A">
        <w:rPr>
          <w:rFonts w:eastAsia="Calibri"/>
          <w:b/>
          <w:u w:val="single"/>
        </w:rPr>
        <w:t>globalisation</w:t>
      </w:r>
      <w:proofErr w:type="spellEnd"/>
      <w:r w:rsidRPr="001D319A">
        <w:rPr>
          <w:rFonts w:eastAsia="Calibri"/>
          <w:sz w:val="14"/>
        </w:rPr>
        <w:t xml:space="preserve">, then they might </w:t>
      </w:r>
      <w:r w:rsidRPr="001D319A">
        <w:rPr>
          <w:rFonts w:eastAsia="Calibri"/>
          <w:b/>
          <w:u w:val="single"/>
        </w:rPr>
        <w:t>we</w:t>
      </w:r>
      <w:r w:rsidRPr="001D319A">
        <w:rPr>
          <w:rFonts w:eastAsia="Calibri"/>
          <w:sz w:val="14"/>
        </w:rPr>
        <w:t xml:space="preserve">ll </w:t>
      </w:r>
      <w:r w:rsidRPr="001D319A">
        <w:rPr>
          <w:rFonts w:eastAsia="Calibri"/>
          <w:b/>
          <w:u w:val="single"/>
        </w:rPr>
        <w:t xml:space="preserve">benefit from asking </w:t>
      </w:r>
      <w:r w:rsidRPr="001D319A">
        <w:rPr>
          <w:rFonts w:eastAsia="Calibri"/>
          <w:sz w:val="14"/>
        </w:rPr>
        <w:t xml:space="preserve">themselves </w:t>
      </w:r>
      <w:r w:rsidRPr="001D319A">
        <w:rPr>
          <w:rFonts w:eastAsia="Calibri"/>
          <w:b/>
          <w:u w:val="single"/>
        </w:rPr>
        <w:t>why and under what conditions</w:t>
      </w:r>
      <w:r w:rsidRPr="001D319A">
        <w:rPr>
          <w:rFonts w:eastAsia="Calibri"/>
          <w:sz w:val="14"/>
        </w:rPr>
        <w:t xml:space="preserve"> politicians and </w:t>
      </w:r>
      <w:r w:rsidRPr="001D319A">
        <w:rPr>
          <w:rFonts w:eastAsia="Calibri"/>
          <w:b/>
          <w:u w:val="single"/>
        </w:rPr>
        <w:t>public officials invoke</w:t>
      </w:r>
      <w:r w:rsidRPr="001D319A">
        <w:rPr>
          <w:rFonts w:eastAsia="Calibri"/>
          <w:sz w:val="14"/>
        </w:rPr>
        <w:t xml:space="preserve"> external </w:t>
      </w:r>
      <w:r w:rsidRPr="001D319A">
        <w:rPr>
          <w:rFonts w:eastAsia="Calibri"/>
          <w:b/>
          <w:u w:val="single"/>
        </w:rPr>
        <w:t>economic constraints</w:t>
      </w:r>
      <w:r w:rsidRPr="001D319A">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1D319A">
        <w:rPr>
          <w:rFonts w:eastAsia="Calibri"/>
          <w:sz w:val="14"/>
        </w:rPr>
        <w:t>globalisation</w:t>
      </w:r>
      <w:proofErr w:type="spellEnd"/>
      <w:r w:rsidRPr="001D319A">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1D319A">
        <w:rPr>
          <w:rFonts w:eastAsia="Calibri"/>
          <w:sz w:val="14"/>
        </w:rPr>
        <w:t>rationalise</w:t>
      </w:r>
      <w:proofErr w:type="spellEnd"/>
      <w:r w:rsidRPr="001D319A">
        <w:rPr>
          <w:rFonts w:eastAsia="Calibri"/>
          <w:sz w:val="14"/>
        </w:rPr>
        <w:t xml:space="preserve"> their </w:t>
      </w:r>
      <w:proofErr w:type="spellStart"/>
      <w:r w:rsidRPr="001D319A">
        <w:rPr>
          <w:rFonts w:eastAsia="Calibri"/>
          <w:sz w:val="14"/>
        </w:rPr>
        <w:t>behaviour</w:t>
      </w:r>
      <w:proofErr w:type="spellEnd"/>
      <w:r w:rsidRPr="001D319A">
        <w:rPr>
          <w:rFonts w:eastAsia="Calibri"/>
          <w:sz w:val="14"/>
        </w:rPr>
        <w:t xml:space="preserve"> should not simply be seen as more or less accurate reflections of the context they perceive (based on </w:t>
      </w:r>
      <w:proofErr w:type="gramStart"/>
      <w:r w:rsidRPr="001D319A">
        <w:rPr>
          <w:rFonts w:eastAsia="Calibri"/>
          <w:sz w:val="14"/>
        </w:rPr>
        <w:t>more or less complete</w:t>
      </w:r>
      <w:proofErr w:type="gramEnd"/>
      <w:r w:rsidRPr="001D319A">
        <w:rPr>
          <w:rFonts w:eastAsia="Calibri"/>
          <w:sz w:val="14"/>
        </w:rPr>
        <w:t xml:space="preserve"> information). Nor should discourses be understood as necessarily and exclusively ‘strategic’ (</w:t>
      </w:r>
      <w:proofErr w:type="gramStart"/>
      <w:r w:rsidRPr="001D319A">
        <w:rPr>
          <w:rFonts w:eastAsia="Calibri"/>
          <w:sz w:val="14"/>
        </w:rPr>
        <w:t>i.e.</w:t>
      </w:r>
      <w:proofErr w:type="gramEnd"/>
      <w:r w:rsidRPr="001D319A">
        <w:rPr>
          <w:rFonts w:eastAsia="Calibri"/>
          <w:sz w:val="14"/>
        </w:rPr>
        <w:t xml:space="preserve"> as relating to situations in which an actor’s employment of a discourse correlates directly to particular material interests). </w:t>
      </w:r>
      <w:r w:rsidRPr="001D319A">
        <w:rPr>
          <w:rFonts w:eastAsia="Calibri"/>
          <w:b/>
          <w:highlight w:val="green"/>
          <w:u w:val="single"/>
        </w:rPr>
        <w:t>Discourse matters</w:t>
      </w:r>
      <w:r w:rsidRPr="001D319A">
        <w:rPr>
          <w:rFonts w:eastAsia="Calibri"/>
          <w:sz w:val="14"/>
        </w:rPr>
        <w:t xml:space="preserve"> in at least two respects. </w:t>
      </w:r>
      <w:r w:rsidRPr="001D319A">
        <w:rPr>
          <w:rFonts w:eastAsia="Calibri"/>
          <w:b/>
          <w:highlight w:val="green"/>
          <w:u w:val="single"/>
        </w:rPr>
        <w:t>The way</w:t>
      </w:r>
      <w:r w:rsidRPr="001D319A">
        <w:rPr>
          <w:rFonts w:eastAsia="Calibri"/>
          <w:sz w:val="14"/>
        </w:rPr>
        <w:t xml:space="preserve"> in which </w:t>
      </w:r>
      <w:r w:rsidRPr="001D319A">
        <w:rPr>
          <w:rFonts w:eastAsia="Calibri"/>
          <w:b/>
          <w:highlight w:val="green"/>
          <w:u w:val="single"/>
        </w:rPr>
        <w:t>actors behave is not merely a reflection</w:t>
      </w:r>
      <w:r w:rsidRPr="001D319A">
        <w:rPr>
          <w:rFonts w:eastAsia="Calibri"/>
          <w:sz w:val="14"/>
        </w:rPr>
        <w:t xml:space="preserve"> of the degree of accuracy and completeness </w:t>
      </w:r>
      <w:r w:rsidRPr="001D319A">
        <w:rPr>
          <w:rFonts w:eastAsia="Calibri"/>
          <w:b/>
          <w:highlight w:val="green"/>
          <w:u w:val="single"/>
        </w:rPr>
        <w:t>of</w:t>
      </w:r>
      <w:r w:rsidRPr="001D319A">
        <w:rPr>
          <w:rFonts w:eastAsia="Calibri"/>
          <w:b/>
          <w:u w:val="single"/>
        </w:rPr>
        <w:t xml:space="preserve"> the </w:t>
      </w:r>
      <w:r w:rsidRPr="001D319A">
        <w:rPr>
          <w:rFonts w:eastAsia="Calibri"/>
          <w:b/>
          <w:highlight w:val="green"/>
          <w:u w:val="single"/>
        </w:rPr>
        <w:t>information</w:t>
      </w:r>
      <w:r w:rsidRPr="001D319A">
        <w:rPr>
          <w:rFonts w:eastAsia="Calibri"/>
          <w:b/>
          <w:u w:val="single"/>
        </w:rPr>
        <w:t xml:space="preserve"> they possess</w:t>
      </w:r>
      <w:r w:rsidRPr="001D319A">
        <w:rPr>
          <w:rFonts w:eastAsia="Calibri"/>
          <w:sz w:val="14"/>
        </w:rPr>
        <w:t xml:space="preserve">; </w:t>
      </w:r>
      <w:r w:rsidRPr="001D319A">
        <w:rPr>
          <w:rFonts w:eastAsia="Calibri"/>
          <w:b/>
          <w:highlight w:val="green"/>
          <w:u w:val="single"/>
        </w:rPr>
        <w:t>it is</w:t>
      </w:r>
      <w:r w:rsidRPr="001D319A">
        <w:rPr>
          <w:rFonts w:eastAsia="Calibri"/>
          <w:b/>
          <w:u w:val="single"/>
        </w:rPr>
        <w:t xml:space="preserve"> also</w:t>
      </w:r>
      <w:r w:rsidRPr="001D319A">
        <w:rPr>
          <w:rFonts w:eastAsia="Calibri"/>
          <w:sz w:val="14"/>
        </w:rPr>
        <w:t xml:space="preserve"> a reflection of </w:t>
      </w:r>
      <w:r w:rsidRPr="001D319A">
        <w:rPr>
          <w:rFonts w:eastAsia="Calibri"/>
          <w:b/>
          <w:highlight w:val="green"/>
          <w:u w:val="single"/>
        </w:rPr>
        <w:t xml:space="preserve">their </w:t>
      </w:r>
      <w:r w:rsidRPr="001D319A">
        <w:rPr>
          <w:rFonts w:eastAsia="Calibri"/>
          <w:b/>
          <w:iCs/>
          <w:highlight w:val="green"/>
          <w:u w:val="single"/>
          <w:bdr w:val="single" w:sz="8" w:space="0" w:color="auto"/>
        </w:rPr>
        <w:t>normative orientation</w:t>
      </w:r>
      <w:r w:rsidRPr="001D319A">
        <w:rPr>
          <w:rFonts w:eastAsia="Calibri"/>
          <w:sz w:val="14"/>
        </w:rPr>
        <w:t xml:space="preserve"> towards their environment and potential future scenarios. </w:t>
      </w:r>
      <w:proofErr w:type="gramStart"/>
      <w:r w:rsidRPr="001D319A">
        <w:rPr>
          <w:rFonts w:eastAsia="Calibri"/>
          <w:sz w:val="14"/>
        </w:rPr>
        <w:t>Thus</w:t>
      </w:r>
      <w:proofErr w:type="gramEnd"/>
      <w:r w:rsidRPr="001D319A">
        <w:rPr>
          <w:rFonts w:eastAsia="Calibri"/>
          <w:sz w:val="14"/>
        </w:rPr>
        <w:t xml:space="preserve"> the constraints and/or opportunities which </w:t>
      </w:r>
      <w:proofErr w:type="spellStart"/>
      <w:r w:rsidRPr="001D319A">
        <w:rPr>
          <w:rFonts w:eastAsia="Calibri"/>
          <w:sz w:val="14"/>
        </w:rPr>
        <w:t>globalisation</w:t>
      </w:r>
      <w:proofErr w:type="spellEnd"/>
      <w:r w:rsidRPr="001D319A">
        <w:rPr>
          <w:rFonts w:eastAsia="Calibri"/>
          <w:sz w:val="14"/>
        </w:rPr>
        <w:t xml:space="preserve"> is held to imply might be understood (or misunderstood) in very similar ways in different (national) contexts. Yet such understanding </w:t>
      </w:r>
      <w:proofErr w:type="gramStart"/>
      <w:r w:rsidRPr="001D319A">
        <w:rPr>
          <w:rFonts w:eastAsia="Calibri"/>
          <w:sz w:val="14"/>
        </w:rPr>
        <w:t>are</w:t>
      </w:r>
      <w:proofErr w:type="gramEnd"/>
      <w:r w:rsidRPr="001D319A">
        <w:rPr>
          <w:rFonts w:eastAsia="Calibri"/>
          <w:sz w:val="14"/>
        </w:rPr>
        <w:t xml:space="preserve"> likely to provoke divergent responses from political actors with different normative orientations and diverse institutional contexts. Put simply, </w:t>
      </w:r>
      <w:r w:rsidRPr="001D319A">
        <w:rPr>
          <w:rFonts w:eastAsia="Calibri"/>
          <w:b/>
          <w:u w:val="single"/>
        </w:rPr>
        <w:t>though actors may share a</w:t>
      </w:r>
      <w:r w:rsidRPr="001D319A">
        <w:rPr>
          <w:rFonts w:eastAsia="Calibri"/>
          <w:sz w:val="14"/>
        </w:rPr>
        <w:t xml:space="preserve"> common </w:t>
      </w:r>
      <w:r w:rsidRPr="001D319A">
        <w:rPr>
          <w:rFonts w:eastAsia="Calibri"/>
          <w:b/>
          <w:u w:val="single"/>
        </w:rPr>
        <w:t>understanding of</w:t>
      </w:r>
      <w:r w:rsidRPr="001D319A">
        <w:rPr>
          <w:rFonts w:eastAsia="Calibri"/>
          <w:sz w:val="14"/>
        </w:rPr>
        <w:t xml:space="preserve"> the process of </w:t>
      </w:r>
      <w:proofErr w:type="spellStart"/>
      <w:r w:rsidRPr="001D319A">
        <w:rPr>
          <w:rFonts w:eastAsia="Calibri"/>
          <w:b/>
          <w:u w:val="single"/>
        </w:rPr>
        <w:t>globalisation</w:t>
      </w:r>
      <w:proofErr w:type="spellEnd"/>
      <w:r w:rsidRPr="001D319A">
        <w:rPr>
          <w:rFonts w:eastAsia="Calibri"/>
          <w:b/>
          <w:u w:val="single"/>
        </w:rPr>
        <w:t>, they may respond</w:t>
      </w:r>
      <w:r w:rsidRPr="001D319A">
        <w:rPr>
          <w:rFonts w:eastAsia="Calibri"/>
          <w:sz w:val="14"/>
        </w:rPr>
        <w:t xml:space="preserve"> very </w:t>
      </w:r>
      <w:r w:rsidRPr="001D319A">
        <w:rPr>
          <w:rFonts w:eastAsia="Calibri"/>
          <w:b/>
          <w:u w:val="single"/>
        </w:rPr>
        <w:t>differently to its</w:t>
      </w:r>
      <w:r w:rsidRPr="001D319A">
        <w:rPr>
          <w:rFonts w:eastAsia="Calibri"/>
          <w:sz w:val="14"/>
        </w:rPr>
        <w:t xml:space="preserve"> perceived </w:t>
      </w:r>
      <w:r w:rsidRPr="001D319A">
        <w:rPr>
          <w:rFonts w:eastAsia="Calibri"/>
          <w:b/>
          <w:u w:val="single"/>
        </w:rPr>
        <w:t>challenges and threats</w:t>
      </w:r>
      <w:r w:rsidRPr="001D319A">
        <w:rPr>
          <w:rFonts w:eastAsia="Calibri"/>
          <w:sz w:val="14"/>
        </w:rPr>
        <w:t xml:space="preserve"> </w:t>
      </w:r>
      <w:r w:rsidRPr="001D319A">
        <w:rPr>
          <w:rFonts w:eastAsia="Calibri"/>
          <w:b/>
          <w:u w:val="single"/>
        </w:rPr>
        <w:t>depending on whether one regards the future it promises in a positive or negative light</w:t>
      </w:r>
      <w:r w:rsidRPr="001D319A">
        <w:rPr>
          <w:rFonts w:eastAsia="Calibri"/>
          <w:sz w:val="14"/>
        </w:rPr>
        <w:t xml:space="preserve"> – witness the still ongoing debate within the governing SPD in Germany between supporters of </w:t>
      </w:r>
      <w:proofErr w:type="spellStart"/>
      <w:r w:rsidRPr="001D319A">
        <w:rPr>
          <w:rFonts w:eastAsia="Calibri"/>
          <w:sz w:val="14"/>
        </w:rPr>
        <w:t>Schröder</w:t>
      </w:r>
      <w:proofErr w:type="spellEnd"/>
      <w:r w:rsidRPr="001D319A">
        <w:rPr>
          <w:rFonts w:eastAsia="Calibri"/>
          <w:sz w:val="14"/>
        </w:rPr>
        <w:t xml:space="preserve"> and Lafontaine (see Lafontaine 1998; Lafontaine and Müller 1998; </w:t>
      </w:r>
      <w:proofErr w:type="spellStart"/>
      <w:r w:rsidRPr="001D319A">
        <w:rPr>
          <w:rFonts w:eastAsia="Calibri"/>
          <w:sz w:val="14"/>
        </w:rPr>
        <w:t>Schröder</w:t>
      </w:r>
      <w:proofErr w:type="spellEnd"/>
      <w:r w:rsidRPr="001D319A">
        <w:rPr>
          <w:rFonts w:eastAsia="Calibri"/>
          <w:sz w:val="14"/>
        </w:rPr>
        <w:t xml:space="preserve"> 1998; and for a commentary Jeffery and </w:t>
      </w:r>
      <w:proofErr w:type="spellStart"/>
      <w:r w:rsidRPr="001D319A">
        <w:rPr>
          <w:rFonts w:eastAsia="Calibri"/>
          <w:sz w:val="14"/>
        </w:rPr>
        <w:t>Handl</w:t>
      </w:r>
      <w:proofErr w:type="spellEnd"/>
      <w:r w:rsidRPr="001D319A">
        <w:rPr>
          <w:rFonts w:eastAsia="Calibri"/>
          <w:sz w:val="14"/>
        </w:rPr>
        <w:t xml:space="preserve"> 1999), or that in France between Bourdieu, Forrester and anti-</w:t>
      </w:r>
      <w:proofErr w:type="spellStart"/>
      <w:r w:rsidRPr="001D319A">
        <w:rPr>
          <w:rFonts w:eastAsia="Calibri"/>
          <w:sz w:val="14"/>
        </w:rPr>
        <w:t>globalisation</w:t>
      </w:r>
      <w:proofErr w:type="spellEnd"/>
      <w:r w:rsidRPr="001D319A">
        <w:rPr>
          <w:rFonts w:eastAsia="Calibri"/>
          <w:sz w:val="14"/>
        </w:rPr>
        <w:t xml:space="preserve"> groups like ATTAC on the one hand and social liberals within the </w:t>
      </w:r>
      <w:proofErr w:type="spellStart"/>
      <w:r w:rsidRPr="001D319A">
        <w:rPr>
          <w:rFonts w:eastAsia="Calibri"/>
          <w:sz w:val="14"/>
        </w:rPr>
        <w:t>Parti</w:t>
      </w:r>
      <w:proofErr w:type="spellEnd"/>
      <w:r w:rsidRPr="001D319A">
        <w:rPr>
          <w:rFonts w:eastAsia="Calibri"/>
          <w:sz w:val="14"/>
        </w:rPr>
        <w:t xml:space="preserve"> </w:t>
      </w:r>
      <w:proofErr w:type="spellStart"/>
      <w:r w:rsidRPr="001D319A">
        <w:rPr>
          <w:rFonts w:eastAsia="Calibri"/>
          <w:sz w:val="14"/>
        </w:rPr>
        <w:t>Socialiste</w:t>
      </w:r>
      <w:proofErr w:type="spellEnd"/>
      <w:r w:rsidRPr="001D319A">
        <w:rPr>
          <w:rFonts w:eastAsia="Calibri"/>
          <w:sz w:val="14"/>
        </w:rPr>
        <w:t xml:space="preserve"> on the other (see Bourdieu 1998; </w:t>
      </w:r>
      <w:proofErr w:type="spellStart"/>
      <w:r w:rsidRPr="001D319A">
        <w:rPr>
          <w:rFonts w:eastAsia="Calibri"/>
          <w:sz w:val="14"/>
        </w:rPr>
        <w:t>Boudieu</w:t>
      </w:r>
      <w:proofErr w:type="spellEnd"/>
      <w:r w:rsidRPr="001D319A">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1D319A">
        <w:rPr>
          <w:rFonts w:eastAsia="Calibri"/>
          <w:sz w:val="14"/>
        </w:rPr>
        <w:t>globalisation</w:t>
      </w:r>
      <w:proofErr w:type="spellEnd"/>
      <w:r w:rsidRPr="001D319A">
        <w:rPr>
          <w:rFonts w:eastAsia="Calibri"/>
          <w:sz w:val="14"/>
        </w:rPr>
        <w:t xml:space="preserve"> can be quite consistent with distinct conceptions of the capacity to exercise meaningful agency as actors take up quite different ‘subject positions’ in relation to </w:t>
      </w:r>
      <w:proofErr w:type="spellStart"/>
      <w:r w:rsidRPr="001D319A">
        <w:rPr>
          <w:rFonts w:eastAsia="Calibri"/>
          <w:sz w:val="14"/>
        </w:rPr>
        <w:t>globalisation</w:t>
      </w:r>
      <w:proofErr w:type="spellEnd"/>
      <w:r w:rsidRPr="001D319A">
        <w:rPr>
          <w:rFonts w:eastAsia="Calibri"/>
          <w:sz w:val="14"/>
        </w:rPr>
        <w:t xml:space="preserve"> (Rosamond, 1999; 2000b).  </w:t>
      </w:r>
      <w:r w:rsidRPr="001D319A">
        <w:rPr>
          <w:rFonts w:eastAsia="Calibri"/>
          <w:b/>
          <w:u w:val="single"/>
        </w:rPr>
        <w:t>It is important</w:t>
      </w:r>
      <w:r w:rsidRPr="001D319A">
        <w:rPr>
          <w:rFonts w:eastAsia="Calibri"/>
          <w:sz w:val="14"/>
        </w:rPr>
        <w:t xml:space="preserve">, then, at the outset </w:t>
      </w:r>
      <w:r w:rsidRPr="001D319A">
        <w:rPr>
          <w:rFonts w:eastAsia="Calibri"/>
          <w:b/>
          <w:u w:val="single"/>
        </w:rPr>
        <w:t xml:space="preserve">that we consider the potential causal role of ideas about </w:t>
      </w:r>
      <w:proofErr w:type="spellStart"/>
      <w:r w:rsidRPr="001D319A">
        <w:rPr>
          <w:rFonts w:eastAsia="Calibri"/>
          <w:b/>
          <w:u w:val="single"/>
        </w:rPr>
        <w:t>globalisation</w:t>
      </w:r>
      <w:proofErr w:type="spellEnd"/>
      <w:r w:rsidRPr="001D319A">
        <w:rPr>
          <w:rFonts w:eastAsia="Calibri"/>
          <w:b/>
          <w:u w:val="single"/>
        </w:rPr>
        <w:t xml:space="preserve"> in the structuration of political and economic outcomes</w:t>
      </w:r>
      <w:r w:rsidRPr="001D319A">
        <w:rPr>
          <w:rFonts w:eastAsia="Calibri"/>
          <w:sz w:val="14"/>
        </w:rPr>
        <w:t xml:space="preserve">.3 Our central argument is, we think, likely to prove controversial. It is simply stated, though its implications are more complex. Essentially, we suggest, </w:t>
      </w:r>
      <w:r w:rsidRPr="001D319A">
        <w:rPr>
          <w:rFonts w:eastAsia="Calibri"/>
          <w:b/>
          <w:highlight w:val="green"/>
          <w:u w:val="single"/>
        </w:rPr>
        <w:t xml:space="preserve">policy makers acting </w:t>
      </w:r>
      <w:proofErr w:type="gramStart"/>
      <w:r w:rsidRPr="001D319A">
        <w:rPr>
          <w:rFonts w:eastAsia="Calibri"/>
          <w:b/>
          <w:highlight w:val="green"/>
          <w:u w:val="single"/>
        </w:rPr>
        <w:t>on the basis of</w:t>
      </w:r>
      <w:proofErr w:type="gramEnd"/>
      <w:r w:rsidRPr="001D319A">
        <w:rPr>
          <w:rFonts w:eastAsia="Calibri"/>
          <w:b/>
          <w:highlight w:val="green"/>
          <w:u w:val="single"/>
        </w:rPr>
        <w:t xml:space="preserve"> assumptions consistent with</w:t>
      </w:r>
      <w:r w:rsidRPr="001D319A">
        <w:rPr>
          <w:rFonts w:eastAsia="Calibri"/>
          <w:b/>
          <w:u w:val="single"/>
        </w:rPr>
        <w:t xml:space="preserve"> the </w:t>
      </w:r>
      <w:proofErr w:type="spellStart"/>
      <w:r w:rsidRPr="001D319A">
        <w:rPr>
          <w:rFonts w:eastAsia="Calibri"/>
          <w:b/>
          <w:highlight w:val="green"/>
          <w:u w:val="single"/>
        </w:rPr>
        <w:t>hyperglobalisation</w:t>
      </w:r>
      <w:proofErr w:type="spellEnd"/>
      <w:r w:rsidRPr="001D319A">
        <w:rPr>
          <w:rFonts w:eastAsia="Calibri"/>
          <w:b/>
          <w:u w:val="single"/>
        </w:rPr>
        <w:t xml:space="preserve"> thesis may well </w:t>
      </w:r>
      <w:r w:rsidRPr="001D319A">
        <w:rPr>
          <w:rFonts w:eastAsia="Calibri"/>
          <w:b/>
          <w:highlight w:val="green"/>
          <w:u w:val="single"/>
        </w:rPr>
        <w:t>serve</w:t>
      </w:r>
      <w:r w:rsidRPr="001D319A">
        <w:rPr>
          <w:rFonts w:eastAsia="Calibri"/>
          <w:sz w:val="14"/>
        </w:rPr>
        <w:t xml:space="preserve">, in so doing, </w:t>
      </w:r>
      <w:r w:rsidRPr="001D319A">
        <w:rPr>
          <w:rFonts w:eastAsia="Calibri"/>
          <w:b/>
          <w:highlight w:val="green"/>
          <w:u w:val="single"/>
        </w:rPr>
        <w:t>to bring about outcomes consistent with that thesis</w:t>
      </w:r>
      <w:r w:rsidRPr="001D319A">
        <w:rPr>
          <w:rFonts w:eastAsia="Calibri"/>
          <w:b/>
          <w:u w:val="single"/>
        </w:rPr>
        <w:t xml:space="preserve">, </w:t>
      </w:r>
      <w:r w:rsidRPr="001D319A">
        <w:rPr>
          <w:rFonts w:eastAsia="Calibri"/>
          <w:b/>
          <w:iCs/>
          <w:u w:val="single"/>
          <w:bdr w:val="single" w:sz="8" w:space="0" w:color="auto"/>
        </w:rPr>
        <w:t>irrespective of its veracity</w:t>
      </w:r>
      <w:r w:rsidRPr="001D319A">
        <w:rPr>
          <w:rFonts w:eastAsia="Calibri"/>
          <w:b/>
          <w:u w:val="single"/>
        </w:rPr>
        <w:t xml:space="preserve"> and, </w:t>
      </w:r>
      <w:r w:rsidRPr="001D319A">
        <w:rPr>
          <w:rFonts w:eastAsia="Calibri"/>
          <w:sz w:val="14"/>
        </w:rPr>
        <w:t>indeed, irrespective of its perceived veracity</w:t>
      </w:r>
      <w:r w:rsidRPr="001D319A">
        <w:rPr>
          <w:rFonts w:eastAsia="Calibri"/>
          <w:b/>
          <w:u w:val="single"/>
        </w:rPr>
        <w:t>.</w:t>
      </w:r>
      <w:r w:rsidRPr="001D319A">
        <w:rPr>
          <w:rFonts w:eastAsia="Calibri"/>
          <w:sz w:val="14"/>
        </w:rPr>
        <w:t xml:space="preserve"> This provocative suggestion with, if warranted, important implications, clearly requires some justification (see also Hay 1999b; Rosamond 1999, 2000b, 2000c). </w:t>
      </w:r>
      <w:proofErr w:type="spellStart"/>
      <w:r w:rsidRPr="001D319A">
        <w:rPr>
          <w:rFonts w:eastAsia="Calibri"/>
          <w:b/>
          <w:u w:val="single"/>
        </w:rPr>
        <w:t>Globalisation</w:t>
      </w:r>
      <w:proofErr w:type="spellEnd"/>
      <w:r w:rsidRPr="001D319A">
        <w:rPr>
          <w:rFonts w:eastAsia="Calibri"/>
          <w:b/>
          <w:u w:val="single"/>
        </w:rPr>
        <w:t xml:space="preserve"> has become</w:t>
      </w:r>
      <w:r w:rsidRPr="001D319A">
        <w:rPr>
          <w:rFonts w:eastAsia="Calibri"/>
          <w:sz w:val="14"/>
        </w:rPr>
        <w:t xml:space="preserve"> a key referent of contemporary political discourse and, increasingly, </w:t>
      </w:r>
      <w:r w:rsidRPr="001D319A">
        <w:rPr>
          <w:rFonts w:eastAsia="Calibri"/>
          <w:b/>
          <w:iCs/>
          <w:u w:val="single"/>
          <w:bdr w:val="single" w:sz="8" w:space="0" w:color="auto"/>
        </w:rPr>
        <w:t xml:space="preserve">a lens through which </w:t>
      </w:r>
      <w:proofErr w:type="gramStart"/>
      <w:r w:rsidRPr="001D319A">
        <w:rPr>
          <w:rFonts w:eastAsia="Calibri"/>
          <w:b/>
          <w:iCs/>
          <w:u w:val="single"/>
          <w:bdr w:val="single" w:sz="8" w:space="0" w:color="auto"/>
        </w:rPr>
        <w:t>policy-makers</w:t>
      </w:r>
      <w:proofErr w:type="gramEnd"/>
      <w:r w:rsidRPr="001D319A">
        <w:rPr>
          <w:rFonts w:eastAsia="Calibri"/>
          <w:b/>
          <w:iCs/>
          <w:u w:val="single"/>
          <w:bdr w:val="single" w:sz="8" w:space="0" w:color="auto"/>
        </w:rPr>
        <w:t xml:space="preserve"> view the context in which they find themselves.</w:t>
      </w:r>
      <w:r w:rsidRPr="001D319A">
        <w:rPr>
          <w:rFonts w:eastAsia="Calibri"/>
          <w:sz w:val="14"/>
        </w:rPr>
        <w:t xml:space="preserve"> </w:t>
      </w:r>
      <w:r w:rsidRPr="001D319A">
        <w:rPr>
          <w:rFonts w:eastAsia="Calibri"/>
          <w:b/>
          <w:highlight w:val="green"/>
          <w:u w:val="single"/>
        </w:rPr>
        <w:t>If</w:t>
      </w:r>
      <w:r w:rsidRPr="001D319A">
        <w:rPr>
          <w:rFonts w:eastAsia="Calibri"/>
          <w:sz w:val="14"/>
        </w:rPr>
        <w:t xml:space="preserve"> we can assume that political actors have no more privileged vantage point from which to understand their environment than anyone else and — as most commentators would surely concede — that </w:t>
      </w:r>
      <w:r w:rsidRPr="001D319A">
        <w:rPr>
          <w:rFonts w:eastAsia="Calibri"/>
          <w:b/>
          <w:u w:val="single"/>
        </w:rPr>
        <w:t xml:space="preserve">one of </w:t>
      </w:r>
      <w:r w:rsidRPr="001D319A">
        <w:rPr>
          <w:rFonts w:eastAsia="Calibri"/>
          <w:b/>
          <w:highlight w:val="green"/>
          <w:u w:val="single"/>
        </w:rPr>
        <w:t xml:space="preserve">the </w:t>
      </w:r>
      <w:r w:rsidRPr="001D319A">
        <w:rPr>
          <w:rFonts w:eastAsia="Calibri"/>
          <w:b/>
          <w:iCs/>
          <w:highlight w:val="green"/>
          <w:u w:val="single"/>
          <w:bdr w:val="single" w:sz="8" w:space="0" w:color="auto"/>
        </w:rPr>
        <w:t>principal discourses</w:t>
      </w:r>
      <w:r w:rsidRPr="001D319A">
        <w:rPr>
          <w:rFonts w:eastAsia="Calibri"/>
          <w:b/>
          <w:highlight w:val="green"/>
          <w:u w:val="single"/>
        </w:rPr>
        <w:t xml:space="preserve"> through which</w:t>
      </w:r>
      <w:r w:rsidRPr="001D319A">
        <w:rPr>
          <w:rFonts w:eastAsia="Calibri"/>
          <w:b/>
          <w:u w:val="single"/>
        </w:rPr>
        <w:t xml:space="preserve"> that </w:t>
      </w:r>
      <w:r w:rsidRPr="001D319A">
        <w:rPr>
          <w:rFonts w:eastAsia="Calibri"/>
          <w:b/>
          <w:highlight w:val="green"/>
          <w:u w:val="single"/>
        </w:rPr>
        <w:t>environment</w:t>
      </w:r>
      <w:r w:rsidRPr="001D319A">
        <w:rPr>
          <w:rFonts w:eastAsia="Calibri"/>
          <w:b/>
          <w:u w:val="single"/>
        </w:rPr>
        <w:t xml:space="preserve"> now </w:t>
      </w:r>
      <w:r w:rsidRPr="001D319A">
        <w:rPr>
          <w:rFonts w:eastAsia="Calibri"/>
          <w:b/>
          <w:highlight w:val="green"/>
          <w:u w:val="single"/>
        </w:rPr>
        <w:t>comes to be understood is</w:t>
      </w:r>
      <w:r w:rsidRPr="001D319A">
        <w:rPr>
          <w:rFonts w:eastAsia="Calibri"/>
          <w:b/>
          <w:u w:val="single"/>
        </w:rPr>
        <w:t xml:space="preserve"> that of </w:t>
      </w:r>
      <w:proofErr w:type="spellStart"/>
      <w:r w:rsidRPr="001D319A">
        <w:rPr>
          <w:rFonts w:eastAsia="Calibri"/>
          <w:b/>
          <w:highlight w:val="green"/>
          <w:u w:val="single"/>
        </w:rPr>
        <w:t>globalisation</w:t>
      </w:r>
      <w:proofErr w:type="spellEnd"/>
      <w:r w:rsidRPr="001D319A">
        <w:rPr>
          <w:rFonts w:eastAsia="Calibri"/>
          <w:b/>
          <w:u w:val="single"/>
        </w:rPr>
        <w:t xml:space="preserve">, then </w:t>
      </w:r>
      <w:r w:rsidRPr="001D319A">
        <w:rPr>
          <w:rFonts w:eastAsia="Calibri"/>
          <w:b/>
          <w:highlight w:val="green"/>
          <w:u w:val="single"/>
        </w:rPr>
        <w:t>the content of such ideas</w:t>
      </w:r>
      <w:r w:rsidRPr="001D319A">
        <w:rPr>
          <w:rFonts w:eastAsia="Calibri"/>
          <w:b/>
          <w:u w:val="single"/>
        </w:rPr>
        <w:t xml:space="preserve"> is likely to </w:t>
      </w:r>
      <w:r w:rsidRPr="001D319A">
        <w:rPr>
          <w:rFonts w:eastAsia="Calibri"/>
          <w:b/>
          <w:highlight w:val="green"/>
          <w:u w:val="single"/>
        </w:rPr>
        <w:t xml:space="preserve">affect </w:t>
      </w:r>
      <w:r w:rsidRPr="001D319A">
        <w:rPr>
          <w:rFonts w:eastAsia="Calibri"/>
          <w:b/>
          <w:iCs/>
          <w:u w:val="single"/>
          <w:bdr w:val="single" w:sz="8" w:space="0" w:color="auto"/>
        </w:rPr>
        <w:t xml:space="preserve">significantly </w:t>
      </w:r>
      <w:r w:rsidRPr="001D319A">
        <w:rPr>
          <w:rFonts w:eastAsia="Calibri"/>
          <w:b/>
          <w:iCs/>
          <w:highlight w:val="green"/>
          <w:u w:val="single"/>
          <w:bdr w:val="single" w:sz="8" w:space="0" w:color="auto"/>
        </w:rPr>
        <w:t>political dynamics</w:t>
      </w:r>
      <w:r w:rsidRPr="001D319A">
        <w:rPr>
          <w:rFonts w:eastAsia="Calibri"/>
          <w:b/>
          <w:iCs/>
          <w:u w:val="single"/>
          <w:bdr w:val="single" w:sz="8" w:space="0" w:color="auto"/>
        </w:rPr>
        <w:t>.</w:t>
      </w:r>
    </w:p>
    <w:p w14:paraId="313D002B" w14:textId="77777777" w:rsidR="001D319A" w:rsidRPr="001D319A" w:rsidRDefault="001D319A" w:rsidP="001D319A">
      <w:pPr>
        <w:keepNext/>
        <w:keepLines/>
        <w:pageBreakBefore/>
        <w:spacing w:before="40" w:after="0"/>
        <w:jc w:val="center"/>
        <w:outlineLvl w:val="1"/>
        <w:rPr>
          <w:rFonts w:eastAsiaTheme="majorEastAsia" w:cstheme="minorHAnsi"/>
          <w:b/>
          <w:sz w:val="44"/>
          <w:szCs w:val="26"/>
          <w:u w:val="double"/>
        </w:rPr>
      </w:pPr>
      <w:r w:rsidRPr="001D319A">
        <w:rPr>
          <w:rFonts w:eastAsiaTheme="majorEastAsia" w:cstheme="minorHAnsi"/>
          <w:b/>
          <w:sz w:val="44"/>
          <w:szCs w:val="26"/>
          <w:u w:val="double"/>
        </w:rPr>
        <w:t>1NC -- Abolish CP</w:t>
      </w:r>
    </w:p>
    <w:p w14:paraId="0C3C2C98"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Text: The World Trade Organization ought to be abolished. The following 164 countries listed in the speech doc ought to independently and without influence from international </w:t>
      </w:r>
      <w:r w:rsidRPr="001D319A">
        <w:rPr>
          <w:rFonts w:eastAsiaTheme="majorEastAsia" w:cstheme="majorBidi"/>
          <w:b/>
          <w:iCs/>
          <w:sz w:val="26"/>
        </w:rPr>
        <w:t>government reduce intellectual property protections for medicines by implementing a one-and-done approach.</w:t>
      </w:r>
    </w:p>
    <w:p w14:paraId="7B8774D1" w14:textId="77777777" w:rsidR="001D319A" w:rsidRPr="001D319A" w:rsidRDefault="001D319A" w:rsidP="001D319A">
      <w:pPr>
        <w:rPr>
          <w:rFonts w:eastAsia="Cambria"/>
        </w:rPr>
      </w:pPr>
    </w:p>
    <w:p w14:paraId="16997F92" w14:textId="77777777" w:rsidR="001D319A" w:rsidRPr="001D319A" w:rsidRDefault="001D319A" w:rsidP="001D319A">
      <w:pPr>
        <w:rPr>
          <w:rFonts w:eastAsia="Cambria"/>
          <w:sz w:val="12"/>
          <w:szCs w:val="12"/>
        </w:rPr>
      </w:pPr>
      <w:r w:rsidRPr="001D319A">
        <w:rPr>
          <w:rFonts w:eastAsia="Cambria"/>
          <w:sz w:val="12"/>
          <w:szCs w:val="12"/>
        </w:rPr>
        <w:t>Afghanistan</w:t>
      </w:r>
    </w:p>
    <w:p w14:paraId="19BFD171" w14:textId="77777777" w:rsidR="001D319A" w:rsidRPr="001D319A" w:rsidRDefault="001D319A" w:rsidP="001D319A">
      <w:pPr>
        <w:rPr>
          <w:rFonts w:eastAsia="Cambria"/>
          <w:sz w:val="12"/>
          <w:szCs w:val="12"/>
        </w:rPr>
      </w:pPr>
      <w:r w:rsidRPr="001D319A">
        <w:rPr>
          <w:rFonts w:eastAsia="Cambria"/>
          <w:sz w:val="12"/>
          <w:szCs w:val="12"/>
        </w:rPr>
        <w:t>Albania</w:t>
      </w:r>
    </w:p>
    <w:p w14:paraId="6ED2A7E0" w14:textId="77777777" w:rsidR="001D319A" w:rsidRPr="001D319A" w:rsidRDefault="001D319A" w:rsidP="001D319A">
      <w:pPr>
        <w:rPr>
          <w:rFonts w:eastAsia="Cambria"/>
          <w:sz w:val="12"/>
          <w:szCs w:val="12"/>
        </w:rPr>
      </w:pPr>
      <w:r w:rsidRPr="001D319A">
        <w:rPr>
          <w:rFonts w:eastAsia="Cambria"/>
          <w:sz w:val="12"/>
          <w:szCs w:val="12"/>
        </w:rPr>
        <w:t>Angola</w:t>
      </w:r>
    </w:p>
    <w:p w14:paraId="227F35B0" w14:textId="77777777" w:rsidR="001D319A" w:rsidRPr="001D319A" w:rsidRDefault="001D319A" w:rsidP="001D319A">
      <w:pPr>
        <w:rPr>
          <w:rFonts w:eastAsia="Cambria"/>
          <w:sz w:val="12"/>
          <w:szCs w:val="12"/>
        </w:rPr>
      </w:pPr>
      <w:r w:rsidRPr="001D319A">
        <w:rPr>
          <w:rFonts w:eastAsia="Cambria"/>
          <w:sz w:val="12"/>
          <w:szCs w:val="12"/>
        </w:rPr>
        <w:t>Antigua and Barbuda</w:t>
      </w:r>
    </w:p>
    <w:p w14:paraId="053B576A" w14:textId="77777777" w:rsidR="001D319A" w:rsidRPr="001D319A" w:rsidRDefault="001D319A" w:rsidP="001D319A">
      <w:pPr>
        <w:rPr>
          <w:rFonts w:eastAsia="Cambria"/>
          <w:sz w:val="12"/>
          <w:szCs w:val="12"/>
        </w:rPr>
      </w:pPr>
      <w:r w:rsidRPr="001D319A">
        <w:rPr>
          <w:rFonts w:eastAsia="Cambria"/>
          <w:sz w:val="12"/>
          <w:szCs w:val="12"/>
        </w:rPr>
        <w:t>Argentina</w:t>
      </w:r>
    </w:p>
    <w:p w14:paraId="50953302" w14:textId="77777777" w:rsidR="001D319A" w:rsidRPr="001D319A" w:rsidRDefault="001D319A" w:rsidP="001D319A">
      <w:pPr>
        <w:rPr>
          <w:rFonts w:eastAsia="Cambria"/>
          <w:sz w:val="12"/>
          <w:szCs w:val="12"/>
        </w:rPr>
      </w:pPr>
      <w:r w:rsidRPr="001D319A">
        <w:rPr>
          <w:rFonts w:eastAsia="Cambria"/>
          <w:sz w:val="12"/>
          <w:szCs w:val="12"/>
        </w:rPr>
        <w:t>Armenia</w:t>
      </w:r>
    </w:p>
    <w:p w14:paraId="06D2A1BB" w14:textId="77777777" w:rsidR="001D319A" w:rsidRPr="001D319A" w:rsidRDefault="001D319A" w:rsidP="001D319A">
      <w:pPr>
        <w:rPr>
          <w:rFonts w:eastAsia="Cambria"/>
          <w:sz w:val="12"/>
          <w:szCs w:val="12"/>
        </w:rPr>
      </w:pPr>
      <w:r w:rsidRPr="001D319A">
        <w:rPr>
          <w:rFonts w:eastAsia="Cambria"/>
          <w:sz w:val="12"/>
          <w:szCs w:val="12"/>
        </w:rPr>
        <w:t>Australia</w:t>
      </w:r>
    </w:p>
    <w:p w14:paraId="599339C8" w14:textId="77777777" w:rsidR="001D319A" w:rsidRPr="001D319A" w:rsidRDefault="001D319A" w:rsidP="001D319A">
      <w:pPr>
        <w:rPr>
          <w:rFonts w:eastAsia="Cambria"/>
          <w:sz w:val="12"/>
          <w:szCs w:val="12"/>
        </w:rPr>
      </w:pPr>
      <w:r w:rsidRPr="001D319A">
        <w:rPr>
          <w:rFonts w:eastAsia="Cambria"/>
          <w:sz w:val="12"/>
          <w:szCs w:val="12"/>
        </w:rPr>
        <w:t>Austria</w:t>
      </w:r>
    </w:p>
    <w:p w14:paraId="001C8600" w14:textId="77777777" w:rsidR="001D319A" w:rsidRPr="001D319A" w:rsidRDefault="001D319A" w:rsidP="001D319A">
      <w:pPr>
        <w:rPr>
          <w:rFonts w:eastAsia="Cambria"/>
          <w:sz w:val="12"/>
          <w:szCs w:val="12"/>
        </w:rPr>
      </w:pPr>
      <w:r w:rsidRPr="001D319A">
        <w:rPr>
          <w:rFonts w:eastAsia="Cambria"/>
          <w:sz w:val="12"/>
          <w:szCs w:val="12"/>
        </w:rPr>
        <w:t>Bahrain, Kingdom of</w:t>
      </w:r>
    </w:p>
    <w:p w14:paraId="614D6765" w14:textId="77777777" w:rsidR="001D319A" w:rsidRPr="001D319A" w:rsidRDefault="001D319A" w:rsidP="001D319A">
      <w:pPr>
        <w:rPr>
          <w:rFonts w:eastAsia="Cambria"/>
          <w:sz w:val="12"/>
          <w:szCs w:val="12"/>
        </w:rPr>
      </w:pPr>
      <w:r w:rsidRPr="001D319A">
        <w:rPr>
          <w:rFonts w:eastAsia="Cambria"/>
          <w:sz w:val="12"/>
          <w:szCs w:val="12"/>
        </w:rPr>
        <w:t>Bangladesh</w:t>
      </w:r>
    </w:p>
    <w:p w14:paraId="71846CC6" w14:textId="77777777" w:rsidR="001D319A" w:rsidRPr="001D319A" w:rsidRDefault="001D319A" w:rsidP="001D319A">
      <w:pPr>
        <w:rPr>
          <w:rFonts w:eastAsia="Cambria"/>
          <w:sz w:val="12"/>
          <w:szCs w:val="12"/>
        </w:rPr>
      </w:pPr>
      <w:r w:rsidRPr="001D319A">
        <w:rPr>
          <w:rFonts w:eastAsia="Cambria"/>
          <w:sz w:val="12"/>
          <w:szCs w:val="12"/>
        </w:rPr>
        <w:t>Barbados</w:t>
      </w:r>
    </w:p>
    <w:p w14:paraId="004DE36A" w14:textId="77777777" w:rsidR="001D319A" w:rsidRPr="001D319A" w:rsidRDefault="001D319A" w:rsidP="001D319A">
      <w:pPr>
        <w:rPr>
          <w:rFonts w:eastAsia="Cambria"/>
          <w:sz w:val="12"/>
          <w:szCs w:val="12"/>
        </w:rPr>
      </w:pPr>
      <w:r w:rsidRPr="001D319A">
        <w:rPr>
          <w:rFonts w:eastAsia="Cambria"/>
          <w:sz w:val="12"/>
          <w:szCs w:val="12"/>
        </w:rPr>
        <w:t>Belgium</w:t>
      </w:r>
    </w:p>
    <w:p w14:paraId="471A1A2C" w14:textId="77777777" w:rsidR="001D319A" w:rsidRPr="001D319A" w:rsidRDefault="001D319A" w:rsidP="001D319A">
      <w:pPr>
        <w:rPr>
          <w:rFonts w:eastAsia="Cambria"/>
          <w:sz w:val="12"/>
          <w:szCs w:val="12"/>
        </w:rPr>
      </w:pPr>
      <w:r w:rsidRPr="001D319A">
        <w:rPr>
          <w:rFonts w:eastAsia="Cambria"/>
          <w:sz w:val="12"/>
          <w:szCs w:val="12"/>
        </w:rPr>
        <w:t>Belize</w:t>
      </w:r>
    </w:p>
    <w:p w14:paraId="4F6ADA75" w14:textId="77777777" w:rsidR="001D319A" w:rsidRPr="001D319A" w:rsidRDefault="001D319A" w:rsidP="001D319A">
      <w:pPr>
        <w:rPr>
          <w:rFonts w:eastAsia="Cambria"/>
          <w:sz w:val="12"/>
          <w:szCs w:val="12"/>
        </w:rPr>
      </w:pPr>
      <w:r w:rsidRPr="001D319A">
        <w:rPr>
          <w:rFonts w:eastAsia="Cambria"/>
          <w:sz w:val="12"/>
          <w:szCs w:val="12"/>
        </w:rPr>
        <w:t>Benin</w:t>
      </w:r>
    </w:p>
    <w:p w14:paraId="514BA5E0" w14:textId="77777777" w:rsidR="001D319A" w:rsidRPr="001D319A" w:rsidRDefault="001D319A" w:rsidP="001D319A">
      <w:pPr>
        <w:rPr>
          <w:rFonts w:eastAsia="Cambria"/>
          <w:sz w:val="12"/>
          <w:szCs w:val="12"/>
        </w:rPr>
      </w:pPr>
      <w:r w:rsidRPr="001D319A">
        <w:rPr>
          <w:rFonts w:eastAsia="Cambria"/>
          <w:sz w:val="12"/>
          <w:szCs w:val="12"/>
        </w:rPr>
        <w:t xml:space="preserve">Bolivia, </w:t>
      </w:r>
      <w:proofErr w:type="spellStart"/>
      <w:r w:rsidRPr="001D319A">
        <w:rPr>
          <w:rFonts w:eastAsia="Cambria"/>
          <w:sz w:val="12"/>
          <w:szCs w:val="12"/>
        </w:rPr>
        <w:t>Plurinational</w:t>
      </w:r>
      <w:proofErr w:type="spellEnd"/>
      <w:r w:rsidRPr="001D319A">
        <w:rPr>
          <w:rFonts w:eastAsia="Cambria"/>
          <w:sz w:val="12"/>
          <w:szCs w:val="12"/>
        </w:rPr>
        <w:t xml:space="preserve"> State of</w:t>
      </w:r>
    </w:p>
    <w:p w14:paraId="5E276760" w14:textId="77777777" w:rsidR="001D319A" w:rsidRPr="001D319A" w:rsidRDefault="001D319A" w:rsidP="001D319A">
      <w:pPr>
        <w:rPr>
          <w:rFonts w:eastAsia="Cambria"/>
          <w:sz w:val="12"/>
          <w:szCs w:val="12"/>
        </w:rPr>
      </w:pPr>
      <w:r w:rsidRPr="001D319A">
        <w:rPr>
          <w:rFonts w:eastAsia="Cambria"/>
          <w:sz w:val="12"/>
          <w:szCs w:val="12"/>
        </w:rPr>
        <w:t>Botswana</w:t>
      </w:r>
    </w:p>
    <w:p w14:paraId="28B5C862" w14:textId="77777777" w:rsidR="001D319A" w:rsidRPr="001D319A" w:rsidRDefault="001D319A" w:rsidP="001D319A">
      <w:pPr>
        <w:rPr>
          <w:rFonts w:eastAsia="Cambria"/>
          <w:sz w:val="12"/>
          <w:szCs w:val="12"/>
        </w:rPr>
      </w:pPr>
      <w:r w:rsidRPr="001D319A">
        <w:rPr>
          <w:rFonts w:eastAsia="Cambria"/>
          <w:sz w:val="12"/>
          <w:szCs w:val="12"/>
        </w:rPr>
        <w:t>Brazil</w:t>
      </w:r>
    </w:p>
    <w:p w14:paraId="60D530C4" w14:textId="77777777" w:rsidR="001D319A" w:rsidRPr="001D319A" w:rsidRDefault="001D319A" w:rsidP="001D319A">
      <w:pPr>
        <w:rPr>
          <w:rFonts w:eastAsia="Cambria"/>
          <w:sz w:val="12"/>
          <w:szCs w:val="12"/>
        </w:rPr>
      </w:pPr>
      <w:r w:rsidRPr="001D319A">
        <w:rPr>
          <w:rFonts w:eastAsia="Cambria"/>
          <w:sz w:val="12"/>
          <w:szCs w:val="12"/>
        </w:rPr>
        <w:t>Brunei Darussalam</w:t>
      </w:r>
    </w:p>
    <w:p w14:paraId="6DBCAEE2" w14:textId="77777777" w:rsidR="001D319A" w:rsidRPr="001D319A" w:rsidRDefault="001D319A" w:rsidP="001D319A">
      <w:pPr>
        <w:rPr>
          <w:rFonts w:eastAsia="Cambria"/>
          <w:sz w:val="12"/>
          <w:szCs w:val="12"/>
        </w:rPr>
      </w:pPr>
      <w:r w:rsidRPr="001D319A">
        <w:rPr>
          <w:rFonts w:eastAsia="Cambria"/>
          <w:sz w:val="12"/>
          <w:szCs w:val="12"/>
        </w:rPr>
        <w:t>Bulgaria</w:t>
      </w:r>
    </w:p>
    <w:p w14:paraId="7A8E1294" w14:textId="77777777" w:rsidR="001D319A" w:rsidRPr="001D319A" w:rsidRDefault="001D319A" w:rsidP="001D319A">
      <w:pPr>
        <w:rPr>
          <w:rFonts w:eastAsia="Cambria"/>
          <w:sz w:val="12"/>
          <w:szCs w:val="12"/>
        </w:rPr>
      </w:pPr>
      <w:r w:rsidRPr="001D319A">
        <w:rPr>
          <w:rFonts w:eastAsia="Cambria"/>
          <w:sz w:val="12"/>
          <w:szCs w:val="12"/>
        </w:rPr>
        <w:t>Burkina Faso</w:t>
      </w:r>
    </w:p>
    <w:p w14:paraId="376BA8FC" w14:textId="77777777" w:rsidR="001D319A" w:rsidRPr="001D319A" w:rsidRDefault="001D319A" w:rsidP="001D319A">
      <w:pPr>
        <w:rPr>
          <w:rFonts w:eastAsia="Cambria"/>
          <w:sz w:val="12"/>
          <w:szCs w:val="12"/>
        </w:rPr>
      </w:pPr>
      <w:r w:rsidRPr="001D319A">
        <w:rPr>
          <w:rFonts w:eastAsia="Cambria"/>
          <w:sz w:val="12"/>
          <w:szCs w:val="12"/>
        </w:rPr>
        <w:t>Burundi</w:t>
      </w:r>
    </w:p>
    <w:p w14:paraId="383E90B5" w14:textId="77777777" w:rsidR="001D319A" w:rsidRPr="001D319A" w:rsidRDefault="001D319A" w:rsidP="001D319A">
      <w:pPr>
        <w:rPr>
          <w:rFonts w:eastAsia="Cambria"/>
          <w:sz w:val="12"/>
          <w:szCs w:val="12"/>
        </w:rPr>
      </w:pPr>
      <w:r w:rsidRPr="001D319A">
        <w:rPr>
          <w:rFonts w:eastAsia="Cambria"/>
          <w:sz w:val="12"/>
          <w:szCs w:val="12"/>
        </w:rPr>
        <w:t>Cabo Verde</w:t>
      </w:r>
    </w:p>
    <w:p w14:paraId="53423C54" w14:textId="77777777" w:rsidR="001D319A" w:rsidRPr="001D319A" w:rsidRDefault="001D319A" w:rsidP="001D319A">
      <w:pPr>
        <w:rPr>
          <w:rFonts w:eastAsia="Cambria"/>
          <w:sz w:val="12"/>
          <w:szCs w:val="12"/>
        </w:rPr>
      </w:pPr>
      <w:r w:rsidRPr="001D319A">
        <w:rPr>
          <w:rFonts w:eastAsia="Cambria"/>
          <w:sz w:val="12"/>
          <w:szCs w:val="12"/>
        </w:rPr>
        <w:t>Cambodia</w:t>
      </w:r>
    </w:p>
    <w:p w14:paraId="2F1154C8" w14:textId="77777777" w:rsidR="001D319A" w:rsidRPr="001D319A" w:rsidRDefault="001D319A" w:rsidP="001D319A">
      <w:pPr>
        <w:rPr>
          <w:rFonts w:eastAsia="Cambria"/>
          <w:sz w:val="12"/>
          <w:szCs w:val="12"/>
        </w:rPr>
      </w:pPr>
      <w:r w:rsidRPr="001D319A">
        <w:rPr>
          <w:rFonts w:eastAsia="Cambria"/>
          <w:sz w:val="12"/>
          <w:szCs w:val="12"/>
        </w:rPr>
        <w:t>Cameroon</w:t>
      </w:r>
    </w:p>
    <w:p w14:paraId="46EE5692" w14:textId="77777777" w:rsidR="001D319A" w:rsidRPr="001D319A" w:rsidRDefault="001D319A" w:rsidP="001D319A">
      <w:pPr>
        <w:rPr>
          <w:rFonts w:eastAsia="Cambria"/>
          <w:sz w:val="12"/>
          <w:szCs w:val="12"/>
        </w:rPr>
      </w:pPr>
      <w:r w:rsidRPr="001D319A">
        <w:rPr>
          <w:rFonts w:eastAsia="Cambria"/>
          <w:sz w:val="12"/>
          <w:szCs w:val="12"/>
        </w:rPr>
        <w:t>Canada</w:t>
      </w:r>
    </w:p>
    <w:p w14:paraId="407BF7AE" w14:textId="77777777" w:rsidR="001D319A" w:rsidRPr="001D319A" w:rsidRDefault="001D319A" w:rsidP="001D319A">
      <w:pPr>
        <w:rPr>
          <w:rFonts w:eastAsia="Cambria"/>
          <w:sz w:val="12"/>
          <w:szCs w:val="12"/>
        </w:rPr>
      </w:pPr>
      <w:r w:rsidRPr="001D319A">
        <w:rPr>
          <w:rFonts w:eastAsia="Cambria"/>
          <w:sz w:val="12"/>
          <w:szCs w:val="12"/>
        </w:rPr>
        <w:t>Central African Republic</w:t>
      </w:r>
    </w:p>
    <w:p w14:paraId="6ED9A37A" w14:textId="77777777" w:rsidR="001D319A" w:rsidRPr="001D319A" w:rsidRDefault="001D319A" w:rsidP="001D319A">
      <w:pPr>
        <w:rPr>
          <w:rFonts w:eastAsia="Cambria"/>
          <w:sz w:val="12"/>
          <w:szCs w:val="12"/>
        </w:rPr>
      </w:pPr>
      <w:r w:rsidRPr="001D319A">
        <w:rPr>
          <w:rFonts w:eastAsia="Cambria"/>
          <w:sz w:val="12"/>
          <w:szCs w:val="12"/>
        </w:rPr>
        <w:t>Chad</w:t>
      </w:r>
    </w:p>
    <w:p w14:paraId="2E617449" w14:textId="77777777" w:rsidR="001D319A" w:rsidRPr="001D319A" w:rsidRDefault="001D319A" w:rsidP="001D319A">
      <w:pPr>
        <w:rPr>
          <w:rFonts w:eastAsia="Cambria"/>
          <w:sz w:val="12"/>
          <w:szCs w:val="12"/>
        </w:rPr>
      </w:pPr>
      <w:r w:rsidRPr="001D319A">
        <w:rPr>
          <w:rFonts w:eastAsia="Cambria"/>
          <w:sz w:val="12"/>
          <w:szCs w:val="12"/>
        </w:rPr>
        <w:t>Chile</w:t>
      </w:r>
    </w:p>
    <w:p w14:paraId="6BB6DCD3" w14:textId="77777777" w:rsidR="001D319A" w:rsidRPr="001D319A" w:rsidRDefault="001D319A" w:rsidP="001D319A">
      <w:pPr>
        <w:rPr>
          <w:rFonts w:eastAsia="Cambria"/>
          <w:sz w:val="12"/>
          <w:szCs w:val="12"/>
        </w:rPr>
      </w:pPr>
      <w:r w:rsidRPr="001D319A">
        <w:rPr>
          <w:rFonts w:eastAsia="Cambria"/>
          <w:sz w:val="12"/>
          <w:szCs w:val="12"/>
        </w:rPr>
        <w:t>China</w:t>
      </w:r>
    </w:p>
    <w:p w14:paraId="61426F5B" w14:textId="77777777" w:rsidR="001D319A" w:rsidRPr="001D319A" w:rsidRDefault="001D319A" w:rsidP="001D319A">
      <w:pPr>
        <w:rPr>
          <w:rFonts w:eastAsia="Cambria"/>
          <w:sz w:val="12"/>
          <w:szCs w:val="12"/>
        </w:rPr>
      </w:pPr>
      <w:r w:rsidRPr="001D319A">
        <w:rPr>
          <w:rFonts w:eastAsia="Cambria"/>
          <w:sz w:val="12"/>
          <w:szCs w:val="12"/>
        </w:rPr>
        <w:t>Colombia</w:t>
      </w:r>
    </w:p>
    <w:p w14:paraId="4CB6D4B1" w14:textId="77777777" w:rsidR="001D319A" w:rsidRPr="001D319A" w:rsidRDefault="001D319A" w:rsidP="001D319A">
      <w:pPr>
        <w:rPr>
          <w:rFonts w:eastAsia="Cambria"/>
          <w:sz w:val="12"/>
          <w:szCs w:val="12"/>
        </w:rPr>
      </w:pPr>
      <w:r w:rsidRPr="001D319A">
        <w:rPr>
          <w:rFonts w:eastAsia="Cambria"/>
          <w:sz w:val="12"/>
          <w:szCs w:val="12"/>
        </w:rPr>
        <w:t>Congo</w:t>
      </w:r>
    </w:p>
    <w:p w14:paraId="1D0A73F4" w14:textId="77777777" w:rsidR="001D319A" w:rsidRPr="001D319A" w:rsidRDefault="001D319A" w:rsidP="001D319A">
      <w:pPr>
        <w:rPr>
          <w:rFonts w:eastAsia="Cambria"/>
          <w:sz w:val="12"/>
          <w:szCs w:val="12"/>
        </w:rPr>
      </w:pPr>
      <w:r w:rsidRPr="001D319A">
        <w:rPr>
          <w:rFonts w:eastAsia="Cambria"/>
          <w:sz w:val="12"/>
          <w:szCs w:val="12"/>
        </w:rPr>
        <w:t>Costa Rica</w:t>
      </w:r>
    </w:p>
    <w:p w14:paraId="350F0F77" w14:textId="77777777" w:rsidR="001D319A" w:rsidRPr="001D319A" w:rsidRDefault="001D319A" w:rsidP="001D319A">
      <w:pPr>
        <w:rPr>
          <w:rFonts w:eastAsia="Cambria"/>
          <w:sz w:val="12"/>
          <w:szCs w:val="12"/>
        </w:rPr>
      </w:pPr>
      <w:r w:rsidRPr="001D319A">
        <w:rPr>
          <w:rFonts w:eastAsia="Cambria"/>
          <w:sz w:val="12"/>
          <w:szCs w:val="12"/>
        </w:rPr>
        <w:t>Côte d’Ivoire</w:t>
      </w:r>
    </w:p>
    <w:p w14:paraId="1DD10812" w14:textId="77777777" w:rsidR="001D319A" w:rsidRPr="001D319A" w:rsidRDefault="001D319A" w:rsidP="001D319A">
      <w:pPr>
        <w:rPr>
          <w:rFonts w:eastAsia="Cambria"/>
          <w:sz w:val="12"/>
          <w:szCs w:val="12"/>
        </w:rPr>
      </w:pPr>
      <w:r w:rsidRPr="001D319A">
        <w:rPr>
          <w:rFonts w:eastAsia="Cambria"/>
          <w:sz w:val="12"/>
          <w:szCs w:val="12"/>
        </w:rPr>
        <w:t>Croatia</w:t>
      </w:r>
    </w:p>
    <w:p w14:paraId="772F6B15" w14:textId="77777777" w:rsidR="001D319A" w:rsidRPr="001D319A" w:rsidRDefault="001D319A" w:rsidP="001D319A">
      <w:pPr>
        <w:rPr>
          <w:rFonts w:eastAsia="Cambria"/>
          <w:sz w:val="12"/>
          <w:szCs w:val="12"/>
        </w:rPr>
      </w:pPr>
      <w:r w:rsidRPr="001D319A">
        <w:rPr>
          <w:rFonts w:eastAsia="Cambria"/>
          <w:sz w:val="12"/>
          <w:szCs w:val="12"/>
        </w:rPr>
        <w:t>Cuba</w:t>
      </w:r>
    </w:p>
    <w:p w14:paraId="712C0EF2" w14:textId="77777777" w:rsidR="001D319A" w:rsidRPr="001D319A" w:rsidRDefault="001D319A" w:rsidP="001D319A">
      <w:pPr>
        <w:rPr>
          <w:rFonts w:eastAsia="Cambria"/>
          <w:sz w:val="12"/>
          <w:szCs w:val="12"/>
        </w:rPr>
      </w:pPr>
      <w:r w:rsidRPr="001D319A">
        <w:rPr>
          <w:rFonts w:eastAsia="Cambria"/>
          <w:sz w:val="12"/>
          <w:szCs w:val="12"/>
        </w:rPr>
        <w:t>Cyprus</w:t>
      </w:r>
    </w:p>
    <w:p w14:paraId="42463FBE" w14:textId="77777777" w:rsidR="001D319A" w:rsidRPr="001D319A" w:rsidRDefault="001D319A" w:rsidP="001D319A">
      <w:pPr>
        <w:rPr>
          <w:rFonts w:eastAsia="Cambria"/>
          <w:sz w:val="12"/>
          <w:szCs w:val="12"/>
        </w:rPr>
      </w:pPr>
      <w:r w:rsidRPr="001D319A">
        <w:rPr>
          <w:rFonts w:eastAsia="Cambria"/>
          <w:sz w:val="12"/>
          <w:szCs w:val="12"/>
        </w:rPr>
        <w:t>Czech Republic</w:t>
      </w:r>
    </w:p>
    <w:p w14:paraId="1C08302C" w14:textId="77777777" w:rsidR="001D319A" w:rsidRPr="001D319A" w:rsidRDefault="001D319A" w:rsidP="001D319A">
      <w:pPr>
        <w:rPr>
          <w:rFonts w:eastAsia="Cambria"/>
          <w:sz w:val="12"/>
          <w:szCs w:val="12"/>
        </w:rPr>
      </w:pPr>
      <w:r w:rsidRPr="001D319A">
        <w:rPr>
          <w:rFonts w:eastAsia="Cambria"/>
          <w:sz w:val="12"/>
          <w:szCs w:val="12"/>
        </w:rPr>
        <w:t>Democratic Republic of the Congo</w:t>
      </w:r>
    </w:p>
    <w:p w14:paraId="012CBACA" w14:textId="77777777" w:rsidR="001D319A" w:rsidRPr="001D319A" w:rsidRDefault="001D319A" w:rsidP="001D319A">
      <w:pPr>
        <w:rPr>
          <w:rFonts w:eastAsia="Cambria"/>
          <w:sz w:val="12"/>
          <w:szCs w:val="12"/>
        </w:rPr>
      </w:pPr>
      <w:r w:rsidRPr="001D319A">
        <w:rPr>
          <w:rFonts w:eastAsia="Cambria"/>
          <w:sz w:val="12"/>
          <w:szCs w:val="12"/>
        </w:rPr>
        <w:t>Denmark</w:t>
      </w:r>
    </w:p>
    <w:p w14:paraId="2C0690B4" w14:textId="77777777" w:rsidR="001D319A" w:rsidRPr="001D319A" w:rsidRDefault="001D319A" w:rsidP="001D319A">
      <w:pPr>
        <w:rPr>
          <w:rFonts w:eastAsia="Cambria"/>
          <w:sz w:val="12"/>
          <w:szCs w:val="12"/>
        </w:rPr>
      </w:pPr>
      <w:r w:rsidRPr="001D319A">
        <w:rPr>
          <w:rFonts w:eastAsia="Cambria"/>
          <w:sz w:val="12"/>
          <w:szCs w:val="12"/>
        </w:rPr>
        <w:t>Djibouti</w:t>
      </w:r>
    </w:p>
    <w:p w14:paraId="12EA2183" w14:textId="77777777" w:rsidR="001D319A" w:rsidRPr="001D319A" w:rsidRDefault="001D319A" w:rsidP="001D319A">
      <w:pPr>
        <w:rPr>
          <w:rFonts w:eastAsia="Cambria"/>
          <w:sz w:val="12"/>
          <w:szCs w:val="12"/>
        </w:rPr>
      </w:pPr>
      <w:r w:rsidRPr="001D319A">
        <w:rPr>
          <w:rFonts w:eastAsia="Cambria"/>
          <w:sz w:val="12"/>
          <w:szCs w:val="12"/>
        </w:rPr>
        <w:t>Dominica</w:t>
      </w:r>
    </w:p>
    <w:p w14:paraId="3B144E95" w14:textId="77777777" w:rsidR="001D319A" w:rsidRPr="001D319A" w:rsidRDefault="001D319A" w:rsidP="001D319A">
      <w:pPr>
        <w:rPr>
          <w:rFonts w:eastAsia="Cambria"/>
          <w:sz w:val="12"/>
          <w:szCs w:val="12"/>
        </w:rPr>
      </w:pPr>
      <w:r w:rsidRPr="001D319A">
        <w:rPr>
          <w:rFonts w:eastAsia="Cambria"/>
          <w:sz w:val="12"/>
          <w:szCs w:val="12"/>
        </w:rPr>
        <w:t>Dominican Republic</w:t>
      </w:r>
    </w:p>
    <w:p w14:paraId="15177DDD" w14:textId="77777777" w:rsidR="001D319A" w:rsidRPr="001D319A" w:rsidRDefault="001D319A" w:rsidP="001D319A">
      <w:pPr>
        <w:rPr>
          <w:rFonts w:eastAsia="Cambria"/>
          <w:sz w:val="12"/>
          <w:szCs w:val="12"/>
        </w:rPr>
      </w:pPr>
      <w:r w:rsidRPr="001D319A">
        <w:rPr>
          <w:rFonts w:eastAsia="Cambria"/>
          <w:sz w:val="12"/>
          <w:szCs w:val="12"/>
        </w:rPr>
        <w:t>Ecuador</w:t>
      </w:r>
    </w:p>
    <w:p w14:paraId="41444D45" w14:textId="77777777" w:rsidR="001D319A" w:rsidRPr="001D319A" w:rsidRDefault="001D319A" w:rsidP="001D319A">
      <w:pPr>
        <w:rPr>
          <w:rFonts w:eastAsia="Cambria"/>
          <w:sz w:val="12"/>
          <w:szCs w:val="12"/>
        </w:rPr>
      </w:pPr>
      <w:r w:rsidRPr="001D319A">
        <w:rPr>
          <w:rFonts w:eastAsia="Cambria"/>
          <w:sz w:val="12"/>
          <w:szCs w:val="12"/>
        </w:rPr>
        <w:t>Egypt</w:t>
      </w:r>
    </w:p>
    <w:p w14:paraId="74551C91" w14:textId="77777777" w:rsidR="001D319A" w:rsidRPr="001D319A" w:rsidRDefault="001D319A" w:rsidP="001D319A">
      <w:pPr>
        <w:rPr>
          <w:rFonts w:eastAsia="Cambria"/>
          <w:sz w:val="12"/>
          <w:szCs w:val="12"/>
        </w:rPr>
      </w:pPr>
      <w:r w:rsidRPr="001D319A">
        <w:rPr>
          <w:rFonts w:eastAsia="Cambria"/>
          <w:sz w:val="12"/>
          <w:szCs w:val="12"/>
        </w:rPr>
        <w:t>El Salvador</w:t>
      </w:r>
    </w:p>
    <w:p w14:paraId="0035D1FA" w14:textId="77777777" w:rsidR="001D319A" w:rsidRPr="001D319A" w:rsidRDefault="001D319A" w:rsidP="001D319A">
      <w:pPr>
        <w:rPr>
          <w:rFonts w:eastAsia="Cambria"/>
          <w:sz w:val="12"/>
          <w:szCs w:val="12"/>
        </w:rPr>
      </w:pPr>
      <w:r w:rsidRPr="001D319A">
        <w:rPr>
          <w:rFonts w:eastAsia="Cambria"/>
          <w:sz w:val="12"/>
          <w:szCs w:val="12"/>
        </w:rPr>
        <w:t>Estonia</w:t>
      </w:r>
    </w:p>
    <w:p w14:paraId="2BC51B7E" w14:textId="77777777" w:rsidR="001D319A" w:rsidRPr="001D319A" w:rsidRDefault="001D319A" w:rsidP="001D319A">
      <w:pPr>
        <w:rPr>
          <w:rFonts w:eastAsia="Cambria"/>
          <w:sz w:val="12"/>
          <w:szCs w:val="12"/>
        </w:rPr>
      </w:pPr>
      <w:r w:rsidRPr="001D319A">
        <w:rPr>
          <w:rFonts w:eastAsia="Cambria"/>
          <w:sz w:val="12"/>
          <w:szCs w:val="12"/>
        </w:rPr>
        <w:t>Eswatini</w:t>
      </w:r>
    </w:p>
    <w:p w14:paraId="43BC890A" w14:textId="77777777" w:rsidR="001D319A" w:rsidRPr="001D319A" w:rsidRDefault="001D319A" w:rsidP="001D319A">
      <w:pPr>
        <w:rPr>
          <w:rFonts w:eastAsia="Cambria"/>
          <w:sz w:val="12"/>
          <w:szCs w:val="12"/>
        </w:rPr>
      </w:pPr>
      <w:r w:rsidRPr="001D319A">
        <w:rPr>
          <w:rFonts w:eastAsia="Cambria"/>
          <w:sz w:val="12"/>
          <w:szCs w:val="12"/>
        </w:rPr>
        <w:t>European Union (formerly EC)</w:t>
      </w:r>
    </w:p>
    <w:p w14:paraId="32E22BCF" w14:textId="77777777" w:rsidR="001D319A" w:rsidRPr="001D319A" w:rsidRDefault="001D319A" w:rsidP="001D319A">
      <w:pPr>
        <w:rPr>
          <w:rFonts w:eastAsia="Cambria"/>
          <w:sz w:val="12"/>
          <w:szCs w:val="12"/>
        </w:rPr>
      </w:pPr>
      <w:r w:rsidRPr="001D319A">
        <w:rPr>
          <w:rFonts w:eastAsia="Cambria"/>
          <w:sz w:val="12"/>
          <w:szCs w:val="12"/>
        </w:rPr>
        <w:t>Fiji</w:t>
      </w:r>
    </w:p>
    <w:p w14:paraId="29B7829C" w14:textId="77777777" w:rsidR="001D319A" w:rsidRPr="001D319A" w:rsidRDefault="001D319A" w:rsidP="001D319A">
      <w:pPr>
        <w:rPr>
          <w:rFonts w:eastAsia="Cambria"/>
          <w:sz w:val="12"/>
          <w:szCs w:val="12"/>
        </w:rPr>
      </w:pPr>
      <w:r w:rsidRPr="001D319A">
        <w:rPr>
          <w:rFonts w:eastAsia="Cambria"/>
          <w:sz w:val="12"/>
          <w:szCs w:val="12"/>
        </w:rPr>
        <w:t>Finland</w:t>
      </w:r>
    </w:p>
    <w:p w14:paraId="001A6F6C" w14:textId="77777777" w:rsidR="001D319A" w:rsidRPr="001D319A" w:rsidRDefault="001D319A" w:rsidP="001D319A">
      <w:pPr>
        <w:rPr>
          <w:rFonts w:eastAsia="Cambria"/>
          <w:sz w:val="12"/>
          <w:szCs w:val="12"/>
        </w:rPr>
      </w:pPr>
      <w:r w:rsidRPr="001D319A">
        <w:rPr>
          <w:rFonts w:eastAsia="Cambria"/>
          <w:sz w:val="12"/>
          <w:szCs w:val="12"/>
        </w:rPr>
        <w:t>France</w:t>
      </w:r>
    </w:p>
    <w:p w14:paraId="1131200F" w14:textId="77777777" w:rsidR="001D319A" w:rsidRPr="001D319A" w:rsidRDefault="001D319A" w:rsidP="001D319A">
      <w:pPr>
        <w:rPr>
          <w:rFonts w:eastAsia="Cambria"/>
          <w:sz w:val="12"/>
          <w:szCs w:val="12"/>
        </w:rPr>
      </w:pPr>
      <w:r w:rsidRPr="001D319A">
        <w:rPr>
          <w:rFonts w:eastAsia="Cambria"/>
          <w:sz w:val="12"/>
          <w:szCs w:val="12"/>
        </w:rPr>
        <w:t>Gabon</w:t>
      </w:r>
    </w:p>
    <w:p w14:paraId="24A79E2B" w14:textId="77777777" w:rsidR="001D319A" w:rsidRPr="001D319A" w:rsidRDefault="001D319A" w:rsidP="001D319A">
      <w:pPr>
        <w:rPr>
          <w:rFonts w:eastAsia="Cambria"/>
          <w:sz w:val="12"/>
          <w:szCs w:val="12"/>
        </w:rPr>
      </w:pPr>
      <w:r w:rsidRPr="001D319A">
        <w:rPr>
          <w:rFonts w:eastAsia="Cambria"/>
          <w:sz w:val="12"/>
          <w:szCs w:val="12"/>
        </w:rPr>
        <w:t>Gambia</w:t>
      </w:r>
    </w:p>
    <w:p w14:paraId="4D6B9ABD" w14:textId="77777777" w:rsidR="001D319A" w:rsidRPr="001D319A" w:rsidRDefault="001D319A" w:rsidP="001D319A">
      <w:pPr>
        <w:rPr>
          <w:rFonts w:eastAsia="Cambria"/>
          <w:sz w:val="12"/>
          <w:szCs w:val="12"/>
        </w:rPr>
      </w:pPr>
      <w:r w:rsidRPr="001D319A">
        <w:rPr>
          <w:rFonts w:eastAsia="Cambria"/>
          <w:sz w:val="12"/>
          <w:szCs w:val="12"/>
        </w:rPr>
        <w:t>Georgia</w:t>
      </w:r>
    </w:p>
    <w:p w14:paraId="341C1CC7" w14:textId="77777777" w:rsidR="001D319A" w:rsidRPr="001D319A" w:rsidRDefault="001D319A" w:rsidP="001D319A">
      <w:pPr>
        <w:rPr>
          <w:rFonts w:eastAsia="Cambria"/>
          <w:sz w:val="12"/>
          <w:szCs w:val="12"/>
        </w:rPr>
      </w:pPr>
      <w:r w:rsidRPr="001D319A">
        <w:rPr>
          <w:rFonts w:eastAsia="Cambria"/>
          <w:sz w:val="12"/>
          <w:szCs w:val="12"/>
        </w:rPr>
        <w:t>Germany</w:t>
      </w:r>
    </w:p>
    <w:p w14:paraId="3588C926" w14:textId="77777777" w:rsidR="001D319A" w:rsidRPr="001D319A" w:rsidRDefault="001D319A" w:rsidP="001D319A">
      <w:pPr>
        <w:rPr>
          <w:rFonts w:eastAsia="Cambria"/>
          <w:sz w:val="12"/>
          <w:szCs w:val="12"/>
        </w:rPr>
      </w:pPr>
      <w:r w:rsidRPr="001D319A">
        <w:rPr>
          <w:rFonts w:eastAsia="Cambria"/>
          <w:sz w:val="12"/>
          <w:szCs w:val="12"/>
        </w:rPr>
        <w:t>Ghana</w:t>
      </w:r>
    </w:p>
    <w:p w14:paraId="5B997BE3" w14:textId="77777777" w:rsidR="001D319A" w:rsidRPr="001D319A" w:rsidRDefault="001D319A" w:rsidP="001D319A">
      <w:pPr>
        <w:rPr>
          <w:rFonts w:eastAsia="Cambria"/>
          <w:sz w:val="12"/>
          <w:szCs w:val="12"/>
        </w:rPr>
      </w:pPr>
      <w:r w:rsidRPr="001D319A">
        <w:rPr>
          <w:rFonts w:eastAsia="Cambria"/>
          <w:sz w:val="12"/>
          <w:szCs w:val="12"/>
        </w:rPr>
        <w:t>Greece</w:t>
      </w:r>
    </w:p>
    <w:p w14:paraId="2A329F70" w14:textId="77777777" w:rsidR="001D319A" w:rsidRPr="001D319A" w:rsidRDefault="001D319A" w:rsidP="001D319A">
      <w:pPr>
        <w:rPr>
          <w:rFonts w:eastAsia="Cambria"/>
          <w:sz w:val="12"/>
          <w:szCs w:val="12"/>
        </w:rPr>
      </w:pPr>
      <w:r w:rsidRPr="001D319A">
        <w:rPr>
          <w:rFonts w:eastAsia="Cambria"/>
          <w:sz w:val="12"/>
          <w:szCs w:val="12"/>
        </w:rPr>
        <w:t>Grenada</w:t>
      </w:r>
    </w:p>
    <w:p w14:paraId="731B5BB5" w14:textId="77777777" w:rsidR="001D319A" w:rsidRPr="001D319A" w:rsidRDefault="001D319A" w:rsidP="001D319A">
      <w:pPr>
        <w:rPr>
          <w:rFonts w:eastAsia="Cambria"/>
          <w:sz w:val="12"/>
          <w:szCs w:val="12"/>
        </w:rPr>
      </w:pPr>
      <w:r w:rsidRPr="001D319A">
        <w:rPr>
          <w:rFonts w:eastAsia="Cambria"/>
          <w:sz w:val="12"/>
          <w:szCs w:val="12"/>
        </w:rPr>
        <w:t>Guatemala</w:t>
      </w:r>
    </w:p>
    <w:p w14:paraId="7B9A2EA7" w14:textId="77777777" w:rsidR="001D319A" w:rsidRPr="001D319A" w:rsidRDefault="001D319A" w:rsidP="001D319A">
      <w:pPr>
        <w:rPr>
          <w:rFonts w:eastAsia="Cambria"/>
          <w:sz w:val="12"/>
          <w:szCs w:val="12"/>
        </w:rPr>
      </w:pPr>
      <w:r w:rsidRPr="001D319A">
        <w:rPr>
          <w:rFonts w:eastAsia="Cambria"/>
          <w:sz w:val="12"/>
          <w:szCs w:val="12"/>
        </w:rPr>
        <w:t>Guinea</w:t>
      </w:r>
    </w:p>
    <w:p w14:paraId="64FCBF44" w14:textId="77777777" w:rsidR="001D319A" w:rsidRPr="001D319A" w:rsidRDefault="001D319A" w:rsidP="001D319A">
      <w:pPr>
        <w:rPr>
          <w:rFonts w:eastAsia="Cambria"/>
          <w:sz w:val="12"/>
          <w:szCs w:val="12"/>
        </w:rPr>
      </w:pPr>
      <w:r w:rsidRPr="001D319A">
        <w:rPr>
          <w:rFonts w:eastAsia="Cambria"/>
          <w:sz w:val="12"/>
          <w:szCs w:val="12"/>
        </w:rPr>
        <w:t>Guinea-Bissau</w:t>
      </w:r>
    </w:p>
    <w:p w14:paraId="4F42849F" w14:textId="77777777" w:rsidR="001D319A" w:rsidRPr="001D319A" w:rsidRDefault="001D319A" w:rsidP="001D319A">
      <w:pPr>
        <w:rPr>
          <w:rFonts w:eastAsia="Cambria"/>
          <w:sz w:val="12"/>
          <w:szCs w:val="12"/>
        </w:rPr>
      </w:pPr>
      <w:r w:rsidRPr="001D319A">
        <w:rPr>
          <w:rFonts w:eastAsia="Cambria"/>
          <w:sz w:val="12"/>
          <w:szCs w:val="12"/>
        </w:rPr>
        <w:t>Guyana</w:t>
      </w:r>
    </w:p>
    <w:p w14:paraId="45E69756" w14:textId="77777777" w:rsidR="001D319A" w:rsidRPr="001D319A" w:rsidRDefault="001D319A" w:rsidP="001D319A">
      <w:pPr>
        <w:rPr>
          <w:rFonts w:eastAsia="Cambria"/>
          <w:sz w:val="12"/>
          <w:szCs w:val="12"/>
        </w:rPr>
      </w:pPr>
      <w:r w:rsidRPr="001D319A">
        <w:rPr>
          <w:rFonts w:eastAsia="Cambria"/>
          <w:sz w:val="12"/>
          <w:szCs w:val="12"/>
        </w:rPr>
        <w:t>Haiti</w:t>
      </w:r>
    </w:p>
    <w:p w14:paraId="3A489456" w14:textId="77777777" w:rsidR="001D319A" w:rsidRPr="001D319A" w:rsidRDefault="001D319A" w:rsidP="001D319A">
      <w:pPr>
        <w:rPr>
          <w:rFonts w:eastAsia="Cambria"/>
          <w:sz w:val="12"/>
          <w:szCs w:val="12"/>
        </w:rPr>
      </w:pPr>
      <w:r w:rsidRPr="001D319A">
        <w:rPr>
          <w:rFonts w:eastAsia="Cambria"/>
          <w:sz w:val="12"/>
          <w:szCs w:val="12"/>
        </w:rPr>
        <w:t>Honduras</w:t>
      </w:r>
    </w:p>
    <w:p w14:paraId="0D6F75C5" w14:textId="77777777" w:rsidR="001D319A" w:rsidRPr="001D319A" w:rsidRDefault="001D319A" w:rsidP="001D319A">
      <w:pPr>
        <w:rPr>
          <w:rFonts w:eastAsia="Cambria"/>
          <w:sz w:val="12"/>
          <w:szCs w:val="12"/>
        </w:rPr>
      </w:pPr>
      <w:r w:rsidRPr="001D319A">
        <w:rPr>
          <w:rFonts w:eastAsia="Cambria"/>
          <w:sz w:val="12"/>
          <w:szCs w:val="12"/>
        </w:rPr>
        <w:t>Hong Kong, China</w:t>
      </w:r>
    </w:p>
    <w:p w14:paraId="0805C7D5" w14:textId="77777777" w:rsidR="001D319A" w:rsidRPr="001D319A" w:rsidRDefault="001D319A" w:rsidP="001D319A">
      <w:pPr>
        <w:rPr>
          <w:rFonts w:eastAsia="Cambria"/>
          <w:sz w:val="12"/>
          <w:szCs w:val="12"/>
        </w:rPr>
      </w:pPr>
      <w:r w:rsidRPr="001D319A">
        <w:rPr>
          <w:rFonts w:eastAsia="Cambria"/>
          <w:sz w:val="12"/>
          <w:szCs w:val="12"/>
        </w:rPr>
        <w:t>Hungary</w:t>
      </w:r>
    </w:p>
    <w:p w14:paraId="60CFF1DF" w14:textId="77777777" w:rsidR="001D319A" w:rsidRPr="001D319A" w:rsidRDefault="001D319A" w:rsidP="001D319A">
      <w:pPr>
        <w:rPr>
          <w:rFonts w:eastAsia="Cambria"/>
          <w:sz w:val="12"/>
          <w:szCs w:val="12"/>
        </w:rPr>
      </w:pPr>
      <w:r w:rsidRPr="001D319A">
        <w:rPr>
          <w:rFonts w:eastAsia="Cambria"/>
          <w:sz w:val="12"/>
          <w:szCs w:val="12"/>
        </w:rPr>
        <w:t>Iceland</w:t>
      </w:r>
    </w:p>
    <w:p w14:paraId="247EDA65" w14:textId="77777777" w:rsidR="001D319A" w:rsidRPr="001D319A" w:rsidRDefault="001D319A" w:rsidP="001D319A">
      <w:pPr>
        <w:rPr>
          <w:rFonts w:eastAsia="Cambria"/>
          <w:sz w:val="12"/>
          <w:szCs w:val="12"/>
        </w:rPr>
      </w:pPr>
      <w:r w:rsidRPr="001D319A">
        <w:rPr>
          <w:rFonts w:eastAsia="Cambria"/>
          <w:sz w:val="12"/>
          <w:szCs w:val="12"/>
        </w:rPr>
        <w:t>India</w:t>
      </w:r>
    </w:p>
    <w:p w14:paraId="318D1B20" w14:textId="77777777" w:rsidR="001D319A" w:rsidRPr="001D319A" w:rsidRDefault="001D319A" w:rsidP="001D319A">
      <w:pPr>
        <w:rPr>
          <w:rFonts w:eastAsia="Cambria"/>
          <w:sz w:val="12"/>
          <w:szCs w:val="12"/>
        </w:rPr>
      </w:pPr>
      <w:r w:rsidRPr="001D319A">
        <w:rPr>
          <w:rFonts w:eastAsia="Cambria"/>
          <w:sz w:val="12"/>
          <w:szCs w:val="12"/>
        </w:rPr>
        <w:t>Indonesia</w:t>
      </w:r>
    </w:p>
    <w:p w14:paraId="0D566A94" w14:textId="77777777" w:rsidR="001D319A" w:rsidRPr="001D319A" w:rsidRDefault="001D319A" w:rsidP="001D319A">
      <w:pPr>
        <w:rPr>
          <w:rFonts w:eastAsia="Cambria"/>
          <w:sz w:val="12"/>
          <w:szCs w:val="12"/>
        </w:rPr>
      </w:pPr>
      <w:r w:rsidRPr="001D319A">
        <w:rPr>
          <w:rFonts w:eastAsia="Cambria"/>
          <w:sz w:val="12"/>
          <w:szCs w:val="12"/>
        </w:rPr>
        <w:t>Ireland</w:t>
      </w:r>
    </w:p>
    <w:p w14:paraId="47435BF9" w14:textId="77777777" w:rsidR="001D319A" w:rsidRPr="001D319A" w:rsidRDefault="001D319A" w:rsidP="001D319A">
      <w:pPr>
        <w:rPr>
          <w:rFonts w:eastAsia="Cambria"/>
          <w:sz w:val="12"/>
          <w:szCs w:val="12"/>
        </w:rPr>
      </w:pPr>
      <w:r w:rsidRPr="001D319A">
        <w:rPr>
          <w:rFonts w:eastAsia="Cambria"/>
          <w:sz w:val="12"/>
          <w:szCs w:val="12"/>
        </w:rPr>
        <w:t>Israel</w:t>
      </w:r>
    </w:p>
    <w:p w14:paraId="7E2C3FBD" w14:textId="77777777" w:rsidR="001D319A" w:rsidRPr="001D319A" w:rsidRDefault="001D319A" w:rsidP="001D319A">
      <w:pPr>
        <w:rPr>
          <w:rFonts w:eastAsia="Cambria"/>
          <w:sz w:val="12"/>
          <w:szCs w:val="12"/>
        </w:rPr>
      </w:pPr>
      <w:r w:rsidRPr="001D319A">
        <w:rPr>
          <w:rFonts w:eastAsia="Cambria"/>
          <w:sz w:val="12"/>
          <w:szCs w:val="12"/>
        </w:rPr>
        <w:t>Italy</w:t>
      </w:r>
    </w:p>
    <w:p w14:paraId="02961F2A" w14:textId="77777777" w:rsidR="001D319A" w:rsidRPr="001D319A" w:rsidRDefault="001D319A" w:rsidP="001D319A">
      <w:pPr>
        <w:rPr>
          <w:rFonts w:eastAsia="Cambria"/>
          <w:sz w:val="12"/>
          <w:szCs w:val="12"/>
        </w:rPr>
      </w:pPr>
      <w:r w:rsidRPr="001D319A">
        <w:rPr>
          <w:rFonts w:eastAsia="Cambria"/>
          <w:sz w:val="12"/>
          <w:szCs w:val="12"/>
        </w:rPr>
        <w:t>Jamaica</w:t>
      </w:r>
    </w:p>
    <w:p w14:paraId="54363824" w14:textId="77777777" w:rsidR="001D319A" w:rsidRPr="001D319A" w:rsidRDefault="001D319A" w:rsidP="001D319A">
      <w:pPr>
        <w:rPr>
          <w:rFonts w:eastAsia="Cambria"/>
          <w:sz w:val="12"/>
          <w:szCs w:val="12"/>
        </w:rPr>
      </w:pPr>
      <w:r w:rsidRPr="001D319A">
        <w:rPr>
          <w:rFonts w:eastAsia="Cambria"/>
          <w:sz w:val="12"/>
          <w:szCs w:val="12"/>
        </w:rPr>
        <w:t>Japan</w:t>
      </w:r>
    </w:p>
    <w:p w14:paraId="3F14AB86" w14:textId="77777777" w:rsidR="001D319A" w:rsidRPr="001D319A" w:rsidRDefault="001D319A" w:rsidP="001D319A">
      <w:pPr>
        <w:rPr>
          <w:rFonts w:eastAsia="Cambria"/>
          <w:sz w:val="12"/>
          <w:szCs w:val="12"/>
        </w:rPr>
      </w:pPr>
      <w:r w:rsidRPr="001D319A">
        <w:rPr>
          <w:rFonts w:eastAsia="Cambria"/>
          <w:sz w:val="12"/>
          <w:szCs w:val="12"/>
        </w:rPr>
        <w:t>Jordan</w:t>
      </w:r>
    </w:p>
    <w:p w14:paraId="17051A7C" w14:textId="77777777" w:rsidR="001D319A" w:rsidRPr="001D319A" w:rsidRDefault="001D319A" w:rsidP="001D319A">
      <w:pPr>
        <w:rPr>
          <w:rFonts w:eastAsia="Cambria"/>
          <w:sz w:val="12"/>
          <w:szCs w:val="12"/>
        </w:rPr>
      </w:pPr>
      <w:r w:rsidRPr="001D319A">
        <w:rPr>
          <w:rFonts w:eastAsia="Cambria"/>
          <w:sz w:val="12"/>
          <w:szCs w:val="12"/>
        </w:rPr>
        <w:t>Kazakhstan</w:t>
      </w:r>
    </w:p>
    <w:p w14:paraId="39D5C29E" w14:textId="77777777" w:rsidR="001D319A" w:rsidRPr="001D319A" w:rsidRDefault="001D319A" w:rsidP="001D319A">
      <w:pPr>
        <w:rPr>
          <w:rFonts w:eastAsia="Cambria"/>
          <w:sz w:val="12"/>
          <w:szCs w:val="12"/>
        </w:rPr>
      </w:pPr>
      <w:r w:rsidRPr="001D319A">
        <w:rPr>
          <w:rFonts w:eastAsia="Cambria"/>
          <w:sz w:val="12"/>
          <w:szCs w:val="12"/>
        </w:rPr>
        <w:t>Kenya</w:t>
      </w:r>
    </w:p>
    <w:p w14:paraId="5897EA62" w14:textId="77777777" w:rsidR="001D319A" w:rsidRPr="001D319A" w:rsidRDefault="001D319A" w:rsidP="001D319A">
      <w:pPr>
        <w:rPr>
          <w:rFonts w:eastAsia="Cambria"/>
          <w:sz w:val="12"/>
          <w:szCs w:val="12"/>
        </w:rPr>
      </w:pPr>
      <w:r w:rsidRPr="001D319A">
        <w:rPr>
          <w:rFonts w:eastAsia="Cambria"/>
          <w:sz w:val="12"/>
          <w:szCs w:val="12"/>
        </w:rPr>
        <w:t>Korea, Republic of</w:t>
      </w:r>
    </w:p>
    <w:p w14:paraId="57079A46" w14:textId="77777777" w:rsidR="001D319A" w:rsidRPr="001D319A" w:rsidRDefault="001D319A" w:rsidP="001D319A">
      <w:pPr>
        <w:rPr>
          <w:rFonts w:eastAsia="Cambria"/>
          <w:sz w:val="12"/>
          <w:szCs w:val="12"/>
        </w:rPr>
      </w:pPr>
      <w:r w:rsidRPr="001D319A">
        <w:rPr>
          <w:rFonts w:eastAsia="Cambria"/>
          <w:sz w:val="12"/>
          <w:szCs w:val="12"/>
        </w:rPr>
        <w:t>Kuwait, the State of</w:t>
      </w:r>
    </w:p>
    <w:p w14:paraId="59B6661D" w14:textId="77777777" w:rsidR="001D319A" w:rsidRPr="001D319A" w:rsidRDefault="001D319A" w:rsidP="001D319A">
      <w:pPr>
        <w:rPr>
          <w:rFonts w:eastAsia="Cambria"/>
          <w:sz w:val="12"/>
          <w:szCs w:val="12"/>
        </w:rPr>
      </w:pPr>
      <w:r w:rsidRPr="001D319A">
        <w:rPr>
          <w:rFonts w:eastAsia="Cambria"/>
          <w:sz w:val="12"/>
          <w:szCs w:val="12"/>
        </w:rPr>
        <w:t>Kyrgyz Republic</w:t>
      </w:r>
    </w:p>
    <w:p w14:paraId="45785BF3" w14:textId="77777777" w:rsidR="001D319A" w:rsidRPr="001D319A" w:rsidRDefault="001D319A" w:rsidP="001D319A">
      <w:pPr>
        <w:rPr>
          <w:rFonts w:eastAsia="Cambria"/>
          <w:sz w:val="12"/>
          <w:szCs w:val="12"/>
        </w:rPr>
      </w:pPr>
      <w:r w:rsidRPr="001D319A">
        <w:rPr>
          <w:rFonts w:eastAsia="Cambria"/>
          <w:sz w:val="12"/>
          <w:szCs w:val="12"/>
        </w:rPr>
        <w:t>Lao People’s Democratic Republic</w:t>
      </w:r>
    </w:p>
    <w:p w14:paraId="356C44F5" w14:textId="77777777" w:rsidR="001D319A" w:rsidRPr="001D319A" w:rsidRDefault="001D319A" w:rsidP="001D319A">
      <w:pPr>
        <w:rPr>
          <w:rFonts w:eastAsia="Cambria"/>
          <w:sz w:val="12"/>
          <w:szCs w:val="12"/>
        </w:rPr>
      </w:pPr>
      <w:r w:rsidRPr="001D319A">
        <w:rPr>
          <w:rFonts w:eastAsia="Cambria"/>
          <w:sz w:val="12"/>
          <w:szCs w:val="12"/>
        </w:rPr>
        <w:t>Latvia</w:t>
      </w:r>
    </w:p>
    <w:p w14:paraId="159E3004" w14:textId="77777777" w:rsidR="001D319A" w:rsidRPr="001D319A" w:rsidRDefault="001D319A" w:rsidP="001D319A">
      <w:pPr>
        <w:rPr>
          <w:rFonts w:eastAsia="Cambria"/>
          <w:sz w:val="12"/>
          <w:szCs w:val="12"/>
        </w:rPr>
      </w:pPr>
      <w:r w:rsidRPr="001D319A">
        <w:rPr>
          <w:rFonts w:eastAsia="Cambria"/>
          <w:sz w:val="12"/>
          <w:szCs w:val="12"/>
        </w:rPr>
        <w:t>Lesotho</w:t>
      </w:r>
    </w:p>
    <w:p w14:paraId="70A4C817" w14:textId="77777777" w:rsidR="001D319A" w:rsidRPr="001D319A" w:rsidRDefault="001D319A" w:rsidP="001D319A">
      <w:pPr>
        <w:rPr>
          <w:rFonts w:eastAsia="Cambria"/>
          <w:sz w:val="12"/>
          <w:szCs w:val="12"/>
        </w:rPr>
      </w:pPr>
      <w:r w:rsidRPr="001D319A">
        <w:rPr>
          <w:rFonts w:eastAsia="Cambria"/>
          <w:sz w:val="12"/>
          <w:szCs w:val="12"/>
        </w:rPr>
        <w:t>Liberia</w:t>
      </w:r>
    </w:p>
    <w:p w14:paraId="7C9D14DC" w14:textId="77777777" w:rsidR="001D319A" w:rsidRPr="001D319A" w:rsidRDefault="001D319A" w:rsidP="001D319A">
      <w:pPr>
        <w:rPr>
          <w:rFonts w:eastAsia="Cambria"/>
          <w:sz w:val="12"/>
          <w:szCs w:val="12"/>
        </w:rPr>
      </w:pPr>
      <w:r w:rsidRPr="001D319A">
        <w:rPr>
          <w:rFonts w:eastAsia="Cambria"/>
          <w:sz w:val="12"/>
          <w:szCs w:val="12"/>
        </w:rPr>
        <w:t>Liechtenstein</w:t>
      </w:r>
    </w:p>
    <w:p w14:paraId="31363B87" w14:textId="77777777" w:rsidR="001D319A" w:rsidRPr="001D319A" w:rsidRDefault="001D319A" w:rsidP="001D319A">
      <w:pPr>
        <w:rPr>
          <w:rFonts w:eastAsia="Cambria"/>
          <w:sz w:val="12"/>
          <w:szCs w:val="12"/>
        </w:rPr>
      </w:pPr>
      <w:r w:rsidRPr="001D319A">
        <w:rPr>
          <w:rFonts w:eastAsia="Cambria"/>
          <w:sz w:val="12"/>
          <w:szCs w:val="12"/>
        </w:rPr>
        <w:t>Lithuania</w:t>
      </w:r>
    </w:p>
    <w:p w14:paraId="08966A69" w14:textId="77777777" w:rsidR="001D319A" w:rsidRPr="001D319A" w:rsidRDefault="001D319A" w:rsidP="001D319A">
      <w:pPr>
        <w:rPr>
          <w:rFonts w:eastAsia="Cambria"/>
          <w:sz w:val="12"/>
          <w:szCs w:val="12"/>
        </w:rPr>
      </w:pPr>
      <w:r w:rsidRPr="001D319A">
        <w:rPr>
          <w:rFonts w:eastAsia="Cambria"/>
          <w:sz w:val="12"/>
          <w:szCs w:val="12"/>
        </w:rPr>
        <w:t>Luxembourg</w:t>
      </w:r>
    </w:p>
    <w:p w14:paraId="0D7CF2BF" w14:textId="77777777" w:rsidR="001D319A" w:rsidRPr="001D319A" w:rsidRDefault="001D319A" w:rsidP="001D319A">
      <w:pPr>
        <w:rPr>
          <w:rFonts w:eastAsia="Cambria"/>
          <w:sz w:val="12"/>
          <w:szCs w:val="12"/>
        </w:rPr>
      </w:pPr>
      <w:r w:rsidRPr="001D319A">
        <w:rPr>
          <w:rFonts w:eastAsia="Cambria"/>
          <w:sz w:val="12"/>
          <w:szCs w:val="12"/>
        </w:rPr>
        <w:t>Macao, China</w:t>
      </w:r>
    </w:p>
    <w:p w14:paraId="0D79507F" w14:textId="77777777" w:rsidR="001D319A" w:rsidRPr="001D319A" w:rsidRDefault="001D319A" w:rsidP="001D319A">
      <w:pPr>
        <w:rPr>
          <w:rFonts w:eastAsia="Cambria"/>
          <w:sz w:val="12"/>
          <w:szCs w:val="12"/>
        </w:rPr>
      </w:pPr>
      <w:r w:rsidRPr="001D319A">
        <w:rPr>
          <w:rFonts w:eastAsia="Cambria"/>
          <w:sz w:val="12"/>
          <w:szCs w:val="12"/>
        </w:rPr>
        <w:t>Madagascar</w:t>
      </w:r>
    </w:p>
    <w:p w14:paraId="0211DA14" w14:textId="77777777" w:rsidR="001D319A" w:rsidRPr="001D319A" w:rsidRDefault="001D319A" w:rsidP="001D319A">
      <w:pPr>
        <w:rPr>
          <w:rFonts w:eastAsia="Cambria"/>
          <w:sz w:val="12"/>
          <w:szCs w:val="12"/>
        </w:rPr>
      </w:pPr>
      <w:r w:rsidRPr="001D319A">
        <w:rPr>
          <w:rFonts w:eastAsia="Cambria"/>
          <w:sz w:val="12"/>
          <w:szCs w:val="12"/>
        </w:rPr>
        <w:t>Malawi</w:t>
      </w:r>
    </w:p>
    <w:p w14:paraId="01E7DEC0" w14:textId="77777777" w:rsidR="001D319A" w:rsidRPr="001D319A" w:rsidRDefault="001D319A" w:rsidP="001D319A">
      <w:pPr>
        <w:rPr>
          <w:rFonts w:eastAsia="Cambria"/>
          <w:sz w:val="12"/>
          <w:szCs w:val="12"/>
        </w:rPr>
      </w:pPr>
      <w:r w:rsidRPr="001D319A">
        <w:rPr>
          <w:rFonts w:eastAsia="Cambria"/>
          <w:sz w:val="12"/>
          <w:szCs w:val="12"/>
        </w:rPr>
        <w:t>Malaysia</w:t>
      </w:r>
    </w:p>
    <w:p w14:paraId="3759290B" w14:textId="77777777" w:rsidR="001D319A" w:rsidRPr="001D319A" w:rsidRDefault="001D319A" w:rsidP="001D319A">
      <w:pPr>
        <w:rPr>
          <w:rFonts w:eastAsia="Cambria"/>
          <w:sz w:val="12"/>
          <w:szCs w:val="12"/>
        </w:rPr>
      </w:pPr>
      <w:r w:rsidRPr="001D319A">
        <w:rPr>
          <w:rFonts w:eastAsia="Cambria"/>
          <w:sz w:val="12"/>
          <w:szCs w:val="12"/>
        </w:rPr>
        <w:t>Maldives</w:t>
      </w:r>
    </w:p>
    <w:p w14:paraId="72886BCC" w14:textId="77777777" w:rsidR="001D319A" w:rsidRPr="001D319A" w:rsidRDefault="001D319A" w:rsidP="001D319A">
      <w:pPr>
        <w:rPr>
          <w:rFonts w:eastAsia="Cambria"/>
          <w:sz w:val="12"/>
          <w:szCs w:val="12"/>
        </w:rPr>
      </w:pPr>
      <w:r w:rsidRPr="001D319A">
        <w:rPr>
          <w:rFonts w:eastAsia="Cambria"/>
          <w:sz w:val="12"/>
          <w:szCs w:val="12"/>
        </w:rPr>
        <w:t>Mali</w:t>
      </w:r>
    </w:p>
    <w:p w14:paraId="769C5D61" w14:textId="77777777" w:rsidR="001D319A" w:rsidRPr="001D319A" w:rsidRDefault="001D319A" w:rsidP="001D319A">
      <w:pPr>
        <w:rPr>
          <w:rFonts w:eastAsia="Cambria"/>
          <w:sz w:val="12"/>
          <w:szCs w:val="12"/>
        </w:rPr>
      </w:pPr>
      <w:r w:rsidRPr="001D319A">
        <w:rPr>
          <w:rFonts w:eastAsia="Cambria"/>
          <w:sz w:val="12"/>
          <w:szCs w:val="12"/>
        </w:rPr>
        <w:t>Malta</w:t>
      </w:r>
    </w:p>
    <w:p w14:paraId="67B73E35" w14:textId="77777777" w:rsidR="001D319A" w:rsidRPr="001D319A" w:rsidRDefault="001D319A" w:rsidP="001D319A">
      <w:pPr>
        <w:rPr>
          <w:rFonts w:eastAsia="Cambria"/>
          <w:sz w:val="12"/>
          <w:szCs w:val="12"/>
        </w:rPr>
      </w:pPr>
      <w:r w:rsidRPr="001D319A">
        <w:rPr>
          <w:rFonts w:eastAsia="Cambria"/>
          <w:sz w:val="12"/>
          <w:szCs w:val="12"/>
        </w:rPr>
        <w:t>Mauritania</w:t>
      </w:r>
    </w:p>
    <w:p w14:paraId="7BDA6DB6" w14:textId="77777777" w:rsidR="001D319A" w:rsidRPr="001D319A" w:rsidRDefault="001D319A" w:rsidP="001D319A">
      <w:pPr>
        <w:rPr>
          <w:rFonts w:eastAsia="Cambria"/>
          <w:sz w:val="12"/>
          <w:szCs w:val="12"/>
        </w:rPr>
      </w:pPr>
      <w:r w:rsidRPr="001D319A">
        <w:rPr>
          <w:rFonts w:eastAsia="Cambria"/>
          <w:sz w:val="12"/>
          <w:szCs w:val="12"/>
        </w:rPr>
        <w:t>Mauritius</w:t>
      </w:r>
    </w:p>
    <w:p w14:paraId="05AFE5FE" w14:textId="77777777" w:rsidR="001D319A" w:rsidRPr="001D319A" w:rsidRDefault="001D319A" w:rsidP="001D319A">
      <w:pPr>
        <w:rPr>
          <w:rFonts w:eastAsia="Cambria"/>
          <w:sz w:val="12"/>
          <w:szCs w:val="12"/>
        </w:rPr>
      </w:pPr>
      <w:r w:rsidRPr="001D319A">
        <w:rPr>
          <w:rFonts w:eastAsia="Cambria"/>
          <w:sz w:val="12"/>
          <w:szCs w:val="12"/>
        </w:rPr>
        <w:t>Mexico</w:t>
      </w:r>
    </w:p>
    <w:p w14:paraId="4816F2F3" w14:textId="77777777" w:rsidR="001D319A" w:rsidRPr="001D319A" w:rsidRDefault="001D319A" w:rsidP="001D319A">
      <w:pPr>
        <w:rPr>
          <w:rFonts w:eastAsia="Cambria"/>
          <w:sz w:val="12"/>
          <w:szCs w:val="12"/>
        </w:rPr>
      </w:pPr>
      <w:r w:rsidRPr="001D319A">
        <w:rPr>
          <w:rFonts w:eastAsia="Cambria"/>
          <w:sz w:val="12"/>
          <w:szCs w:val="12"/>
        </w:rPr>
        <w:t>Moldova, Republic of</w:t>
      </w:r>
    </w:p>
    <w:p w14:paraId="33733E87" w14:textId="77777777" w:rsidR="001D319A" w:rsidRPr="001D319A" w:rsidRDefault="001D319A" w:rsidP="001D319A">
      <w:pPr>
        <w:rPr>
          <w:rFonts w:eastAsia="Cambria"/>
          <w:sz w:val="12"/>
          <w:szCs w:val="12"/>
        </w:rPr>
      </w:pPr>
      <w:r w:rsidRPr="001D319A">
        <w:rPr>
          <w:rFonts w:eastAsia="Cambria"/>
          <w:sz w:val="12"/>
          <w:szCs w:val="12"/>
        </w:rPr>
        <w:t>Mongolia</w:t>
      </w:r>
    </w:p>
    <w:p w14:paraId="67328A3F" w14:textId="77777777" w:rsidR="001D319A" w:rsidRPr="001D319A" w:rsidRDefault="001D319A" w:rsidP="001D319A">
      <w:pPr>
        <w:rPr>
          <w:rFonts w:eastAsia="Cambria"/>
          <w:sz w:val="12"/>
          <w:szCs w:val="12"/>
        </w:rPr>
      </w:pPr>
      <w:r w:rsidRPr="001D319A">
        <w:rPr>
          <w:rFonts w:eastAsia="Cambria"/>
          <w:sz w:val="12"/>
          <w:szCs w:val="12"/>
        </w:rPr>
        <w:t>Montenegro</w:t>
      </w:r>
    </w:p>
    <w:p w14:paraId="18EE7E7D" w14:textId="77777777" w:rsidR="001D319A" w:rsidRPr="001D319A" w:rsidRDefault="001D319A" w:rsidP="001D319A">
      <w:pPr>
        <w:rPr>
          <w:rFonts w:eastAsia="Cambria"/>
          <w:sz w:val="12"/>
          <w:szCs w:val="12"/>
        </w:rPr>
      </w:pPr>
      <w:r w:rsidRPr="001D319A">
        <w:rPr>
          <w:rFonts w:eastAsia="Cambria"/>
          <w:sz w:val="12"/>
          <w:szCs w:val="12"/>
        </w:rPr>
        <w:t>Morocco</w:t>
      </w:r>
    </w:p>
    <w:p w14:paraId="10772E98" w14:textId="77777777" w:rsidR="001D319A" w:rsidRPr="001D319A" w:rsidRDefault="001D319A" w:rsidP="001D319A">
      <w:pPr>
        <w:rPr>
          <w:rFonts w:eastAsia="Cambria"/>
          <w:sz w:val="12"/>
          <w:szCs w:val="12"/>
        </w:rPr>
      </w:pPr>
      <w:r w:rsidRPr="001D319A">
        <w:rPr>
          <w:rFonts w:eastAsia="Cambria"/>
          <w:sz w:val="12"/>
          <w:szCs w:val="12"/>
        </w:rPr>
        <w:t>Mozambique</w:t>
      </w:r>
    </w:p>
    <w:p w14:paraId="47434500" w14:textId="77777777" w:rsidR="001D319A" w:rsidRPr="001D319A" w:rsidRDefault="001D319A" w:rsidP="001D319A">
      <w:pPr>
        <w:rPr>
          <w:rFonts w:eastAsia="Cambria"/>
          <w:sz w:val="12"/>
          <w:szCs w:val="12"/>
        </w:rPr>
      </w:pPr>
      <w:r w:rsidRPr="001D319A">
        <w:rPr>
          <w:rFonts w:eastAsia="Cambria"/>
          <w:sz w:val="12"/>
          <w:szCs w:val="12"/>
        </w:rPr>
        <w:t>Myanmar</w:t>
      </w:r>
    </w:p>
    <w:p w14:paraId="7ABAEB49" w14:textId="77777777" w:rsidR="001D319A" w:rsidRPr="001D319A" w:rsidRDefault="001D319A" w:rsidP="001D319A">
      <w:pPr>
        <w:rPr>
          <w:rFonts w:eastAsia="Cambria"/>
          <w:sz w:val="12"/>
          <w:szCs w:val="12"/>
        </w:rPr>
      </w:pPr>
      <w:r w:rsidRPr="001D319A">
        <w:rPr>
          <w:rFonts w:eastAsia="Cambria"/>
          <w:sz w:val="12"/>
          <w:szCs w:val="12"/>
        </w:rPr>
        <w:t>Namibia</w:t>
      </w:r>
    </w:p>
    <w:p w14:paraId="6FE14B00" w14:textId="77777777" w:rsidR="001D319A" w:rsidRPr="001D319A" w:rsidRDefault="001D319A" w:rsidP="001D319A">
      <w:pPr>
        <w:rPr>
          <w:rFonts w:eastAsia="Cambria"/>
          <w:sz w:val="12"/>
          <w:szCs w:val="12"/>
        </w:rPr>
      </w:pPr>
      <w:r w:rsidRPr="001D319A">
        <w:rPr>
          <w:rFonts w:eastAsia="Cambria"/>
          <w:sz w:val="12"/>
          <w:szCs w:val="12"/>
        </w:rPr>
        <w:t>Nepal</w:t>
      </w:r>
    </w:p>
    <w:p w14:paraId="31072607" w14:textId="77777777" w:rsidR="001D319A" w:rsidRPr="001D319A" w:rsidRDefault="001D319A" w:rsidP="001D319A">
      <w:pPr>
        <w:rPr>
          <w:rFonts w:eastAsia="Cambria"/>
          <w:sz w:val="12"/>
          <w:szCs w:val="12"/>
        </w:rPr>
      </w:pPr>
      <w:r w:rsidRPr="001D319A">
        <w:rPr>
          <w:rFonts w:eastAsia="Cambria"/>
          <w:sz w:val="12"/>
          <w:szCs w:val="12"/>
        </w:rPr>
        <w:t>Netherlands</w:t>
      </w:r>
    </w:p>
    <w:p w14:paraId="7A4AAB16" w14:textId="77777777" w:rsidR="001D319A" w:rsidRPr="001D319A" w:rsidRDefault="001D319A" w:rsidP="001D319A">
      <w:pPr>
        <w:rPr>
          <w:rFonts w:eastAsia="Cambria"/>
          <w:sz w:val="12"/>
          <w:szCs w:val="12"/>
        </w:rPr>
      </w:pPr>
      <w:r w:rsidRPr="001D319A">
        <w:rPr>
          <w:rFonts w:eastAsia="Cambria"/>
          <w:sz w:val="12"/>
          <w:szCs w:val="12"/>
        </w:rPr>
        <w:t>New Zealand</w:t>
      </w:r>
    </w:p>
    <w:p w14:paraId="1D927550" w14:textId="77777777" w:rsidR="001D319A" w:rsidRPr="001D319A" w:rsidRDefault="001D319A" w:rsidP="001D319A">
      <w:pPr>
        <w:rPr>
          <w:rFonts w:eastAsia="Cambria"/>
          <w:sz w:val="12"/>
          <w:szCs w:val="12"/>
        </w:rPr>
      </w:pPr>
      <w:r w:rsidRPr="001D319A">
        <w:rPr>
          <w:rFonts w:eastAsia="Cambria"/>
          <w:sz w:val="12"/>
          <w:szCs w:val="12"/>
        </w:rPr>
        <w:t>Nicaragua</w:t>
      </w:r>
    </w:p>
    <w:p w14:paraId="16AB3D88" w14:textId="77777777" w:rsidR="001D319A" w:rsidRPr="001D319A" w:rsidRDefault="001D319A" w:rsidP="001D319A">
      <w:pPr>
        <w:rPr>
          <w:rFonts w:eastAsia="Cambria"/>
          <w:sz w:val="12"/>
          <w:szCs w:val="12"/>
        </w:rPr>
      </w:pPr>
      <w:r w:rsidRPr="001D319A">
        <w:rPr>
          <w:rFonts w:eastAsia="Cambria"/>
          <w:sz w:val="12"/>
          <w:szCs w:val="12"/>
        </w:rPr>
        <w:t>Niger</w:t>
      </w:r>
    </w:p>
    <w:p w14:paraId="4264381D" w14:textId="77777777" w:rsidR="001D319A" w:rsidRPr="001D319A" w:rsidRDefault="001D319A" w:rsidP="001D319A">
      <w:pPr>
        <w:rPr>
          <w:rFonts w:eastAsia="Cambria"/>
          <w:sz w:val="12"/>
          <w:szCs w:val="12"/>
        </w:rPr>
      </w:pPr>
      <w:r w:rsidRPr="001D319A">
        <w:rPr>
          <w:rFonts w:eastAsia="Cambria"/>
          <w:sz w:val="12"/>
          <w:szCs w:val="12"/>
        </w:rPr>
        <w:t>Nigeria</w:t>
      </w:r>
    </w:p>
    <w:p w14:paraId="19C982BC" w14:textId="77777777" w:rsidR="001D319A" w:rsidRPr="001D319A" w:rsidRDefault="001D319A" w:rsidP="001D319A">
      <w:pPr>
        <w:rPr>
          <w:rFonts w:eastAsia="Cambria"/>
          <w:sz w:val="12"/>
          <w:szCs w:val="12"/>
        </w:rPr>
      </w:pPr>
      <w:r w:rsidRPr="001D319A">
        <w:rPr>
          <w:rFonts w:eastAsia="Cambria"/>
          <w:sz w:val="12"/>
          <w:szCs w:val="12"/>
        </w:rPr>
        <w:t>North Macedonia</w:t>
      </w:r>
    </w:p>
    <w:p w14:paraId="62A923BC" w14:textId="77777777" w:rsidR="001D319A" w:rsidRPr="001D319A" w:rsidRDefault="001D319A" w:rsidP="001D319A">
      <w:pPr>
        <w:rPr>
          <w:rFonts w:eastAsia="Cambria"/>
          <w:sz w:val="12"/>
          <w:szCs w:val="12"/>
        </w:rPr>
      </w:pPr>
      <w:r w:rsidRPr="001D319A">
        <w:rPr>
          <w:rFonts w:eastAsia="Cambria"/>
          <w:sz w:val="12"/>
          <w:szCs w:val="12"/>
        </w:rPr>
        <w:t>Norway</w:t>
      </w:r>
    </w:p>
    <w:p w14:paraId="0DCCE168" w14:textId="77777777" w:rsidR="001D319A" w:rsidRPr="001D319A" w:rsidRDefault="001D319A" w:rsidP="001D319A">
      <w:pPr>
        <w:rPr>
          <w:rFonts w:eastAsia="Cambria"/>
          <w:sz w:val="12"/>
          <w:szCs w:val="12"/>
        </w:rPr>
      </w:pPr>
      <w:r w:rsidRPr="001D319A">
        <w:rPr>
          <w:rFonts w:eastAsia="Cambria"/>
          <w:sz w:val="12"/>
          <w:szCs w:val="12"/>
        </w:rPr>
        <w:t>Oman</w:t>
      </w:r>
    </w:p>
    <w:p w14:paraId="07EFFACC" w14:textId="77777777" w:rsidR="001D319A" w:rsidRPr="001D319A" w:rsidRDefault="001D319A" w:rsidP="001D319A">
      <w:pPr>
        <w:rPr>
          <w:rFonts w:eastAsia="Cambria"/>
          <w:sz w:val="12"/>
          <w:szCs w:val="12"/>
        </w:rPr>
      </w:pPr>
      <w:r w:rsidRPr="001D319A">
        <w:rPr>
          <w:rFonts w:eastAsia="Cambria"/>
          <w:sz w:val="12"/>
          <w:szCs w:val="12"/>
        </w:rPr>
        <w:t>Pakistan</w:t>
      </w:r>
    </w:p>
    <w:p w14:paraId="1C751770" w14:textId="77777777" w:rsidR="001D319A" w:rsidRPr="001D319A" w:rsidRDefault="001D319A" w:rsidP="001D319A">
      <w:pPr>
        <w:rPr>
          <w:rFonts w:eastAsia="Cambria"/>
          <w:sz w:val="12"/>
          <w:szCs w:val="12"/>
        </w:rPr>
      </w:pPr>
      <w:r w:rsidRPr="001D319A">
        <w:rPr>
          <w:rFonts w:eastAsia="Cambria"/>
          <w:sz w:val="12"/>
          <w:szCs w:val="12"/>
        </w:rPr>
        <w:t>Panama</w:t>
      </w:r>
    </w:p>
    <w:p w14:paraId="5310E76C" w14:textId="77777777" w:rsidR="001D319A" w:rsidRPr="001D319A" w:rsidRDefault="001D319A" w:rsidP="001D319A">
      <w:pPr>
        <w:rPr>
          <w:rFonts w:eastAsia="Cambria"/>
          <w:sz w:val="12"/>
          <w:szCs w:val="12"/>
        </w:rPr>
      </w:pPr>
      <w:r w:rsidRPr="001D319A">
        <w:rPr>
          <w:rFonts w:eastAsia="Cambria"/>
          <w:sz w:val="12"/>
          <w:szCs w:val="12"/>
        </w:rPr>
        <w:t>Papua New Guinea</w:t>
      </w:r>
    </w:p>
    <w:p w14:paraId="4A8AFBDE" w14:textId="77777777" w:rsidR="001D319A" w:rsidRPr="001D319A" w:rsidRDefault="001D319A" w:rsidP="001D319A">
      <w:pPr>
        <w:rPr>
          <w:rFonts w:eastAsia="Cambria"/>
          <w:sz w:val="12"/>
          <w:szCs w:val="12"/>
        </w:rPr>
      </w:pPr>
      <w:r w:rsidRPr="001D319A">
        <w:rPr>
          <w:rFonts w:eastAsia="Cambria"/>
          <w:sz w:val="12"/>
          <w:szCs w:val="12"/>
        </w:rPr>
        <w:t>Paraguay</w:t>
      </w:r>
    </w:p>
    <w:p w14:paraId="50ED4120" w14:textId="77777777" w:rsidR="001D319A" w:rsidRPr="001D319A" w:rsidRDefault="001D319A" w:rsidP="001D319A">
      <w:pPr>
        <w:rPr>
          <w:rFonts w:eastAsia="Cambria"/>
          <w:sz w:val="12"/>
          <w:szCs w:val="12"/>
        </w:rPr>
      </w:pPr>
      <w:r w:rsidRPr="001D319A">
        <w:rPr>
          <w:rFonts w:eastAsia="Cambria"/>
          <w:sz w:val="12"/>
          <w:szCs w:val="12"/>
        </w:rPr>
        <w:t>Peru</w:t>
      </w:r>
    </w:p>
    <w:p w14:paraId="38E83B6C" w14:textId="77777777" w:rsidR="001D319A" w:rsidRPr="001D319A" w:rsidRDefault="001D319A" w:rsidP="001D319A">
      <w:pPr>
        <w:rPr>
          <w:rFonts w:eastAsia="Cambria"/>
          <w:sz w:val="12"/>
          <w:szCs w:val="12"/>
        </w:rPr>
      </w:pPr>
      <w:r w:rsidRPr="001D319A">
        <w:rPr>
          <w:rFonts w:eastAsia="Cambria"/>
          <w:sz w:val="12"/>
          <w:szCs w:val="12"/>
        </w:rPr>
        <w:t>Philippines</w:t>
      </w:r>
    </w:p>
    <w:p w14:paraId="403C6D0F" w14:textId="77777777" w:rsidR="001D319A" w:rsidRPr="001D319A" w:rsidRDefault="001D319A" w:rsidP="001D319A">
      <w:pPr>
        <w:rPr>
          <w:rFonts w:eastAsia="Cambria"/>
          <w:sz w:val="12"/>
          <w:szCs w:val="12"/>
        </w:rPr>
      </w:pPr>
      <w:r w:rsidRPr="001D319A">
        <w:rPr>
          <w:rFonts w:eastAsia="Cambria"/>
          <w:sz w:val="12"/>
          <w:szCs w:val="12"/>
        </w:rPr>
        <w:t>Poland</w:t>
      </w:r>
    </w:p>
    <w:p w14:paraId="6930B595" w14:textId="77777777" w:rsidR="001D319A" w:rsidRPr="001D319A" w:rsidRDefault="001D319A" w:rsidP="001D319A">
      <w:pPr>
        <w:rPr>
          <w:rFonts w:eastAsia="Cambria"/>
          <w:sz w:val="12"/>
          <w:szCs w:val="12"/>
        </w:rPr>
      </w:pPr>
      <w:r w:rsidRPr="001D319A">
        <w:rPr>
          <w:rFonts w:eastAsia="Cambria"/>
          <w:sz w:val="12"/>
          <w:szCs w:val="12"/>
        </w:rPr>
        <w:t>Portugal</w:t>
      </w:r>
    </w:p>
    <w:p w14:paraId="0CB30CDE" w14:textId="77777777" w:rsidR="001D319A" w:rsidRPr="001D319A" w:rsidRDefault="001D319A" w:rsidP="001D319A">
      <w:pPr>
        <w:rPr>
          <w:rFonts w:eastAsia="Cambria"/>
          <w:sz w:val="12"/>
          <w:szCs w:val="12"/>
        </w:rPr>
      </w:pPr>
      <w:r w:rsidRPr="001D319A">
        <w:rPr>
          <w:rFonts w:eastAsia="Cambria"/>
          <w:sz w:val="12"/>
          <w:szCs w:val="12"/>
        </w:rPr>
        <w:t>Qatar</w:t>
      </w:r>
    </w:p>
    <w:p w14:paraId="4C015E2A" w14:textId="77777777" w:rsidR="001D319A" w:rsidRPr="001D319A" w:rsidRDefault="001D319A" w:rsidP="001D319A">
      <w:pPr>
        <w:rPr>
          <w:rFonts w:eastAsia="Cambria"/>
          <w:sz w:val="12"/>
          <w:szCs w:val="12"/>
        </w:rPr>
      </w:pPr>
      <w:r w:rsidRPr="001D319A">
        <w:rPr>
          <w:rFonts w:eastAsia="Cambria"/>
          <w:sz w:val="12"/>
          <w:szCs w:val="12"/>
        </w:rPr>
        <w:t>Romania</w:t>
      </w:r>
    </w:p>
    <w:p w14:paraId="6B864FF7" w14:textId="77777777" w:rsidR="001D319A" w:rsidRPr="001D319A" w:rsidRDefault="001D319A" w:rsidP="001D319A">
      <w:pPr>
        <w:rPr>
          <w:rFonts w:eastAsia="Cambria"/>
          <w:sz w:val="12"/>
          <w:szCs w:val="12"/>
        </w:rPr>
      </w:pPr>
      <w:r w:rsidRPr="001D319A">
        <w:rPr>
          <w:rFonts w:eastAsia="Cambria"/>
          <w:sz w:val="12"/>
          <w:szCs w:val="12"/>
        </w:rPr>
        <w:t>Russian Federation</w:t>
      </w:r>
    </w:p>
    <w:p w14:paraId="1AB6A75A" w14:textId="77777777" w:rsidR="001D319A" w:rsidRPr="001D319A" w:rsidRDefault="001D319A" w:rsidP="001D319A">
      <w:pPr>
        <w:rPr>
          <w:rFonts w:eastAsia="Cambria"/>
          <w:sz w:val="12"/>
          <w:szCs w:val="12"/>
        </w:rPr>
      </w:pPr>
      <w:r w:rsidRPr="001D319A">
        <w:rPr>
          <w:rFonts w:eastAsia="Cambria"/>
          <w:sz w:val="12"/>
          <w:szCs w:val="12"/>
        </w:rPr>
        <w:t>Rwanda</w:t>
      </w:r>
    </w:p>
    <w:p w14:paraId="6C3EDB78" w14:textId="77777777" w:rsidR="001D319A" w:rsidRPr="001D319A" w:rsidRDefault="001D319A" w:rsidP="001D319A">
      <w:pPr>
        <w:rPr>
          <w:rFonts w:eastAsia="Cambria"/>
          <w:sz w:val="12"/>
          <w:szCs w:val="12"/>
        </w:rPr>
      </w:pPr>
      <w:r w:rsidRPr="001D319A">
        <w:rPr>
          <w:rFonts w:eastAsia="Cambria"/>
          <w:sz w:val="12"/>
          <w:szCs w:val="12"/>
        </w:rPr>
        <w:t>Saint Kitts and Nevis</w:t>
      </w:r>
    </w:p>
    <w:p w14:paraId="42767824" w14:textId="77777777" w:rsidR="001D319A" w:rsidRPr="001D319A" w:rsidRDefault="001D319A" w:rsidP="001D319A">
      <w:pPr>
        <w:rPr>
          <w:rFonts w:eastAsia="Cambria"/>
          <w:sz w:val="12"/>
          <w:szCs w:val="12"/>
        </w:rPr>
      </w:pPr>
      <w:r w:rsidRPr="001D319A">
        <w:rPr>
          <w:rFonts w:eastAsia="Cambria"/>
          <w:sz w:val="12"/>
          <w:szCs w:val="12"/>
        </w:rPr>
        <w:t>Saint Lucia</w:t>
      </w:r>
    </w:p>
    <w:p w14:paraId="55EBC622" w14:textId="77777777" w:rsidR="001D319A" w:rsidRPr="001D319A" w:rsidRDefault="001D319A" w:rsidP="001D319A">
      <w:pPr>
        <w:rPr>
          <w:rFonts w:eastAsia="Cambria"/>
          <w:sz w:val="12"/>
          <w:szCs w:val="12"/>
        </w:rPr>
      </w:pPr>
      <w:r w:rsidRPr="001D319A">
        <w:rPr>
          <w:rFonts w:eastAsia="Cambria"/>
          <w:sz w:val="12"/>
          <w:szCs w:val="12"/>
        </w:rPr>
        <w:t>Saint Vincent and the Grenadines</w:t>
      </w:r>
    </w:p>
    <w:p w14:paraId="511CE403" w14:textId="77777777" w:rsidR="001D319A" w:rsidRPr="001D319A" w:rsidRDefault="001D319A" w:rsidP="001D319A">
      <w:pPr>
        <w:rPr>
          <w:rFonts w:eastAsia="Cambria"/>
          <w:sz w:val="12"/>
          <w:szCs w:val="12"/>
        </w:rPr>
      </w:pPr>
      <w:r w:rsidRPr="001D319A">
        <w:rPr>
          <w:rFonts w:eastAsia="Cambria"/>
          <w:sz w:val="12"/>
          <w:szCs w:val="12"/>
        </w:rPr>
        <w:t>Samoa</w:t>
      </w:r>
    </w:p>
    <w:p w14:paraId="5C6422E0" w14:textId="77777777" w:rsidR="001D319A" w:rsidRPr="001D319A" w:rsidRDefault="001D319A" w:rsidP="001D319A">
      <w:pPr>
        <w:rPr>
          <w:rFonts w:eastAsia="Cambria"/>
          <w:sz w:val="12"/>
          <w:szCs w:val="12"/>
        </w:rPr>
      </w:pPr>
      <w:r w:rsidRPr="001D319A">
        <w:rPr>
          <w:rFonts w:eastAsia="Cambria"/>
          <w:sz w:val="12"/>
          <w:szCs w:val="12"/>
        </w:rPr>
        <w:t>Saudi Arabia, Kingdom of</w:t>
      </w:r>
    </w:p>
    <w:p w14:paraId="089AD8C6" w14:textId="77777777" w:rsidR="001D319A" w:rsidRPr="001D319A" w:rsidRDefault="001D319A" w:rsidP="001D319A">
      <w:pPr>
        <w:rPr>
          <w:rFonts w:eastAsia="Cambria"/>
          <w:sz w:val="12"/>
          <w:szCs w:val="12"/>
        </w:rPr>
      </w:pPr>
      <w:r w:rsidRPr="001D319A">
        <w:rPr>
          <w:rFonts w:eastAsia="Cambria"/>
          <w:sz w:val="12"/>
          <w:szCs w:val="12"/>
        </w:rPr>
        <w:t>Senegal</w:t>
      </w:r>
    </w:p>
    <w:p w14:paraId="377ADEE6" w14:textId="77777777" w:rsidR="001D319A" w:rsidRPr="001D319A" w:rsidRDefault="001D319A" w:rsidP="001D319A">
      <w:pPr>
        <w:rPr>
          <w:rFonts w:eastAsia="Cambria"/>
          <w:sz w:val="12"/>
          <w:szCs w:val="12"/>
        </w:rPr>
      </w:pPr>
      <w:r w:rsidRPr="001D319A">
        <w:rPr>
          <w:rFonts w:eastAsia="Cambria"/>
          <w:sz w:val="12"/>
          <w:szCs w:val="12"/>
        </w:rPr>
        <w:t>Seychelles</w:t>
      </w:r>
    </w:p>
    <w:p w14:paraId="7FC5F584" w14:textId="77777777" w:rsidR="001D319A" w:rsidRPr="001D319A" w:rsidRDefault="001D319A" w:rsidP="001D319A">
      <w:pPr>
        <w:rPr>
          <w:rFonts w:eastAsia="Cambria"/>
          <w:sz w:val="12"/>
          <w:szCs w:val="12"/>
        </w:rPr>
      </w:pPr>
      <w:r w:rsidRPr="001D319A">
        <w:rPr>
          <w:rFonts w:eastAsia="Cambria"/>
          <w:sz w:val="12"/>
          <w:szCs w:val="12"/>
        </w:rPr>
        <w:t>Sierra Leone</w:t>
      </w:r>
    </w:p>
    <w:p w14:paraId="6868D298" w14:textId="77777777" w:rsidR="001D319A" w:rsidRPr="001D319A" w:rsidRDefault="001D319A" w:rsidP="001D319A">
      <w:pPr>
        <w:rPr>
          <w:rFonts w:eastAsia="Cambria"/>
          <w:sz w:val="12"/>
          <w:szCs w:val="12"/>
        </w:rPr>
      </w:pPr>
      <w:r w:rsidRPr="001D319A">
        <w:rPr>
          <w:rFonts w:eastAsia="Cambria"/>
          <w:sz w:val="12"/>
          <w:szCs w:val="12"/>
        </w:rPr>
        <w:t>Singapore</w:t>
      </w:r>
    </w:p>
    <w:p w14:paraId="186404FC" w14:textId="77777777" w:rsidR="001D319A" w:rsidRPr="001D319A" w:rsidRDefault="001D319A" w:rsidP="001D319A">
      <w:pPr>
        <w:rPr>
          <w:rFonts w:eastAsia="Cambria"/>
          <w:sz w:val="12"/>
          <w:szCs w:val="12"/>
        </w:rPr>
      </w:pPr>
      <w:r w:rsidRPr="001D319A">
        <w:rPr>
          <w:rFonts w:eastAsia="Cambria"/>
          <w:sz w:val="12"/>
          <w:szCs w:val="12"/>
        </w:rPr>
        <w:t>Slovak Republic</w:t>
      </w:r>
    </w:p>
    <w:p w14:paraId="50200360" w14:textId="77777777" w:rsidR="001D319A" w:rsidRPr="001D319A" w:rsidRDefault="001D319A" w:rsidP="001D319A">
      <w:pPr>
        <w:rPr>
          <w:rFonts w:eastAsia="Cambria"/>
          <w:sz w:val="12"/>
          <w:szCs w:val="12"/>
        </w:rPr>
      </w:pPr>
      <w:r w:rsidRPr="001D319A">
        <w:rPr>
          <w:rFonts w:eastAsia="Cambria"/>
          <w:sz w:val="12"/>
          <w:szCs w:val="12"/>
        </w:rPr>
        <w:t>Slovenia</w:t>
      </w:r>
    </w:p>
    <w:p w14:paraId="772E4CD1" w14:textId="77777777" w:rsidR="001D319A" w:rsidRPr="001D319A" w:rsidRDefault="001D319A" w:rsidP="001D319A">
      <w:pPr>
        <w:rPr>
          <w:rFonts w:eastAsia="Cambria"/>
          <w:sz w:val="12"/>
          <w:szCs w:val="12"/>
        </w:rPr>
      </w:pPr>
      <w:r w:rsidRPr="001D319A">
        <w:rPr>
          <w:rFonts w:eastAsia="Cambria"/>
          <w:sz w:val="12"/>
          <w:szCs w:val="12"/>
        </w:rPr>
        <w:t>Solomon Islands</w:t>
      </w:r>
    </w:p>
    <w:p w14:paraId="4645F10D" w14:textId="77777777" w:rsidR="001D319A" w:rsidRPr="001D319A" w:rsidRDefault="001D319A" w:rsidP="001D319A">
      <w:pPr>
        <w:rPr>
          <w:rFonts w:eastAsia="Cambria"/>
          <w:sz w:val="12"/>
          <w:szCs w:val="12"/>
        </w:rPr>
      </w:pPr>
      <w:r w:rsidRPr="001D319A">
        <w:rPr>
          <w:rFonts w:eastAsia="Cambria"/>
          <w:sz w:val="12"/>
          <w:szCs w:val="12"/>
        </w:rPr>
        <w:t>South Africa</w:t>
      </w:r>
    </w:p>
    <w:p w14:paraId="043D54C5" w14:textId="77777777" w:rsidR="001D319A" w:rsidRPr="001D319A" w:rsidRDefault="001D319A" w:rsidP="001D319A">
      <w:pPr>
        <w:rPr>
          <w:rFonts w:eastAsia="Cambria"/>
          <w:sz w:val="12"/>
          <w:szCs w:val="12"/>
        </w:rPr>
      </w:pPr>
      <w:r w:rsidRPr="001D319A">
        <w:rPr>
          <w:rFonts w:eastAsia="Cambria"/>
          <w:sz w:val="12"/>
          <w:szCs w:val="12"/>
        </w:rPr>
        <w:t>Spain</w:t>
      </w:r>
    </w:p>
    <w:p w14:paraId="3FE9C343" w14:textId="77777777" w:rsidR="001D319A" w:rsidRPr="001D319A" w:rsidRDefault="001D319A" w:rsidP="001D319A">
      <w:pPr>
        <w:rPr>
          <w:rFonts w:eastAsia="Cambria"/>
          <w:sz w:val="12"/>
          <w:szCs w:val="12"/>
        </w:rPr>
      </w:pPr>
      <w:r w:rsidRPr="001D319A">
        <w:rPr>
          <w:rFonts w:eastAsia="Cambria"/>
          <w:sz w:val="12"/>
          <w:szCs w:val="12"/>
        </w:rPr>
        <w:t>Sri Lanka</w:t>
      </w:r>
    </w:p>
    <w:p w14:paraId="05F4B5F0" w14:textId="77777777" w:rsidR="001D319A" w:rsidRPr="001D319A" w:rsidRDefault="001D319A" w:rsidP="001D319A">
      <w:pPr>
        <w:rPr>
          <w:rFonts w:eastAsia="Cambria"/>
          <w:sz w:val="12"/>
          <w:szCs w:val="12"/>
        </w:rPr>
      </w:pPr>
      <w:r w:rsidRPr="001D319A">
        <w:rPr>
          <w:rFonts w:eastAsia="Cambria"/>
          <w:sz w:val="12"/>
          <w:szCs w:val="12"/>
        </w:rPr>
        <w:t>Suriname</w:t>
      </w:r>
    </w:p>
    <w:p w14:paraId="17F46E70" w14:textId="77777777" w:rsidR="001D319A" w:rsidRPr="001D319A" w:rsidRDefault="001D319A" w:rsidP="001D319A">
      <w:pPr>
        <w:rPr>
          <w:rFonts w:eastAsia="Cambria"/>
          <w:sz w:val="12"/>
          <w:szCs w:val="12"/>
        </w:rPr>
      </w:pPr>
      <w:r w:rsidRPr="001D319A">
        <w:rPr>
          <w:rFonts w:eastAsia="Cambria"/>
          <w:sz w:val="12"/>
          <w:szCs w:val="12"/>
        </w:rPr>
        <w:t>Sweden</w:t>
      </w:r>
    </w:p>
    <w:p w14:paraId="173D85A6" w14:textId="77777777" w:rsidR="001D319A" w:rsidRPr="001D319A" w:rsidRDefault="001D319A" w:rsidP="001D319A">
      <w:pPr>
        <w:rPr>
          <w:rFonts w:eastAsia="Cambria"/>
          <w:sz w:val="12"/>
          <w:szCs w:val="12"/>
        </w:rPr>
      </w:pPr>
      <w:r w:rsidRPr="001D319A">
        <w:rPr>
          <w:rFonts w:eastAsia="Cambria"/>
          <w:sz w:val="12"/>
          <w:szCs w:val="12"/>
        </w:rPr>
        <w:t>Switzerland</w:t>
      </w:r>
    </w:p>
    <w:p w14:paraId="2E3CE54E" w14:textId="77777777" w:rsidR="001D319A" w:rsidRPr="001D319A" w:rsidRDefault="001D319A" w:rsidP="001D319A">
      <w:pPr>
        <w:rPr>
          <w:rFonts w:eastAsia="Cambria"/>
          <w:sz w:val="12"/>
          <w:szCs w:val="12"/>
        </w:rPr>
      </w:pPr>
      <w:r w:rsidRPr="001D319A">
        <w:rPr>
          <w:rFonts w:eastAsia="Cambria"/>
          <w:sz w:val="12"/>
          <w:szCs w:val="12"/>
        </w:rPr>
        <w:t>Chinese Taipei</w:t>
      </w:r>
    </w:p>
    <w:p w14:paraId="7135BD6C" w14:textId="77777777" w:rsidR="001D319A" w:rsidRPr="001D319A" w:rsidRDefault="001D319A" w:rsidP="001D319A">
      <w:pPr>
        <w:rPr>
          <w:rFonts w:eastAsia="Cambria"/>
          <w:sz w:val="12"/>
          <w:szCs w:val="12"/>
        </w:rPr>
      </w:pPr>
      <w:r w:rsidRPr="001D319A">
        <w:rPr>
          <w:rFonts w:eastAsia="Cambria"/>
          <w:sz w:val="12"/>
          <w:szCs w:val="12"/>
        </w:rPr>
        <w:t>Tajikistan</w:t>
      </w:r>
    </w:p>
    <w:p w14:paraId="35B0BB24" w14:textId="77777777" w:rsidR="001D319A" w:rsidRPr="001D319A" w:rsidRDefault="001D319A" w:rsidP="001D319A">
      <w:pPr>
        <w:rPr>
          <w:rFonts w:eastAsia="Cambria"/>
          <w:sz w:val="12"/>
          <w:szCs w:val="12"/>
        </w:rPr>
      </w:pPr>
      <w:r w:rsidRPr="001D319A">
        <w:rPr>
          <w:rFonts w:eastAsia="Cambria"/>
          <w:sz w:val="12"/>
          <w:szCs w:val="12"/>
        </w:rPr>
        <w:t>Tanzania</w:t>
      </w:r>
    </w:p>
    <w:p w14:paraId="580824ED" w14:textId="77777777" w:rsidR="001D319A" w:rsidRPr="001D319A" w:rsidRDefault="001D319A" w:rsidP="001D319A">
      <w:pPr>
        <w:rPr>
          <w:rFonts w:eastAsia="Cambria"/>
          <w:sz w:val="12"/>
          <w:szCs w:val="12"/>
        </w:rPr>
      </w:pPr>
      <w:r w:rsidRPr="001D319A">
        <w:rPr>
          <w:rFonts w:eastAsia="Cambria"/>
          <w:sz w:val="12"/>
          <w:szCs w:val="12"/>
        </w:rPr>
        <w:t>Thailand</w:t>
      </w:r>
    </w:p>
    <w:p w14:paraId="4B7D7190" w14:textId="77777777" w:rsidR="001D319A" w:rsidRPr="001D319A" w:rsidRDefault="001D319A" w:rsidP="001D319A">
      <w:pPr>
        <w:rPr>
          <w:rFonts w:eastAsia="Cambria"/>
          <w:sz w:val="12"/>
          <w:szCs w:val="12"/>
        </w:rPr>
      </w:pPr>
      <w:r w:rsidRPr="001D319A">
        <w:rPr>
          <w:rFonts w:eastAsia="Cambria"/>
          <w:sz w:val="12"/>
          <w:szCs w:val="12"/>
        </w:rPr>
        <w:t>Togo</w:t>
      </w:r>
    </w:p>
    <w:p w14:paraId="267A7682" w14:textId="77777777" w:rsidR="001D319A" w:rsidRPr="001D319A" w:rsidRDefault="001D319A" w:rsidP="001D319A">
      <w:pPr>
        <w:rPr>
          <w:rFonts w:eastAsia="Cambria"/>
          <w:sz w:val="12"/>
          <w:szCs w:val="12"/>
        </w:rPr>
      </w:pPr>
      <w:r w:rsidRPr="001D319A">
        <w:rPr>
          <w:rFonts w:eastAsia="Cambria"/>
          <w:sz w:val="12"/>
          <w:szCs w:val="12"/>
        </w:rPr>
        <w:t>Tonga</w:t>
      </w:r>
    </w:p>
    <w:p w14:paraId="432120DC" w14:textId="77777777" w:rsidR="001D319A" w:rsidRPr="001D319A" w:rsidRDefault="001D319A" w:rsidP="001D319A">
      <w:pPr>
        <w:rPr>
          <w:rFonts w:eastAsia="Cambria"/>
          <w:sz w:val="12"/>
          <w:szCs w:val="12"/>
        </w:rPr>
      </w:pPr>
      <w:r w:rsidRPr="001D319A">
        <w:rPr>
          <w:rFonts w:eastAsia="Cambria"/>
          <w:sz w:val="12"/>
          <w:szCs w:val="12"/>
        </w:rPr>
        <w:t>Trinidad and Tobago</w:t>
      </w:r>
    </w:p>
    <w:p w14:paraId="68F66446" w14:textId="77777777" w:rsidR="001D319A" w:rsidRPr="001D319A" w:rsidRDefault="001D319A" w:rsidP="001D319A">
      <w:pPr>
        <w:rPr>
          <w:rFonts w:eastAsia="Cambria"/>
          <w:sz w:val="12"/>
          <w:szCs w:val="12"/>
        </w:rPr>
      </w:pPr>
      <w:r w:rsidRPr="001D319A">
        <w:rPr>
          <w:rFonts w:eastAsia="Cambria"/>
          <w:sz w:val="12"/>
          <w:szCs w:val="12"/>
        </w:rPr>
        <w:t>Tunisia</w:t>
      </w:r>
    </w:p>
    <w:p w14:paraId="4F71AECA" w14:textId="77777777" w:rsidR="001D319A" w:rsidRPr="001D319A" w:rsidRDefault="001D319A" w:rsidP="001D319A">
      <w:pPr>
        <w:rPr>
          <w:rFonts w:eastAsia="Cambria"/>
          <w:sz w:val="12"/>
          <w:szCs w:val="12"/>
        </w:rPr>
      </w:pPr>
      <w:r w:rsidRPr="001D319A">
        <w:rPr>
          <w:rFonts w:eastAsia="Cambria"/>
          <w:sz w:val="12"/>
          <w:szCs w:val="12"/>
        </w:rPr>
        <w:t>Turkey</w:t>
      </w:r>
    </w:p>
    <w:p w14:paraId="574B61A9" w14:textId="77777777" w:rsidR="001D319A" w:rsidRPr="001D319A" w:rsidRDefault="001D319A" w:rsidP="001D319A">
      <w:pPr>
        <w:rPr>
          <w:rFonts w:eastAsia="Cambria"/>
          <w:sz w:val="12"/>
          <w:szCs w:val="12"/>
        </w:rPr>
      </w:pPr>
      <w:r w:rsidRPr="001D319A">
        <w:rPr>
          <w:rFonts w:eastAsia="Cambria"/>
          <w:sz w:val="12"/>
          <w:szCs w:val="12"/>
        </w:rPr>
        <w:t>Uganda</w:t>
      </w:r>
    </w:p>
    <w:p w14:paraId="01EE67EA" w14:textId="77777777" w:rsidR="001D319A" w:rsidRPr="001D319A" w:rsidRDefault="001D319A" w:rsidP="001D319A">
      <w:pPr>
        <w:rPr>
          <w:rFonts w:eastAsia="Cambria"/>
          <w:sz w:val="12"/>
          <w:szCs w:val="12"/>
        </w:rPr>
      </w:pPr>
      <w:r w:rsidRPr="001D319A">
        <w:rPr>
          <w:rFonts w:eastAsia="Cambria"/>
          <w:sz w:val="12"/>
          <w:szCs w:val="12"/>
        </w:rPr>
        <w:t>Ukraine</w:t>
      </w:r>
    </w:p>
    <w:p w14:paraId="3215357B" w14:textId="77777777" w:rsidR="001D319A" w:rsidRPr="001D319A" w:rsidRDefault="001D319A" w:rsidP="001D319A">
      <w:pPr>
        <w:rPr>
          <w:rFonts w:eastAsia="Cambria"/>
          <w:sz w:val="12"/>
          <w:szCs w:val="12"/>
        </w:rPr>
      </w:pPr>
      <w:r w:rsidRPr="001D319A">
        <w:rPr>
          <w:rFonts w:eastAsia="Cambria"/>
          <w:sz w:val="12"/>
          <w:szCs w:val="12"/>
        </w:rPr>
        <w:t>United Arab Emirates</w:t>
      </w:r>
    </w:p>
    <w:p w14:paraId="72B16F5F" w14:textId="77777777" w:rsidR="001D319A" w:rsidRPr="001D319A" w:rsidRDefault="001D319A" w:rsidP="001D319A">
      <w:pPr>
        <w:rPr>
          <w:rFonts w:eastAsia="Cambria"/>
          <w:sz w:val="12"/>
          <w:szCs w:val="12"/>
        </w:rPr>
      </w:pPr>
      <w:r w:rsidRPr="001D319A">
        <w:rPr>
          <w:rFonts w:eastAsia="Cambria"/>
          <w:sz w:val="12"/>
          <w:szCs w:val="12"/>
        </w:rPr>
        <w:t>United Kingdom</w:t>
      </w:r>
    </w:p>
    <w:p w14:paraId="1C0A8F7E" w14:textId="77777777" w:rsidR="001D319A" w:rsidRPr="001D319A" w:rsidRDefault="001D319A" w:rsidP="001D319A">
      <w:pPr>
        <w:rPr>
          <w:rFonts w:eastAsia="Cambria"/>
          <w:sz w:val="12"/>
          <w:szCs w:val="12"/>
        </w:rPr>
      </w:pPr>
      <w:r w:rsidRPr="001D319A">
        <w:rPr>
          <w:rFonts w:eastAsia="Cambria"/>
          <w:sz w:val="12"/>
          <w:szCs w:val="12"/>
        </w:rPr>
        <w:t>United States</w:t>
      </w:r>
    </w:p>
    <w:p w14:paraId="5C2F918A" w14:textId="77777777" w:rsidR="001D319A" w:rsidRPr="001D319A" w:rsidRDefault="001D319A" w:rsidP="001D319A">
      <w:pPr>
        <w:rPr>
          <w:rFonts w:eastAsia="Cambria"/>
          <w:sz w:val="12"/>
          <w:szCs w:val="12"/>
        </w:rPr>
      </w:pPr>
      <w:r w:rsidRPr="001D319A">
        <w:rPr>
          <w:rFonts w:eastAsia="Cambria"/>
          <w:sz w:val="12"/>
          <w:szCs w:val="12"/>
        </w:rPr>
        <w:t>Uruguay</w:t>
      </w:r>
    </w:p>
    <w:p w14:paraId="27EF40E3" w14:textId="77777777" w:rsidR="001D319A" w:rsidRPr="001D319A" w:rsidRDefault="001D319A" w:rsidP="001D319A">
      <w:pPr>
        <w:rPr>
          <w:rFonts w:eastAsia="Cambria"/>
          <w:sz w:val="12"/>
          <w:szCs w:val="12"/>
        </w:rPr>
      </w:pPr>
      <w:r w:rsidRPr="001D319A">
        <w:rPr>
          <w:rFonts w:eastAsia="Cambria"/>
          <w:sz w:val="12"/>
          <w:szCs w:val="12"/>
        </w:rPr>
        <w:t>Vanuatu</w:t>
      </w:r>
    </w:p>
    <w:p w14:paraId="20991191" w14:textId="77777777" w:rsidR="001D319A" w:rsidRPr="001D319A" w:rsidRDefault="001D319A" w:rsidP="001D319A">
      <w:pPr>
        <w:rPr>
          <w:rFonts w:eastAsia="Cambria"/>
          <w:sz w:val="12"/>
          <w:szCs w:val="12"/>
        </w:rPr>
      </w:pPr>
      <w:r w:rsidRPr="001D319A">
        <w:rPr>
          <w:rFonts w:eastAsia="Cambria"/>
          <w:sz w:val="12"/>
          <w:szCs w:val="12"/>
        </w:rPr>
        <w:t>Venezuela, Bolivarian Republic of</w:t>
      </w:r>
    </w:p>
    <w:p w14:paraId="2B43BDFF" w14:textId="77777777" w:rsidR="001D319A" w:rsidRPr="001D319A" w:rsidRDefault="001D319A" w:rsidP="001D319A">
      <w:pPr>
        <w:rPr>
          <w:rFonts w:eastAsia="Cambria"/>
          <w:sz w:val="12"/>
          <w:szCs w:val="12"/>
        </w:rPr>
      </w:pPr>
      <w:r w:rsidRPr="001D319A">
        <w:rPr>
          <w:rFonts w:eastAsia="Cambria"/>
          <w:sz w:val="12"/>
          <w:szCs w:val="12"/>
        </w:rPr>
        <w:t>Viet Nam</w:t>
      </w:r>
    </w:p>
    <w:p w14:paraId="60DC9CB4" w14:textId="77777777" w:rsidR="001D319A" w:rsidRPr="001D319A" w:rsidRDefault="001D319A" w:rsidP="001D319A">
      <w:pPr>
        <w:rPr>
          <w:rFonts w:eastAsia="Cambria"/>
          <w:sz w:val="12"/>
          <w:szCs w:val="12"/>
        </w:rPr>
      </w:pPr>
      <w:r w:rsidRPr="001D319A">
        <w:rPr>
          <w:rFonts w:eastAsia="Cambria"/>
          <w:sz w:val="12"/>
          <w:szCs w:val="12"/>
        </w:rPr>
        <w:t>Yemen</w:t>
      </w:r>
    </w:p>
    <w:p w14:paraId="0A7480A8" w14:textId="77777777" w:rsidR="001D319A" w:rsidRPr="001D319A" w:rsidRDefault="001D319A" w:rsidP="001D319A">
      <w:pPr>
        <w:rPr>
          <w:rFonts w:eastAsia="Cambria"/>
          <w:sz w:val="12"/>
          <w:szCs w:val="12"/>
        </w:rPr>
      </w:pPr>
      <w:r w:rsidRPr="001D319A">
        <w:rPr>
          <w:rFonts w:eastAsia="Cambria"/>
          <w:sz w:val="12"/>
          <w:szCs w:val="12"/>
        </w:rPr>
        <w:t>Zambia</w:t>
      </w:r>
    </w:p>
    <w:p w14:paraId="327869A6" w14:textId="77777777" w:rsidR="001D319A" w:rsidRPr="001D319A" w:rsidRDefault="001D319A" w:rsidP="001D319A">
      <w:pPr>
        <w:rPr>
          <w:rFonts w:eastAsia="Cambria"/>
          <w:sz w:val="12"/>
          <w:szCs w:val="12"/>
        </w:rPr>
      </w:pPr>
      <w:r w:rsidRPr="001D319A">
        <w:rPr>
          <w:rFonts w:eastAsia="Cambria"/>
          <w:sz w:val="12"/>
          <w:szCs w:val="12"/>
        </w:rPr>
        <w:t>Zimbabwe</w:t>
      </w:r>
    </w:p>
    <w:p w14:paraId="5079DD1F" w14:textId="77777777" w:rsidR="001D319A" w:rsidRPr="001D319A" w:rsidRDefault="001D319A" w:rsidP="001D319A">
      <w:pPr>
        <w:rPr>
          <w:rFonts w:eastAsia="Cambria"/>
          <w:sz w:val="12"/>
          <w:szCs w:val="12"/>
        </w:rPr>
      </w:pPr>
    </w:p>
    <w:p w14:paraId="6E24C39A" w14:textId="77777777" w:rsidR="001D319A" w:rsidRPr="001D319A" w:rsidRDefault="001D319A" w:rsidP="001D319A">
      <w:pPr>
        <w:rPr>
          <w:rFonts w:eastAsia="Cambria"/>
          <w:b/>
          <w:bCs/>
          <w:sz w:val="26"/>
        </w:rPr>
      </w:pPr>
      <w:r w:rsidRPr="001D319A">
        <w:rPr>
          <w:rFonts w:eastAsia="Cambria"/>
          <w:b/>
          <w:bCs/>
          <w:sz w:val="26"/>
        </w:rPr>
        <w:t>Hawley, senator, JD Yale, 20</w:t>
      </w:r>
    </w:p>
    <w:p w14:paraId="1370E6E1" w14:textId="77777777" w:rsidR="001D319A" w:rsidRPr="001D319A" w:rsidRDefault="001D319A" w:rsidP="001D319A">
      <w:pPr>
        <w:rPr>
          <w:rFonts w:eastAsia="Cambria"/>
          <w:sz w:val="16"/>
          <w:szCs w:val="16"/>
        </w:rPr>
      </w:pPr>
      <w:r w:rsidRPr="001D319A">
        <w:rPr>
          <w:rFonts w:eastAsia="Cambria"/>
          <w:sz w:val="16"/>
          <w:szCs w:val="16"/>
        </w:rPr>
        <w:t>(Josh, 5-5, https://www.nytimes.com/2020/05/05/opinion/hawley-abolish-wto-china.html)</w:t>
      </w:r>
    </w:p>
    <w:p w14:paraId="6D5609FF" w14:textId="77777777" w:rsidR="001D319A" w:rsidRPr="001D319A" w:rsidRDefault="001D319A" w:rsidP="001D319A">
      <w:pPr>
        <w:rPr>
          <w:rFonts w:eastAsia="Cambria"/>
          <w:sz w:val="12"/>
          <w:szCs w:val="12"/>
        </w:rPr>
      </w:pPr>
      <w:r w:rsidRPr="001D319A">
        <w:rPr>
          <w:rFonts w:eastAsia="Cambria"/>
          <w:sz w:val="16"/>
          <w:szCs w:val="16"/>
        </w:rPr>
        <w:t xml:space="preserve">The coronavirus emergency is not only a public health crisis. With </w:t>
      </w:r>
      <w:hyperlink r:id="rId5" w:tgtFrame="_blank" w:history="1">
        <w:r w:rsidRPr="001D319A">
          <w:rPr>
            <w:rFonts w:eastAsia="Cambria"/>
            <w:sz w:val="16"/>
            <w:szCs w:val="16"/>
          </w:rPr>
          <w:t>30 million Americans unemployed</w:t>
        </w:r>
      </w:hyperlink>
      <w:r w:rsidRPr="001D319A">
        <w:rPr>
          <w:rFonts w:eastAsia="Cambria"/>
          <w:sz w:val="16"/>
          <w:szCs w:val="16"/>
        </w:rPr>
        <w:t>, it is also an economic crisis. And it has exposed a hard truth about the modern global economy: it weakens American workers and has empowered China’s rise.</w:t>
      </w:r>
      <w:r w:rsidRPr="001D319A">
        <w:rPr>
          <w:rFonts w:eastAsia="Cambria"/>
          <w:sz w:val="16"/>
        </w:rPr>
        <w:t xml:space="preserve"> That must change. </w:t>
      </w:r>
      <w:r w:rsidRPr="001D319A">
        <w:rPr>
          <w:rFonts w:eastAsia="Cambria"/>
          <w:highlight w:val="green"/>
          <w:u w:val="single"/>
        </w:rPr>
        <w:t>The global economic system</w:t>
      </w:r>
      <w:r w:rsidRPr="001D319A">
        <w:rPr>
          <w:rFonts w:eastAsia="Cambria"/>
          <w:sz w:val="16"/>
        </w:rPr>
        <w:t xml:space="preserve"> as we know it is a relic; it </w:t>
      </w:r>
      <w:r w:rsidRPr="001D319A">
        <w:rPr>
          <w:rFonts w:eastAsia="Cambria"/>
          <w:highlight w:val="green"/>
          <w:u w:val="single"/>
        </w:rPr>
        <w:t>requires reform, to</w:t>
      </w:r>
      <w:r w:rsidRPr="001D319A">
        <w:rPr>
          <w:rFonts w:eastAsia="Cambria"/>
          <w:u w:val="single"/>
        </w:rPr>
        <w:t>p to bottom</w:t>
      </w:r>
      <w:r w:rsidRPr="001D319A">
        <w:rPr>
          <w:rFonts w:eastAsia="Cambria"/>
          <w:sz w:val="16"/>
        </w:rPr>
        <w:t xml:space="preserve">. </w:t>
      </w:r>
      <w:r w:rsidRPr="001D319A">
        <w:rPr>
          <w:rFonts w:eastAsia="Cambria"/>
          <w:highlight w:val="green"/>
          <w:u w:val="single"/>
        </w:rPr>
        <w:t>We should begin with</w:t>
      </w:r>
      <w:r w:rsidRPr="001D319A">
        <w:rPr>
          <w:rFonts w:eastAsia="Cambria"/>
          <w:u w:val="single"/>
        </w:rPr>
        <w:t xml:space="preserve"> one of its leading institutions, </w:t>
      </w:r>
      <w:r w:rsidRPr="001D319A">
        <w:rPr>
          <w:rFonts w:eastAsia="Cambria"/>
          <w:b/>
          <w:iCs/>
          <w:highlight w:val="green"/>
          <w:u w:val="single"/>
        </w:rPr>
        <w:t>the</w:t>
      </w:r>
      <w:r w:rsidRPr="001D319A">
        <w:rPr>
          <w:rFonts w:eastAsia="Cambria"/>
          <w:b/>
          <w:iCs/>
          <w:u w:val="single"/>
        </w:rPr>
        <w:t xml:space="preserve"> </w:t>
      </w:r>
      <w:r w:rsidRPr="001D319A">
        <w:rPr>
          <w:rFonts w:eastAsia="Cambria"/>
          <w:b/>
          <w:iCs/>
          <w:highlight w:val="green"/>
          <w:u w:val="single"/>
        </w:rPr>
        <w:t>W</w:t>
      </w:r>
      <w:r w:rsidRPr="001D319A">
        <w:rPr>
          <w:rFonts w:eastAsia="Cambria"/>
          <w:b/>
          <w:iCs/>
          <w:u w:val="single"/>
        </w:rPr>
        <w:t xml:space="preserve">orld </w:t>
      </w:r>
      <w:r w:rsidRPr="001D319A">
        <w:rPr>
          <w:rFonts w:eastAsia="Cambria"/>
          <w:b/>
          <w:iCs/>
          <w:highlight w:val="green"/>
          <w:u w:val="single"/>
        </w:rPr>
        <w:t>T</w:t>
      </w:r>
      <w:r w:rsidRPr="001D319A">
        <w:rPr>
          <w:rFonts w:eastAsia="Cambria"/>
          <w:b/>
          <w:iCs/>
          <w:u w:val="single"/>
        </w:rPr>
        <w:t xml:space="preserve">rade </w:t>
      </w:r>
      <w:r w:rsidRPr="001D319A">
        <w:rPr>
          <w:rFonts w:eastAsia="Cambria"/>
          <w:b/>
          <w:iCs/>
          <w:highlight w:val="green"/>
          <w:u w:val="single"/>
        </w:rPr>
        <w:t>O</w:t>
      </w:r>
      <w:r w:rsidRPr="001D319A">
        <w:rPr>
          <w:rFonts w:eastAsia="Cambria"/>
          <w:b/>
          <w:iCs/>
          <w:u w:val="single"/>
        </w:rPr>
        <w:t xml:space="preserve">rganization. </w:t>
      </w:r>
      <w:r w:rsidRPr="001D319A">
        <w:rPr>
          <w:rFonts w:eastAsia="Cambria"/>
          <w:b/>
          <w:iCs/>
          <w:highlight w:val="green"/>
          <w:u w:val="single"/>
        </w:rPr>
        <w:t>We should abolish it.</w:t>
      </w:r>
    </w:p>
    <w:p w14:paraId="18CA67B0" w14:textId="77777777" w:rsidR="001D319A" w:rsidRPr="001D319A" w:rsidRDefault="001D319A" w:rsidP="001D319A"/>
    <w:p w14:paraId="27F87BB8"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Eliminating the WTO ends U.S. global hegemony</w:t>
      </w:r>
    </w:p>
    <w:p w14:paraId="02AEFED7" w14:textId="77777777" w:rsidR="001D319A" w:rsidRPr="001D319A" w:rsidRDefault="001D319A" w:rsidP="001D319A">
      <w:pPr>
        <w:rPr>
          <w:rFonts w:eastAsia="Cambria"/>
          <w:b/>
          <w:bCs/>
          <w:sz w:val="26"/>
        </w:rPr>
      </w:pPr>
      <w:r w:rsidRPr="001D319A">
        <w:rPr>
          <w:rFonts w:eastAsia="Cambria"/>
          <w:b/>
          <w:bCs/>
          <w:sz w:val="26"/>
        </w:rPr>
        <w:t>Bello, PhD, 2000</w:t>
      </w:r>
    </w:p>
    <w:p w14:paraId="0E732C0A" w14:textId="77777777" w:rsidR="001D319A" w:rsidRPr="001D319A" w:rsidRDefault="001D319A" w:rsidP="001D319A">
      <w:pPr>
        <w:rPr>
          <w:rFonts w:eastAsia="Cambria"/>
          <w:sz w:val="16"/>
          <w:szCs w:val="16"/>
        </w:rPr>
      </w:pPr>
      <w:r w:rsidRPr="001D319A">
        <w:rPr>
          <w:rFonts w:eastAsia="Cambria"/>
          <w:sz w:val="16"/>
          <w:szCs w:val="16"/>
        </w:rPr>
        <w:t>(Walden, Sociology @ Stanford, https://users.ox.ac.uk/~magd1352/ecologist/Should%20WTO%20be%20abolished.pdf)</w:t>
      </w:r>
    </w:p>
    <w:p w14:paraId="736D3C5F" w14:textId="77777777" w:rsidR="001D319A" w:rsidRPr="001D319A" w:rsidRDefault="001D319A" w:rsidP="001D319A">
      <w:pPr>
        <w:rPr>
          <w:rFonts w:eastAsia="Cambria"/>
          <w:u w:val="single"/>
        </w:rPr>
      </w:pPr>
      <w:r w:rsidRPr="001D319A">
        <w:rPr>
          <w:rFonts w:eastAsia="Cambria"/>
          <w:u w:val="single"/>
        </w:rPr>
        <w:t xml:space="preserve">The idea that the world needs the World Trade </w:t>
      </w:r>
      <w:proofErr w:type="spellStart"/>
      <w:r w:rsidRPr="001D319A">
        <w:rPr>
          <w:rFonts w:eastAsia="Cambria"/>
          <w:u w:val="single"/>
        </w:rPr>
        <w:t>Organisation</w:t>
      </w:r>
      <w:proofErr w:type="spellEnd"/>
      <w:r w:rsidRPr="001D319A">
        <w:rPr>
          <w:rFonts w:eastAsia="Cambria"/>
          <w:u w:val="single"/>
        </w:rPr>
        <w:t xml:space="preserve"> (WTO) is one of the biggest lies of our time</w:t>
      </w:r>
      <w:r w:rsidRPr="001D319A">
        <w:rPr>
          <w:rFonts w:eastAsia="Cambria"/>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1D319A">
        <w:rPr>
          <w:rFonts w:eastAsia="Cambria"/>
          <w:highlight w:val="green"/>
          <w:u w:val="single"/>
        </w:rPr>
        <w:t>the US</w:t>
      </w:r>
      <w:r w:rsidRPr="001D319A">
        <w:rPr>
          <w:rFonts w:eastAsia="Cambria"/>
          <w:sz w:val="14"/>
        </w:rPr>
        <w:t xml:space="preserve">, back in 1948, blocked the formation of an International Trade </w:t>
      </w:r>
      <w:proofErr w:type="spellStart"/>
      <w:r w:rsidRPr="001D319A">
        <w:rPr>
          <w:rFonts w:eastAsia="Cambria"/>
          <w:sz w:val="14"/>
        </w:rPr>
        <w:t>Organisation</w:t>
      </w:r>
      <w:proofErr w:type="spellEnd"/>
      <w:r w:rsidRPr="001D319A">
        <w:rPr>
          <w:rFonts w:eastAsia="Cambria"/>
          <w:sz w:val="14"/>
        </w:rPr>
        <w:t xml:space="preserve"> (ITO), believing that, at that time, the interests of its corporations would not be served by such a global body, it had changed its mind by the 1990s. Now it </w:t>
      </w:r>
      <w:r w:rsidRPr="001D319A">
        <w:rPr>
          <w:rFonts w:eastAsia="Cambria"/>
          <w:highlight w:val="green"/>
          <w:u w:val="single"/>
        </w:rPr>
        <w:t>wanted an international trade body</w:t>
      </w:r>
      <w:r w:rsidRPr="001D319A">
        <w:rPr>
          <w:rFonts w:eastAsia="Cambria"/>
          <w:sz w:val="14"/>
        </w:rPr>
        <w:t xml:space="preserve">. Why? </w:t>
      </w:r>
      <w:r w:rsidRPr="001D319A">
        <w:rPr>
          <w:rFonts w:eastAsia="Cambria"/>
          <w:highlight w:val="green"/>
          <w:u w:val="single"/>
        </w:rPr>
        <w:t xml:space="preserve">Because its </w:t>
      </w:r>
      <w:r w:rsidRPr="001D319A">
        <w:rPr>
          <w:rFonts w:eastAsia="Cambria"/>
          <w:u w:val="single"/>
        </w:rPr>
        <w:t xml:space="preserve">global economic </w:t>
      </w:r>
      <w:r w:rsidRPr="001D319A">
        <w:rPr>
          <w:rFonts w:eastAsia="Cambria"/>
          <w:highlight w:val="green"/>
          <w:u w:val="single"/>
        </w:rPr>
        <w:t>dominance was threatened</w:t>
      </w:r>
      <w:r w:rsidRPr="001D319A">
        <w:rPr>
          <w:rFonts w:eastAsia="Cambria"/>
          <w:sz w:val="14"/>
        </w:rPr>
        <w:t xml:space="preserve">. The flexible GATT (General Agreement on Tariffs and Trade) system, which preceded the WTO, had allowed the emergence of Europe and East Asia as competing industrial </w:t>
      </w:r>
      <w:proofErr w:type="spellStart"/>
      <w:r w:rsidRPr="001D319A">
        <w:rPr>
          <w:rFonts w:eastAsia="Cambria"/>
          <w:sz w:val="14"/>
        </w:rPr>
        <w:t>centres</w:t>
      </w:r>
      <w:proofErr w:type="spellEnd"/>
      <w:r w:rsidRPr="001D319A">
        <w:rPr>
          <w:rFonts w:eastAsia="Cambria"/>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1D319A">
        <w:rPr>
          <w:rFonts w:eastAsia="Cambria"/>
          <w:u w:val="single"/>
        </w:rPr>
        <w:t xml:space="preserve">, </w:t>
      </w:r>
      <w:r w:rsidRPr="001D319A">
        <w:rPr>
          <w:rFonts w:eastAsia="Cambria"/>
          <w:highlight w:val="green"/>
          <w:u w:val="single"/>
        </w:rPr>
        <w:t xml:space="preserve">before the WTO, </w:t>
      </w:r>
      <w:r w:rsidRPr="001D319A">
        <w:rPr>
          <w:rFonts w:eastAsia="Cambria"/>
          <w:b/>
          <w:iCs/>
          <w:highlight w:val="green"/>
          <w:u w:val="single"/>
        </w:rPr>
        <w:t>global trade was growing by leaps and bounds</w:t>
      </w:r>
      <w:r w:rsidRPr="001D319A">
        <w:rPr>
          <w:rFonts w:eastAsia="Cambria"/>
          <w:highlight w:val="green"/>
          <w:u w:val="single"/>
        </w:rPr>
        <w:t>, but countries were using trade policy</w:t>
      </w:r>
      <w:r w:rsidRPr="001D319A">
        <w:rPr>
          <w:rFonts w:eastAsia="Cambria"/>
          <w:u w:val="single"/>
        </w:rPr>
        <w:t xml:space="preserve"> to </w:t>
      </w:r>
      <w:proofErr w:type="spellStart"/>
      <w:r w:rsidRPr="001D319A">
        <w:rPr>
          <w:rFonts w:eastAsia="Cambria"/>
          <w:u w:val="single"/>
        </w:rPr>
        <w:t>industrialise</w:t>
      </w:r>
      <w:proofErr w:type="spellEnd"/>
      <w:r w:rsidRPr="001D319A">
        <w:rPr>
          <w:rFonts w:eastAsia="Cambria"/>
          <w:u w:val="single"/>
        </w:rPr>
        <w:t xml:space="preserve"> and adapt to the growth of trade </w:t>
      </w:r>
      <w:r w:rsidRPr="001D319A">
        <w:rPr>
          <w:rFonts w:eastAsia="Cambria"/>
          <w:highlight w:val="green"/>
          <w:u w:val="single"/>
        </w:rPr>
        <w:t xml:space="preserve">so that their economies would </w:t>
      </w:r>
      <w:r w:rsidRPr="001D319A">
        <w:rPr>
          <w:rFonts w:eastAsia="Cambria"/>
          <w:u w:val="single"/>
        </w:rPr>
        <w:t xml:space="preserve">be enhanced by global trade and </w:t>
      </w:r>
      <w:r w:rsidRPr="001D319A">
        <w:rPr>
          <w:rFonts w:eastAsia="Cambria"/>
          <w:highlight w:val="green"/>
          <w:u w:val="single"/>
        </w:rPr>
        <w:t xml:space="preserve">not be </w:t>
      </w:r>
      <w:proofErr w:type="spellStart"/>
      <w:r w:rsidRPr="001D319A">
        <w:rPr>
          <w:rFonts w:eastAsia="Cambria"/>
          <w:highlight w:val="green"/>
          <w:u w:val="single"/>
        </w:rPr>
        <w:t>marginalised</w:t>
      </w:r>
      <w:proofErr w:type="spellEnd"/>
      <w:r w:rsidRPr="001D319A">
        <w:rPr>
          <w:rFonts w:eastAsia="Cambria"/>
          <w:u w:val="single"/>
        </w:rPr>
        <w:t xml:space="preserve"> by it.</w:t>
      </w:r>
      <w:r w:rsidRPr="001D319A">
        <w:rPr>
          <w:rFonts w:eastAsia="Cambria"/>
          <w:sz w:val="14"/>
        </w:rPr>
        <w:t xml:space="preserve"> </w:t>
      </w:r>
      <w:r w:rsidRPr="001D319A">
        <w:rPr>
          <w:rFonts w:eastAsia="Cambria"/>
          <w:u w:val="single"/>
        </w:rPr>
        <w:t>That was a problem, from the US point of view</w:t>
      </w:r>
      <w:r w:rsidRPr="001D319A">
        <w:rPr>
          <w:rFonts w:eastAsia="Cambria"/>
          <w:sz w:val="14"/>
        </w:rPr>
        <w:t xml:space="preserve">. </w:t>
      </w:r>
      <w:r w:rsidRPr="001D319A">
        <w:rPr>
          <w:rFonts w:eastAsia="Cambria"/>
          <w:u w:val="single"/>
        </w:rPr>
        <w:t>And that was why the US needed the WTO</w:t>
      </w:r>
      <w:r w:rsidRPr="001D319A">
        <w:rPr>
          <w:rFonts w:eastAsia="Cambria"/>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1D319A">
        <w:rPr>
          <w:rFonts w:eastAsia="Cambria"/>
          <w:highlight w:val="green"/>
          <w:u w:val="single"/>
        </w:rPr>
        <w:t xml:space="preserve">The purpose of TRIPs is </w:t>
      </w:r>
      <w:r w:rsidRPr="001D319A">
        <w:rPr>
          <w:rFonts w:eastAsia="Cambria"/>
          <w:b/>
          <w:iCs/>
          <w:highlight w:val="green"/>
          <w:u w:val="single"/>
        </w:rPr>
        <w:t>not to promote free trade but to enhance monopoly power</w:t>
      </w:r>
      <w:r w:rsidRPr="001D319A">
        <w:rPr>
          <w:rFonts w:eastAsia="Cambria"/>
          <w:sz w:val="14"/>
        </w:rPr>
        <w:t xml:space="preserve">. One cannot quarrel with the fact that innovators should have preferential access to the benefits that flow from their innovation for </w:t>
      </w:r>
      <w:proofErr w:type="gramStart"/>
      <w:r w:rsidRPr="001D319A">
        <w:rPr>
          <w:rFonts w:eastAsia="Cambria"/>
          <w:sz w:val="14"/>
        </w:rPr>
        <w:t>a period of time</w:t>
      </w:r>
      <w:proofErr w:type="gramEnd"/>
      <w:r w:rsidRPr="001D319A">
        <w:rPr>
          <w:rFonts w:eastAsia="Cambria"/>
          <w:sz w:val="14"/>
        </w:rPr>
        <w:t xml:space="preserve">. </w:t>
      </w:r>
      <w:r w:rsidRPr="001D319A">
        <w:rPr>
          <w:rFonts w:eastAsia="Cambria"/>
          <w:u w:val="single"/>
        </w:rPr>
        <w:t>TRIPs</w:t>
      </w:r>
      <w:r w:rsidRPr="001D319A">
        <w:rPr>
          <w:rFonts w:eastAsia="Cambria"/>
          <w:sz w:val="14"/>
        </w:rPr>
        <w:t xml:space="preserve">, however, </w:t>
      </w:r>
      <w:r w:rsidRPr="001D319A">
        <w:rPr>
          <w:rFonts w:eastAsia="Cambria"/>
          <w:u w:val="single"/>
        </w:rPr>
        <w:t xml:space="preserve">goes beyond this to </w:t>
      </w:r>
      <w:proofErr w:type="spellStart"/>
      <w:r w:rsidRPr="001D319A">
        <w:rPr>
          <w:rFonts w:eastAsia="Cambria"/>
          <w:u w:val="single"/>
        </w:rPr>
        <w:t>institutionalise</w:t>
      </w:r>
      <w:proofErr w:type="spellEnd"/>
      <w:r w:rsidRPr="001D319A">
        <w:rPr>
          <w:rFonts w:eastAsia="Cambria"/>
          <w:u w:val="single"/>
        </w:rPr>
        <w:t xml:space="preserve"> a monopoly for high-tech</w:t>
      </w:r>
      <w:r w:rsidRPr="001D319A">
        <w:rPr>
          <w:rFonts w:eastAsia="Cambria"/>
          <w:sz w:val="14"/>
        </w:rPr>
        <w:t xml:space="preserve"> </w:t>
      </w:r>
      <w:r w:rsidRPr="001D319A">
        <w:rPr>
          <w:rFonts w:eastAsia="Cambria"/>
          <w:u w:val="single"/>
        </w:rPr>
        <w:t>corporate innovators, most of them from the North</w:t>
      </w:r>
      <w:r w:rsidRPr="001D319A">
        <w:rPr>
          <w:rFonts w:eastAsia="Cambria"/>
          <w:sz w:val="14"/>
        </w:rPr>
        <w:t xml:space="preserve">. Among other things, </w:t>
      </w:r>
      <w:r w:rsidRPr="001D319A">
        <w:rPr>
          <w:rFonts w:eastAsia="Cambria"/>
          <w:u w:val="single"/>
        </w:rPr>
        <w:t>TRIPs</w:t>
      </w:r>
      <w:r w:rsidRPr="001D319A">
        <w:rPr>
          <w:rFonts w:eastAsia="Cambria"/>
          <w:sz w:val="14"/>
        </w:rPr>
        <w:t xml:space="preserve"> </w:t>
      </w:r>
      <w:proofErr w:type="gramStart"/>
      <w:r w:rsidRPr="001D319A">
        <w:rPr>
          <w:rFonts w:eastAsia="Cambria"/>
          <w:sz w:val="14"/>
        </w:rPr>
        <w:t>provides</w:t>
      </w:r>
      <w:proofErr w:type="gramEnd"/>
      <w:r w:rsidRPr="001D319A">
        <w:rPr>
          <w:rFonts w:eastAsia="Cambria"/>
          <w:sz w:val="14"/>
        </w:rPr>
        <w:t xml:space="preserve"> a </w:t>
      </w:r>
      <w:proofErr w:type="spellStart"/>
      <w:r w:rsidRPr="001D319A">
        <w:rPr>
          <w:rFonts w:eastAsia="Cambria"/>
          <w:sz w:val="14"/>
        </w:rPr>
        <w:t>generalised</w:t>
      </w:r>
      <w:proofErr w:type="spellEnd"/>
      <w:r w:rsidRPr="001D319A">
        <w:rPr>
          <w:rFonts w:eastAsia="Cambria"/>
          <w:sz w:val="14"/>
        </w:rPr>
        <w:t xml:space="preserve"> minimum patent protection of 20 years; </w:t>
      </w:r>
      <w:r w:rsidRPr="001D319A">
        <w:rPr>
          <w:rFonts w:eastAsia="Cambria"/>
          <w:u w:val="single"/>
        </w:rPr>
        <w:t>institutes draconian border regulations against products judged to be violating</w:t>
      </w:r>
      <w:r w:rsidRPr="001D319A">
        <w:rPr>
          <w:rFonts w:eastAsia="Cambria"/>
          <w:sz w:val="14"/>
        </w:rPr>
        <w:t xml:space="preserve"> </w:t>
      </w:r>
      <w:r w:rsidRPr="001D319A">
        <w:rPr>
          <w:rFonts w:eastAsia="Cambria"/>
          <w:u w:val="single"/>
        </w:rPr>
        <w:t>intellectual property rights</w:t>
      </w:r>
      <w:r w:rsidRPr="001D319A">
        <w:rPr>
          <w:rFonts w:eastAsia="Cambria"/>
          <w:sz w:val="14"/>
        </w:rPr>
        <w:t xml:space="preserve">; </w:t>
      </w:r>
      <w:r w:rsidRPr="001D319A">
        <w:rPr>
          <w:rFonts w:eastAsia="Cambria"/>
          <w:u w:val="single"/>
        </w:rPr>
        <w:t>and</w:t>
      </w:r>
      <w:r w:rsidRPr="001D319A">
        <w:rPr>
          <w:rFonts w:eastAsia="Cambria"/>
          <w:sz w:val="14"/>
        </w:rPr>
        <w:t xml:space="preserve"> – contrary to the judicial principle of presuming innocence until proven guilty – </w:t>
      </w:r>
      <w:r w:rsidRPr="001D319A">
        <w:rPr>
          <w:rFonts w:eastAsia="Cambria"/>
          <w:u w:val="single"/>
        </w:rPr>
        <w:t>places the burden of proof on the presumed violator of process patents</w:t>
      </w:r>
      <w:r w:rsidRPr="001D319A">
        <w:rPr>
          <w:rFonts w:eastAsia="Cambria"/>
          <w:sz w:val="14"/>
        </w:rPr>
        <w:t xml:space="preserve">. </w:t>
      </w:r>
      <w:r w:rsidRPr="001D319A">
        <w:rPr>
          <w:rFonts w:eastAsia="Cambria"/>
          <w:u w:val="single"/>
        </w:rPr>
        <w:t>What TRIPs does is reinforce the monopolistic</w:t>
      </w:r>
      <w:r w:rsidRPr="001D319A">
        <w:rPr>
          <w:rFonts w:eastAsia="Cambria"/>
          <w:sz w:val="14"/>
        </w:rPr>
        <w:t xml:space="preserve"> or oligopolistic </w:t>
      </w:r>
      <w:r w:rsidRPr="001D319A">
        <w:rPr>
          <w:rFonts w:eastAsia="Cambria"/>
          <w:u w:val="single"/>
        </w:rPr>
        <w:t>position of US high tech firms such as Microsoft and Intel</w:t>
      </w:r>
      <w:r w:rsidRPr="001D319A">
        <w:rPr>
          <w:rFonts w:eastAsia="Cambria"/>
          <w:sz w:val="14"/>
        </w:rPr>
        <w:t xml:space="preserve">. </w:t>
      </w:r>
      <w:r w:rsidRPr="001D319A">
        <w:rPr>
          <w:rFonts w:eastAsia="Cambria"/>
          <w:u w:val="single"/>
        </w:rPr>
        <w:t xml:space="preserve">It makes </w:t>
      </w:r>
      <w:proofErr w:type="spellStart"/>
      <w:r w:rsidRPr="001D319A">
        <w:rPr>
          <w:rFonts w:eastAsia="Cambria"/>
          <w:u w:val="single"/>
        </w:rPr>
        <w:t>industrialisation</w:t>
      </w:r>
      <w:proofErr w:type="spellEnd"/>
      <w:r w:rsidRPr="001D319A">
        <w:rPr>
          <w:rFonts w:eastAsia="Cambria"/>
          <w:u w:val="single"/>
        </w:rPr>
        <w:t xml:space="preserve"> by imitation</w:t>
      </w:r>
      <w:r w:rsidRPr="001D319A">
        <w:rPr>
          <w:rFonts w:eastAsia="Cambria"/>
          <w:sz w:val="14"/>
        </w:rPr>
        <w:t xml:space="preserve"> </w:t>
      </w:r>
      <w:r w:rsidRPr="001D319A">
        <w:rPr>
          <w:rFonts w:eastAsia="Cambria"/>
          <w:u w:val="single"/>
        </w:rPr>
        <w:t>or</w:t>
      </w:r>
      <w:r w:rsidRPr="001D319A">
        <w:rPr>
          <w:rFonts w:eastAsia="Cambria"/>
          <w:sz w:val="14"/>
        </w:rPr>
        <w:t xml:space="preserve"> </w:t>
      </w:r>
      <w:proofErr w:type="spellStart"/>
      <w:r w:rsidRPr="001D319A">
        <w:rPr>
          <w:rFonts w:eastAsia="Cambria"/>
          <w:sz w:val="14"/>
        </w:rPr>
        <w:t>industrialisation</w:t>
      </w:r>
      <w:proofErr w:type="spellEnd"/>
      <w:r w:rsidRPr="001D319A">
        <w:rPr>
          <w:rFonts w:eastAsia="Cambria"/>
          <w:sz w:val="14"/>
        </w:rPr>
        <w:t xml:space="preserve"> via loose conditions of </w:t>
      </w:r>
      <w:r w:rsidRPr="001D319A">
        <w:rPr>
          <w:rFonts w:eastAsia="Cambria"/>
          <w:u w:val="single"/>
        </w:rPr>
        <w:t>technology</w:t>
      </w:r>
      <w:r w:rsidRPr="001D319A">
        <w:rPr>
          <w:rFonts w:eastAsia="Cambria"/>
          <w:sz w:val="14"/>
        </w:rPr>
        <w:t xml:space="preserve"> </w:t>
      </w:r>
      <w:r w:rsidRPr="001D319A">
        <w:rPr>
          <w:rFonts w:eastAsia="Cambria"/>
          <w:u w:val="single"/>
        </w:rPr>
        <w:t>transfer</w:t>
      </w:r>
      <w:r w:rsidRPr="001D319A">
        <w:rPr>
          <w:rFonts w:eastAsia="Cambria"/>
          <w:sz w:val="14"/>
        </w:rPr>
        <w:t xml:space="preserve"> – a strategy employed by the US, Germany, Japan, and South Korea during the early phases of their </w:t>
      </w:r>
      <w:proofErr w:type="spellStart"/>
      <w:r w:rsidRPr="001D319A">
        <w:rPr>
          <w:rFonts w:eastAsia="Cambria"/>
          <w:sz w:val="14"/>
        </w:rPr>
        <w:t>industrialisation</w:t>
      </w:r>
      <w:proofErr w:type="spellEnd"/>
      <w:r w:rsidRPr="001D319A">
        <w:rPr>
          <w:rFonts w:eastAsia="Cambria"/>
          <w:sz w:val="14"/>
        </w:rPr>
        <w:t xml:space="preserve"> – </w:t>
      </w:r>
      <w:r w:rsidRPr="001D319A">
        <w:rPr>
          <w:rFonts w:eastAsia="Cambria"/>
          <w:u w:val="single"/>
        </w:rPr>
        <w:t>all but impossible</w:t>
      </w:r>
      <w:r w:rsidRPr="001D319A">
        <w:rPr>
          <w:rFonts w:eastAsia="Cambria"/>
          <w:sz w:val="14"/>
          <w:highlight w:val="green"/>
        </w:rPr>
        <w:t xml:space="preserve">. </w:t>
      </w:r>
      <w:r w:rsidRPr="001D319A">
        <w:rPr>
          <w:rFonts w:eastAsia="Cambria"/>
          <w:highlight w:val="green"/>
          <w:u w:val="single"/>
        </w:rPr>
        <w:t xml:space="preserve">It enables </w:t>
      </w:r>
      <w:r w:rsidRPr="001D319A">
        <w:rPr>
          <w:rFonts w:eastAsia="Cambria"/>
          <w:b/>
          <w:iCs/>
          <w:highlight w:val="green"/>
          <w:u w:val="single"/>
        </w:rPr>
        <w:t>the technological leader</w:t>
      </w:r>
      <w:r w:rsidRPr="001D319A">
        <w:rPr>
          <w:rFonts w:eastAsia="Cambria"/>
          <w:sz w:val="14"/>
        </w:rPr>
        <w:t xml:space="preserve">, in this case </w:t>
      </w:r>
      <w:r w:rsidRPr="001D319A">
        <w:rPr>
          <w:rFonts w:eastAsia="Cambria"/>
          <w:b/>
          <w:iCs/>
          <w:highlight w:val="green"/>
          <w:u w:val="single"/>
        </w:rPr>
        <w:t xml:space="preserve">the US, to </w:t>
      </w:r>
      <w:r w:rsidRPr="001D319A">
        <w:rPr>
          <w:rFonts w:eastAsia="Cambria"/>
          <w:b/>
          <w:iCs/>
          <w:u w:val="single"/>
        </w:rPr>
        <w:t xml:space="preserve">greatly </w:t>
      </w:r>
      <w:r w:rsidRPr="001D319A">
        <w:rPr>
          <w:rFonts w:eastAsia="Cambria"/>
          <w:b/>
          <w:iCs/>
          <w:highlight w:val="green"/>
          <w:u w:val="single"/>
        </w:rPr>
        <w:t>influence</w:t>
      </w:r>
      <w:r w:rsidRPr="001D319A">
        <w:rPr>
          <w:rFonts w:eastAsia="Cambria"/>
          <w:highlight w:val="green"/>
          <w:u w:val="single"/>
        </w:rPr>
        <w:t xml:space="preserve"> </w:t>
      </w:r>
      <w:r w:rsidRPr="001D319A">
        <w:rPr>
          <w:rFonts w:eastAsia="Cambria"/>
          <w:b/>
          <w:iCs/>
          <w:highlight w:val="green"/>
          <w:u w:val="single"/>
        </w:rPr>
        <w:t xml:space="preserve">the </w:t>
      </w:r>
      <w:r w:rsidRPr="001D319A">
        <w:rPr>
          <w:rFonts w:eastAsia="Cambria"/>
          <w:b/>
          <w:iCs/>
          <w:u w:val="single"/>
        </w:rPr>
        <w:t xml:space="preserve">pace of technological and </w:t>
      </w:r>
      <w:r w:rsidRPr="001D319A">
        <w:rPr>
          <w:rFonts w:eastAsia="Cambria"/>
          <w:b/>
          <w:iCs/>
          <w:highlight w:val="green"/>
          <w:u w:val="single"/>
        </w:rPr>
        <w:t xml:space="preserve">industrial development in the </w:t>
      </w:r>
      <w:r w:rsidRPr="001D319A">
        <w:rPr>
          <w:rFonts w:eastAsia="Cambria"/>
          <w:b/>
          <w:iCs/>
          <w:u w:val="single"/>
        </w:rPr>
        <w:t xml:space="preserve">rest of the </w:t>
      </w:r>
      <w:r w:rsidRPr="001D319A">
        <w:rPr>
          <w:rFonts w:eastAsia="Cambria"/>
          <w:b/>
          <w:iCs/>
          <w:highlight w:val="green"/>
          <w:u w:val="single"/>
        </w:rPr>
        <w:t>world</w:t>
      </w:r>
      <w:r w:rsidRPr="001D319A">
        <w:rPr>
          <w:rFonts w:eastAsia="Cambria"/>
          <w:highlight w:val="green"/>
          <w:u w:val="single"/>
        </w:rPr>
        <w:t>.</w:t>
      </w:r>
      <w:r w:rsidRPr="001D319A">
        <w:rPr>
          <w:rFonts w:eastAsia="Cambria"/>
          <w:u w:val="single"/>
        </w:rPr>
        <w:t xml:space="preserve"> </w:t>
      </w:r>
    </w:p>
    <w:p w14:paraId="40B1F6F5" w14:textId="77777777" w:rsidR="001D319A" w:rsidRPr="001D319A" w:rsidRDefault="001D319A" w:rsidP="001D319A">
      <w:pPr>
        <w:rPr>
          <w:rFonts w:eastAsia="Cambria"/>
          <w:u w:val="single"/>
        </w:rPr>
      </w:pPr>
    </w:p>
    <w:p w14:paraId="065BE4F5"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Primacy causes endless war, terror, authoritarianism, </w:t>
      </w:r>
      <w:proofErr w:type="spellStart"/>
      <w:r w:rsidRPr="001D319A">
        <w:rPr>
          <w:rFonts w:eastAsia="MS Gothic" w:cs="Times New Roman"/>
          <w:b/>
          <w:iCs/>
          <w:sz w:val="26"/>
        </w:rPr>
        <w:t>prolif</w:t>
      </w:r>
      <w:proofErr w:type="spellEnd"/>
      <w:r w:rsidRPr="001D319A">
        <w:rPr>
          <w:rFonts w:eastAsia="MS Gothic" w:cs="Times New Roman"/>
          <w:b/>
          <w:iCs/>
          <w:sz w:val="26"/>
        </w:rPr>
        <w:t>, and Russia-China aggression.</w:t>
      </w:r>
    </w:p>
    <w:p w14:paraId="0E6B3737" w14:textId="77777777" w:rsidR="001D319A" w:rsidRPr="001D319A" w:rsidRDefault="001D319A" w:rsidP="001D319A">
      <w:pPr>
        <w:rPr>
          <w:rFonts w:eastAsia="Cambria"/>
          <w:b/>
          <w:bCs/>
          <w:sz w:val="26"/>
        </w:rPr>
      </w:pPr>
      <w:r w:rsidRPr="001D319A">
        <w:rPr>
          <w:rFonts w:eastAsia="Cambria"/>
          <w:b/>
          <w:bCs/>
          <w:sz w:val="26"/>
        </w:rPr>
        <w:t>Ashford, PhD, 19</w:t>
      </w:r>
    </w:p>
    <w:p w14:paraId="4231F2E6" w14:textId="77777777" w:rsidR="001D319A" w:rsidRPr="001D319A" w:rsidRDefault="001D319A" w:rsidP="001D319A">
      <w:pPr>
        <w:rPr>
          <w:rFonts w:eastAsia="Cambria"/>
          <w:sz w:val="16"/>
          <w:szCs w:val="16"/>
        </w:rPr>
      </w:pPr>
      <w:r w:rsidRPr="001D319A">
        <w:rPr>
          <w:rFonts w:eastAsia="Cambria"/>
          <w:sz w:val="16"/>
          <w:szCs w:val="16"/>
        </w:rPr>
        <w:t xml:space="preserve">(Emma, </w:t>
      </w:r>
      <w:proofErr w:type="spellStart"/>
      <w:r w:rsidRPr="001D319A">
        <w:rPr>
          <w:rFonts w:eastAsia="Cambria"/>
          <w:sz w:val="16"/>
          <w:szCs w:val="16"/>
        </w:rPr>
        <w:t>PoliSci@UVA</w:t>
      </w:r>
      <w:proofErr w:type="spellEnd"/>
      <w:r w:rsidRPr="001D319A">
        <w:rPr>
          <w:rFonts w:eastAsia="Cambria"/>
          <w:sz w:val="16"/>
          <w:szCs w:val="16"/>
        </w:rPr>
        <w:t xml:space="preserve">, </w:t>
      </w:r>
      <w:proofErr w:type="spellStart"/>
      <w:r w:rsidRPr="001D319A">
        <w:rPr>
          <w:rFonts w:eastAsia="Cambria"/>
          <w:sz w:val="16"/>
          <w:szCs w:val="16"/>
        </w:rPr>
        <w:t>Fellow@CATO</w:t>
      </w:r>
      <w:proofErr w:type="spellEnd"/>
      <w:r w:rsidRPr="001D319A">
        <w:rPr>
          <w:rFonts w:eastAsia="Cambria"/>
          <w:sz w:val="16"/>
          <w:szCs w:val="16"/>
        </w:rPr>
        <w:t>, Power and Pragmatism: Reforming American Foreign Policy for the 21</w:t>
      </w:r>
      <w:r w:rsidRPr="001D319A">
        <w:rPr>
          <w:rFonts w:eastAsia="Cambria"/>
          <w:sz w:val="16"/>
          <w:szCs w:val="16"/>
          <w:vertAlign w:val="superscript"/>
        </w:rPr>
        <w:t>st</w:t>
      </w:r>
      <w:r w:rsidRPr="001D319A">
        <w:rPr>
          <w:rFonts w:eastAsia="Cambria"/>
          <w:sz w:val="16"/>
          <w:szCs w:val="16"/>
        </w:rPr>
        <w:t xml:space="preserve"> Century, in </w:t>
      </w:r>
      <w:r w:rsidRPr="001D319A">
        <w:rPr>
          <w:rFonts w:eastAsia="Cambria"/>
          <w:sz w:val="16"/>
          <w:szCs w:val="16"/>
          <w:u w:val="single"/>
        </w:rPr>
        <w:t>New Voices in Grand Strategy</w:t>
      </w:r>
      <w:r w:rsidRPr="001D319A">
        <w:rPr>
          <w:rFonts w:eastAsia="Cambria"/>
          <w:sz w:val="16"/>
          <w:szCs w:val="16"/>
        </w:rPr>
        <w:t>, 4, CNAS)</w:t>
      </w:r>
    </w:p>
    <w:p w14:paraId="11404B0F" w14:textId="77777777" w:rsidR="001D319A" w:rsidRPr="001D319A" w:rsidRDefault="001D319A" w:rsidP="001D319A">
      <w:pPr>
        <w:rPr>
          <w:rFonts w:eastAsia="Cambria"/>
          <w:sz w:val="16"/>
          <w:u w:val="single"/>
        </w:rPr>
      </w:pPr>
      <w:r w:rsidRPr="001D319A">
        <w:rPr>
          <w:rFonts w:eastAsia="Cambria"/>
          <w:b/>
          <w:iCs/>
          <w:u w:val="single"/>
        </w:rPr>
        <w:t>Humility is a virtue</w:t>
      </w:r>
      <w:r w:rsidRPr="001D319A">
        <w:rPr>
          <w:rFonts w:eastAsia="Cambria"/>
          <w:sz w:val="16"/>
        </w:rPr>
        <w:t xml:space="preserve">. </w:t>
      </w:r>
      <w:r w:rsidRPr="001D319A">
        <w:rPr>
          <w:rFonts w:eastAsia="Cambria"/>
          <w:u w:val="single"/>
        </w:rPr>
        <w:t>Yet</w:t>
      </w:r>
      <w:r w:rsidRPr="001D319A">
        <w:rPr>
          <w:rFonts w:eastAsia="Cambria"/>
          <w:sz w:val="16"/>
        </w:rPr>
        <w:t xml:space="preserve"> in the last quarter century, </w:t>
      </w:r>
      <w:r w:rsidRPr="001D319A">
        <w:rPr>
          <w:rFonts w:eastAsia="Cambria"/>
          <w:u w:val="single"/>
        </w:rPr>
        <w:t xml:space="preserve">American policymakers have </w:t>
      </w:r>
      <w:r w:rsidRPr="001D319A">
        <w:rPr>
          <w:rFonts w:eastAsia="Cambria"/>
          <w:sz w:val="16"/>
        </w:rPr>
        <w:t xml:space="preserve">been far more likely to </w:t>
      </w:r>
      <w:r w:rsidRPr="001D319A">
        <w:rPr>
          <w:rFonts w:eastAsia="Cambria"/>
          <w:u w:val="single"/>
        </w:rPr>
        <w:t>embrace the notion of America as the “indispensable nation</w:t>
      </w:r>
      <w:r w:rsidRPr="001D319A">
        <w:rPr>
          <w:rFonts w:eastAsia="Cambria"/>
          <w:sz w:val="16"/>
        </w:rPr>
        <w:t xml:space="preserve">,” </w:t>
      </w:r>
      <w:r w:rsidRPr="001D319A">
        <w:rPr>
          <w:rFonts w:eastAsia="Cambria"/>
          <w:u w:val="single"/>
        </w:rPr>
        <w:t xml:space="preserve">responsible for protecting allies, promoting democracy </w:t>
      </w:r>
      <w:r w:rsidRPr="001D319A">
        <w:rPr>
          <w:rFonts w:eastAsia="Cambria"/>
          <w:sz w:val="16"/>
        </w:rPr>
        <w:t xml:space="preserve">and human rights, </w:t>
      </w:r>
      <w:r w:rsidRPr="001D319A">
        <w:rPr>
          <w:rFonts w:eastAsia="Cambria"/>
          <w:u w:val="single"/>
        </w:rPr>
        <w:t>tamping down conflicts, and generally managing global affairs.</w:t>
      </w:r>
      <w:r w:rsidRPr="001D319A">
        <w:rPr>
          <w:rFonts w:eastAsia="Cambria"/>
          <w:sz w:val="16"/>
        </w:rPr>
        <w:t xml:space="preserve"> </w:t>
      </w:r>
      <w:r w:rsidRPr="001D319A">
        <w:rPr>
          <w:rFonts w:eastAsia="Cambria"/>
          <w:u w:val="single"/>
        </w:rPr>
        <w:t>Compare this ideal to the U.S. track record</w:t>
      </w:r>
      <w:r w:rsidRPr="001D319A">
        <w:rPr>
          <w:rFonts w:eastAsia="Cambria"/>
          <w:sz w:val="16"/>
        </w:rPr>
        <w:t xml:space="preserve"> – </w:t>
      </w:r>
      <w:r w:rsidRPr="001D319A">
        <w:rPr>
          <w:rFonts w:eastAsia="Cambria"/>
          <w:b/>
          <w:iCs/>
          <w:highlight w:val="green"/>
          <w:u w:val="single"/>
        </w:rPr>
        <w:t>endless Middle Eastern wars, the rise of ISIS, global democratic backsliding, a revanchist Russia, resurgent China</w:t>
      </w:r>
      <w:r w:rsidRPr="001D319A">
        <w:rPr>
          <w:rFonts w:eastAsia="Cambria"/>
          <w:sz w:val="16"/>
        </w:rPr>
        <w:t xml:space="preserve">, and </w:t>
      </w:r>
      <w:r w:rsidRPr="001D319A">
        <w:rPr>
          <w:rFonts w:eastAsia="Cambria"/>
          <w:u w:val="single"/>
        </w:rPr>
        <w:t xml:space="preserve">a world reeling from the election of </w:t>
      </w:r>
      <w:r w:rsidRPr="001D319A">
        <w:rPr>
          <w:rFonts w:eastAsia="Cambria"/>
          <w:sz w:val="16"/>
        </w:rPr>
        <w:t xml:space="preserve">President Donald </w:t>
      </w:r>
      <w:r w:rsidRPr="001D319A">
        <w:rPr>
          <w:rFonts w:eastAsia="Cambria"/>
          <w:u w:val="single"/>
        </w:rPr>
        <w:t>Trump</w:t>
      </w:r>
      <w:r w:rsidRPr="001D319A">
        <w:rPr>
          <w:rFonts w:eastAsia="Cambria"/>
          <w:sz w:val="16"/>
        </w:rPr>
        <w:t xml:space="preserve"> – </w:t>
      </w:r>
      <w:r w:rsidRPr="001D319A">
        <w:rPr>
          <w:rFonts w:eastAsia="Cambria"/>
          <w:u w:val="single"/>
        </w:rPr>
        <w:t xml:space="preserve">and this label seems instead </w:t>
      </w:r>
      <w:r w:rsidRPr="001D319A">
        <w:rPr>
          <w:rFonts w:eastAsia="Cambria"/>
          <w:b/>
          <w:iCs/>
          <w:u w:val="single"/>
        </w:rPr>
        <w:t xml:space="preserve">the height of hubris. </w:t>
      </w:r>
      <w:r w:rsidRPr="001D319A">
        <w:rPr>
          <w:rFonts w:eastAsia="Cambria"/>
          <w:sz w:val="16"/>
        </w:rPr>
        <w:t xml:space="preserve">Many of </w:t>
      </w:r>
      <w:r w:rsidRPr="001D319A">
        <w:rPr>
          <w:rFonts w:eastAsia="Cambria"/>
          <w:u w:val="single"/>
        </w:rPr>
        <w:t xml:space="preserve">the </w:t>
      </w:r>
      <w:r w:rsidRPr="001D319A">
        <w:rPr>
          <w:rFonts w:eastAsia="Cambria"/>
          <w:highlight w:val="green"/>
          <w:u w:val="single"/>
        </w:rPr>
        <w:t>failures of U.S. foreign policy speak for themselves</w:t>
      </w:r>
      <w:r w:rsidRPr="001D319A">
        <w:rPr>
          <w:rFonts w:eastAsia="Cambria"/>
          <w:sz w:val="16"/>
        </w:rPr>
        <w:t xml:space="preserve">. As the daily drumbeat of bad news attests, </w:t>
      </w:r>
      <w:r w:rsidRPr="001D319A">
        <w:rPr>
          <w:rFonts w:eastAsia="Cambria"/>
          <w:highlight w:val="green"/>
          <w:u w:val="single"/>
        </w:rPr>
        <w:t>interventions</w:t>
      </w:r>
      <w:r w:rsidRPr="001D319A">
        <w:rPr>
          <w:rFonts w:eastAsia="Cambria"/>
          <w:u w:val="single"/>
        </w:rPr>
        <w:t xml:space="preserve"> in Iraq and Libya </w:t>
      </w:r>
      <w:r w:rsidRPr="001D319A">
        <w:rPr>
          <w:rFonts w:eastAsia="Cambria"/>
          <w:highlight w:val="green"/>
          <w:u w:val="single"/>
        </w:rPr>
        <w:t xml:space="preserve">were </w:t>
      </w:r>
      <w:r w:rsidRPr="001D319A">
        <w:rPr>
          <w:rFonts w:eastAsia="Cambria"/>
          <w:b/>
          <w:iCs/>
          <w:highlight w:val="green"/>
          <w:u w:val="single"/>
        </w:rPr>
        <w:t>not victories for human rights</w:t>
      </w:r>
      <w:r w:rsidRPr="001D319A">
        <w:rPr>
          <w:rFonts w:eastAsia="Cambria"/>
          <w:b/>
          <w:iCs/>
          <w:u w:val="single"/>
        </w:rPr>
        <w:t xml:space="preserve"> or democracy, </w:t>
      </w:r>
      <w:r w:rsidRPr="001D319A">
        <w:rPr>
          <w:rFonts w:eastAsia="Cambria"/>
          <w:b/>
          <w:iCs/>
          <w:highlight w:val="green"/>
          <w:u w:val="single"/>
        </w:rPr>
        <w:t>but rather massively destabilizing</w:t>
      </w:r>
      <w:r w:rsidRPr="001D319A">
        <w:rPr>
          <w:rFonts w:eastAsia="Cambria"/>
          <w:u w:val="single"/>
        </w:rPr>
        <w:t xml:space="preserve"> for the Middle East as a whole</w:t>
      </w:r>
      <w:r w:rsidRPr="001D319A">
        <w:rPr>
          <w:rFonts w:eastAsia="Cambria"/>
          <w:sz w:val="16"/>
        </w:rPr>
        <w:t xml:space="preserve">. </w:t>
      </w:r>
      <w:r w:rsidRPr="001D319A">
        <w:rPr>
          <w:rFonts w:eastAsia="Cambria"/>
          <w:u w:val="single"/>
        </w:rPr>
        <w:t>Afghanistan</w:t>
      </w:r>
      <w:r w:rsidRPr="001D319A">
        <w:rPr>
          <w:rFonts w:eastAsia="Cambria"/>
          <w:sz w:val="16"/>
        </w:rPr>
        <w:t xml:space="preserve"> – despite initial military successes – </w:t>
      </w:r>
      <w:r w:rsidRPr="001D319A">
        <w:rPr>
          <w:rFonts w:eastAsia="Cambria"/>
          <w:u w:val="single"/>
        </w:rPr>
        <w:t xml:space="preserve">has become a quagmire, highlighting the futility of nation- building. </w:t>
      </w:r>
      <w:r w:rsidRPr="001D319A">
        <w:rPr>
          <w:rFonts w:eastAsia="Cambria"/>
          <w:sz w:val="16"/>
        </w:rPr>
        <w:t xml:space="preserve">Other failures of America’s grand strategy are less visible, but no less damaging. </w:t>
      </w:r>
      <w:r w:rsidRPr="001D319A">
        <w:rPr>
          <w:rFonts w:eastAsia="Cambria"/>
          <w:u w:val="single"/>
        </w:rPr>
        <w:t>NATO expansion into Eastern Europe helped to reignite hostility between Russia and the West</w:t>
      </w:r>
      <w:r w:rsidRPr="001D319A">
        <w:rPr>
          <w:rFonts w:eastAsia="Cambria"/>
          <w:sz w:val="16"/>
        </w:rPr>
        <w:t xml:space="preserve">. Worse, </w:t>
      </w:r>
      <w:r w:rsidRPr="001D319A">
        <w:rPr>
          <w:rFonts w:eastAsia="Cambria"/>
          <w:u w:val="single"/>
        </w:rPr>
        <w:t xml:space="preserve">it has diluted the alliance’s defensive capacity and its democratic character. </w:t>
      </w:r>
      <w:r w:rsidRPr="001D319A">
        <w:rPr>
          <w:rFonts w:eastAsia="Cambria"/>
          <w:sz w:val="16"/>
        </w:rPr>
        <w:t xml:space="preserve">And even as </w:t>
      </w:r>
      <w:r w:rsidRPr="001D319A">
        <w:rPr>
          <w:rFonts w:eastAsia="Cambria"/>
          <w:u w:val="single"/>
        </w:rPr>
        <w:t>the war on terror</w:t>
      </w:r>
      <w:r w:rsidRPr="001D319A">
        <w:rPr>
          <w:rFonts w:eastAsia="Cambria"/>
          <w:sz w:val="16"/>
        </w:rPr>
        <w:t xml:space="preserve"> fades from public view, it </w:t>
      </w:r>
      <w:r w:rsidRPr="001D319A">
        <w:rPr>
          <w:rFonts w:eastAsia="Cambria"/>
          <w:u w:val="single"/>
        </w:rPr>
        <w:t>remains as open-ended as ever</w:t>
      </w:r>
      <w:r w:rsidRPr="001D319A">
        <w:rPr>
          <w:rFonts w:eastAsia="Cambria"/>
          <w:sz w:val="16"/>
        </w:rPr>
        <w:t xml:space="preserve">: Today, </w:t>
      </w:r>
      <w:r w:rsidRPr="001D319A">
        <w:rPr>
          <w:rFonts w:eastAsia="Cambria"/>
          <w:highlight w:val="green"/>
          <w:u w:val="single"/>
        </w:rPr>
        <w:t>the U</w:t>
      </w:r>
      <w:r w:rsidRPr="001D319A">
        <w:rPr>
          <w:rFonts w:eastAsia="Cambria"/>
          <w:sz w:val="16"/>
        </w:rPr>
        <w:t xml:space="preserve">nited </w:t>
      </w:r>
      <w:r w:rsidRPr="001D319A">
        <w:rPr>
          <w:rFonts w:eastAsia="Cambria"/>
          <w:highlight w:val="green"/>
          <w:u w:val="single"/>
        </w:rPr>
        <w:t>S</w:t>
      </w:r>
      <w:r w:rsidRPr="001D319A">
        <w:rPr>
          <w:rFonts w:eastAsia="Cambria"/>
          <w:sz w:val="16"/>
        </w:rPr>
        <w:t xml:space="preserve">tates </w:t>
      </w:r>
      <w:r w:rsidRPr="001D319A">
        <w:rPr>
          <w:rFonts w:eastAsia="Cambria"/>
          <w:highlight w:val="green"/>
          <w:u w:val="single"/>
        </w:rPr>
        <w:t xml:space="preserve">is </w:t>
      </w:r>
      <w:r w:rsidRPr="001D319A">
        <w:rPr>
          <w:rFonts w:eastAsia="Cambria"/>
          <w:b/>
          <w:iCs/>
          <w:highlight w:val="green"/>
          <w:u w:val="single"/>
        </w:rPr>
        <w:t>at war in seven countries and engaged in “combating terrorism’ in more than 80</w:t>
      </w:r>
      <w:r w:rsidRPr="001D319A">
        <w:rPr>
          <w:rFonts w:eastAsia="Cambria"/>
          <w:sz w:val="16"/>
        </w:rPr>
        <w:t xml:space="preserve">.1 To put it bluntly: </w:t>
      </w:r>
      <w:r w:rsidRPr="001D319A">
        <w:rPr>
          <w:rFonts w:eastAsia="Cambria"/>
          <w:highlight w:val="green"/>
          <w:u w:val="single"/>
        </w:rPr>
        <w:t>America’s strategy</w:t>
      </w:r>
      <w:r w:rsidRPr="001D319A">
        <w:rPr>
          <w:rFonts w:eastAsia="Cambria"/>
          <w:u w:val="single"/>
        </w:rPr>
        <w:t xml:space="preserve"> since the end </w:t>
      </w:r>
      <w:r w:rsidRPr="001D319A">
        <w:rPr>
          <w:rFonts w:eastAsia="Cambria"/>
          <w:highlight w:val="green"/>
          <w:u w:val="single"/>
        </w:rPr>
        <w:t>of</w:t>
      </w:r>
      <w:r w:rsidRPr="001D319A">
        <w:rPr>
          <w:rFonts w:eastAsia="Cambria"/>
          <w:u w:val="single"/>
        </w:rPr>
        <w:t xml:space="preserve"> the Cold War</w:t>
      </w:r>
      <w:r w:rsidRPr="001D319A">
        <w:rPr>
          <w:rFonts w:eastAsia="Cambria"/>
          <w:sz w:val="16"/>
        </w:rPr>
        <w:t xml:space="preserve"> – </w:t>
      </w:r>
      <w:r w:rsidRPr="001D319A">
        <w:rPr>
          <w:rFonts w:eastAsia="Cambria"/>
          <w:b/>
          <w:iCs/>
          <w:u w:val="single"/>
        </w:rPr>
        <w:t xml:space="preserve">whether it is called </w:t>
      </w:r>
      <w:r w:rsidRPr="001D319A">
        <w:rPr>
          <w:rFonts w:eastAsia="Cambria"/>
          <w:b/>
          <w:iCs/>
          <w:highlight w:val="green"/>
          <w:u w:val="single"/>
        </w:rPr>
        <w:t>primacy</w:t>
      </w:r>
      <w:r w:rsidRPr="001D319A">
        <w:rPr>
          <w:rFonts w:eastAsia="Cambria"/>
          <w:b/>
          <w:iCs/>
          <w:u w:val="single"/>
        </w:rPr>
        <w:t xml:space="preserve"> or liberal internationalism </w:t>
      </w:r>
      <w:r w:rsidRPr="001D319A">
        <w:rPr>
          <w:rFonts w:eastAsia="Cambria"/>
          <w:sz w:val="16"/>
        </w:rPr>
        <w:t xml:space="preserve">– may not be a total failure, but it </w:t>
      </w:r>
      <w:r w:rsidRPr="001D319A">
        <w:rPr>
          <w:rFonts w:eastAsia="Cambria"/>
          <w:b/>
          <w:iCs/>
          <w:highlight w:val="green"/>
          <w:u w:val="single"/>
        </w:rPr>
        <w:t>has not been successful</w:t>
      </w:r>
      <w:r w:rsidRPr="001D319A">
        <w:rPr>
          <w:rFonts w:eastAsia="Cambria"/>
          <w:b/>
          <w:iCs/>
          <w:u w:val="single"/>
        </w:rPr>
        <w:t xml:space="preserve"> </w:t>
      </w:r>
      <w:r w:rsidRPr="001D319A">
        <w:rPr>
          <w:rFonts w:eastAsia="Cambria"/>
          <w:sz w:val="16"/>
        </w:rPr>
        <w:t xml:space="preserve">either. Many have tried to place blame for these poor outcomes.2 But recrimination is less important than </w:t>
      </w:r>
      <w:r w:rsidRPr="001D319A">
        <w:rPr>
          <w:rFonts w:eastAsia="Cambria"/>
          <w:u w:val="single"/>
        </w:rPr>
        <w:t xml:space="preserve">understanding why America’s strategy has failed so badly </w:t>
      </w:r>
      <w:r w:rsidRPr="001D319A">
        <w:rPr>
          <w:rFonts w:eastAsia="Cambria"/>
          <w:sz w:val="16"/>
        </w:rPr>
        <w:t xml:space="preserve">and avoiding these mistakes in future. </w:t>
      </w:r>
      <w:r w:rsidRPr="001D319A">
        <w:rPr>
          <w:rFonts w:eastAsia="Cambria"/>
          <w:u w:val="single"/>
        </w:rPr>
        <w:t>Much of the explanation is the natural outcome of changing constraints</w:t>
      </w:r>
      <w:r w:rsidRPr="001D319A">
        <w:rPr>
          <w:rFonts w:eastAsia="Cambria"/>
          <w:sz w:val="16"/>
        </w:rPr>
        <w:t xml:space="preserve">. </w:t>
      </w:r>
      <w:r w:rsidRPr="001D319A">
        <w:rPr>
          <w:rFonts w:eastAsia="Cambria"/>
          <w:b/>
          <w:iCs/>
          <w:highlight w:val="green"/>
          <w:u w:val="single"/>
        </w:rPr>
        <w:t>Iraq and Libya should not be viewed as regrettable anomalies, but rather the logical outcome of unipolarity</w:t>
      </w:r>
      <w:r w:rsidRPr="001D319A">
        <w:rPr>
          <w:rFonts w:eastAsia="Cambria"/>
          <w:b/>
          <w:iCs/>
          <w:u w:val="single"/>
        </w:rPr>
        <w:t xml:space="preserve"> and America’s liberal internationalist inclination to solve every global problem. </w:t>
      </w:r>
      <w:r w:rsidRPr="001D319A">
        <w:rPr>
          <w:rFonts w:eastAsia="Cambria"/>
          <w:u w:val="single"/>
        </w:rPr>
        <w:t xml:space="preserve">It’s also a reliance on </w:t>
      </w:r>
      <w:r w:rsidRPr="001D319A">
        <w:rPr>
          <w:rFonts w:eastAsia="Cambria"/>
          <w:b/>
          <w:iCs/>
          <w:u w:val="single"/>
        </w:rPr>
        <w:t>flawed assumptions</w:t>
      </w:r>
      <w:r w:rsidRPr="001D319A">
        <w:rPr>
          <w:rFonts w:eastAsia="Cambria"/>
          <w:sz w:val="16"/>
        </w:rPr>
        <w:t xml:space="preserve"> – </w:t>
      </w:r>
      <w:r w:rsidRPr="001D319A">
        <w:rPr>
          <w:rFonts w:eastAsia="Cambria"/>
          <w:u w:val="single"/>
        </w:rPr>
        <w:t xml:space="preserve">that what is good for </w:t>
      </w:r>
      <w:r w:rsidRPr="001D319A">
        <w:rPr>
          <w:rFonts w:eastAsia="Cambria"/>
          <w:highlight w:val="green"/>
          <w:u w:val="single"/>
        </w:rPr>
        <w:t>America</w:t>
      </w:r>
      <w:r w:rsidRPr="001D319A">
        <w:rPr>
          <w:rFonts w:eastAsia="Cambria"/>
          <w:u w:val="single"/>
        </w:rPr>
        <w:t xml:space="preserve"> is always good for the world</w:t>
      </w:r>
      <w:r w:rsidRPr="001D319A">
        <w:rPr>
          <w:rFonts w:eastAsia="Cambria"/>
          <w:sz w:val="16"/>
        </w:rPr>
        <w:t xml:space="preserve">, for example. </w:t>
      </w:r>
      <w:r w:rsidRPr="001D319A">
        <w:rPr>
          <w:rFonts w:eastAsia="Cambria"/>
          <w:u w:val="single"/>
        </w:rPr>
        <w:t>Support for dangerous sovereignty-undermining norms adds to the problem</w:t>
      </w:r>
      <w:r w:rsidRPr="001D319A">
        <w:rPr>
          <w:rFonts w:eastAsia="Cambria"/>
          <w:sz w:val="16"/>
        </w:rPr>
        <w:t xml:space="preserve">; just look at </w:t>
      </w:r>
      <w:r w:rsidRPr="001D319A">
        <w:rPr>
          <w:rFonts w:eastAsia="Cambria"/>
          <w:u w:val="single"/>
        </w:rPr>
        <w:t>the Responsibility to Protect</w:t>
      </w:r>
      <w:r w:rsidRPr="001D319A">
        <w:rPr>
          <w:rFonts w:eastAsia="Cambria"/>
          <w:sz w:val="16"/>
        </w:rPr>
        <w:t xml:space="preserve"> (R2P), which </w:t>
      </w:r>
      <w:r w:rsidRPr="001D319A">
        <w:rPr>
          <w:rFonts w:eastAsia="Cambria"/>
          <w:u w:val="single"/>
        </w:rPr>
        <w:t xml:space="preserve">has </w:t>
      </w:r>
      <w:r w:rsidRPr="001D319A">
        <w:rPr>
          <w:rFonts w:eastAsia="Cambria"/>
          <w:highlight w:val="green"/>
          <w:u w:val="single"/>
        </w:rPr>
        <w:t>proved not to protect populations or stabilize</w:t>
      </w:r>
      <w:r w:rsidRPr="001D319A">
        <w:rPr>
          <w:rFonts w:eastAsia="Cambria"/>
          <w:u w:val="single"/>
        </w:rPr>
        <w:t xml:space="preserve"> fragile states, </w:t>
      </w:r>
      <w:r w:rsidRPr="001D319A">
        <w:rPr>
          <w:rFonts w:eastAsia="Cambria"/>
          <w:highlight w:val="green"/>
          <w:u w:val="single"/>
        </w:rPr>
        <w:t xml:space="preserve">but to </w:t>
      </w:r>
      <w:r w:rsidRPr="001D319A">
        <w:rPr>
          <w:rFonts w:eastAsia="Cambria"/>
          <w:b/>
          <w:iCs/>
          <w:highlight w:val="green"/>
          <w:u w:val="single"/>
        </w:rPr>
        <w:t>provoke chaos, encourage nuclear prolif</w:t>
      </w:r>
      <w:r w:rsidRPr="001D319A">
        <w:rPr>
          <w:rFonts w:eastAsia="Cambria"/>
          <w:b/>
          <w:iCs/>
          <w:u w:val="single"/>
        </w:rPr>
        <w:t xml:space="preserve">eration, </w:t>
      </w:r>
      <w:r w:rsidRPr="001D319A">
        <w:rPr>
          <w:rFonts w:eastAsia="Cambria"/>
          <w:b/>
          <w:iCs/>
          <w:highlight w:val="green"/>
          <w:u w:val="single"/>
        </w:rPr>
        <w:t>and undermine the international institutions</w:t>
      </w:r>
      <w:r w:rsidRPr="001D319A">
        <w:rPr>
          <w:rFonts w:eastAsia="Cambria"/>
          <w:b/>
          <w:iCs/>
          <w:u w:val="single"/>
        </w:rPr>
        <w:t xml:space="preserve">. </w:t>
      </w:r>
      <w:r w:rsidRPr="001D319A">
        <w:rPr>
          <w:rFonts w:eastAsia="Cambria"/>
          <w:sz w:val="16"/>
        </w:rPr>
        <w:t xml:space="preserve">Perhaps, if nothing else had changed, a form of watered-down liberal internationalism that foreswore interventionism and drew back from the war on terror might have been possible.3 But </w:t>
      </w:r>
      <w:r w:rsidRPr="001D319A">
        <w:rPr>
          <w:rFonts w:eastAsia="Cambria"/>
          <w:u w:val="single"/>
        </w:rPr>
        <w:t>international politics are undergoing a period of profound transformation, from unipolarity to regional or even global multipolarity</w:t>
      </w:r>
      <w:r w:rsidRPr="001D319A">
        <w:rPr>
          <w:rFonts w:eastAsia="Cambria"/>
          <w:sz w:val="16"/>
        </w:rPr>
        <w:t xml:space="preserve">. </w:t>
      </w:r>
      <w:r w:rsidRPr="001D319A">
        <w:rPr>
          <w:rFonts w:eastAsia="Cambria"/>
          <w:b/>
          <w:iCs/>
          <w:highlight w:val="green"/>
          <w:u w:val="single"/>
        </w:rPr>
        <w:t>Primacy</w:t>
      </w:r>
      <w:r w:rsidRPr="001D319A">
        <w:rPr>
          <w:rFonts w:eastAsia="Cambria"/>
          <w:sz w:val="16"/>
        </w:rPr>
        <w:t xml:space="preserve"> – </w:t>
      </w:r>
      <w:r w:rsidRPr="001D319A">
        <w:rPr>
          <w:rFonts w:eastAsia="Cambria"/>
          <w:u w:val="single"/>
        </w:rPr>
        <w:t>and the consistent drumbeat of calls</w:t>
      </w:r>
      <w:r w:rsidRPr="001D319A">
        <w:rPr>
          <w:rFonts w:eastAsia="Cambria"/>
          <w:sz w:val="16"/>
        </w:rPr>
        <w:t xml:space="preserve"> in Washington </w:t>
      </w:r>
      <w:r w:rsidRPr="001D319A">
        <w:rPr>
          <w:rFonts w:eastAsia="Cambria"/>
          <w:u w:val="single"/>
        </w:rPr>
        <w:t>to do more, always and everywhere</w:t>
      </w:r>
      <w:r w:rsidRPr="001D319A">
        <w:rPr>
          <w:rFonts w:eastAsia="Cambria"/>
          <w:sz w:val="16"/>
        </w:rPr>
        <w:t xml:space="preserve"> </w:t>
      </w:r>
      <w:r w:rsidRPr="001D319A">
        <w:rPr>
          <w:rFonts w:eastAsia="Cambria"/>
          <w:sz w:val="16"/>
          <w:highlight w:val="green"/>
        </w:rPr>
        <w:t xml:space="preserve">– </w:t>
      </w:r>
      <w:r w:rsidRPr="001D319A">
        <w:rPr>
          <w:rFonts w:eastAsia="Cambria"/>
          <w:b/>
          <w:iCs/>
          <w:highlight w:val="green"/>
          <w:u w:val="single"/>
        </w:rPr>
        <w:t>is neither sustainable nor prudent.</w:t>
      </w:r>
      <w:r w:rsidRPr="001D319A">
        <w:rPr>
          <w:rFonts w:eastAsia="Cambria"/>
          <w:sz w:val="16"/>
        </w:rPr>
        <w:t xml:space="preserve"> Nor can we fall back on warmed-over Cold War–era strategies better suited to an era of bipolar superpower competition.</w:t>
      </w:r>
    </w:p>
    <w:p w14:paraId="6A8C2855" w14:textId="77777777" w:rsidR="001D319A" w:rsidRPr="001D319A" w:rsidRDefault="001D319A" w:rsidP="001D319A"/>
    <w:p w14:paraId="1DF43353" w14:textId="77777777" w:rsidR="001D319A" w:rsidRPr="001D319A" w:rsidRDefault="001D319A" w:rsidP="001D319A">
      <w:pPr>
        <w:keepNext/>
        <w:keepLines/>
        <w:pageBreakBefore/>
        <w:spacing w:before="40" w:after="0"/>
        <w:jc w:val="center"/>
        <w:outlineLvl w:val="1"/>
        <w:rPr>
          <w:rFonts w:eastAsia="MS Gothic" w:cs="Times New Roman"/>
          <w:b/>
          <w:sz w:val="44"/>
          <w:szCs w:val="26"/>
          <w:u w:val="double"/>
        </w:rPr>
      </w:pPr>
      <w:r w:rsidRPr="001D319A">
        <w:rPr>
          <w:rFonts w:eastAsia="MS Gothic" w:cs="Times New Roman"/>
          <w:b/>
          <w:sz w:val="44"/>
          <w:szCs w:val="26"/>
          <w:u w:val="double"/>
        </w:rPr>
        <w:t>1NC -- FW</w:t>
      </w:r>
    </w:p>
    <w:p w14:paraId="3C61C6F4" w14:textId="77777777" w:rsidR="001D319A" w:rsidRPr="001D319A" w:rsidRDefault="001D319A" w:rsidP="001D319A">
      <w:pPr>
        <w:keepNext/>
        <w:keepLines/>
        <w:pageBreakBefore/>
        <w:spacing w:before="40" w:after="0"/>
        <w:jc w:val="center"/>
        <w:outlineLvl w:val="2"/>
        <w:rPr>
          <w:rFonts w:eastAsia="MS Gothic" w:cs="Times New Roman"/>
          <w:b/>
          <w:sz w:val="32"/>
          <w:szCs w:val="24"/>
          <w:u w:val="single"/>
        </w:rPr>
      </w:pPr>
      <w:r w:rsidRPr="001D319A">
        <w:rPr>
          <w:rFonts w:eastAsia="MS Gothic" w:cs="Times New Roman"/>
          <w:b/>
          <w:sz w:val="32"/>
          <w:szCs w:val="24"/>
          <w:u w:val="single"/>
        </w:rPr>
        <w:t>FW</w:t>
      </w:r>
    </w:p>
    <w:p w14:paraId="0E1A4347" w14:textId="77777777" w:rsidR="001D319A" w:rsidRPr="001D319A" w:rsidRDefault="001D319A" w:rsidP="001D319A">
      <w:pPr>
        <w:keepNext/>
        <w:keepLines/>
        <w:spacing w:before="40" w:after="0"/>
        <w:outlineLvl w:val="3"/>
        <w:rPr>
          <w:rFonts w:eastAsia="MS Gothic" w:cs="Times New Roman"/>
          <w:b/>
          <w:iCs/>
          <w:sz w:val="26"/>
        </w:rPr>
      </w:pPr>
      <w:r w:rsidRPr="001D319A">
        <w:rPr>
          <w:rFonts w:eastAsia="MS Gothic" w:cs="Times New Roman"/>
          <w:b/>
          <w:iCs/>
          <w:sz w:val="26"/>
        </w:rPr>
        <w:t xml:space="preserve">The standard is maximizing expected well-being. [To clarify, hedonistic act util]. Prefer – </w:t>
      </w:r>
    </w:p>
    <w:p w14:paraId="2093BCF5" w14:textId="77777777" w:rsidR="001D319A" w:rsidRPr="001D319A" w:rsidRDefault="001D319A" w:rsidP="001D319A">
      <w:pPr>
        <w:keepNext/>
        <w:keepLines/>
        <w:spacing w:before="40" w:after="0" w:line="276" w:lineRule="auto"/>
        <w:outlineLvl w:val="3"/>
        <w:rPr>
          <w:rFonts w:eastAsia="DengXian Light"/>
          <w:b/>
          <w:bCs/>
          <w:iCs/>
          <w:sz w:val="26"/>
        </w:rPr>
      </w:pPr>
      <w:r w:rsidRPr="001D319A">
        <w:rPr>
          <w:rFonts w:eastAsia="DengXian Light"/>
          <w:b/>
          <w:bCs/>
          <w:iCs/>
          <w:sz w:val="26"/>
        </w:rPr>
        <w:t>1] Ethics is undergirded by desire – without it, we’d have never encountered goodness.</w:t>
      </w:r>
    </w:p>
    <w:p w14:paraId="5EC4C564" w14:textId="77777777" w:rsidR="001D319A" w:rsidRPr="001D319A" w:rsidRDefault="001D319A" w:rsidP="001D319A">
      <w:pPr>
        <w:spacing w:line="276" w:lineRule="auto"/>
        <w:rPr>
          <w:rFonts w:eastAsia="Calibri"/>
          <w:b/>
          <w:bCs/>
          <w:sz w:val="26"/>
        </w:rPr>
      </w:pPr>
      <w:r w:rsidRPr="001D319A">
        <w:rPr>
          <w:rFonts w:eastAsia="Calibri"/>
          <w:b/>
          <w:bCs/>
          <w:sz w:val="26"/>
        </w:rPr>
        <w:t>Sayre-McCord 01</w:t>
      </w:r>
    </w:p>
    <w:p w14:paraId="3DD5649F" w14:textId="77777777" w:rsidR="001D319A" w:rsidRPr="001D319A" w:rsidRDefault="001D319A" w:rsidP="001D319A">
      <w:pPr>
        <w:spacing w:line="276" w:lineRule="auto"/>
        <w:rPr>
          <w:rFonts w:eastAsia="Calibri"/>
          <w:sz w:val="16"/>
        </w:rPr>
      </w:pPr>
      <w:r w:rsidRPr="001D319A">
        <w:rPr>
          <w:rFonts w:eastAsia="Calibri"/>
          <w:sz w:val="16"/>
        </w:rPr>
        <w:t xml:space="preserve">Geoffrey Sayre-McCord, Philosophy, University of North Carolina, Chapel Hill, "Mill's “Proof” Of </w:t>
      </w:r>
      <w:proofErr w:type="gramStart"/>
      <w:r w:rsidRPr="001D319A">
        <w:rPr>
          <w:rFonts w:eastAsia="Calibri"/>
          <w:sz w:val="16"/>
        </w:rPr>
        <w:t>The</w:t>
      </w:r>
      <w:proofErr w:type="gramEnd"/>
      <w:r w:rsidRPr="001D319A">
        <w:rPr>
          <w:rFonts w:eastAsia="Calibr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3E81F2B1" w14:textId="77777777" w:rsidR="001D319A" w:rsidRPr="001D319A" w:rsidRDefault="001D319A" w:rsidP="001D319A">
      <w:pPr>
        <w:spacing w:line="276" w:lineRule="auto"/>
        <w:rPr>
          <w:rFonts w:eastAsia="Calibri"/>
          <w:sz w:val="16"/>
        </w:rPr>
      </w:pPr>
      <w:r w:rsidRPr="001D319A">
        <w:rPr>
          <w:rFonts w:eastAsia="Calibr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1D319A">
        <w:rPr>
          <w:rFonts w:eastAsia="Calibri"/>
          <w:sz w:val="16"/>
        </w:rPr>
        <w:t>mon</w:t>
      </w:r>
      <w:proofErr w:type="spellEnd"/>
      <w:r w:rsidRPr="001D319A">
        <w:rPr>
          <w:rFonts w:eastAsia="Calibri"/>
          <w:sz w:val="16"/>
        </w:rPr>
        <w:t xml:space="preserve"> to all first principles; to the first premises of our knowledge, as well as to those of our conduct."26 Nonetheless, support -- that is, evidence, though not proof -- for the first premises of our </w:t>
      </w:r>
      <w:r w:rsidRPr="001D319A">
        <w:rPr>
          <w:rFonts w:eastAsia="Calibri"/>
          <w:b/>
          <w:bCs/>
          <w:highlight w:val="green"/>
          <w:u w:val="single"/>
        </w:rPr>
        <w:t>knowledge</w:t>
      </w:r>
      <w:r w:rsidRPr="001D319A">
        <w:rPr>
          <w:rFonts w:eastAsia="Calibri"/>
          <w:u w:val="single"/>
        </w:rPr>
        <w:t xml:space="preserve"> is </w:t>
      </w:r>
      <w:r w:rsidRPr="001D319A">
        <w:rPr>
          <w:rFonts w:eastAsia="Calibri"/>
          <w:b/>
          <w:bCs/>
          <w:highlight w:val="green"/>
          <w:u w:val="single"/>
        </w:rPr>
        <w:t>provided by</w:t>
      </w:r>
      <w:r w:rsidRPr="001D319A">
        <w:rPr>
          <w:rFonts w:eastAsia="Calibri"/>
          <w:u w:val="single"/>
        </w:rPr>
        <w:t xml:space="preserve"> "our </w:t>
      </w:r>
      <w:r w:rsidRPr="001D319A">
        <w:rPr>
          <w:rFonts w:eastAsia="Calibri"/>
          <w:b/>
          <w:bCs/>
          <w:highlight w:val="green"/>
          <w:u w:val="single"/>
        </w:rPr>
        <w:t>senses, and</w:t>
      </w:r>
      <w:r w:rsidRPr="001D319A">
        <w:rPr>
          <w:rFonts w:eastAsia="Calibri"/>
          <w:sz w:val="16"/>
        </w:rPr>
        <w:t xml:space="preserve"> our internal </w:t>
      </w:r>
      <w:r w:rsidRPr="001D319A">
        <w:rPr>
          <w:rFonts w:eastAsia="Calibri"/>
          <w:b/>
          <w:bCs/>
          <w:highlight w:val="green"/>
          <w:u w:val="single"/>
        </w:rPr>
        <w:t>consciousness.</w:t>
      </w:r>
      <w:r w:rsidRPr="001D319A">
        <w:rPr>
          <w:rFonts w:eastAsia="Calibri"/>
          <w:sz w:val="16"/>
        </w:rPr>
        <w:t xml:space="preserve">" Mill's suggestion is that, when it comes to the first principles of conduct, </w:t>
      </w:r>
      <w:r w:rsidRPr="001D319A">
        <w:rPr>
          <w:rFonts w:eastAsia="Calibri"/>
          <w:highlight w:val="green"/>
          <w:u w:val="single"/>
        </w:rPr>
        <w:t>desire play the same</w:t>
      </w:r>
      <w:r w:rsidRPr="001D319A">
        <w:rPr>
          <w:rFonts w:eastAsia="Calibri"/>
          <w:u w:val="single"/>
        </w:rPr>
        <w:t xml:space="preserve"> epistemic </w:t>
      </w:r>
      <w:r w:rsidRPr="001D319A">
        <w:rPr>
          <w:rFonts w:eastAsia="Calibri"/>
          <w:highlight w:val="green"/>
          <w:u w:val="single"/>
        </w:rPr>
        <w:t>role that</w:t>
      </w:r>
      <w:r w:rsidRPr="001D319A">
        <w:rPr>
          <w:rFonts w:eastAsia="Calibri"/>
          <w:u w:val="single"/>
        </w:rPr>
        <w:t xml:space="preserve"> the </w:t>
      </w:r>
      <w:r w:rsidRPr="001D319A">
        <w:rPr>
          <w:rFonts w:eastAsia="Calibri"/>
          <w:highlight w:val="green"/>
          <w:u w:val="single"/>
        </w:rPr>
        <w:t>senses play</w:t>
      </w:r>
      <w:r w:rsidRPr="001D319A">
        <w:rPr>
          <w:rFonts w:eastAsia="Calibri"/>
          <w:sz w:val="16"/>
        </w:rPr>
        <w:t xml:space="preserve">, when it comes to the first principles of knowledge. </w:t>
      </w:r>
    </w:p>
    <w:p w14:paraId="1A483C5B" w14:textId="77777777" w:rsidR="001D319A" w:rsidRPr="001D319A" w:rsidRDefault="001D319A" w:rsidP="001D319A">
      <w:pPr>
        <w:spacing w:line="276" w:lineRule="auto"/>
        <w:rPr>
          <w:rFonts w:eastAsia="Calibri"/>
          <w:sz w:val="16"/>
        </w:rPr>
      </w:pPr>
      <w:r w:rsidRPr="001D319A">
        <w:rPr>
          <w:rFonts w:eastAsia="Calibr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1D319A">
        <w:rPr>
          <w:rFonts w:eastAsia="Calibri"/>
          <w:u w:val="single"/>
        </w:rPr>
        <w:t>the evidence we have for our judgments concerning value traces back to what is desired, to the content of our desires.</w:t>
      </w:r>
      <w:r w:rsidRPr="001D319A">
        <w:rPr>
          <w:rFonts w:eastAsia="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6040308B" w14:textId="77777777" w:rsidR="001D319A" w:rsidRPr="001D319A" w:rsidRDefault="001D319A" w:rsidP="001D319A">
      <w:pPr>
        <w:spacing w:line="276" w:lineRule="auto"/>
        <w:rPr>
          <w:rFonts w:eastAsia="Calibri"/>
          <w:sz w:val="16"/>
        </w:rPr>
      </w:pPr>
      <w:r w:rsidRPr="001D319A">
        <w:rPr>
          <w:rFonts w:eastAsia="Calibri"/>
          <w:sz w:val="16"/>
        </w:rPr>
        <w:t xml:space="preserve"> </w:t>
      </w:r>
      <w:r w:rsidRPr="001D319A">
        <w:rPr>
          <w:rFonts w:eastAsia="Calibri"/>
          <w:u w:val="single"/>
        </w:rPr>
        <w:t xml:space="preserve">When we are having sensations of red, </w:t>
      </w:r>
      <w:r w:rsidRPr="001D319A">
        <w:rPr>
          <w:rFonts w:eastAsia="Calibri"/>
          <w:highlight w:val="green"/>
          <w:u w:val="single"/>
        </w:rPr>
        <w:t>when what we are looking at appears red</w:t>
      </w:r>
      <w:r w:rsidRPr="001D319A">
        <w:rPr>
          <w:rFonts w:eastAsia="Calibri"/>
          <w:u w:val="single"/>
        </w:rPr>
        <w:t xml:space="preserve"> to us, </w:t>
      </w:r>
      <w:r w:rsidRPr="001D319A">
        <w:rPr>
          <w:rFonts w:eastAsia="Calibri"/>
          <w:highlight w:val="green"/>
          <w:u w:val="single"/>
        </w:rPr>
        <w:t>we have evidence</w:t>
      </w:r>
      <w:r w:rsidRPr="001D319A">
        <w:rPr>
          <w:rFonts w:eastAsia="Calibri"/>
          <w:sz w:val="16"/>
        </w:rPr>
        <w:t xml:space="preserve"> (albeit </w:t>
      </w:r>
      <w:proofErr w:type="spellStart"/>
      <w:r w:rsidRPr="001D319A">
        <w:rPr>
          <w:rFonts w:eastAsia="Calibri"/>
          <w:sz w:val="16"/>
        </w:rPr>
        <w:t>overrideable</w:t>
      </w:r>
      <w:proofErr w:type="spellEnd"/>
      <w:r w:rsidRPr="001D319A">
        <w:rPr>
          <w:rFonts w:eastAsia="Calibri"/>
          <w:sz w:val="16"/>
        </w:rPr>
        <w:t xml:space="preserve"> and defeasible evidence) </w:t>
      </w:r>
      <w:r w:rsidRPr="001D319A">
        <w:rPr>
          <w:rFonts w:eastAsia="Calibri"/>
          <w:u w:val="single"/>
        </w:rPr>
        <w:t xml:space="preserve">that </w:t>
      </w:r>
      <w:r w:rsidRPr="001D319A">
        <w:rPr>
          <w:rFonts w:eastAsia="Calibri"/>
          <w:highlight w:val="green"/>
          <w:u w:val="single"/>
        </w:rPr>
        <w:t>the thing is red.</w:t>
      </w:r>
      <w:r w:rsidRPr="001D319A">
        <w:rPr>
          <w:rFonts w:eastAsia="Calibri"/>
          <w:u w:val="single"/>
        </w:rPr>
        <w:t xml:space="preserve"> Moreover, </w:t>
      </w:r>
      <w:r w:rsidRPr="001D319A">
        <w:rPr>
          <w:rFonts w:eastAsia="Calibri"/>
          <w:highlight w:val="green"/>
          <w:u w:val="single"/>
        </w:rPr>
        <w:t>if things never looked red</w:t>
      </w:r>
      <w:r w:rsidRPr="001D319A">
        <w:rPr>
          <w:rFonts w:eastAsia="Calibri"/>
          <w:u w:val="single"/>
        </w:rPr>
        <w:t xml:space="preserve"> to us, </w:t>
      </w:r>
      <w:r w:rsidRPr="001D319A">
        <w:rPr>
          <w:rFonts w:eastAsia="Calibri"/>
          <w:highlight w:val="green"/>
          <w:u w:val="single"/>
        </w:rPr>
        <w:t>we could never get ev</w:t>
      </w:r>
      <w:r w:rsidRPr="001D319A">
        <w:rPr>
          <w:rFonts w:eastAsia="Calibri"/>
          <w:u w:val="single"/>
        </w:rPr>
        <w:t xml:space="preserve">idence that </w:t>
      </w:r>
      <w:r w:rsidRPr="001D319A">
        <w:rPr>
          <w:rFonts w:eastAsia="Calibri"/>
          <w:highlight w:val="green"/>
          <w:u w:val="single"/>
        </w:rPr>
        <w:t>things were red</w:t>
      </w:r>
      <w:r w:rsidRPr="001D319A">
        <w:rPr>
          <w:rFonts w:eastAsia="Calibri"/>
          <w:u w:val="single"/>
        </w:rPr>
        <w:t>, and would indeed never have developed the concept of redness.</w:t>
      </w:r>
      <w:r w:rsidRPr="001D319A">
        <w:rPr>
          <w:rFonts w:eastAsia="Calibri"/>
          <w:sz w:val="16"/>
        </w:rPr>
        <w:t xml:space="preserve"> Similarly, </w:t>
      </w:r>
      <w:r w:rsidRPr="001D319A">
        <w:rPr>
          <w:rFonts w:eastAsia="Calibri"/>
          <w:u w:val="single"/>
        </w:rPr>
        <w:t>when we are desiring things</w:t>
      </w:r>
      <w:r w:rsidRPr="001D319A">
        <w:rPr>
          <w:rFonts w:eastAsia="Calibri"/>
          <w:sz w:val="16"/>
        </w:rPr>
        <w:t xml:space="preserve">, when what we are considering appears good to us, </w:t>
      </w:r>
      <w:r w:rsidRPr="001D319A">
        <w:rPr>
          <w:rFonts w:eastAsia="Calibri"/>
          <w:u w:val="single"/>
        </w:rPr>
        <w:t>we have evidence</w:t>
      </w:r>
      <w:r w:rsidRPr="001D319A">
        <w:rPr>
          <w:rFonts w:eastAsia="Calibri"/>
          <w:sz w:val="16"/>
        </w:rPr>
        <w:t xml:space="preserve"> (albeit </w:t>
      </w:r>
      <w:proofErr w:type="spellStart"/>
      <w:r w:rsidRPr="001D319A">
        <w:rPr>
          <w:rFonts w:eastAsia="Calibri"/>
          <w:sz w:val="16"/>
        </w:rPr>
        <w:t>overrideable</w:t>
      </w:r>
      <w:proofErr w:type="spellEnd"/>
      <w:r w:rsidRPr="001D319A">
        <w:rPr>
          <w:rFonts w:eastAsia="Calibri"/>
          <w:sz w:val="16"/>
        </w:rPr>
        <w:t xml:space="preserve"> and defeasible evidence) </w:t>
      </w:r>
      <w:r w:rsidRPr="001D319A">
        <w:rPr>
          <w:rFonts w:eastAsia="Calibri"/>
          <w:u w:val="single"/>
        </w:rPr>
        <w:t xml:space="preserve">that the thing is good. Moreover, </w:t>
      </w:r>
      <w:r w:rsidRPr="001D319A">
        <w:rPr>
          <w:rFonts w:eastAsia="Calibri"/>
          <w:b/>
          <w:bCs/>
          <w:highlight w:val="green"/>
          <w:u w:val="single"/>
        </w:rPr>
        <w:t>if we never desired</w:t>
      </w:r>
      <w:r w:rsidRPr="001D319A">
        <w:rPr>
          <w:rFonts w:eastAsia="Calibri"/>
          <w:u w:val="single"/>
        </w:rPr>
        <w:t xml:space="preserve"> things, </w:t>
      </w:r>
      <w:r w:rsidRPr="001D319A">
        <w:rPr>
          <w:rFonts w:eastAsia="Calibri"/>
          <w:b/>
          <w:bCs/>
          <w:highlight w:val="green"/>
          <w:u w:val="single"/>
        </w:rPr>
        <w:t>we could never get evidence</w:t>
      </w:r>
      <w:r w:rsidRPr="001D319A">
        <w:rPr>
          <w:rFonts w:eastAsia="Calibri"/>
          <w:u w:val="single"/>
        </w:rPr>
        <w:t xml:space="preserve"> that </w:t>
      </w:r>
      <w:r w:rsidRPr="001D319A">
        <w:rPr>
          <w:rFonts w:eastAsia="Calibri"/>
          <w:b/>
          <w:bCs/>
          <w:highlight w:val="green"/>
          <w:u w:val="single"/>
        </w:rPr>
        <w:t>things were good, and</w:t>
      </w:r>
      <w:r w:rsidRPr="001D319A">
        <w:rPr>
          <w:rFonts w:eastAsia="Calibri"/>
          <w:u w:val="single"/>
        </w:rPr>
        <w:t xml:space="preserve"> would indeed </w:t>
      </w:r>
      <w:r w:rsidRPr="001D319A">
        <w:rPr>
          <w:rFonts w:eastAsia="Calibri"/>
          <w:b/>
          <w:bCs/>
          <w:highlight w:val="green"/>
          <w:u w:val="single"/>
        </w:rPr>
        <w:t>never have developed</w:t>
      </w:r>
      <w:r w:rsidRPr="001D319A">
        <w:rPr>
          <w:rFonts w:eastAsia="Calibri"/>
          <w:u w:val="single"/>
        </w:rPr>
        <w:t xml:space="preserve"> the concept of </w:t>
      </w:r>
      <w:r w:rsidRPr="001D319A">
        <w:rPr>
          <w:rFonts w:eastAsia="Calibri"/>
          <w:b/>
          <w:bCs/>
          <w:highlight w:val="green"/>
          <w:u w:val="single"/>
        </w:rPr>
        <w:t>value.</w:t>
      </w:r>
    </w:p>
    <w:p w14:paraId="19933B43" w14:textId="77777777" w:rsidR="001D319A" w:rsidRPr="001D319A" w:rsidRDefault="001D319A" w:rsidP="001D319A">
      <w:pPr>
        <w:spacing w:line="276" w:lineRule="auto"/>
        <w:rPr>
          <w:rFonts w:eastAsia="Calibri"/>
          <w:sz w:val="16"/>
          <w:szCs w:val="16"/>
        </w:rPr>
      </w:pPr>
      <w:r w:rsidRPr="001D319A">
        <w:rPr>
          <w:rFonts w:eastAsia="Calibr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1D319A">
        <w:rPr>
          <w:rFonts w:eastAsia="Calibri"/>
          <w:sz w:val="16"/>
          <w:szCs w:val="16"/>
        </w:rPr>
        <w:t>an d</w:t>
      </w:r>
      <w:proofErr w:type="gramEnd"/>
      <w:r w:rsidRPr="001D319A">
        <w:rPr>
          <w:rFonts w:eastAsia="Calibri"/>
          <w:sz w:val="16"/>
          <w:szCs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1D319A">
        <w:rPr>
          <w:rFonts w:eastAsia="Calibri"/>
          <w:sz w:val="16"/>
          <w:szCs w:val="16"/>
        </w:rPr>
        <w:t>not think</w:t>
      </w:r>
      <w:proofErr w:type="gramEnd"/>
      <w:r w:rsidRPr="001D319A">
        <w:rPr>
          <w:rFonts w:eastAsia="Calibri"/>
          <w:sz w:val="16"/>
          <w:szCs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405528FF" w14:textId="77777777" w:rsidR="001D319A" w:rsidRPr="001D319A" w:rsidRDefault="001D319A" w:rsidP="001D319A">
      <w:pPr>
        <w:spacing w:line="276" w:lineRule="auto"/>
        <w:rPr>
          <w:rFonts w:eastAsia="Calibri"/>
          <w:sz w:val="16"/>
          <w:szCs w:val="16"/>
        </w:rPr>
      </w:pPr>
      <w:r w:rsidRPr="001D319A">
        <w:rPr>
          <w:rFonts w:eastAsia="Calibr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1E128632" w14:textId="77777777" w:rsidR="001D319A" w:rsidRPr="001D319A" w:rsidRDefault="001D319A" w:rsidP="001D319A">
      <w:pPr>
        <w:spacing w:line="276" w:lineRule="auto"/>
        <w:rPr>
          <w:rFonts w:eastAsia="Calibri"/>
          <w:sz w:val="16"/>
          <w:szCs w:val="16"/>
        </w:rPr>
      </w:pPr>
      <w:r w:rsidRPr="001D319A">
        <w:rPr>
          <w:rFonts w:eastAsia="Calibri"/>
          <w:sz w:val="16"/>
          <w:szCs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1D319A">
        <w:rPr>
          <w:rFonts w:eastAsia="Calibri"/>
          <w:sz w:val="16"/>
          <w:szCs w:val="16"/>
        </w:rPr>
        <w:t>that others</w:t>
      </w:r>
      <w:proofErr w:type="gramEnd"/>
      <w:r w:rsidRPr="001D319A">
        <w:rPr>
          <w:rFonts w:eastAsia="Calibri"/>
          <w:sz w:val="16"/>
          <w:szCs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47B2F18C" w14:textId="77777777" w:rsidR="001D319A" w:rsidRPr="001D319A" w:rsidRDefault="001D319A" w:rsidP="001D319A">
      <w:pPr>
        <w:spacing w:line="276" w:lineRule="auto"/>
        <w:rPr>
          <w:rFonts w:eastAsia="Calibri"/>
          <w:sz w:val="16"/>
          <w:szCs w:val="16"/>
        </w:rPr>
      </w:pPr>
      <w:r w:rsidRPr="001D319A">
        <w:rPr>
          <w:rFonts w:eastAsia="Calibri"/>
          <w:sz w:val="16"/>
          <w:szCs w:val="16"/>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1D319A">
        <w:rPr>
          <w:rFonts w:eastAsia="Calibri"/>
          <w:sz w:val="16"/>
          <w:szCs w:val="16"/>
        </w:rPr>
        <w:t>i.e.</w:t>
      </w:r>
      <w:proofErr w:type="gramEnd"/>
      <w:r w:rsidRPr="001D319A">
        <w:rPr>
          <w:rFonts w:eastAsia="Calibri"/>
          <w:sz w:val="16"/>
          <w:szCs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36E96958" w14:textId="77777777" w:rsidR="001D319A" w:rsidRPr="001D319A" w:rsidRDefault="001D319A" w:rsidP="001D319A">
      <w:pPr>
        <w:spacing w:line="276" w:lineRule="auto"/>
        <w:rPr>
          <w:rFonts w:eastAsia="Calibri"/>
          <w:sz w:val="16"/>
        </w:rPr>
      </w:pPr>
      <w:r w:rsidRPr="001D319A">
        <w:rPr>
          <w:rFonts w:eastAsia="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1D319A">
        <w:rPr>
          <w:rFonts w:eastAsia="Calibri"/>
          <w:u w:val="single"/>
        </w:rPr>
        <w:t xml:space="preserve">we have the concepts, evidence, and knowledge we do only thanks to our having experiences of a certain sort. </w:t>
      </w:r>
      <w:r w:rsidRPr="001D319A">
        <w:rPr>
          <w:rFonts w:eastAsia="Calibri"/>
          <w:highlight w:val="green"/>
          <w:u w:val="single"/>
        </w:rPr>
        <w:t>In</w:t>
      </w:r>
      <w:r w:rsidRPr="001D319A">
        <w:rPr>
          <w:rFonts w:eastAsia="Calibri"/>
          <w:u w:val="single"/>
        </w:rPr>
        <w:t xml:space="preserve"> the </w:t>
      </w:r>
      <w:r w:rsidRPr="001D319A">
        <w:rPr>
          <w:rFonts w:eastAsia="Calibri"/>
          <w:highlight w:val="green"/>
          <w:u w:val="single"/>
        </w:rPr>
        <w:t>absence of</w:t>
      </w:r>
      <w:r w:rsidRPr="001D319A">
        <w:rPr>
          <w:rFonts w:eastAsia="Calibri"/>
          <w:u w:val="single"/>
        </w:rPr>
        <w:t xml:space="preserve"> the relevant </w:t>
      </w:r>
      <w:r w:rsidRPr="001D319A">
        <w:rPr>
          <w:rFonts w:eastAsia="Calibri"/>
          <w:highlight w:val="green"/>
          <w:u w:val="single"/>
        </w:rPr>
        <w:t>experiences</w:t>
      </w:r>
      <w:r w:rsidRPr="001D319A">
        <w:rPr>
          <w:rFonts w:eastAsia="Calibri"/>
          <w:u w:val="single"/>
        </w:rPr>
        <w:t>, he holds</w:t>
      </w:r>
      <w:r w:rsidRPr="001D319A">
        <w:rPr>
          <w:rFonts w:eastAsia="Calibri"/>
          <w:sz w:val="16"/>
        </w:rPr>
        <w:t xml:space="preserve"> (with other empiricists), </w:t>
      </w:r>
      <w:r w:rsidRPr="001D319A">
        <w:rPr>
          <w:rFonts w:eastAsia="Calibri"/>
          <w:highlight w:val="green"/>
          <w:u w:val="single"/>
        </w:rPr>
        <w:t>we would not only lack</w:t>
      </w:r>
      <w:r w:rsidRPr="001D319A">
        <w:rPr>
          <w:rFonts w:eastAsia="Calibri"/>
          <w:u w:val="single"/>
        </w:rPr>
        <w:t xml:space="preserve"> the required </w:t>
      </w:r>
      <w:r w:rsidRPr="001D319A">
        <w:rPr>
          <w:rFonts w:eastAsia="Calibri"/>
          <w:highlight w:val="green"/>
          <w:u w:val="single"/>
        </w:rPr>
        <w:t>evidence for</w:t>
      </w:r>
      <w:r w:rsidRPr="001D319A">
        <w:rPr>
          <w:rFonts w:eastAsia="Calibri"/>
          <w:u w:val="single"/>
        </w:rPr>
        <w:t xml:space="preserve"> our </w:t>
      </w:r>
      <w:r w:rsidRPr="001D319A">
        <w:rPr>
          <w:rFonts w:eastAsia="Calibri"/>
          <w:highlight w:val="green"/>
          <w:u w:val="single"/>
        </w:rPr>
        <w:t xml:space="preserve">judgments, </w:t>
      </w:r>
      <w:proofErr w:type="gramStart"/>
      <w:r w:rsidRPr="001D319A">
        <w:rPr>
          <w:rFonts w:eastAsia="Calibri"/>
          <w:highlight w:val="green"/>
          <w:u w:val="single"/>
        </w:rPr>
        <w:t>we would</w:t>
      </w:r>
      <w:proofErr w:type="gramEnd"/>
      <w:r w:rsidRPr="001D319A">
        <w:rPr>
          <w:rFonts w:eastAsia="Calibri"/>
          <w:highlight w:val="green"/>
          <w:u w:val="single"/>
        </w:rPr>
        <w:t xml:space="preserve"> lack</w:t>
      </w:r>
      <w:r w:rsidRPr="001D319A">
        <w:rPr>
          <w:rFonts w:eastAsia="Calibri"/>
          <w:u w:val="single"/>
        </w:rPr>
        <w:t xml:space="preserve"> the </w:t>
      </w:r>
      <w:r w:rsidRPr="001D319A">
        <w:rPr>
          <w:rFonts w:eastAsia="Calibri"/>
          <w:highlight w:val="green"/>
          <w:u w:val="single"/>
        </w:rPr>
        <w:t xml:space="preserve">capacity </w:t>
      </w:r>
      <w:r w:rsidRPr="001D319A">
        <w:rPr>
          <w:rFonts w:eastAsia="Calibri"/>
          <w:u w:val="single"/>
        </w:rPr>
        <w:t xml:space="preserve">to make the judgments in the first place. </w:t>
      </w:r>
      <w:r w:rsidRPr="001D319A">
        <w:rPr>
          <w:rFonts w:eastAsia="Calibri"/>
          <w:b/>
          <w:bCs/>
          <w:highlight w:val="green"/>
          <w:u w:val="single"/>
        </w:rPr>
        <w:t>In</w:t>
      </w:r>
      <w:r w:rsidRPr="001D319A">
        <w:rPr>
          <w:rFonts w:eastAsia="Calibri"/>
          <w:u w:val="single"/>
        </w:rPr>
        <w:t xml:space="preserve"> the </w:t>
      </w:r>
      <w:r w:rsidRPr="001D319A">
        <w:rPr>
          <w:rFonts w:eastAsia="Calibri"/>
          <w:b/>
          <w:bCs/>
          <w:highlight w:val="green"/>
          <w:u w:val="single"/>
        </w:rPr>
        <w:t>presence of</w:t>
      </w:r>
      <w:r w:rsidRPr="001D319A">
        <w:rPr>
          <w:rFonts w:eastAsia="Calibri"/>
          <w:u w:val="single"/>
        </w:rPr>
        <w:t xml:space="preserve"> the relevant </w:t>
      </w:r>
      <w:r w:rsidRPr="001D319A">
        <w:rPr>
          <w:rFonts w:eastAsia="Calibri"/>
          <w:b/>
          <w:bCs/>
          <w:highlight w:val="green"/>
          <w:u w:val="single"/>
        </w:rPr>
        <w:t>experience</w:t>
      </w:r>
      <w:r w:rsidRPr="001D319A">
        <w:rPr>
          <w:rFonts w:eastAsia="Calibri"/>
          <w:u w:val="single"/>
        </w:rPr>
        <w:t xml:space="preserve">s, though, </w:t>
      </w:r>
      <w:r w:rsidRPr="001D319A">
        <w:rPr>
          <w:rFonts w:eastAsia="Calibri"/>
          <w:b/>
          <w:bCs/>
          <w:highlight w:val="green"/>
          <w:u w:val="single"/>
        </w:rPr>
        <w:t>we have</w:t>
      </w:r>
      <w:r w:rsidRPr="001D319A">
        <w:rPr>
          <w:rFonts w:eastAsia="Calibri"/>
          <w:u w:val="single"/>
        </w:rPr>
        <w:t xml:space="preserve"> both the concepts and the required </w:t>
      </w:r>
      <w:r w:rsidRPr="001D319A">
        <w:rPr>
          <w:rFonts w:eastAsia="Calibri"/>
          <w:b/>
          <w:bCs/>
          <w:highlight w:val="green"/>
          <w:u w:val="single"/>
        </w:rPr>
        <w:t>evidence</w:t>
      </w:r>
      <w:r w:rsidRPr="001D319A">
        <w:rPr>
          <w:rFonts w:eastAsia="Calibri"/>
          <w:sz w:val="16"/>
        </w:rPr>
        <w:t xml:space="preserve"> -- "not only all the proof which the case admits of, but all which it is possible to require."</w:t>
      </w:r>
    </w:p>
    <w:p w14:paraId="337B1482" w14:textId="77777777" w:rsidR="001D319A" w:rsidRPr="001D319A" w:rsidRDefault="001D319A" w:rsidP="001D319A"/>
    <w:p w14:paraId="13CE9A44" w14:textId="77777777" w:rsidR="001D319A" w:rsidRPr="001D319A" w:rsidRDefault="001D319A" w:rsidP="001D319A">
      <w:pPr>
        <w:keepNext/>
        <w:keepLines/>
        <w:spacing w:before="40" w:after="0" w:line="276" w:lineRule="auto"/>
        <w:outlineLvl w:val="3"/>
        <w:rPr>
          <w:rFonts w:eastAsia="DengXian Light"/>
          <w:b/>
          <w:bCs/>
          <w:iCs/>
          <w:sz w:val="26"/>
          <w:u w:val="single"/>
        </w:rPr>
      </w:pPr>
      <w:r w:rsidRPr="001D319A">
        <w:rPr>
          <w:rFonts w:eastAsia="DengXian Light"/>
          <w:b/>
          <w:bCs/>
          <w:iCs/>
          <w:sz w:val="26"/>
        </w:rPr>
        <w:t xml:space="preserve">2] Pleasure and pain </w:t>
      </w:r>
      <w:r w:rsidRPr="001D319A">
        <w:rPr>
          <w:rFonts w:eastAsia="DengXian Light"/>
          <w:b/>
          <w:bCs/>
          <w:i/>
          <w:sz w:val="26"/>
        </w:rPr>
        <w:t>are</w:t>
      </w:r>
      <w:r w:rsidRPr="001D319A">
        <w:rPr>
          <w:rFonts w:eastAsia="DengXian Light"/>
          <w:b/>
          <w:bCs/>
          <w:iCs/>
          <w:sz w:val="26"/>
        </w:rPr>
        <w:t xml:space="preserve"> intrinsic </w:t>
      </w:r>
      <w:r w:rsidRPr="001D319A">
        <w:rPr>
          <w:rFonts w:eastAsia="DengXian Light"/>
          <w:b/>
          <w:bCs/>
          <w:iCs/>
          <w:sz w:val="26"/>
          <w:u w:val="single"/>
        </w:rPr>
        <w:t>value</w:t>
      </w:r>
      <w:r w:rsidRPr="001D319A">
        <w:rPr>
          <w:rFonts w:eastAsia="DengXian Light"/>
          <w:b/>
          <w:bCs/>
          <w:iCs/>
          <w:sz w:val="26"/>
        </w:rPr>
        <w:t xml:space="preserve"> and </w:t>
      </w:r>
      <w:r w:rsidRPr="001D319A">
        <w:rPr>
          <w:rFonts w:eastAsia="DengXian Light"/>
          <w:b/>
          <w:bCs/>
          <w:iCs/>
          <w:sz w:val="26"/>
          <w:u w:val="single"/>
        </w:rPr>
        <w:t>disvalue</w:t>
      </w:r>
      <w:r w:rsidRPr="001D319A">
        <w:rPr>
          <w:rFonts w:eastAsia="DengXian Light"/>
          <w:b/>
          <w:bCs/>
          <w:iCs/>
          <w:sz w:val="26"/>
        </w:rPr>
        <w:t xml:space="preserve"> – everything else </w:t>
      </w:r>
      <w:r w:rsidRPr="001D319A">
        <w:rPr>
          <w:rFonts w:eastAsia="DengXian Light"/>
          <w:b/>
          <w:bCs/>
          <w:i/>
          <w:sz w:val="26"/>
        </w:rPr>
        <w:t>regresses</w:t>
      </w:r>
      <w:r w:rsidRPr="001D319A">
        <w:rPr>
          <w:rFonts w:eastAsia="DengXian Light"/>
          <w:b/>
          <w:bCs/>
          <w:iCs/>
          <w:sz w:val="26"/>
        </w:rPr>
        <w:t xml:space="preserve"> – </w:t>
      </w:r>
      <w:r w:rsidRPr="001D319A">
        <w:rPr>
          <w:rFonts w:eastAsia="DengXian Light"/>
          <w:b/>
          <w:bCs/>
          <w:iCs/>
          <w:sz w:val="26"/>
          <w:u w:val="single"/>
        </w:rPr>
        <w:t>robust neuroscience.</w:t>
      </w:r>
    </w:p>
    <w:p w14:paraId="7800F0C6" w14:textId="77777777" w:rsidR="001D319A" w:rsidRPr="001D319A" w:rsidRDefault="001D319A" w:rsidP="001D319A">
      <w:pPr>
        <w:spacing w:line="276" w:lineRule="auto"/>
        <w:rPr>
          <w:rFonts w:eastAsia="Calibri"/>
          <w:b/>
          <w:bCs/>
          <w:sz w:val="26"/>
        </w:rPr>
      </w:pPr>
      <w:r w:rsidRPr="001D319A">
        <w:rPr>
          <w:rFonts w:eastAsia="Calibri"/>
          <w:b/>
          <w:bCs/>
          <w:sz w:val="26"/>
        </w:rPr>
        <w:t>Blum et al. 18</w:t>
      </w:r>
    </w:p>
    <w:p w14:paraId="5721E679" w14:textId="77777777" w:rsidR="001D319A" w:rsidRPr="001D319A" w:rsidRDefault="001D319A" w:rsidP="001D319A">
      <w:pPr>
        <w:spacing w:line="276" w:lineRule="auto"/>
        <w:rPr>
          <w:rFonts w:eastAsia="Calibri"/>
          <w:sz w:val="16"/>
          <w:szCs w:val="16"/>
        </w:rPr>
      </w:pPr>
      <w:r w:rsidRPr="001D319A">
        <w:rPr>
          <w:rFonts w:eastAsia="Calibri"/>
          <w:sz w:val="16"/>
          <w:szCs w:val="16"/>
        </w:rPr>
        <w:t xml:space="preserve">Kenneth Blum, 1Department of Psychiatry, </w:t>
      </w:r>
      <w:proofErr w:type="spellStart"/>
      <w:r w:rsidRPr="001D319A">
        <w:rPr>
          <w:rFonts w:eastAsia="Calibri"/>
          <w:sz w:val="16"/>
          <w:szCs w:val="16"/>
        </w:rPr>
        <w:t>Boonshoft</w:t>
      </w:r>
      <w:proofErr w:type="spellEnd"/>
      <w:r w:rsidRPr="001D319A">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D319A">
        <w:rPr>
          <w:rFonts w:eastAsia="Calibri"/>
          <w:sz w:val="16"/>
          <w:szCs w:val="16"/>
        </w:rPr>
        <w:t>Geneus</w:t>
      </w:r>
      <w:proofErr w:type="spellEnd"/>
      <w:r w:rsidRPr="001D319A">
        <w:rPr>
          <w:rFonts w:eastAsia="Calibri"/>
          <w:sz w:val="16"/>
          <w:szCs w:val="16"/>
        </w:rPr>
        <w:t xml:space="preserve"> Health LLC, San Antonio, TX, USA 6Department of Addiction Research &amp; Therapy, </w:t>
      </w:r>
      <w:proofErr w:type="spellStart"/>
      <w:r w:rsidRPr="001D319A">
        <w:rPr>
          <w:rFonts w:eastAsia="Calibri"/>
          <w:sz w:val="16"/>
          <w:szCs w:val="16"/>
        </w:rPr>
        <w:t>Nupathways</w:t>
      </w:r>
      <w:proofErr w:type="spellEnd"/>
      <w:r w:rsidRPr="001D319A">
        <w:rPr>
          <w:rFonts w:eastAsia="Calibri"/>
          <w:sz w:val="16"/>
          <w:szCs w:val="16"/>
        </w:rPr>
        <w:t xml:space="preserve"> Inc., </w:t>
      </w:r>
      <w:proofErr w:type="spellStart"/>
      <w:r w:rsidRPr="001D319A">
        <w:rPr>
          <w:rFonts w:eastAsia="Calibri"/>
          <w:sz w:val="16"/>
          <w:szCs w:val="16"/>
        </w:rPr>
        <w:t>Innsbrook</w:t>
      </w:r>
      <w:proofErr w:type="spellEnd"/>
      <w:r w:rsidRPr="001D319A">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D319A">
        <w:rPr>
          <w:rFonts w:eastAsia="Calibri"/>
          <w:sz w:val="16"/>
          <w:szCs w:val="16"/>
        </w:rPr>
        <w:t>Eötvös</w:t>
      </w:r>
      <w:proofErr w:type="spellEnd"/>
      <w:r w:rsidRPr="001D319A">
        <w:rPr>
          <w:rFonts w:eastAsia="Calibri"/>
          <w:sz w:val="16"/>
          <w:szCs w:val="16"/>
        </w:rPr>
        <w:t xml:space="preserve"> </w:t>
      </w:r>
      <w:proofErr w:type="spellStart"/>
      <w:r w:rsidRPr="001D319A">
        <w:rPr>
          <w:rFonts w:eastAsia="Calibri"/>
          <w:sz w:val="16"/>
          <w:szCs w:val="16"/>
        </w:rPr>
        <w:t>Loránd</w:t>
      </w:r>
      <w:proofErr w:type="spellEnd"/>
      <w:r w:rsidRPr="001D319A">
        <w:rPr>
          <w:rFonts w:eastAsia="Calibri"/>
          <w:sz w:val="16"/>
          <w:szCs w:val="16"/>
        </w:rPr>
        <w:t xml:space="preserve"> University, Budapest, Hungary 10Division of Addiction Research, Dominion Diagnostics, LLC. North Kingston, RI, USA 11Victory Nutrition International, </w:t>
      </w:r>
      <w:proofErr w:type="spellStart"/>
      <w:r w:rsidRPr="001D319A">
        <w:rPr>
          <w:rFonts w:eastAsia="Calibri"/>
          <w:sz w:val="16"/>
          <w:szCs w:val="16"/>
        </w:rPr>
        <w:t>Lederach</w:t>
      </w:r>
      <w:proofErr w:type="spellEnd"/>
      <w:r w:rsidRPr="001D319A">
        <w:rPr>
          <w:rFonts w:eastAsia="Calibri"/>
          <w:sz w:val="16"/>
          <w:szCs w:val="16"/>
        </w:rPr>
        <w:t xml:space="preserve">, PA., USA 12National Human Genome Center at Howard University, Washington, DC., USA, Marjorie </w:t>
      </w:r>
      <w:proofErr w:type="spellStart"/>
      <w:r w:rsidRPr="001D319A">
        <w:rPr>
          <w:rFonts w:eastAsia="Calibri"/>
          <w:sz w:val="16"/>
          <w:szCs w:val="16"/>
        </w:rPr>
        <w:t>Gondré</w:t>
      </w:r>
      <w:proofErr w:type="spellEnd"/>
      <w:r w:rsidRPr="001D319A">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D319A">
        <w:rPr>
          <w:rFonts w:eastAsia="Calibri"/>
          <w:sz w:val="16"/>
          <w:szCs w:val="16"/>
        </w:rPr>
        <w:t>Modestino</w:t>
      </w:r>
      <w:proofErr w:type="spellEnd"/>
      <w:r w:rsidRPr="001D319A">
        <w:rPr>
          <w:rFonts w:eastAsia="Calibri"/>
          <w:sz w:val="16"/>
          <w:szCs w:val="16"/>
        </w:rPr>
        <w:t xml:space="preserve">, 14Department of Psychology, Curry College, Milton, MA, USA, Rajendra D </w:t>
      </w:r>
      <w:proofErr w:type="spellStart"/>
      <w:r w:rsidRPr="001D319A">
        <w:rPr>
          <w:rFonts w:eastAsia="Calibri"/>
          <w:sz w:val="16"/>
          <w:szCs w:val="16"/>
        </w:rPr>
        <w:t>Badgaiyan</w:t>
      </w:r>
      <w:proofErr w:type="spellEnd"/>
      <w:r w:rsidRPr="001D319A">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1D319A">
          <w:rPr>
            <w:rFonts w:eastAsia="Calibri"/>
            <w:color w:val="000000"/>
            <w:sz w:val="16"/>
            <w:szCs w:val="16"/>
          </w:rPr>
          <w:t>https://www.ncbi.nlm.nih.gov/pmc/articles/PMC6446569/</w:t>
        </w:r>
      </w:hyperlink>
      <w:r w:rsidRPr="001D319A">
        <w:rPr>
          <w:rFonts w:eastAsia="Calibri"/>
          <w:sz w:val="16"/>
          <w:szCs w:val="16"/>
        </w:rPr>
        <w:t>, R.S.</w:t>
      </w:r>
    </w:p>
    <w:p w14:paraId="4A938440" w14:textId="77777777" w:rsidR="001D319A" w:rsidRPr="001D319A" w:rsidRDefault="001D319A" w:rsidP="001D319A">
      <w:pPr>
        <w:spacing w:line="276" w:lineRule="auto"/>
        <w:rPr>
          <w:rFonts w:eastAsia="Calibri"/>
          <w:sz w:val="16"/>
        </w:rPr>
      </w:pPr>
      <w:r w:rsidRPr="001D319A">
        <w:rPr>
          <w:rFonts w:eastAsia="Calibri"/>
          <w:b/>
          <w:bCs/>
          <w:highlight w:val="green"/>
          <w:u w:val="single"/>
        </w:rPr>
        <w:t>Pleasure</w:t>
      </w:r>
      <w:r w:rsidRPr="001D319A">
        <w:rPr>
          <w:rFonts w:eastAsia="Calibri"/>
          <w:u w:val="single"/>
        </w:rPr>
        <w:t xml:space="preserve"> is not only</w:t>
      </w:r>
      <w:r w:rsidRPr="001D319A">
        <w:rPr>
          <w:rFonts w:eastAsia="Calibri"/>
          <w:sz w:val="16"/>
        </w:rPr>
        <w:t xml:space="preserve"> one of the three </w:t>
      </w:r>
      <w:r w:rsidRPr="001D319A">
        <w:rPr>
          <w:rFonts w:eastAsia="Calibri"/>
          <w:u w:val="single"/>
        </w:rPr>
        <w:t xml:space="preserve">primary reward </w:t>
      </w:r>
      <w:proofErr w:type="gramStart"/>
      <w:r w:rsidRPr="001D319A">
        <w:rPr>
          <w:rFonts w:eastAsia="Calibri"/>
          <w:u w:val="single"/>
        </w:rPr>
        <w:t>functions</w:t>
      </w:r>
      <w:proofErr w:type="gramEnd"/>
      <w:r w:rsidRPr="001D319A">
        <w:rPr>
          <w:rFonts w:eastAsia="Calibri"/>
          <w:sz w:val="16"/>
        </w:rPr>
        <w:t xml:space="preserve"> but </w:t>
      </w:r>
      <w:r w:rsidRPr="001D319A">
        <w:rPr>
          <w:rFonts w:eastAsia="Calibri"/>
          <w:u w:val="single"/>
        </w:rPr>
        <w:t xml:space="preserve">it also </w:t>
      </w:r>
      <w:r w:rsidRPr="001D319A">
        <w:rPr>
          <w:rFonts w:eastAsia="Calibri"/>
          <w:b/>
          <w:bCs/>
          <w:highlight w:val="green"/>
          <w:u w:val="single"/>
        </w:rPr>
        <w:t>defines reward.</w:t>
      </w:r>
      <w:r w:rsidRPr="001D319A">
        <w:rPr>
          <w:rFonts w:eastAsia="Calibri"/>
          <w:sz w:val="16"/>
        </w:rPr>
        <w:t xml:space="preserve"> As homeostasis explains the </w:t>
      </w:r>
      <w:r w:rsidRPr="001D319A">
        <w:rPr>
          <w:rFonts w:eastAsia="Calibri"/>
          <w:u w:val="single"/>
        </w:rPr>
        <w:t>functions of</w:t>
      </w:r>
      <w:r w:rsidRPr="001D319A">
        <w:rPr>
          <w:rFonts w:eastAsia="Calibri"/>
          <w:sz w:val="16"/>
        </w:rPr>
        <w:t xml:space="preserve"> only a limited number of </w:t>
      </w:r>
      <w:r w:rsidRPr="001D319A">
        <w:rPr>
          <w:rFonts w:eastAsia="Calibri"/>
          <w:u w:val="single"/>
        </w:rPr>
        <w:t>rewards, the</w:t>
      </w:r>
      <w:r w:rsidRPr="001D319A">
        <w:rPr>
          <w:rFonts w:eastAsia="Calibri"/>
          <w:sz w:val="16"/>
        </w:rPr>
        <w:t xml:space="preserve"> principal </w:t>
      </w:r>
      <w:r w:rsidRPr="001D319A">
        <w:rPr>
          <w:rFonts w:eastAsia="Calibri"/>
          <w:highlight w:val="green"/>
          <w:u w:val="single"/>
        </w:rPr>
        <w:t>reason why particular stimuli</w:t>
      </w:r>
      <w:r w:rsidRPr="001D319A">
        <w:rPr>
          <w:rFonts w:eastAsia="Calibri"/>
          <w:u w:val="single"/>
        </w:rPr>
        <w:t xml:space="preserve">, objects, events, situations, and activities </w:t>
      </w:r>
      <w:r w:rsidRPr="001D319A">
        <w:rPr>
          <w:rFonts w:eastAsia="Calibri"/>
          <w:highlight w:val="green"/>
          <w:u w:val="single"/>
        </w:rPr>
        <w:t>are rewarding</w:t>
      </w:r>
      <w:r w:rsidRPr="001D319A">
        <w:rPr>
          <w:rFonts w:eastAsia="Calibri"/>
          <w:sz w:val="16"/>
        </w:rPr>
        <w:t xml:space="preserve"> may be </w:t>
      </w:r>
      <w:r w:rsidRPr="001D319A">
        <w:rPr>
          <w:rFonts w:eastAsia="Calibri"/>
          <w:highlight w:val="green"/>
          <w:u w:val="single"/>
        </w:rPr>
        <w:t>due to pleasure.</w:t>
      </w:r>
      <w:r w:rsidRPr="001D319A">
        <w:rPr>
          <w:rFonts w:eastAsia="Calibri"/>
          <w:sz w:val="16"/>
        </w:rPr>
        <w:t xml:space="preserve"> This applies </w:t>
      </w:r>
      <w:proofErr w:type="gramStart"/>
      <w:r w:rsidRPr="001D319A">
        <w:rPr>
          <w:rFonts w:eastAsia="Calibri"/>
          <w:sz w:val="16"/>
        </w:rPr>
        <w:t>first of all</w:t>
      </w:r>
      <w:proofErr w:type="gramEnd"/>
      <w:r w:rsidRPr="001D319A">
        <w:rPr>
          <w:rFonts w:eastAsia="Calibri"/>
          <w:sz w:val="16"/>
        </w:rPr>
        <w:t xml:space="preserve"> to sex and to the primary homeostatic rewards of food and liquid and extends to money, taste, beauty, social encounters and nonmaterial, internally set, and intrinsic rewards. </w:t>
      </w:r>
      <w:r w:rsidRPr="001D319A">
        <w:rPr>
          <w:rFonts w:eastAsia="Calibri"/>
          <w:u w:val="single"/>
        </w:rPr>
        <w:t>Pleasure, as the primary effect of rewards</w:t>
      </w:r>
      <w:r w:rsidRPr="001D319A">
        <w:rPr>
          <w:rFonts w:eastAsia="Calibri"/>
          <w:sz w:val="16"/>
        </w:rPr>
        <w:t xml:space="preserve">, drives the prime reward functions of learning, approach behavior, and decision making and </w:t>
      </w:r>
      <w:r w:rsidRPr="001D319A">
        <w:rPr>
          <w:rFonts w:eastAsia="Calibri"/>
          <w:highlight w:val="green"/>
          <w:u w:val="single"/>
        </w:rPr>
        <w:t xml:space="preserve">provides the </w:t>
      </w:r>
      <w:r w:rsidRPr="001D319A">
        <w:rPr>
          <w:rFonts w:eastAsia="Calibri"/>
          <w:b/>
          <w:bCs/>
          <w:highlight w:val="green"/>
          <w:u w:val="single"/>
        </w:rPr>
        <w:t>basis for hedonic theories</w:t>
      </w:r>
      <w:r w:rsidRPr="001D319A">
        <w:rPr>
          <w:rFonts w:eastAsia="Calibri"/>
          <w:highlight w:val="green"/>
          <w:u w:val="single"/>
        </w:rPr>
        <w:t xml:space="preserve"> of reward</w:t>
      </w:r>
      <w:r w:rsidRPr="001D319A">
        <w:rPr>
          <w:rFonts w:eastAsia="Calibri"/>
          <w:u w:val="single"/>
        </w:rPr>
        <w:t xml:space="preserve"> function. We are attracted by</w:t>
      </w:r>
      <w:r w:rsidRPr="001D319A">
        <w:rPr>
          <w:rFonts w:eastAsia="Calibri"/>
          <w:sz w:val="16"/>
        </w:rPr>
        <w:t xml:space="preserve"> most </w:t>
      </w:r>
      <w:r w:rsidRPr="001D319A">
        <w:rPr>
          <w:rFonts w:eastAsia="Calibri"/>
          <w:u w:val="single"/>
        </w:rPr>
        <w:t>rewards and exert intense efforts to obtain them</w:t>
      </w:r>
      <w:r w:rsidRPr="001D319A">
        <w:rPr>
          <w:rFonts w:eastAsia="Calibri"/>
          <w:sz w:val="16"/>
        </w:rPr>
        <w:t xml:space="preserve">, just </w:t>
      </w:r>
      <w:r w:rsidRPr="001D319A">
        <w:rPr>
          <w:rFonts w:eastAsia="Calibri"/>
          <w:u w:val="single"/>
        </w:rPr>
        <w:t>because they are enjoyable</w:t>
      </w:r>
      <w:r w:rsidRPr="001D319A">
        <w:rPr>
          <w:rFonts w:eastAsia="Calibri"/>
          <w:sz w:val="16"/>
        </w:rPr>
        <w:t xml:space="preserve"> [10].</w:t>
      </w:r>
    </w:p>
    <w:p w14:paraId="1845725B" w14:textId="77777777" w:rsidR="001D319A" w:rsidRPr="001D319A" w:rsidRDefault="001D319A" w:rsidP="001D319A">
      <w:pPr>
        <w:spacing w:line="276" w:lineRule="auto"/>
        <w:rPr>
          <w:rFonts w:eastAsia="Calibri"/>
          <w:sz w:val="16"/>
        </w:rPr>
      </w:pPr>
      <w:r w:rsidRPr="001D319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D319A">
        <w:rPr>
          <w:rFonts w:eastAsia="Calibri"/>
          <w:u w:val="single"/>
        </w:rPr>
        <w:t>using both humans and detailed invasive brain analysis of animals has discovered some critical ways that the brain processes pleasure</w:t>
      </w:r>
      <w:r w:rsidRPr="001D319A">
        <w:rPr>
          <w:rFonts w:eastAsia="Calibri"/>
          <w:sz w:val="16"/>
        </w:rPr>
        <w:t xml:space="preserve"> [14].</w:t>
      </w:r>
    </w:p>
    <w:p w14:paraId="3B40BE23" w14:textId="77777777" w:rsidR="001D319A" w:rsidRPr="001D319A" w:rsidRDefault="001D319A" w:rsidP="001D319A">
      <w:pPr>
        <w:spacing w:line="276" w:lineRule="auto"/>
        <w:rPr>
          <w:rFonts w:eastAsia="Calibri"/>
          <w:sz w:val="16"/>
        </w:rPr>
      </w:pPr>
      <w:r w:rsidRPr="001D319A">
        <w:rPr>
          <w:rFonts w:eastAsia="Calibri"/>
          <w:u w:val="single"/>
        </w:rPr>
        <w:t>Pleasure as a hallmark of reward is sufficient for defining a reward</w:t>
      </w:r>
      <w:r w:rsidRPr="001D319A">
        <w:rPr>
          <w:rFonts w:eastAsia="Calibri"/>
          <w:sz w:val="16"/>
        </w:rPr>
        <w:t xml:space="preserve">, but it may not be necessary. </w:t>
      </w:r>
      <w:r w:rsidRPr="001D319A">
        <w:rPr>
          <w:rFonts w:eastAsia="Calibri"/>
          <w:u w:val="single"/>
        </w:rPr>
        <w:t>A reward may generate positive</w:t>
      </w:r>
      <w:r w:rsidRPr="001D319A">
        <w:rPr>
          <w:rFonts w:eastAsia="Calibri"/>
          <w:sz w:val="16"/>
        </w:rPr>
        <w:t xml:space="preserve"> learning and approach </w:t>
      </w:r>
      <w:r w:rsidRPr="001D319A">
        <w:rPr>
          <w:rFonts w:eastAsia="Calibri"/>
          <w:u w:val="single"/>
        </w:rPr>
        <w:t>behavior</w:t>
      </w:r>
      <w:r w:rsidRPr="001D319A">
        <w:rPr>
          <w:rFonts w:eastAsia="Calibri"/>
          <w:sz w:val="16"/>
        </w:rPr>
        <w:t xml:space="preserve"> simply </w:t>
      </w:r>
      <w:r w:rsidRPr="001D319A">
        <w:rPr>
          <w:rFonts w:eastAsia="Calibri"/>
          <w:u w:val="single"/>
        </w:rPr>
        <w:t>because it contains substances that are essential for body function.</w:t>
      </w:r>
      <w:r w:rsidRPr="001D319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DCB1D95" w14:textId="77777777" w:rsidR="001D319A" w:rsidRPr="001D319A" w:rsidRDefault="001D319A" w:rsidP="001D319A">
      <w:pPr>
        <w:spacing w:line="276" w:lineRule="auto"/>
        <w:rPr>
          <w:rFonts w:eastAsia="Calibri"/>
          <w:sz w:val="16"/>
        </w:rPr>
      </w:pPr>
      <w:r w:rsidRPr="001D319A">
        <w:rPr>
          <w:rFonts w:eastAsia="Calibri"/>
          <w:sz w:val="16"/>
        </w:rPr>
        <w:t>Evolutionary theories of pleasure: The love connection BO:D</w:t>
      </w:r>
    </w:p>
    <w:p w14:paraId="343AA0F1" w14:textId="77777777" w:rsidR="001D319A" w:rsidRPr="001D319A" w:rsidRDefault="001D319A" w:rsidP="001D319A">
      <w:pPr>
        <w:spacing w:line="276" w:lineRule="auto"/>
        <w:rPr>
          <w:rFonts w:eastAsia="Calibri"/>
          <w:sz w:val="16"/>
        </w:rPr>
      </w:pPr>
      <w:r w:rsidRPr="001D319A">
        <w:rPr>
          <w:rFonts w:eastAsia="Calibri"/>
          <w:sz w:val="16"/>
        </w:rPr>
        <w:t xml:space="preserve">Charles Darwin and other biological scientists that have examined the biological </w:t>
      </w:r>
      <w:r w:rsidRPr="001D319A">
        <w:rPr>
          <w:rFonts w:eastAsia="Calibri"/>
          <w:u w:val="single"/>
        </w:rPr>
        <w:t>evolution and its basic principles found</w:t>
      </w:r>
      <w:r w:rsidRPr="001D319A">
        <w:rPr>
          <w:rFonts w:eastAsia="Calibri"/>
          <w:sz w:val="16"/>
        </w:rPr>
        <w:t xml:space="preserve"> various </w:t>
      </w:r>
      <w:r w:rsidRPr="001D319A">
        <w:rPr>
          <w:rFonts w:eastAsia="Calibri"/>
          <w:u w:val="single"/>
        </w:rPr>
        <w:t>mechanisms that steer behavior and biological development.</w:t>
      </w:r>
      <w:r w:rsidRPr="001D319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3CFFCA" w14:textId="77777777" w:rsidR="001D319A" w:rsidRPr="001D319A" w:rsidRDefault="001D319A" w:rsidP="001D319A">
      <w:pPr>
        <w:spacing w:line="276" w:lineRule="auto"/>
        <w:rPr>
          <w:rFonts w:eastAsia="Calibri"/>
          <w:sz w:val="16"/>
        </w:rPr>
      </w:pPr>
      <w:r w:rsidRPr="001D319A">
        <w:rPr>
          <w:rFonts w:eastAsia="Calibri"/>
          <w:sz w:val="16"/>
        </w:rPr>
        <w:t xml:space="preserve">It is well established that modern biological theory conjectures that </w:t>
      </w:r>
      <w:r w:rsidRPr="001D319A">
        <w:rPr>
          <w:rFonts w:eastAsia="Calibri"/>
          <w:b/>
          <w:bCs/>
          <w:highlight w:val="green"/>
          <w:u w:val="single"/>
        </w:rPr>
        <w:t>organisms are</w:t>
      </w:r>
      <w:r w:rsidRPr="001D319A">
        <w:rPr>
          <w:rFonts w:eastAsia="Calibri"/>
          <w:u w:val="single"/>
        </w:rPr>
        <w:t xml:space="preserve"> the </w:t>
      </w:r>
      <w:r w:rsidRPr="001D319A">
        <w:rPr>
          <w:rFonts w:eastAsia="Calibri"/>
          <w:b/>
          <w:bCs/>
          <w:highlight w:val="green"/>
          <w:u w:val="single"/>
        </w:rPr>
        <w:t>result of evolutionary competition.</w:t>
      </w:r>
      <w:r w:rsidRPr="001D319A">
        <w:rPr>
          <w:rFonts w:eastAsia="Calibri"/>
          <w:sz w:val="16"/>
        </w:rPr>
        <w:t xml:space="preserve"> In fact, Richard </w:t>
      </w:r>
      <w:r w:rsidRPr="001D319A">
        <w:rPr>
          <w:rFonts w:eastAsia="Calibri"/>
          <w:u w:val="single"/>
        </w:rPr>
        <w:t>Dawkins stresses gene survival and propagation as the basic mechanism of life</w:t>
      </w:r>
      <w:r w:rsidRPr="001D319A">
        <w:rPr>
          <w:rFonts w:eastAsia="Calibri"/>
          <w:sz w:val="16"/>
        </w:rPr>
        <w:t xml:space="preserve"> [20]. Only genes that lead to </w:t>
      </w:r>
      <w:r w:rsidRPr="001D319A">
        <w:rPr>
          <w:rFonts w:eastAsia="Calibri"/>
          <w:u w:val="single"/>
        </w:rPr>
        <w:t>the fittest phenotype will make it.</w:t>
      </w:r>
      <w:r w:rsidRPr="001D319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D319A">
        <w:rPr>
          <w:rFonts w:eastAsia="Calibri"/>
          <w:u w:val="single"/>
        </w:rPr>
        <w:t xml:space="preserve">the ultimate, distal function of </w:t>
      </w:r>
      <w:r w:rsidRPr="001D319A">
        <w:rPr>
          <w:rFonts w:eastAsia="Calibri"/>
          <w:highlight w:val="green"/>
          <w:u w:val="single"/>
        </w:rPr>
        <w:t>rewards</w:t>
      </w:r>
      <w:r w:rsidRPr="001D319A">
        <w:rPr>
          <w:rFonts w:eastAsia="Calibri"/>
          <w:u w:val="single"/>
        </w:rPr>
        <w:t xml:space="preserve"> is to </w:t>
      </w:r>
      <w:r w:rsidRPr="001D319A">
        <w:rPr>
          <w:rFonts w:eastAsia="Calibri"/>
          <w:highlight w:val="green"/>
          <w:u w:val="single"/>
        </w:rPr>
        <w:t>increase</w:t>
      </w:r>
      <w:r w:rsidRPr="001D319A">
        <w:rPr>
          <w:rFonts w:eastAsia="Calibri"/>
          <w:u w:val="single"/>
        </w:rPr>
        <w:t xml:space="preserve"> evolutionary </w:t>
      </w:r>
      <w:r w:rsidRPr="001D319A">
        <w:rPr>
          <w:rFonts w:eastAsia="Calibri"/>
          <w:highlight w:val="green"/>
          <w:u w:val="single"/>
        </w:rPr>
        <w:t>fitness</w:t>
      </w:r>
      <w:r w:rsidRPr="001D319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72DB1BC" w14:textId="77777777" w:rsidR="001D319A" w:rsidRPr="001D319A" w:rsidRDefault="001D319A" w:rsidP="001D319A">
      <w:pPr>
        <w:spacing w:line="276" w:lineRule="auto"/>
        <w:rPr>
          <w:rFonts w:eastAsia="Calibri"/>
          <w:sz w:val="16"/>
          <w:szCs w:val="16"/>
          <w:u w:val="single"/>
        </w:rPr>
      </w:pPr>
      <w:r w:rsidRPr="001D319A">
        <w:rPr>
          <w:rFonts w:eastAsia="Calibri"/>
          <w:u w:val="single"/>
        </w:rPr>
        <w:t>Behavioral reward functions have evolved to help individuals to survive and propagate their genes</w:t>
      </w:r>
      <w:r w:rsidRPr="001D319A">
        <w:rPr>
          <w:rFonts w:eastAsia="Calibri"/>
          <w:sz w:val="16"/>
        </w:rPr>
        <w:t xml:space="preserve">. Apparently, </w:t>
      </w:r>
      <w:r w:rsidRPr="001D319A">
        <w:rPr>
          <w:rFonts w:eastAsia="Calibri"/>
          <w:u w:val="single"/>
        </w:rPr>
        <w:t>people need to live well and long enough to reproduce.</w:t>
      </w:r>
      <w:r w:rsidRPr="001D319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D319A">
        <w:rPr>
          <w:rFonts w:eastAsia="Calibri"/>
          <w:u w:val="single"/>
        </w:rPr>
        <w:t>any small edge will ultimately result in evolutionary advantage</w:t>
      </w:r>
      <w:r w:rsidRPr="001D319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D319A">
        <w:rPr>
          <w:rFonts w:eastAsia="Calibri"/>
          <w:u w:val="single"/>
        </w:rPr>
        <w:t>Thus</w:t>
      </w:r>
      <w:proofErr w:type="gramEnd"/>
      <w:r w:rsidRPr="001D319A">
        <w:rPr>
          <w:rFonts w:eastAsia="Calibri"/>
          <w:u w:val="single"/>
        </w:rPr>
        <w:t xml:space="preserve"> the distal reward function in gene propagation and evolutionary fitness defines the proximal reward functions that we see</w:t>
      </w:r>
      <w:r w:rsidRPr="001D319A">
        <w:rPr>
          <w:rFonts w:eastAsia="Calibri"/>
          <w:sz w:val="16"/>
        </w:rPr>
        <w:t xml:space="preserve"> in everyday behavior. </w:t>
      </w:r>
      <w:r w:rsidRPr="001D319A">
        <w:rPr>
          <w:rFonts w:eastAsia="Calibri"/>
          <w:u w:val="single"/>
        </w:rPr>
        <w:t xml:space="preserve">That is why </w:t>
      </w:r>
      <w:r w:rsidRPr="001D319A">
        <w:rPr>
          <w:rFonts w:eastAsia="Calibri"/>
          <w:highlight w:val="green"/>
          <w:u w:val="single"/>
        </w:rPr>
        <w:t>foods, drinks, mates, and offspring are rewarding.</w:t>
      </w:r>
    </w:p>
    <w:p w14:paraId="5F0872D4" w14:textId="77777777" w:rsidR="001D319A" w:rsidRPr="001D319A" w:rsidRDefault="001D319A" w:rsidP="001D319A">
      <w:pPr>
        <w:spacing w:line="276" w:lineRule="auto"/>
        <w:rPr>
          <w:rFonts w:eastAsia="Calibri"/>
          <w:sz w:val="16"/>
        </w:rPr>
      </w:pPr>
      <w:r w:rsidRPr="001D319A">
        <w:rPr>
          <w:rFonts w:eastAsia="Calibri"/>
          <w:sz w:val="16"/>
        </w:rPr>
        <w:t xml:space="preserve">There have been theories linking pleasure as a required component of health benefits </w:t>
      </w:r>
      <w:proofErr w:type="spellStart"/>
      <w:r w:rsidRPr="001D319A">
        <w:rPr>
          <w:rFonts w:eastAsia="Calibri"/>
          <w:sz w:val="16"/>
        </w:rPr>
        <w:t>salutogenesis</w:t>
      </w:r>
      <w:proofErr w:type="spellEnd"/>
      <w:r w:rsidRPr="001D319A">
        <w:rPr>
          <w:rFonts w:eastAsia="Calibri"/>
          <w:sz w:val="16"/>
        </w:rPr>
        <w:t>, (</w:t>
      </w:r>
      <w:proofErr w:type="spellStart"/>
      <w:r w:rsidRPr="001D319A">
        <w:rPr>
          <w:rFonts w:eastAsia="Calibri"/>
          <w:sz w:val="16"/>
        </w:rPr>
        <w:t>salugenesis</w:t>
      </w:r>
      <w:proofErr w:type="spellEnd"/>
      <w:r w:rsidRPr="001D319A">
        <w:rPr>
          <w:rFonts w:eastAsia="Calibri"/>
          <w:sz w:val="16"/>
        </w:rPr>
        <w:t xml:space="preserve">). In essence, under these terms, </w:t>
      </w:r>
      <w:r w:rsidRPr="001D319A">
        <w:rPr>
          <w:rFonts w:eastAsia="Calibri"/>
          <w:u w:val="single"/>
        </w:rPr>
        <w:t>pleasure is described as a state or feeling of happiness and satisfaction resulting from an experience that one enjoys.</w:t>
      </w:r>
      <w:r w:rsidRPr="001D319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D319A">
        <w:rPr>
          <w:rFonts w:eastAsia="Calibri"/>
          <w:sz w:val="16"/>
        </w:rPr>
        <w:t>morphinergic</w:t>
      </w:r>
      <w:proofErr w:type="spellEnd"/>
      <w:r w:rsidRPr="001D319A">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D319A">
        <w:rPr>
          <w:rFonts w:eastAsia="Calibri"/>
          <w:sz w:val="16"/>
        </w:rPr>
        <w:t>hypodopaminergia</w:t>
      </w:r>
      <w:proofErr w:type="spellEnd"/>
      <w:r w:rsidRPr="001D319A">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1D319A">
        <w:rPr>
          <w:rFonts w:eastAsia="Calibri"/>
          <w:sz w:val="16"/>
        </w:rPr>
        <w:t>Esch</w:t>
      </w:r>
      <w:proofErr w:type="spellEnd"/>
      <w:r w:rsidRPr="001D319A">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22A20AE" w14:textId="77777777" w:rsidR="001D319A" w:rsidRPr="001D319A" w:rsidRDefault="001D319A" w:rsidP="001D319A">
      <w:pPr>
        <w:spacing w:line="276" w:lineRule="auto"/>
        <w:rPr>
          <w:rFonts w:eastAsia="Calibri"/>
          <w:sz w:val="16"/>
        </w:rPr>
      </w:pPr>
      <w:r w:rsidRPr="001D319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534A21C" w14:textId="77777777" w:rsidR="001D319A" w:rsidRPr="001D319A" w:rsidRDefault="001D319A" w:rsidP="001D319A">
      <w:pPr>
        <w:spacing w:line="276" w:lineRule="auto"/>
        <w:rPr>
          <w:rFonts w:eastAsia="Calibri"/>
          <w:sz w:val="16"/>
        </w:rPr>
      </w:pPr>
      <w:r w:rsidRPr="001D319A">
        <w:rPr>
          <w:rFonts w:eastAsia="Calibri"/>
          <w:sz w:val="16"/>
        </w:rPr>
        <w:t>Finding happiness is different between apes and humans</w:t>
      </w:r>
    </w:p>
    <w:p w14:paraId="4F3BB90E" w14:textId="77777777" w:rsidR="001D319A" w:rsidRPr="001D319A" w:rsidRDefault="001D319A" w:rsidP="001D319A">
      <w:pPr>
        <w:spacing w:line="276" w:lineRule="auto"/>
        <w:rPr>
          <w:rFonts w:eastAsia="Calibri"/>
          <w:sz w:val="16"/>
        </w:rPr>
      </w:pPr>
      <w:r w:rsidRPr="001D319A">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D319A">
        <w:rPr>
          <w:rFonts w:eastAsia="Calibri"/>
          <w:sz w:val="16"/>
        </w:rPr>
        <w:t>all of</w:t>
      </w:r>
      <w:proofErr w:type="gramEnd"/>
      <w:r w:rsidRPr="001D319A">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4137205C" w14:textId="77777777" w:rsidR="001D319A" w:rsidRPr="001D319A" w:rsidRDefault="001D319A" w:rsidP="001D319A">
      <w:pPr>
        <w:spacing w:line="276" w:lineRule="auto"/>
        <w:rPr>
          <w:rFonts w:eastAsia="Calibri"/>
          <w:sz w:val="16"/>
        </w:rPr>
      </w:pPr>
      <w:r w:rsidRPr="001D319A">
        <w:rPr>
          <w:rFonts w:eastAsia="Calibri"/>
          <w:sz w:val="16"/>
        </w:rPr>
        <w:t xml:space="preserve">Remarkably, there are </w:t>
      </w:r>
      <w:r w:rsidRPr="001D319A">
        <w:rPr>
          <w:rFonts w:eastAsia="Calibri"/>
          <w:u w:val="single"/>
        </w:rPr>
        <w:t>pathways for ordinary liking and pleasure</w:t>
      </w:r>
      <w:r w:rsidRPr="001D319A">
        <w:rPr>
          <w:rFonts w:eastAsia="Calibri"/>
          <w:sz w:val="16"/>
        </w:rPr>
        <w:t xml:space="preserve">, which </w:t>
      </w:r>
      <w:r w:rsidRPr="001D319A">
        <w:rPr>
          <w:rFonts w:eastAsia="Calibri"/>
          <w:u w:val="single"/>
        </w:rPr>
        <w:t>are limited in scope</w:t>
      </w:r>
      <w:r w:rsidRPr="001D319A">
        <w:rPr>
          <w:rFonts w:eastAsia="Calibri"/>
          <w:sz w:val="16"/>
        </w:rPr>
        <w:t xml:space="preserve"> as described above in this commentary. However, </w:t>
      </w:r>
      <w:r w:rsidRPr="001D319A">
        <w:rPr>
          <w:rFonts w:eastAsia="Calibri"/>
          <w:u w:val="single"/>
        </w:rPr>
        <w:t xml:space="preserve">there are </w:t>
      </w:r>
      <w:r w:rsidRPr="001D319A">
        <w:rPr>
          <w:rFonts w:eastAsia="Calibri"/>
          <w:b/>
          <w:bCs/>
          <w:highlight w:val="green"/>
          <w:u w:val="single"/>
        </w:rPr>
        <w:t>many brain regions</w:t>
      </w:r>
      <w:r w:rsidRPr="001D319A">
        <w:rPr>
          <w:rFonts w:eastAsia="Calibri"/>
          <w:sz w:val="16"/>
        </w:rPr>
        <w:t xml:space="preserve">, often termed hot and cold spots, </w:t>
      </w:r>
      <w:r w:rsidRPr="001D319A">
        <w:rPr>
          <w:rFonts w:eastAsia="Calibri"/>
          <w:u w:val="single"/>
        </w:rPr>
        <w:t xml:space="preserve">that significantly </w:t>
      </w:r>
      <w:r w:rsidRPr="001D319A">
        <w:rPr>
          <w:rFonts w:eastAsia="Calibri"/>
          <w:b/>
          <w:bCs/>
          <w:highlight w:val="green"/>
          <w:u w:val="single"/>
        </w:rPr>
        <w:t>modulate</w:t>
      </w:r>
      <w:r w:rsidRPr="001D319A">
        <w:rPr>
          <w:rFonts w:eastAsia="Calibri"/>
          <w:sz w:val="16"/>
        </w:rPr>
        <w:t xml:space="preserve"> (increase or decrease) </w:t>
      </w:r>
      <w:r w:rsidRPr="001D319A">
        <w:rPr>
          <w:rFonts w:eastAsia="Calibri"/>
          <w:u w:val="single"/>
        </w:rPr>
        <w:t xml:space="preserve">our </w:t>
      </w:r>
      <w:r w:rsidRPr="001D319A">
        <w:rPr>
          <w:rFonts w:eastAsia="Calibri"/>
          <w:b/>
          <w:bCs/>
          <w:highlight w:val="green"/>
          <w:u w:val="single"/>
        </w:rPr>
        <w:t>pleasure or</w:t>
      </w:r>
      <w:r w:rsidRPr="001D319A">
        <w:rPr>
          <w:rFonts w:eastAsia="Calibri"/>
          <w:u w:val="single"/>
        </w:rPr>
        <w:t xml:space="preserve"> even produce</w:t>
      </w:r>
      <w:r w:rsidRPr="001D319A">
        <w:rPr>
          <w:rFonts w:eastAsia="Calibri"/>
          <w:b/>
          <w:bCs/>
          <w:u w:val="single"/>
        </w:rPr>
        <w:t xml:space="preserve"> </w:t>
      </w:r>
      <w:r w:rsidRPr="001D319A">
        <w:rPr>
          <w:rFonts w:eastAsia="Calibri"/>
          <w:b/>
          <w:bCs/>
          <w:highlight w:val="green"/>
          <w:u w:val="single"/>
        </w:rPr>
        <w:t>the opposite</w:t>
      </w:r>
      <w:r w:rsidRPr="001D319A">
        <w:rPr>
          <w:rFonts w:eastAsia="Calibri"/>
          <w:sz w:val="16"/>
        </w:rPr>
        <w:t xml:space="preserve"> of pleasure— that is </w:t>
      </w:r>
      <w:r w:rsidRPr="001D319A">
        <w:rPr>
          <w:rFonts w:eastAsia="Calibri"/>
          <w:u w:val="single"/>
        </w:rPr>
        <w:t>disgust and fear</w:t>
      </w:r>
      <w:r w:rsidRPr="001D319A">
        <w:rPr>
          <w:rFonts w:eastAsia="Calibri"/>
          <w:sz w:val="16"/>
        </w:rPr>
        <w:t xml:space="preserve"> [39]. </w:t>
      </w:r>
      <w:r w:rsidRPr="001D319A">
        <w:rPr>
          <w:rFonts w:eastAsia="Calibri"/>
          <w:u w:val="single"/>
        </w:rPr>
        <w:t>One</w:t>
      </w:r>
      <w:r w:rsidRPr="001D319A">
        <w:rPr>
          <w:rFonts w:eastAsia="Calibri"/>
          <w:sz w:val="16"/>
        </w:rPr>
        <w:t xml:space="preserve"> specific </w:t>
      </w:r>
      <w:r w:rsidRPr="001D319A">
        <w:rPr>
          <w:rFonts w:eastAsia="Calibri"/>
          <w:u w:val="single"/>
        </w:rPr>
        <w:t>region</w:t>
      </w:r>
      <w:r w:rsidRPr="001D319A">
        <w:rPr>
          <w:rFonts w:eastAsia="Calibri"/>
          <w:sz w:val="16"/>
        </w:rPr>
        <w:t xml:space="preserve"> of the nucleus </w:t>
      </w:r>
      <w:proofErr w:type="spellStart"/>
      <w:r w:rsidRPr="001D319A">
        <w:rPr>
          <w:rFonts w:eastAsia="Calibri"/>
          <w:sz w:val="16"/>
        </w:rPr>
        <w:t>accumbens</w:t>
      </w:r>
      <w:proofErr w:type="spellEnd"/>
      <w:r w:rsidRPr="001D319A">
        <w:rPr>
          <w:rFonts w:eastAsia="Calibri"/>
          <w:sz w:val="16"/>
        </w:rPr>
        <w:t xml:space="preserve"> </w:t>
      </w:r>
      <w:r w:rsidRPr="001D319A">
        <w:rPr>
          <w:rFonts w:eastAsia="Calibri"/>
          <w:u w:val="single"/>
        </w:rPr>
        <w:t xml:space="preserve">is organized like a computer keyboard, with </w:t>
      </w:r>
      <w:proofErr w:type="gramStart"/>
      <w:r w:rsidRPr="001D319A">
        <w:rPr>
          <w:rFonts w:eastAsia="Calibri"/>
          <w:u w:val="single"/>
        </w:rPr>
        <w:t>particular stimulus</w:t>
      </w:r>
      <w:proofErr w:type="gramEnd"/>
      <w:r w:rsidRPr="001D319A">
        <w:rPr>
          <w:rFonts w:eastAsia="Calibri"/>
          <w:u w:val="single"/>
        </w:rPr>
        <w:t xml:space="preserve"> triggers in rows</w:t>
      </w:r>
      <w:r w:rsidRPr="001D319A">
        <w:rPr>
          <w:rFonts w:eastAsia="Calibri"/>
          <w:sz w:val="16"/>
        </w:rPr>
        <w:t xml:space="preserve">— producing an increase and decrease of pleasure and disgust. Moreover, </w:t>
      </w:r>
      <w:r w:rsidRPr="001D319A">
        <w:rPr>
          <w:rFonts w:eastAsia="Calibri"/>
          <w:u w:val="single"/>
        </w:rPr>
        <w:t>the cortex has unique roles in the cognitive evaluation of our feelings of pleasure</w:t>
      </w:r>
      <w:r w:rsidRPr="001D319A">
        <w:rPr>
          <w:rFonts w:eastAsia="Calibri"/>
          <w:sz w:val="16"/>
        </w:rPr>
        <w:t xml:space="preserve"> [40]. Importantly, the interplay of these multiple triggers and the higher brain centers in the prefrontal cortex are very intricate and are just being uncovered.</w:t>
      </w:r>
    </w:p>
    <w:p w14:paraId="7AE12DD4" w14:textId="77777777" w:rsidR="001D319A" w:rsidRPr="001D319A" w:rsidRDefault="001D319A" w:rsidP="001D319A">
      <w:pPr>
        <w:spacing w:line="276" w:lineRule="auto"/>
        <w:rPr>
          <w:rFonts w:eastAsia="Calibri"/>
          <w:sz w:val="16"/>
        </w:rPr>
      </w:pPr>
      <w:r w:rsidRPr="001D319A">
        <w:rPr>
          <w:rFonts w:eastAsia="Calibri"/>
          <w:sz w:val="16"/>
        </w:rPr>
        <w:t>Desire and reward centers</w:t>
      </w:r>
    </w:p>
    <w:p w14:paraId="2BA81800" w14:textId="77777777" w:rsidR="001D319A" w:rsidRPr="001D319A" w:rsidRDefault="001D319A" w:rsidP="001D319A">
      <w:pPr>
        <w:spacing w:line="276" w:lineRule="auto"/>
        <w:rPr>
          <w:rFonts w:eastAsia="Calibri"/>
          <w:sz w:val="16"/>
        </w:rPr>
      </w:pPr>
      <w:r w:rsidRPr="001D319A">
        <w:rPr>
          <w:rFonts w:eastAsia="Calibri"/>
          <w:sz w:val="16"/>
        </w:rPr>
        <w:t xml:space="preserve">It is surprising that many different sources of pleasure activate the same circuits between the </w:t>
      </w:r>
      <w:proofErr w:type="spellStart"/>
      <w:r w:rsidRPr="001D319A">
        <w:rPr>
          <w:rFonts w:eastAsia="Calibri"/>
          <w:sz w:val="16"/>
        </w:rPr>
        <w:t>mesocorticolimbic</w:t>
      </w:r>
      <w:proofErr w:type="spellEnd"/>
      <w:r w:rsidRPr="001D319A">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AAD86BF" w14:textId="77777777" w:rsidR="001D319A" w:rsidRPr="001D319A" w:rsidRDefault="001D319A" w:rsidP="001D319A">
      <w:pPr>
        <w:spacing w:line="276" w:lineRule="auto"/>
        <w:rPr>
          <w:rFonts w:eastAsia="Calibri"/>
          <w:sz w:val="16"/>
        </w:rPr>
      </w:pPr>
      <w:r w:rsidRPr="001D319A">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1D319A">
        <w:rPr>
          <w:rFonts w:eastAsia="Calibri"/>
          <w:sz w:val="16"/>
        </w:rPr>
        <w:t>accumbens</w:t>
      </w:r>
      <w:proofErr w:type="spellEnd"/>
      <w:r w:rsidRPr="001D319A">
        <w:rPr>
          <w:rFonts w:eastAsia="Calibri"/>
          <w:sz w:val="16"/>
        </w:rPr>
        <w:t xml:space="preserve"> (Figure 2). It is the cornerstone target to all addictions. The VTA is encompassed with neurons using glutamate, GABA, and dopamine. The nucleus </w:t>
      </w:r>
      <w:proofErr w:type="spellStart"/>
      <w:r w:rsidRPr="001D319A">
        <w:rPr>
          <w:rFonts w:eastAsia="Calibri"/>
          <w:sz w:val="16"/>
        </w:rPr>
        <w:t>accumbens</w:t>
      </w:r>
      <w:proofErr w:type="spellEnd"/>
      <w:r w:rsidRPr="001D319A">
        <w:rPr>
          <w:rFonts w:eastAsia="Calibri"/>
          <w:sz w:val="16"/>
        </w:rPr>
        <w:t xml:space="preserve"> (</w:t>
      </w:r>
      <w:proofErr w:type="spellStart"/>
      <w:r w:rsidRPr="001D319A">
        <w:rPr>
          <w:rFonts w:eastAsia="Calibri"/>
          <w:sz w:val="16"/>
        </w:rPr>
        <w:t>NAc</w:t>
      </w:r>
      <w:proofErr w:type="spellEnd"/>
      <w:r w:rsidRPr="001D319A">
        <w:rPr>
          <w:rFonts w:eastAsia="Calibri"/>
          <w:sz w:val="16"/>
        </w:rPr>
        <w:t xml:space="preserve">) is located within the ventral striatum and is divided into two sub-regions—the motor and limbic regions associated with its core and shell, respectively. The </w:t>
      </w:r>
      <w:proofErr w:type="spellStart"/>
      <w:r w:rsidRPr="001D319A">
        <w:rPr>
          <w:rFonts w:eastAsia="Calibri"/>
          <w:sz w:val="16"/>
        </w:rPr>
        <w:t>NAc</w:t>
      </w:r>
      <w:proofErr w:type="spellEnd"/>
      <w:r w:rsidRPr="001D319A">
        <w:rPr>
          <w:rFonts w:eastAsia="Calibri"/>
          <w:sz w:val="16"/>
        </w:rPr>
        <w:t xml:space="preserve"> has spiny neurons that receive dopamine from the VTA and glutamate (a dopamine driver) from the hippocampus, </w:t>
      </w:r>
      <w:proofErr w:type="gramStart"/>
      <w:r w:rsidRPr="001D319A">
        <w:rPr>
          <w:rFonts w:eastAsia="Calibri"/>
          <w:sz w:val="16"/>
        </w:rPr>
        <w:t>amygdala</w:t>
      </w:r>
      <w:proofErr w:type="gramEnd"/>
      <w:r w:rsidRPr="001D319A">
        <w:rPr>
          <w:rFonts w:eastAsia="Calibri"/>
          <w:sz w:val="16"/>
        </w:rPr>
        <w:t xml:space="preserve"> and medial prefrontal cortex. Subsequently, the </w:t>
      </w:r>
      <w:proofErr w:type="spellStart"/>
      <w:r w:rsidRPr="001D319A">
        <w:rPr>
          <w:rFonts w:eastAsia="Calibri"/>
          <w:sz w:val="16"/>
        </w:rPr>
        <w:t>NAc</w:t>
      </w:r>
      <w:proofErr w:type="spellEnd"/>
      <w:r w:rsidRPr="001D319A">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D319A">
        <w:rPr>
          <w:rFonts w:eastAsia="Calibri"/>
          <w:sz w:val="16"/>
        </w:rPr>
        <w:t>hypodopaminergia</w:t>
      </w:r>
      <w:proofErr w:type="spellEnd"/>
      <w:r w:rsidRPr="001D319A">
        <w:rPr>
          <w:rFonts w:eastAsia="Calibri"/>
          <w:sz w:val="16"/>
        </w:rPr>
        <w:t xml:space="preserve"> in the “Brain Reward Cascade” that contribute to addiction and compulsive behaviors [3,6,41].</w:t>
      </w:r>
    </w:p>
    <w:p w14:paraId="1E1749EC" w14:textId="77777777" w:rsidR="001D319A" w:rsidRPr="001D319A" w:rsidRDefault="001D319A" w:rsidP="001D319A">
      <w:pPr>
        <w:spacing w:line="276" w:lineRule="auto"/>
        <w:rPr>
          <w:rFonts w:eastAsia="Calibri"/>
          <w:sz w:val="16"/>
        </w:rPr>
      </w:pPr>
      <w:r w:rsidRPr="001D319A">
        <w:rPr>
          <w:rFonts w:eastAsia="Calibri"/>
          <w:sz w:val="16"/>
        </w:rPr>
        <w:t xml:space="preserve">Furthermore, ordinary </w:t>
      </w:r>
      <w:r w:rsidRPr="001D319A">
        <w:rPr>
          <w:rFonts w:eastAsia="Calibri"/>
          <w:u w:val="single"/>
        </w:rPr>
        <w:t>“</w:t>
      </w:r>
      <w:r w:rsidRPr="001D319A">
        <w:rPr>
          <w:rFonts w:eastAsia="Calibri"/>
          <w:highlight w:val="green"/>
          <w:u w:val="single"/>
        </w:rPr>
        <w:t>liking</w:t>
      </w:r>
      <w:r w:rsidRPr="001D319A">
        <w:rPr>
          <w:rFonts w:eastAsia="Calibri"/>
          <w:u w:val="single"/>
        </w:rPr>
        <w:t xml:space="preserve">” of </w:t>
      </w:r>
      <w:r w:rsidRPr="001D319A">
        <w:rPr>
          <w:rFonts w:eastAsia="Calibri"/>
          <w:highlight w:val="green"/>
          <w:u w:val="single"/>
        </w:rPr>
        <w:t>something</w:t>
      </w:r>
      <w:r w:rsidRPr="001D319A">
        <w:rPr>
          <w:rFonts w:eastAsia="Calibri"/>
          <w:u w:val="single"/>
        </w:rPr>
        <w:t xml:space="preserve">, or pure pleasure, is </w:t>
      </w:r>
      <w:r w:rsidRPr="001D319A">
        <w:rPr>
          <w:rFonts w:eastAsia="Calibri"/>
          <w:highlight w:val="green"/>
          <w:u w:val="single"/>
        </w:rPr>
        <w:t>represented by</w:t>
      </w:r>
      <w:r w:rsidRPr="001D319A">
        <w:rPr>
          <w:rFonts w:eastAsia="Calibri"/>
          <w:sz w:val="16"/>
        </w:rPr>
        <w:t xml:space="preserve"> small </w:t>
      </w:r>
      <w:r w:rsidRPr="001D319A">
        <w:rPr>
          <w:rFonts w:eastAsia="Calibri"/>
          <w:highlight w:val="green"/>
          <w:u w:val="single"/>
        </w:rPr>
        <w:t>regions</w:t>
      </w:r>
      <w:r w:rsidRPr="001D319A">
        <w:rPr>
          <w:rFonts w:eastAsia="Calibri"/>
          <w:sz w:val="16"/>
        </w:rPr>
        <w:t xml:space="preserve"> mainly </w:t>
      </w:r>
      <w:r w:rsidRPr="001D319A">
        <w:rPr>
          <w:rFonts w:eastAsia="Calibri"/>
          <w:highlight w:val="green"/>
          <w:u w:val="single"/>
        </w:rPr>
        <w:t>in the limbic system</w:t>
      </w:r>
      <w:r w:rsidRPr="001D319A">
        <w:rPr>
          <w:rFonts w:eastAsia="Calibri"/>
          <w:sz w:val="16"/>
        </w:rPr>
        <w:t xml:space="preserve"> (old reptilian part of the brain). These may be </w:t>
      </w:r>
      <w:r w:rsidRPr="001D319A">
        <w:rPr>
          <w:rFonts w:eastAsia="Calibri"/>
          <w:u w:val="single"/>
        </w:rPr>
        <w:t>part of larger neural circuits.</w:t>
      </w:r>
      <w:r w:rsidRPr="001D319A">
        <w:rPr>
          <w:rFonts w:eastAsia="Calibri"/>
          <w:sz w:val="16"/>
        </w:rPr>
        <w:t xml:space="preserve"> In Latin, </w:t>
      </w:r>
      <w:proofErr w:type="spellStart"/>
      <w:r w:rsidRPr="001D319A">
        <w:rPr>
          <w:rFonts w:eastAsia="Calibri"/>
          <w:sz w:val="16"/>
        </w:rPr>
        <w:t>hedus</w:t>
      </w:r>
      <w:proofErr w:type="spellEnd"/>
      <w:r w:rsidRPr="001D319A">
        <w:rPr>
          <w:rFonts w:eastAsia="Calibri"/>
          <w:sz w:val="16"/>
        </w:rPr>
        <w:t xml:space="preserve"> is the term for “sweet”; and in Greek, </w:t>
      </w:r>
      <w:proofErr w:type="spellStart"/>
      <w:r w:rsidRPr="001D319A">
        <w:rPr>
          <w:rFonts w:eastAsia="Calibri"/>
          <w:sz w:val="16"/>
        </w:rPr>
        <w:t>hodone</w:t>
      </w:r>
      <w:proofErr w:type="spellEnd"/>
      <w:r w:rsidRPr="001D319A">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E7B91DC" w14:textId="77777777" w:rsidR="001D319A" w:rsidRPr="001D319A" w:rsidRDefault="001D319A" w:rsidP="001D319A">
      <w:pPr>
        <w:spacing w:line="276" w:lineRule="auto"/>
        <w:rPr>
          <w:rFonts w:eastAsia="Calibri"/>
          <w:sz w:val="16"/>
          <w:szCs w:val="16"/>
        </w:rPr>
      </w:pPr>
      <w:r w:rsidRPr="001D319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597AECA" w14:textId="77777777" w:rsidR="001D319A" w:rsidRPr="001D319A" w:rsidRDefault="001D319A" w:rsidP="001D319A">
      <w:pPr>
        <w:spacing w:line="276" w:lineRule="auto"/>
        <w:rPr>
          <w:rFonts w:eastAsia="Calibri"/>
          <w:sz w:val="16"/>
          <w:szCs w:val="16"/>
        </w:rPr>
      </w:pPr>
      <w:proofErr w:type="gramStart"/>
      <w:r w:rsidRPr="001D319A">
        <w:rPr>
          <w:rFonts w:eastAsia="Calibri"/>
          <w:sz w:val="16"/>
          <w:szCs w:val="16"/>
        </w:rPr>
        <w:t>In an attempt to</w:t>
      </w:r>
      <w:proofErr w:type="gramEnd"/>
      <w:r w:rsidRPr="001D319A">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D319A">
        <w:rPr>
          <w:rFonts w:eastAsia="Calibri"/>
          <w:sz w:val="16"/>
          <w:szCs w:val="16"/>
        </w:rPr>
        <w:t>a majority of</w:t>
      </w:r>
      <w:proofErr w:type="gramEnd"/>
      <w:r w:rsidRPr="001D319A">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D319A">
        <w:rPr>
          <w:rFonts w:eastAsia="Calibri"/>
          <w:sz w:val="16"/>
          <w:szCs w:val="16"/>
        </w:rPr>
        <w:t>networks, and</w:t>
      </w:r>
      <w:proofErr w:type="gramEnd"/>
      <w:r w:rsidRPr="001D319A">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07195D9E" w14:textId="77777777" w:rsidR="001D319A" w:rsidRPr="001D319A" w:rsidRDefault="001D319A" w:rsidP="001D319A">
      <w:pPr>
        <w:spacing w:line="276" w:lineRule="auto"/>
        <w:rPr>
          <w:rFonts w:eastAsia="Calibri"/>
          <w:sz w:val="16"/>
          <w:szCs w:val="16"/>
        </w:rPr>
      </w:pPr>
      <w:r w:rsidRPr="001D319A">
        <w:rPr>
          <w:rFonts w:eastAsia="Calibri"/>
          <w:sz w:val="16"/>
          <w:szCs w:val="16"/>
        </w:rPr>
        <w:t xml:space="preserve">Addictive substances are voluntarily self-administered, and they enhance (directly or indirectly) dopaminergic synaptic function in the </w:t>
      </w:r>
      <w:proofErr w:type="spellStart"/>
      <w:r w:rsidRPr="001D319A">
        <w:rPr>
          <w:rFonts w:eastAsia="Calibri"/>
          <w:sz w:val="16"/>
          <w:szCs w:val="16"/>
        </w:rPr>
        <w:t>NAc</w:t>
      </w:r>
      <w:proofErr w:type="spellEnd"/>
      <w:r w:rsidRPr="001D319A">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D319A">
        <w:rPr>
          <w:rFonts w:eastAsia="Calibri"/>
          <w:sz w:val="16"/>
          <w:szCs w:val="16"/>
        </w:rPr>
        <w:t>being considered to be</w:t>
      </w:r>
      <w:proofErr w:type="gramEnd"/>
      <w:r w:rsidRPr="001D319A">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D319A">
        <w:rPr>
          <w:rFonts w:eastAsia="Calibri"/>
          <w:sz w:val="16"/>
          <w:szCs w:val="16"/>
        </w:rPr>
        <w:t>), and</w:t>
      </w:r>
      <w:proofErr w:type="gramEnd"/>
      <w:r w:rsidRPr="001D319A">
        <w:rPr>
          <w:rFonts w:eastAsia="Calibri"/>
          <w:sz w:val="16"/>
          <w:szCs w:val="16"/>
        </w:rPr>
        <w:t xml:space="preserve"> may have an additive effect on vulnerability to various addictions [48]. In this regard, </w:t>
      </w:r>
      <w:proofErr w:type="spellStart"/>
      <w:r w:rsidRPr="001D319A">
        <w:rPr>
          <w:rFonts w:eastAsia="Calibri"/>
          <w:sz w:val="16"/>
          <w:szCs w:val="16"/>
        </w:rPr>
        <w:t>Vanyukov</w:t>
      </w:r>
      <w:proofErr w:type="spellEnd"/>
      <w:r w:rsidRPr="001D319A">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3292EE4" w14:textId="77777777" w:rsidR="001D319A" w:rsidRPr="001D319A" w:rsidRDefault="001D319A" w:rsidP="001D319A">
      <w:pPr>
        <w:spacing w:line="276" w:lineRule="auto"/>
        <w:rPr>
          <w:rFonts w:eastAsia="Calibri"/>
          <w:sz w:val="16"/>
          <w:szCs w:val="16"/>
        </w:rPr>
      </w:pPr>
      <w:r w:rsidRPr="001D319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DF8DF63" w14:textId="77777777" w:rsidR="001D319A" w:rsidRPr="001D319A" w:rsidRDefault="001D319A" w:rsidP="001D319A">
      <w:pPr>
        <w:spacing w:line="276" w:lineRule="auto"/>
        <w:rPr>
          <w:rFonts w:eastAsia="Calibri"/>
          <w:sz w:val="16"/>
        </w:rPr>
      </w:pPr>
      <w:r w:rsidRPr="001D319A">
        <w:rPr>
          <w:rFonts w:eastAsia="Calibri"/>
          <w:sz w:val="16"/>
        </w:rPr>
        <w:t xml:space="preserve">In essence, although nonhuman primate brains are </w:t>
      </w:r>
      <w:proofErr w:type="gramStart"/>
      <w:r w:rsidRPr="001D319A">
        <w:rPr>
          <w:rFonts w:eastAsia="Calibri"/>
          <w:sz w:val="16"/>
        </w:rPr>
        <w:t>similar to</w:t>
      </w:r>
      <w:proofErr w:type="gramEnd"/>
      <w:r w:rsidRPr="001D319A">
        <w:rPr>
          <w:rFonts w:eastAsia="Calibri"/>
          <w:sz w:val="16"/>
        </w:rPr>
        <w:t xml:space="preserve"> our own, the disparity between other primates and those of human cognitive abilities tells us that surface similarity is not the whole story. </w:t>
      </w:r>
      <w:r w:rsidRPr="001D319A">
        <w:rPr>
          <w:rFonts w:eastAsia="Calibri"/>
          <w:u w:val="single"/>
        </w:rPr>
        <w:t>Sousa et al.</w:t>
      </w:r>
      <w:r w:rsidRPr="001D319A">
        <w:rPr>
          <w:rFonts w:eastAsia="Calibri"/>
          <w:sz w:val="16"/>
        </w:rPr>
        <w:t xml:space="preserve"> [50] small case </w:t>
      </w:r>
      <w:r w:rsidRPr="001D319A">
        <w:rPr>
          <w:rFonts w:eastAsia="Calibri"/>
          <w:u w:val="single"/>
        </w:rPr>
        <w:t>found various differentially expressed genes, to associate with pleasure related systems.</w:t>
      </w:r>
      <w:r w:rsidRPr="001D319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F9E8480" w14:textId="77777777" w:rsidR="001D319A" w:rsidRPr="001D319A" w:rsidRDefault="001D319A" w:rsidP="001D319A">
      <w:pPr>
        <w:spacing w:line="276" w:lineRule="auto"/>
        <w:rPr>
          <w:rFonts w:eastAsia="Calibri"/>
          <w:sz w:val="16"/>
        </w:rPr>
      </w:pPr>
      <w:r w:rsidRPr="001D319A">
        <w:rPr>
          <w:rFonts w:eastAsia="Calibri"/>
          <w:sz w:val="16"/>
        </w:rPr>
        <w:t xml:space="preserve">In simpler terms, the system controls the production of dopamine, a chemical messenger that plays a significant role in pleasure and rewards. The senior author, Dr. </w:t>
      </w:r>
      <w:proofErr w:type="spellStart"/>
      <w:r w:rsidRPr="001D319A">
        <w:rPr>
          <w:rFonts w:eastAsia="Calibri"/>
          <w:sz w:val="16"/>
        </w:rPr>
        <w:t>Nenad</w:t>
      </w:r>
      <w:proofErr w:type="spellEnd"/>
      <w:r w:rsidRPr="001D319A">
        <w:rPr>
          <w:rFonts w:eastAsia="Calibri"/>
          <w:sz w:val="16"/>
        </w:rPr>
        <w:t xml:space="preserve"> </w:t>
      </w:r>
      <w:proofErr w:type="spellStart"/>
      <w:r w:rsidRPr="001D319A">
        <w:rPr>
          <w:rFonts w:eastAsia="Calibri"/>
          <w:sz w:val="16"/>
        </w:rPr>
        <w:t>Sestan</w:t>
      </w:r>
      <w:proofErr w:type="spellEnd"/>
      <w:r w:rsidRPr="001D319A">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D319A">
        <w:rPr>
          <w:rFonts w:eastAsia="Calibri"/>
          <w:sz w:val="16"/>
        </w:rPr>
        <w:t>Sestan</w:t>
      </w:r>
      <w:proofErr w:type="spellEnd"/>
      <w:r w:rsidRPr="001D319A">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D319A">
        <w:rPr>
          <w:rFonts w:eastAsia="Calibri"/>
          <w:highlight w:val="green"/>
          <w:u w:val="single"/>
        </w:rPr>
        <w:t>researchers examined</w:t>
      </w:r>
      <w:r w:rsidRPr="001D319A">
        <w:rPr>
          <w:rFonts w:eastAsia="Calibri"/>
          <w:u w:val="single"/>
        </w:rPr>
        <w:t xml:space="preserve"> 247 specimens of </w:t>
      </w:r>
      <w:r w:rsidRPr="001D319A">
        <w:rPr>
          <w:rFonts w:eastAsia="Calibri"/>
          <w:highlight w:val="green"/>
          <w:u w:val="single"/>
        </w:rPr>
        <w:t>neural tissue</w:t>
      </w:r>
      <w:r w:rsidRPr="001D319A">
        <w:rPr>
          <w:rFonts w:eastAsia="Calibri"/>
          <w:u w:val="single"/>
        </w:rPr>
        <w:t xml:space="preserve"> from six humans, five chimpanzees, and five macaque monkeys.</w:t>
      </w:r>
      <w:r w:rsidRPr="001D319A">
        <w:rPr>
          <w:rFonts w:eastAsia="Calibri"/>
          <w:sz w:val="16"/>
        </w:rPr>
        <w:t xml:space="preserve"> Moreover, these </w:t>
      </w:r>
      <w:r w:rsidRPr="001D319A">
        <w:rPr>
          <w:rFonts w:eastAsia="Calibri"/>
          <w:u w:val="single"/>
        </w:rPr>
        <w:t>investigators analyzed which genes were turned on or off in 16 regions of the brain.</w:t>
      </w:r>
      <w:r w:rsidRPr="001D319A">
        <w:rPr>
          <w:rFonts w:eastAsia="Calibri"/>
          <w:sz w:val="16"/>
        </w:rPr>
        <w:t xml:space="preserve"> While </w:t>
      </w:r>
      <w:r w:rsidRPr="001D319A">
        <w:rPr>
          <w:rFonts w:eastAsia="Calibri"/>
          <w:u w:val="single"/>
        </w:rPr>
        <w:t xml:space="preserve">the differences among species were subtle, </w:t>
      </w:r>
      <w:r w:rsidRPr="001D319A">
        <w:rPr>
          <w:rFonts w:eastAsia="Calibri"/>
          <w:b/>
          <w:bCs/>
          <w:highlight w:val="green"/>
          <w:u w:val="single"/>
        </w:rPr>
        <w:t>there was</w:t>
      </w:r>
      <w:r w:rsidRPr="001D319A">
        <w:rPr>
          <w:rFonts w:eastAsia="Calibri"/>
          <w:u w:val="single"/>
        </w:rPr>
        <w:t xml:space="preserve"> a </w:t>
      </w:r>
      <w:r w:rsidRPr="001D319A">
        <w:rPr>
          <w:rFonts w:eastAsia="Calibri"/>
          <w:b/>
          <w:bCs/>
          <w:highlight w:val="green"/>
          <w:u w:val="single"/>
        </w:rPr>
        <w:t>remarkable contrast in</w:t>
      </w:r>
      <w:r w:rsidRPr="001D319A">
        <w:rPr>
          <w:rFonts w:eastAsia="Calibri"/>
          <w:u w:val="single"/>
        </w:rPr>
        <w:t xml:space="preserve"> the</w:t>
      </w:r>
      <w:r w:rsidRPr="001D319A">
        <w:rPr>
          <w:rFonts w:eastAsia="Calibri"/>
          <w:b/>
          <w:bCs/>
          <w:u w:val="single"/>
        </w:rPr>
        <w:t xml:space="preserve"> </w:t>
      </w:r>
      <w:r w:rsidRPr="001D319A">
        <w:rPr>
          <w:rFonts w:eastAsia="Calibri"/>
          <w:b/>
          <w:bCs/>
          <w:highlight w:val="green"/>
          <w:u w:val="single"/>
        </w:rPr>
        <w:t>neocortices</w:t>
      </w:r>
      <w:r w:rsidRPr="001D319A">
        <w:rPr>
          <w:rFonts w:eastAsia="Calibri"/>
          <w:sz w:val="16"/>
        </w:rPr>
        <w:t xml:space="preserve">, specifically </w:t>
      </w:r>
      <w:r w:rsidRPr="001D319A">
        <w:rPr>
          <w:rFonts w:eastAsia="Calibri"/>
          <w:u w:val="single"/>
        </w:rPr>
        <w:t xml:space="preserve">in an </w:t>
      </w:r>
      <w:r w:rsidRPr="001D319A">
        <w:rPr>
          <w:rFonts w:eastAsia="Calibri"/>
          <w:highlight w:val="green"/>
          <w:u w:val="single"/>
        </w:rPr>
        <w:t>area of the brain</w:t>
      </w:r>
      <w:r w:rsidRPr="001D319A">
        <w:rPr>
          <w:rFonts w:eastAsia="Calibri"/>
          <w:u w:val="single"/>
        </w:rPr>
        <w:t xml:space="preserve"> that is much </w:t>
      </w:r>
      <w:r w:rsidRPr="001D319A">
        <w:rPr>
          <w:rFonts w:eastAsia="Calibri"/>
          <w:highlight w:val="green"/>
          <w:u w:val="single"/>
        </w:rPr>
        <w:t>more developed in humans</w:t>
      </w:r>
      <w:r w:rsidRPr="001D319A">
        <w:rPr>
          <w:rFonts w:eastAsia="Calibri"/>
          <w:u w:val="single"/>
        </w:rPr>
        <w:t xml:space="preserve"> than in chimpanzees.</w:t>
      </w:r>
      <w:r w:rsidRPr="001D319A">
        <w:rPr>
          <w:rFonts w:eastAsia="Calibri"/>
          <w:sz w:val="16"/>
        </w:rPr>
        <w:t xml:space="preserve"> In fact, these researchers found that a gene called </w:t>
      </w:r>
      <w:r w:rsidRPr="001D319A">
        <w:rPr>
          <w:rFonts w:eastAsia="Calibri"/>
          <w:u w:val="single"/>
        </w:rPr>
        <w:t xml:space="preserve">tyrosine hydroxylase (TH) for the enzyme, responsible </w:t>
      </w:r>
      <w:proofErr w:type="gramStart"/>
      <w:r w:rsidRPr="001D319A">
        <w:rPr>
          <w:rFonts w:eastAsia="Calibri"/>
          <w:u w:val="single"/>
        </w:rPr>
        <w:t>for the production of</w:t>
      </w:r>
      <w:proofErr w:type="gramEnd"/>
      <w:r w:rsidRPr="001D319A">
        <w:rPr>
          <w:rFonts w:eastAsia="Calibri"/>
          <w:u w:val="single"/>
        </w:rPr>
        <w:t xml:space="preserve"> dopamine</w:t>
      </w:r>
      <w:r w:rsidRPr="001D319A">
        <w:rPr>
          <w:rFonts w:eastAsia="Calibri"/>
          <w:sz w:val="16"/>
        </w:rPr>
        <w:t xml:space="preserve">, was </w:t>
      </w:r>
      <w:r w:rsidRPr="001D319A">
        <w:rPr>
          <w:rFonts w:eastAsia="Calibri"/>
          <w:u w:val="single"/>
        </w:rPr>
        <w:t>expressed in the neocortex of humans, but not chimpanzees.</w:t>
      </w:r>
      <w:r w:rsidRPr="001D319A">
        <w:rPr>
          <w:rFonts w:eastAsia="Calibri"/>
          <w:sz w:val="16"/>
        </w:rPr>
        <w:t xml:space="preserve"> As discussed earlier, </w:t>
      </w:r>
      <w:r w:rsidRPr="001D319A">
        <w:rPr>
          <w:rFonts w:eastAsia="Calibri"/>
          <w:u w:val="single"/>
        </w:rPr>
        <w:t>dopamine is</w:t>
      </w:r>
      <w:r w:rsidRPr="001D319A">
        <w:rPr>
          <w:rFonts w:eastAsia="Calibri"/>
          <w:sz w:val="16"/>
        </w:rPr>
        <w:t xml:space="preserve"> best </w:t>
      </w:r>
      <w:r w:rsidRPr="001D319A">
        <w:rPr>
          <w:rFonts w:eastAsia="Calibri"/>
          <w:u w:val="single"/>
        </w:rPr>
        <w:t>known for its</w:t>
      </w:r>
      <w:r w:rsidRPr="001D319A">
        <w:rPr>
          <w:rFonts w:eastAsia="Calibri"/>
          <w:sz w:val="16"/>
        </w:rPr>
        <w:t xml:space="preserve"> essential </w:t>
      </w:r>
      <w:r w:rsidRPr="001D319A">
        <w:rPr>
          <w:rFonts w:eastAsia="Calibri"/>
          <w:u w:val="single"/>
        </w:rPr>
        <w:t>role within the brain’s reward system; the</w:t>
      </w:r>
      <w:r w:rsidRPr="001D319A">
        <w:rPr>
          <w:rFonts w:eastAsia="Calibri"/>
          <w:sz w:val="16"/>
        </w:rPr>
        <w:t xml:space="preserve"> very </w:t>
      </w:r>
      <w:r w:rsidRPr="001D319A">
        <w:rPr>
          <w:rFonts w:eastAsia="Calibri"/>
          <w:u w:val="single"/>
        </w:rPr>
        <w:t>system that responds to everything from sex, to gambling, to food, and to addictive drugs.</w:t>
      </w:r>
      <w:r w:rsidRPr="001D319A">
        <w:rPr>
          <w:rFonts w:eastAsia="Calibri"/>
          <w:sz w:val="16"/>
        </w:rPr>
        <w:t xml:space="preserve"> However, dopamine also assists in regulating emotional responses, memory, and movement. Notably, abnormal dopamine levels have been linked to disorders including Parkinson’s, </w:t>
      </w:r>
      <w:proofErr w:type="gramStart"/>
      <w:r w:rsidRPr="001D319A">
        <w:rPr>
          <w:rFonts w:eastAsia="Calibri"/>
          <w:sz w:val="16"/>
        </w:rPr>
        <w:t>schizophrenia</w:t>
      </w:r>
      <w:proofErr w:type="gramEnd"/>
      <w:r w:rsidRPr="001D319A">
        <w:rPr>
          <w:rFonts w:eastAsia="Calibri"/>
          <w:sz w:val="16"/>
        </w:rPr>
        <w:t xml:space="preserve"> and spectrum disorders such as autism and addiction or RDS.</w:t>
      </w:r>
    </w:p>
    <w:p w14:paraId="1F4DEA6F" w14:textId="77777777" w:rsidR="001D319A" w:rsidRPr="001D319A" w:rsidRDefault="001D319A" w:rsidP="001D319A">
      <w:pPr>
        <w:spacing w:line="276" w:lineRule="auto"/>
        <w:rPr>
          <w:rFonts w:eastAsia="Calibri"/>
          <w:sz w:val="16"/>
        </w:rPr>
      </w:pPr>
      <w:r w:rsidRPr="001D319A">
        <w:rPr>
          <w:rFonts w:eastAsia="Calibri"/>
          <w:sz w:val="16"/>
        </w:rPr>
        <w:t xml:space="preserve">Nora Volkow, the director of NIDA, pointed out that one alluring possibility is that the neurotransmitter </w:t>
      </w:r>
      <w:r w:rsidRPr="001D319A">
        <w:rPr>
          <w:rFonts w:eastAsia="Calibri"/>
          <w:highlight w:val="green"/>
          <w:u w:val="single"/>
        </w:rPr>
        <w:t>dopamine plays</w:t>
      </w:r>
      <w:r w:rsidRPr="001D319A">
        <w:rPr>
          <w:rFonts w:eastAsia="Calibri"/>
          <w:u w:val="single"/>
        </w:rPr>
        <w:t xml:space="preserve"> a substantial </w:t>
      </w:r>
      <w:r w:rsidRPr="001D319A">
        <w:rPr>
          <w:rFonts w:eastAsia="Calibri"/>
          <w:highlight w:val="green"/>
          <w:u w:val="single"/>
        </w:rPr>
        <w:t>role in</w:t>
      </w:r>
      <w:r w:rsidRPr="001D319A">
        <w:rPr>
          <w:rFonts w:eastAsia="Calibri"/>
          <w:u w:val="single"/>
        </w:rPr>
        <w:t xml:space="preserve"> humans’ </w:t>
      </w:r>
      <w:r w:rsidRPr="001D319A">
        <w:rPr>
          <w:rFonts w:eastAsia="Calibri"/>
          <w:highlight w:val="green"/>
          <w:u w:val="single"/>
        </w:rPr>
        <w:t>ability to pursue</w:t>
      </w:r>
      <w:r w:rsidRPr="001D319A">
        <w:rPr>
          <w:rFonts w:eastAsia="Calibri"/>
          <w:u w:val="single"/>
        </w:rPr>
        <w:t xml:space="preserve"> various </w:t>
      </w:r>
      <w:r w:rsidRPr="001D319A">
        <w:rPr>
          <w:rFonts w:eastAsia="Calibri"/>
          <w:highlight w:val="green"/>
          <w:u w:val="single"/>
        </w:rPr>
        <w:t>rewards that are</w:t>
      </w:r>
      <w:r w:rsidRPr="001D319A">
        <w:rPr>
          <w:rFonts w:eastAsia="Calibri"/>
          <w:u w:val="single"/>
        </w:rPr>
        <w:t xml:space="preserve"> perhaps months or even </w:t>
      </w:r>
      <w:r w:rsidRPr="001D319A">
        <w:rPr>
          <w:rFonts w:eastAsia="Calibri"/>
          <w:highlight w:val="green"/>
          <w:u w:val="single"/>
        </w:rPr>
        <w:t>years away</w:t>
      </w:r>
      <w:r w:rsidRPr="001D319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D319A">
        <w:rPr>
          <w:rFonts w:eastAsia="Calibri"/>
          <w:sz w:val="16"/>
        </w:rPr>
        <w:t>alterlife</w:t>
      </w:r>
      <w:proofErr w:type="spellEnd"/>
      <w:r w:rsidRPr="001D319A">
        <w:rPr>
          <w:rFonts w:eastAsia="Calibri"/>
          <w:sz w:val="16"/>
        </w:rPr>
        <w:t xml:space="preserve">. </w:t>
      </w:r>
      <w:r w:rsidRPr="001D319A">
        <w:rPr>
          <w:rFonts w:eastAsia="Calibri"/>
          <w:u w:val="single"/>
        </w:rPr>
        <w:t>This may explain what often motivates people to work for things that have no apparent short-term benefit</w:t>
      </w:r>
      <w:r w:rsidRPr="001D319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D319A">
        <w:rPr>
          <w:rFonts w:eastAsia="Calibri"/>
          <w:sz w:val="16"/>
        </w:rPr>
        <w:t>shilting</w:t>
      </w:r>
      <w:proofErr w:type="spellEnd"/>
      <w:r w:rsidRPr="001D319A">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276631" w14:textId="77777777" w:rsidR="001D319A" w:rsidRPr="001D319A" w:rsidRDefault="001D319A" w:rsidP="001D319A">
      <w:pPr>
        <w:rPr>
          <w:rFonts w:eastAsia="Cambria"/>
        </w:rPr>
      </w:pPr>
    </w:p>
    <w:p w14:paraId="01880C51" w14:textId="77777777" w:rsidR="001D319A" w:rsidRPr="001D319A" w:rsidRDefault="001D319A" w:rsidP="001D319A">
      <w:pPr>
        <w:keepNext/>
        <w:keepLines/>
        <w:spacing w:before="40" w:after="0"/>
        <w:outlineLvl w:val="3"/>
        <w:rPr>
          <w:rFonts w:eastAsia="MS Gothic" w:cs="Times New Roman"/>
          <w:b/>
          <w:iCs/>
          <w:sz w:val="26"/>
        </w:rPr>
      </w:pPr>
      <w:bookmarkStart w:id="1" w:name="_Hlk53580309"/>
      <w:r w:rsidRPr="001D319A">
        <w:rPr>
          <w:rFonts w:eastAsia="MS Gothic" w:cs="Times New Roman"/>
          <w:b/>
          <w:iCs/>
          <w:sz w:val="26"/>
        </w:rPr>
        <w:t>3] No act omission distinction – outweighs on actor specificity because different actors have different obligations.</w:t>
      </w:r>
    </w:p>
    <w:p w14:paraId="5B4D40D6" w14:textId="77777777" w:rsidR="001D319A" w:rsidRPr="001D319A" w:rsidRDefault="001D319A" w:rsidP="001D319A">
      <w:pPr>
        <w:rPr>
          <w:rFonts w:eastAsia="Cambria"/>
        </w:rPr>
      </w:pPr>
      <w:proofErr w:type="spellStart"/>
      <w:r w:rsidRPr="001D319A">
        <w:rPr>
          <w:rFonts w:eastAsia="Cambria"/>
          <w:b/>
          <w:bCs/>
          <w:sz w:val="26"/>
        </w:rPr>
        <w:t>Shwartz</w:t>
      </w:r>
      <w:proofErr w:type="spellEnd"/>
      <w:r w:rsidRPr="001D319A">
        <w:rPr>
          <w:rFonts w:eastAsia="Cambria"/>
          <w:b/>
          <w:bCs/>
          <w:sz w:val="26"/>
        </w:rPr>
        <w:t xml:space="preserve"> 19 </w:t>
      </w:r>
      <w:r w:rsidRPr="001D319A">
        <w:rPr>
          <w:rFonts w:eastAsia="Cambria"/>
        </w:rPr>
        <w:t>Schwartz, Gregory. (2019). THE ETHICS OF OMISSION. Think, 18(51), 117–121. doi:10.1017/s1477175618000404</w:t>
      </w:r>
    </w:p>
    <w:p w14:paraId="3DBD4189" w14:textId="77777777" w:rsidR="001D319A" w:rsidRPr="001D319A" w:rsidRDefault="001D319A" w:rsidP="001D319A">
      <w:pPr>
        <w:rPr>
          <w:rFonts w:eastAsia="Cambria"/>
          <w:sz w:val="14"/>
        </w:rPr>
      </w:pPr>
      <w:r w:rsidRPr="001D319A">
        <w:rPr>
          <w:rFonts w:eastAsia="Cambria"/>
          <w:u w:val="single"/>
        </w:rPr>
        <w:t xml:space="preserve">A trolley worker in Victoria London is near the tracks when he sees a runaway trolley </w:t>
      </w:r>
      <w:proofErr w:type="spellStart"/>
      <w:r w:rsidRPr="001D319A">
        <w:rPr>
          <w:rFonts w:eastAsia="Cambria"/>
          <w:u w:val="single"/>
        </w:rPr>
        <w:t>barrelling</w:t>
      </w:r>
      <w:proofErr w:type="spellEnd"/>
      <w:r w:rsidRPr="001D319A">
        <w:rPr>
          <w:rFonts w:eastAsia="Cambria"/>
          <w:u w:val="single"/>
        </w:rPr>
        <w:t xml:space="preserve"> down. On its current path, it will kill three people tied to the tracks. Seeing a lever, the worker can deviate the trolley’s path to one where only one person is tied down.</w:t>
      </w:r>
      <w:r w:rsidRPr="001D319A">
        <w:rPr>
          <w:rFonts w:eastAsia="Cambria"/>
          <w:sz w:val="14"/>
        </w:rPr>
        <w:t xml:space="preserve"> The worker must </w:t>
      </w:r>
      <w:proofErr w:type="gramStart"/>
      <w:r w:rsidRPr="001D319A">
        <w:rPr>
          <w:rFonts w:eastAsia="Cambria"/>
          <w:sz w:val="14"/>
        </w:rPr>
        <w:t>make a decision</w:t>
      </w:r>
      <w:proofErr w:type="gramEnd"/>
      <w:r w:rsidRPr="001D319A">
        <w:rPr>
          <w:rFonts w:eastAsia="Cambria"/>
          <w:sz w:val="14"/>
        </w:rPr>
        <w:t xml:space="preserve">,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w:t>
      </w:r>
      <w:proofErr w:type="gramStart"/>
      <w:r w:rsidRPr="001D319A">
        <w:rPr>
          <w:rFonts w:eastAsia="Cambria"/>
          <w:sz w:val="14"/>
        </w:rPr>
        <w:t>as a result of</w:t>
      </w:r>
      <w:proofErr w:type="gramEnd"/>
      <w:r w:rsidRPr="001D319A">
        <w:rPr>
          <w:rFonts w:eastAsia="Cambria"/>
          <w:sz w:val="14"/>
        </w:rPr>
        <w:t xml:space="preserve"> the worker’s omission and are consequently not the worker’s fault. However, if the worker pulls the lever then that one person’s death would have been the worker’s fault because that death was a direct result of the worker’s </w:t>
      </w:r>
      <w:proofErr w:type="spellStart"/>
      <w:proofErr w:type="gramStart"/>
      <w:r w:rsidRPr="001D319A">
        <w:rPr>
          <w:rFonts w:eastAsia="Cambria"/>
          <w:sz w:val="14"/>
        </w:rPr>
        <w:t>action.Alternatively</w:t>
      </w:r>
      <w:proofErr w:type="spellEnd"/>
      <w:proofErr w:type="gramEnd"/>
      <w:r w:rsidRPr="001D319A">
        <w:rPr>
          <w:rFonts w:eastAsia="Cambria"/>
          <w:sz w:val="14"/>
        </w:rPr>
        <w:t xml:space="preserve">, Mill’s </w:t>
      </w:r>
      <w:r w:rsidRPr="001D319A">
        <w:rPr>
          <w:rFonts w:eastAsia="Cambria"/>
          <w:highlight w:val="green"/>
          <w:u w:val="single"/>
        </w:rPr>
        <w:t>Utilitarianism</w:t>
      </w:r>
      <w:r w:rsidRPr="001D319A">
        <w:rPr>
          <w:rFonts w:eastAsia="Cambria"/>
          <w:u w:val="single"/>
        </w:rPr>
        <w:t xml:space="preserve">, which focuses on maximizing good, </w:t>
      </w:r>
      <w:r w:rsidRPr="001D319A">
        <w:rPr>
          <w:rFonts w:eastAsia="Cambria"/>
          <w:highlight w:val="green"/>
          <w:u w:val="single"/>
        </w:rPr>
        <w:t>argues that</w:t>
      </w:r>
      <w:r w:rsidRPr="001D319A">
        <w:rPr>
          <w:rFonts w:eastAsia="Cambria"/>
          <w:u w:val="single"/>
        </w:rPr>
        <w:t xml:space="preserve"> the worker should pull the lever so that one person dies instead of three. Under this theory, </w:t>
      </w:r>
      <w:r w:rsidRPr="001D319A">
        <w:rPr>
          <w:rFonts w:eastAsia="Cambria"/>
          <w:highlight w:val="green"/>
          <w:u w:val="single"/>
        </w:rPr>
        <w:t>each life is</w:t>
      </w:r>
      <w:r w:rsidRPr="001D319A">
        <w:rPr>
          <w:rFonts w:eastAsia="Cambria"/>
          <w:u w:val="single"/>
        </w:rPr>
        <w:t xml:space="preserve"> regarded as </w:t>
      </w:r>
      <w:r w:rsidRPr="001D319A">
        <w:rPr>
          <w:rFonts w:eastAsia="Cambria"/>
          <w:highlight w:val="green"/>
          <w:u w:val="single"/>
        </w:rPr>
        <w:t>equal regardless of whether it is ended by act or omission</w:t>
      </w:r>
      <w:r w:rsidRPr="001D319A">
        <w:rPr>
          <w:rFonts w:eastAsia="Cambria"/>
          <w:u w:val="single"/>
        </w:rPr>
        <w:t xml:space="preserve">. </w:t>
      </w:r>
      <w:r w:rsidRPr="001D319A">
        <w:rPr>
          <w:rFonts w:eastAsia="Cambria"/>
          <w:sz w:val="14"/>
        </w:rPr>
        <w:t xml:space="preserve">Thus, </w:t>
      </w:r>
      <w:r w:rsidRPr="001D319A">
        <w:rPr>
          <w:rFonts w:eastAsia="Cambria"/>
          <w:u w:val="single"/>
        </w:rPr>
        <w:t xml:space="preserve">the validity of </w:t>
      </w:r>
      <w:r w:rsidRPr="001D319A">
        <w:rPr>
          <w:rFonts w:eastAsia="Cambria"/>
          <w:highlight w:val="green"/>
          <w:u w:val="single"/>
        </w:rPr>
        <w:t>Deontology is contingent on</w:t>
      </w:r>
      <w:r w:rsidRPr="001D319A">
        <w:rPr>
          <w:rFonts w:eastAsia="Cambria"/>
          <w:u w:val="single"/>
        </w:rPr>
        <w:t xml:space="preserve"> there being </w:t>
      </w:r>
      <w:r w:rsidRPr="001D319A">
        <w:rPr>
          <w:rFonts w:eastAsia="Cambria"/>
          <w:highlight w:val="green"/>
          <w:u w:val="single"/>
        </w:rPr>
        <w:t>an Act–Omission Distinction</w:t>
      </w:r>
      <w:r w:rsidRPr="001D319A">
        <w:rPr>
          <w:rFonts w:eastAsia="Cambria"/>
          <w:u w:val="single"/>
        </w:rPr>
        <w:t xml:space="preserve">. If the Act–Omission Distinction doesn’t exist, then </w:t>
      </w:r>
      <w:r w:rsidRPr="001D319A">
        <w:rPr>
          <w:rFonts w:eastAsia="Cambria"/>
          <w:highlight w:val="green"/>
          <w:u w:val="single"/>
        </w:rPr>
        <w:t>there would be no difference between killing one</w:t>
      </w:r>
      <w:r w:rsidRPr="001D319A">
        <w:rPr>
          <w:rFonts w:eastAsia="Cambria"/>
          <w:u w:val="single"/>
        </w:rPr>
        <w:t xml:space="preserve"> person </w:t>
      </w:r>
      <w:r w:rsidRPr="001D319A">
        <w:rPr>
          <w:rFonts w:eastAsia="Cambria"/>
          <w:highlight w:val="green"/>
          <w:u w:val="single"/>
        </w:rPr>
        <w:t>and</w:t>
      </w:r>
      <w:r w:rsidRPr="001D319A">
        <w:rPr>
          <w:rFonts w:eastAsia="Cambria"/>
          <w:u w:val="single"/>
        </w:rPr>
        <w:t xml:space="preserve"> letting one person die, meaning that Deontology achieves nothing in the Trolley problem except </w:t>
      </w:r>
      <w:r w:rsidRPr="001D319A">
        <w:rPr>
          <w:rFonts w:eastAsia="Cambria"/>
          <w:highlight w:val="green"/>
          <w:u w:val="single"/>
        </w:rPr>
        <w:t>three</w:t>
      </w:r>
      <w:r w:rsidRPr="001D319A">
        <w:rPr>
          <w:rFonts w:eastAsia="Cambria"/>
          <w:u w:val="single"/>
        </w:rPr>
        <w:t xml:space="preserve"> times more death than Utilitarianism</w:t>
      </w:r>
      <w:r w:rsidRPr="001D319A">
        <w:rPr>
          <w:rFonts w:eastAsia="Cambria"/>
          <w:sz w:val="14"/>
        </w:rPr>
        <w:t xml:space="preserve">. This Act–Omission Distinction, whether having the power to act is the moral equivalent of acting, was first assimilated into popular culture in 1962 when comic writer Stan Lee wrote that ‘with great power comes great responsibility’. </w:t>
      </w:r>
      <w:r w:rsidRPr="001D319A">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1D319A">
        <w:rPr>
          <w:rFonts w:eastAsia="Cambria"/>
          <w:sz w:val="14"/>
        </w:rPr>
        <w:t xml:space="preserve">Additionally, </w:t>
      </w:r>
      <w:r w:rsidRPr="001D319A">
        <w:rPr>
          <w:rFonts w:eastAsia="Cambria"/>
          <w:u w:val="single"/>
        </w:rPr>
        <w:t xml:space="preserve">suppose that someone is driving a car when a pedestrian appears in front of her. </w:t>
      </w:r>
      <w:r w:rsidRPr="001D319A">
        <w:rPr>
          <w:rFonts w:eastAsia="Cambria"/>
          <w:highlight w:val="green"/>
          <w:u w:val="single"/>
        </w:rPr>
        <w:t xml:space="preserve">Failure to hit the brakes would be an omission; </w:t>
      </w:r>
      <w:r w:rsidRPr="001D319A">
        <w:rPr>
          <w:rFonts w:eastAsia="Cambria"/>
          <w:u w:val="single"/>
        </w:rPr>
        <w:t>however</w:t>
      </w:r>
      <w:r w:rsidRPr="001D319A">
        <w:rPr>
          <w:rFonts w:eastAsia="Cambria"/>
          <w:highlight w:val="green"/>
          <w:u w:val="single"/>
        </w:rPr>
        <w:t>, it seems odd not to hold the driver accountable for hitting the pedestrian</w:t>
      </w:r>
      <w:r w:rsidRPr="001D319A">
        <w:rPr>
          <w:rFonts w:eastAsia="Cambria"/>
          <w:sz w:val="14"/>
        </w:rPr>
        <w:t xml:space="preserve">. This Schwartz </w:t>
      </w:r>
      <w:proofErr w:type="gramStart"/>
      <w:r w:rsidRPr="001D319A">
        <w:rPr>
          <w:rFonts w:eastAsia="Cambria"/>
          <w:sz w:val="14"/>
        </w:rPr>
        <w:t>The</w:t>
      </w:r>
      <w:proofErr w:type="gramEnd"/>
      <w:r w:rsidRPr="001D319A">
        <w:rPr>
          <w:rFonts w:eastAsia="Cambria"/>
          <w:sz w:val="14"/>
        </w:rPr>
        <w:t xml:space="preserv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w:t>
      </w:r>
      <w:proofErr w:type="spellStart"/>
      <w:r w:rsidRPr="001D319A">
        <w:rPr>
          <w:rFonts w:eastAsia="Cambria"/>
          <w:sz w:val="14"/>
        </w:rPr>
        <w:t>omitter</w:t>
      </w:r>
      <w:proofErr w:type="spellEnd"/>
      <w:r w:rsidRPr="001D319A">
        <w:rPr>
          <w:rFonts w:eastAsia="Cambria"/>
          <w:sz w:val="14"/>
        </w:rPr>
        <w:t xml:space="preserve">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w:t>
      </w:r>
      <w:proofErr w:type="spellStart"/>
      <w:r w:rsidRPr="001D319A">
        <w:rPr>
          <w:rFonts w:eastAsia="Cambria"/>
          <w:sz w:val="14"/>
        </w:rPr>
        <w:t>Mens</w:t>
      </w:r>
      <w:proofErr w:type="spellEnd"/>
      <w:r w:rsidRPr="001D319A">
        <w:rPr>
          <w:rFonts w:eastAsia="Cambria"/>
          <w:sz w:val="14"/>
        </w:rPr>
        <w:t xml:space="preserve"> Rea’, or mental action. Legally, Actus Reus does not equate to Omission except in three types of situations. The first situation is </w:t>
      </w:r>
      <w:r w:rsidRPr="001D319A">
        <w:rPr>
          <w:rFonts w:eastAsia="Cambria"/>
          <w:u w:val="single"/>
        </w:rPr>
        <w:t>when the defendant had assumed responsibility for the care of dependents</w:t>
      </w:r>
      <w:r w:rsidRPr="001D319A">
        <w:rPr>
          <w:rFonts w:eastAsia="Cambria"/>
          <w:sz w:val="14"/>
        </w:rPr>
        <w:t xml:space="preserve">. This was seen in R v Stone &amp; Dobinson, when Stone and Dobinson had agreed to care for Stone’s anorexic sister. They were convicted of manslaughter because they had assumed responsibility for her. </w:t>
      </w:r>
      <w:r w:rsidRPr="001D319A">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1D319A">
        <w:rPr>
          <w:rFonts w:eastAsia="Cambria"/>
          <w:sz w:val="14"/>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w:t>
      </w:r>
      <w:proofErr w:type="gramStart"/>
      <w:r w:rsidRPr="001D319A">
        <w:rPr>
          <w:rFonts w:eastAsia="Cambria"/>
          <w:sz w:val="14"/>
        </w:rPr>
        <w:t>Now peering beyond these actor-related constraints to find the underlying ethic, it</w:t>
      </w:r>
      <w:proofErr w:type="gramEnd"/>
      <w:r w:rsidRPr="001D319A">
        <w:rPr>
          <w:rFonts w:eastAsia="Cambria"/>
          <w:sz w:val="14"/>
        </w:rPr>
        <w:t xml:space="preserve">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w:t>
      </w:r>
      <w:proofErr w:type="gramStart"/>
      <w:r w:rsidRPr="001D319A">
        <w:rPr>
          <w:rFonts w:eastAsia="Cambria"/>
          <w:sz w:val="14"/>
        </w:rPr>
        <w:t>in a position</w:t>
      </w:r>
      <w:proofErr w:type="gramEnd"/>
      <w:r w:rsidRPr="001D319A">
        <w:rPr>
          <w:rFonts w:eastAsia="Cambria"/>
          <w:sz w:val="14"/>
        </w:rPr>
        <w:t xml:space="preserve"> to engage in omission their presence there can be traced back to an action. Thus, it becomes necessary to look at the second common trait in the three scenarios, that </w:t>
      </w:r>
      <w:r w:rsidRPr="001D319A">
        <w:rPr>
          <w:rFonts w:eastAsia="Cambria"/>
          <w:u w:val="single"/>
        </w:rPr>
        <w:t xml:space="preserve">there is a connection between the victim and the </w:t>
      </w:r>
      <w:proofErr w:type="spellStart"/>
      <w:r w:rsidRPr="001D319A">
        <w:rPr>
          <w:rFonts w:eastAsia="Cambria"/>
          <w:u w:val="single"/>
        </w:rPr>
        <w:t>omitter</w:t>
      </w:r>
      <w:proofErr w:type="spellEnd"/>
      <w:r w:rsidRPr="001D319A">
        <w:rPr>
          <w:rFonts w:eastAsia="Cambria"/>
          <w:u w:val="single"/>
        </w:rPr>
        <w:t>.</w:t>
      </w:r>
      <w:r w:rsidRPr="001D319A">
        <w:rPr>
          <w:rFonts w:eastAsia="Cambria"/>
          <w:sz w:val="14"/>
        </w:rPr>
        <w:t xml:space="preserve"> This connection can be contractual, such as with the bodyguard, it could be verbal, such as with Stone and Dobinson, or it could be physical, such as with the driver, but there must be a connection. </w:t>
      </w:r>
      <w:proofErr w:type="gramStart"/>
      <w:r w:rsidRPr="001D319A">
        <w:rPr>
          <w:rFonts w:eastAsia="Cambria"/>
          <w:sz w:val="14"/>
        </w:rPr>
        <w:t>So</w:t>
      </w:r>
      <w:proofErr w:type="gramEnd"/>
      <w:r w:rsidRPr="001D319A">
        <w:rPr>
          <w:rFonts w:eastAsia="Cambria"/>
          <w:sz w:val="14"/>
        </w:rPr>
        <w:t xml:space="preserve"> Spider-man’s great power doesn’t come with great responsibility at the time of Uncle Ben’s death as there was no connection between Spider-man and the burglar that he let escape. It was only afterwards, </w:t>
      </w:r>
      <w:r w:rsidRPr="001D319A">
        <w:rPr>
          <w:rFonts w:eastAsia="Cambria"/>
          <w:u w:val="single"/>
        </w:rPr>
        <w:t xml:space="preserve">when Spider-man made a commitment to protect New York, that he became obligated to help when he is able. </w:t>
      </w:r>
      <w:r w:rsidRPr="001D319A">
        <w:rPr>
          <w:rFonts w:eastAsia="Cambria"/>
          <w:sz w:val="14"/>
        </w:rPr>
        <w:t xml:space="preserve">Thus, should the exact scenario occur, now that Spider-man has declared himself Schwartz </w:t>
      </w:r>
      <w:proofErr w:type="gramStart"/>
      <w:r w:rsidRPr="001D319A">
        <w:rPr>
          <w:rFonts w:eastAsia="Cambria"/>
          <w:sz w:val="14"/>
        </w:rPr>
        <w:t>The</w:t>
      </w:r>
      <w:proofErr w:type="gramEnd"/>
      <w:r w:rsidRPr="001D319A">
        <w:rPr>
          <w:rFonts w:eastAsia="Cambria"/>
          <w:sz w:val="14"/>
        </w:rPr>
        <w:t xml:space="preserv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1D319A">
        <w:rPr>
          <w:rFonts w:eastAsia="Cambria"/>
          <w:u w:val="single"/>
        </w:rPr>
        <w:t xml:space="preserve">This interpretation of </w:t>
      </w:r>
      <w:r w:rsidRPr="001D319A">
        <w:rPr>
          <w:rFonts w:eastAsia="Cambria"/>
          <w:highlight w:val="green"/>
          <w:u w:val="single"/>
        </w:rPr>
        <w:t>the Act–Omission Distinction does not absolve</w:t>
      </w:r>
      <w:r w:rsidRPr="001D319A">
        <w:rPr>
          <w:rFonts w:eastAsia="Cambria"/>
          <w:u w:val="single"/>
        </w:rPr>
        <w:t xml:space="preserve"> groups such as </w:t>
      </w:r>
      <w:r w:rsidRPr="001D319A">
        <w:rPr>
          <w:rFonts w:eastAsia="Cambria"/>
          <w:highlight w:val="green"/>
          <w:u w:val="single"/>
        </w:rPr>
        <w:t>the government from the obligation to act.</w:t>
      </w:r>
      <w:r w:rsidRPr="001D319A">
        <w:rPr>
          <w:rFonts w:eastAsia="Cambria"/>
          <w:u w:val="single"/>
        </w:rPr>
        <w:t xml:space="preserve"> Just like the Elected Spider-Man, </w:t>
      </w:r>
      <w:r w:rsidRPr="001D319A">
        <w:rPr>
          <w:rFonts w:eastAsia="Cambria"/>
          <w:highlight w:val="green"/>
          <w:u w:val="single"/>
        </w:rPr>
        <w:t>governments only have</w:t>
      </w:r>
      <w:r w:rsidRPr="001D319A">
        <w:rPr>
          <w:rFonts w:eastAsia="Cambria"/>
          <w:u w:val="single"/>
        </w:rPr>
        <w:t xml:space="preserve"> great </w:t>
      </w:r>
      <w:r w:rsidRPr="001D319A">
        <w:rPr>
          <w:rFonts w:eastAsia="Cambria"/>
          <w:highlight w:val="green"/>
          <w:u w:val="single"/>
        </w:rPr>
        <w:t xml:space="preserve">power for the purpose of aiding their citizens. </w:t>
      </w:r>
      <w:r w:rsidRPr="001D319A">
        <w:rPr>
          <w:rFonts w:eastAsia="Cambria"/>
          <w:u w:val="single"/>
        </w:rPr>
        <w:t xml:space="preserve">Thus, when </w:t>
      </w:r>
      <w:r w:rsidRPr="001D319A">
        <w:rPr>
          <w:rFonts w:eastAsia="Cambria"/>
          <w:highlight w:val="green"/>
          <w:u w:val="single"/>
        </w:rPr>
        <w:t>policymakers</w:t>
      </w:r>
      <w:r w:rsidRPr="001D319A">
        <w:rPr>
          <w:rFonts w:eastAsia="Cambria"/>
          <w:u w:val="single"/>
        </w:rPr>
        <w:t xml:space="preserve"> (or elected spider-men) accept their position, they accept responsibility to use that power for the public’s benefit. This means that they </w:t>
      </w:r>
      <w:r w:rsidRPr="001D319A">
        <w:rPr>
          <w:rFonts w:eastAsia="Cambria"/>
          <w:highlight w:val="green"/>
          <w:u w:val="single"/>
        </w:rPr>
        <w:t>are responsible for their omissions</w:t>
      </w:r>
      <w:r w:rsidRPr="001D319A">
        <w:rPr>
          <w:rFonts w:eastAsia="Cambria"/>
          <w:u w:val="single"/>
        </w:rPr>
        <w:t xml:space="preserve"> to do so. </w:t>
      </w:r>
      <w:r w:rsidRPr="001D319A">
        <w:rPr>
          <w:rFonts w:eastAsia="Cambria"/>
          <w:sz w:val="14"/>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p w14:paraId="20880A60" w14:textId="77777777" w:rsidR="001D319A" w:rsidRPr="001D319A" w:rsidRDefault="001D319A" w:rsidP="001D319A">
      <w:pPr>
        <w:keepNext/>
        <w:keepLines/>
        <w:spacing w:before="40" w:after="0"/>
        <w:outlineLvl w:val="3"/>
        <w:rPr>
          <w:rFonts w:eastAsia="MS Gothic" w:cs="Times New Roman"/>
          <w:b/>
          <w:iCs/>
          <w:sz w:val="26"/>
        </w:rPr>
      </w:pPr>
      <w:bookmarkStart w:id="2" w:name="_Hlk56853320"/>
      <w:bookmarkEnd w:id="1"/>
      <w:r w:rsidRPr="001D319A">
        <w:rPr>
          <w:rFonts w:eastAsia="MS Gothic" w:cs="Times New Roman"/>
          <w:b/>
          <w:iCs/>
          <w:sz w:val="26"/>
        </w:rPr>
        <w:t xml:space="preserve">4] </w:t>
      </w:r>
      <w:proofErr w:type="spellStart"/>
      <w:r w:rsidRPr="001D319A">
        <w:rPr>
          <w:rFonts w:eastAsia="MS Gothic" w:cs="Times New Roman"/>
          <w:b/>
          <w:iCs/>
          <w:sz w:val="26"/>
        </w:rPr>
        <w:t>Weighability</w:t>
      </w:r>
      <w:proofErr w:type="spellEnd"/>
      <w:r w:rsidRPr="001D319A">
        <w:rPr>
          <w:rFonts w:eastAsia="MS Gothic" w:cs="Times New Roman"/>
          <w:b/>
          <w:iCs/>
          <w:sz w:val="26"/>
        </w:rPr>
        <w:t xml:space="preserve"> – only consequentialism can explain the ethical difference in breaking a promise to take someone to the hospital and breaking a promise to take someone to lunch </w:t>
      </w:r>
    </w:p>
    <w:bookmarkEnd w:id="2"/>
    <w:p w14:paraId="1E02C40B" w14:textId="77777777" w:rsidR="001D319A" w:rsidRPr="001D319A" w:rsidRDefault="001D319A" w:rsidP="001D319A">
      <w:pPr>
        <w:rPr>
          <w:rFonts w:eastAsia="Cambria"/>
        </w:rPr>
      </w:pPr>
    </w:p>
    <w:p w14:paraId="6B279231" w14:textId="77777777" w:rsidR="001D319A" w:rsidRPr="001D319A" w:rsidRDefault="001D319A" w:rsidP="001D319A">
      <w:pPr>
        <w:keepNext/>
        <w:keepLines/>
        <w:spacing w:before="40" w:after="0"/>
        <w:outlineLvl w:val="3"/>
        <w:rPr>
          <w:rFonts w:eastAsia="Calibri"/>
          <w:b/>
          <w:iCs/>
          <w:sz w:val="26"/>
        </w:rPr>
      </w:pPr>
      <w:bookmarkStart w:id="3" w:name="_Hlk56853330"/>
      <w:r w:rsidRPr="001D319A">
        <w:rPr>
          <w:rFonts w:eastAsia="MS Gothic" w:cs="Times New Roman"/>
          <w:b/>
          <w:iCs/>
          <w:sz w:val="26"/>
        </w:rPr>
        <w:t xml:space="preserve">5] Tradeoffs -- </w:t>
      </w:r>
      <w:r w:rsidRPr="001D319A">
        <w:rPr>
          <w:rFonts w:eastAsia="Calibri"/>
          <w:b/>
          <w:iCs/>
          <w:sz w:val="26"/>
        </w:rPr>
        <w:t xml:space="preserve">governments are forced to decide between tradeoffs </w:t>
      </w:r>
      <w:proofErr w:type="gramStart"/>
      <w:r w:rsidRPr="001D319A">
        <w:rPr>
          <w:rFonts w:eastAsia="Calibri"/>
          <w:b/>
          <w:iCs/>
          <w:sz w:val="26"/>
        </w:rPr>
        <w:t>ie</w:t>
      </w:r>
      <w:proofErr w:type="gramEnd"/>
      <w:r w:rsidRPr="001D319A">
        <w:rPr>
          <w:rFonts w:eastAsia="Calibri"/>
          <w:b/>
          <w:iCs/>
          <w:sz w:val="26"/>
        </w:rPr>
        <w:t xml:space="preserve"> welfare for the rich and welfare for the poor which means they’re forced to aggregate – any nonconsequential framework can’t decide where to allocate resources or which promise to keep in the instance of conflicting promises </w:t>
      </w:r>
    </w:p>
    <w:p w14:paraId="6820447B" w14:textId="77777777" w:rsidR="001D319A" w:rsidRPr="001D319A" w:rsidRDefault="001D319A" w:rsidP="001D319A">
      <w:pPr>
        <w:rPr>
          <w:rFonts w:eastAsia="Cambria"/>
        </w:rPr>
      </w:pPr>
    </w:p>
    <w:p w14:paraId="38F00511" w14:textId="77777777" w:rsidR="001D319A" w:rsidRPr="001D319A" w:rsidRDefault="001D319A" w:rsidP="001D319A">
      <w:pPr>
        <w:rPr>
          <w:rFonts w:eastAsia="Cambria"/>
        </w:rPr>
      </w:pPr>
    </w:p>
    <w:p w14:paraId="6AFF239B" w14:textId="77777777" w:rsidR="001D319A" w:rsidRPr="001D319A" w:rsidRDefault="001D319A" w:rsidP="001D319A">
      <w:pPr>
        <w:rPr>
          <w:rFonts w:eastAsia="Cambria"/>
        </w:rPr>
      </w:pPr>
    </w:p>
    <w:p w14:paraId="5905E79F" w14:textId="77777777" w:rsidR="001D319A" w:rsidRPr="001D319A" w:rsidRDefault="001D319A" w:rsidP="001D319A">
      <w:pPr>
        <w:rPr>
          <w:rFonts w:eastAsia="Cambria"/>
        </w:rPr>
      </w:pPr>
    </w:p>
    <w:bookmarkEnd w:id="3"/>
    <w:p w14:paraId="52939168" w14:textId="77777777" w:rsidR="001D319A" w:rsidRPr="001D319A" w:rsidRDefault="001D319A" w:rsidP="001D319A">
      <w:pPr>
        <w:keepNext/>
        <w:keepLines/>
        <w:pageBreakBefore/>
        <w:spacing w:before="40" w:after="0"/>
        <w:jc w:val="center"/>
        <w:outlineLvl w:val="1"/>
        <w:rPr>
          <w:rFonts w:eastAsiaTheme="majorEastAsia" w:cstheme="minorHAnsi"/>
          <w:b/>
          <w:sz w:val="44"/>
          <w:szCs w:val="26"/>
          <w:u w:val="double"/>
        </w:rPr>
      </w:pPr>
      <w:r w:rsidRPr="001D319A">
        <w:rPr>
          <w:rFonts w:eastAsiaTheme="majorEastAsia" w:cstheme="minorHAnsi"/>
          <w:b/>
          <w:sz w:val="44"/>
          <w:szCs w:val="26"/>
          <w:u w:val="double"/>
        </w:rPr>
        <w:t>Case</w:t>
      </w:r>
    </w:p>
    <w:p w14:paraId="71C68DAB" w14:textId="77777777" w:rsidR="001D319A" w:rsidRPr="001D319A" w:rsidRDefault="001D319A" w:rsidP="001D319A">
      <w:pPr>
        <w:keepNext/>
        <w:keepLines/>
        <w:pageBreakBefore/>
        <w:spacing w:before="40" w:after="0"/>
        <w:jc w:val="center"/>
        <w:outlineLvl w:val="2"/>
        <w:rPr>
          <w:rFonts w:eastAsiaTheme="majorEastAsia" w:cstheme="majorBidi"/>
          <w:b/>
          <w:sz w:val="32"/>
          <w:szCs w:val="24"/>
          <w:u w:val="single"/>
        </w:rPr>
      </w:pPr>
      <w:r w:rsidRPr="001D319A">
        <w:rPr>
          <w:rFonts w:eastAsiaTheme="majorEastAsia" w:cstheme="majorBidi"/>
          <w:b/>
          <w:sz w:val="32"/>
          <w:szCs w:val="24"/>
          <w:u w:val="single"/>
        </w:rPr>
        <w:t>FW</w:t>
      </w:r>
    </w:p>
    <w:p w14:paraId="6935C6F7" w14:textId="77777777" w:rsidR="001D319A" w:rsidRPr="001D319A" w:rsidRDefault="001D319A" w:rsidP="001D319A">
      <w:pPr>
        <w:keepNext/>
        <w:keepLines/>
        <w:spacing w:before="40" w:after="0"/>
        <w:outlineLvl w:val="3"/>
        <w:rPr>
          <w:rFonts w:eastAsia="MS Gothic"/>
          <w:b/>
          <w:iCs/>
          <w:sz w:val="26"/>
        </w:rPr>
      </w:pPr>
      <w:r w:rsidRPr="001D319A">
        <w:rPr>
          <w:rFonts w:eastAsia="MS Gothic"/>
          <w:b/>
          <w:iCs/>
          <w:sz w:val="26"/>
        </w:rPr>
        <w:t xml:space="preserve">Turn -- IP protection spurs innovation by encouraging risk-taking and incentivizing knowledge sharing </w:t>
      </w:r>
    </w:p>
    <w:p w14:paraId="4F1ED6A9" w14:textId="77777777" w:rsidR="001D319A" w:rsidRPr="001D319A" w:rsidRDefault="001D319A" w:rsidP="001D319A">
      <w:pPr>
        <w:rPr>
          <w:rFonts w:eastAsia="Cambria"/>
          <w:bCs/>
          <w:sz w:val="16"/>
          <w:szCs w:val="16"/>
        </w:rPr>
      </w:pPr>
      <w:r w:rsidRPr="001D319A">
        <w:rPr>
          <w:rFonts w:eastAsia="Cambria"/>
          <w:b/>
          <w:bCs/>
          <w:sz w:val="26"/>
        </w:rPr>
        <w:t xml:space="preserve">Ezell and Cory 19 </w:t>
      </w:r>
      <w:r w:rsidRPr="001D319A">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6D1DDE91" w14:textId="77777777" w:rsidR="001D319A" w:rsidRPr="001D319A" w:rsidRDefault="001D319A" w:rsidP="001D319A">
      <w:pPr>
        <w:rPr>
          <w:rFonts w:eastAsia="Cambria"/>
          <w:sz w:val="16"/>
        </w:rPr>
      </w:pPr>
      <w:r w:rsidRPr="001D319A">
        <w:rPr>
          <w:rFonts w:eastAsia="Cambria"/>
          <w:sz w:val="16"/>
        </w:rPr>
        <w:t>IPRs Strengthen Innovation</w:t>
      </w:r>
    </w:p>
    <w:p w14:paraId="2DF06454" w14:textId="77777777" w:rsidR="001D319A" w:rsidRPr="001D319A" w:rsidRDefault="001D319A" w:rsidP="001D319A">
      <w:pPr>
        <w:rPr>
          <w:rFonts w:eastAsia="Cambria"/>
          <w:sz w:val="16"/>
        </w:rPr>
      </w:pPr>
      <w:r w:rsidRPr="001D319A">
        <w:rPr>
          <w:rFonts w:eastAsia="Cambria"/>
          <w:highlight w:val="green"/>
          <w:u w:val="single"/>
        </w:rPr>
        <w:t>I</w:t>
      </w:r>
      <w:r w:rsidRPr="001D319A">
        <w:rPr>
          <w:rFonts w:eastAsia="Cambria"/>
          <w:u w:val="single"/>
        </w:rPr>
        <w:t xml:space="preserve">ntellectual </w:t>
      </w:r>
      <w:r w:rsidRPr="001D319A">
        <w:rPr>
          <w:rFonts w:eastAsia="Cambria"/>
          <w:highlight w:val="green"/>
          <w:u w:val="single"/>
        </w:rPr>
        <w:t>p</w:t>
      </w:r>
      <w:r w:rsidRPr="001D319A">
        <w:rPr>
          <w:rFonts w:eastAsia="Cambria"/>
          <w:u w:val="single"/>
        </w:rPr>
        <w:t xml:space="preserve">roperty </w:t>
      </w:r>
      <w:r w:rsidRPr="001D319A">
        <w:rPr>
          <w:rFonts w:eastAsia="Cambria"/>
          <w:highlight w:val="green"/>
          <w:u w:val="single"/>
        </w:rPr>
        <w:t>rights power innovation</w:t>
      </w:r>
      <w:r w:rsidRPr="001D319A">
        <w:rPr>
          <w:rFonts w:eastAsia="Cambria"/>
          <w:sz w:val="16"/>
        </w:rPr>
        <w:t xml:space="preserve">. For instance, </w:t>
      </w:r>
      <w:r w:rsidRPr="001D319A">
        <w:rPr>
          <w:rFonts w:eastAsia="Cambria"/>
          <w:u w:val="single"/>
        </w:rPr>
        <w:t>analyzing the level of intellectual property protections</w:t>
      </w:r>
      <w:r w:rsidRPr="001D319A">
        <w:rPr>
          <w:rFonts w:eastAsia="Cambria"/>
          <w:sz w:val="16"/>
        </w:rPr>
        <w:t xml:space="preserve"> (via the World Economic Forum’s Global Competitiveness reports) </w:t>
      </w:r>
      <w:r w:rsidRPr="001D319A">
        <w:rPr>
          <w:rFonts w:eastAsia="Cambria"/>
          <w:u w:val="single"/>
        </w:rPr>
        <w:t>and creative outputs</w:t>
      </w:r>
      <w:r w:rsidRPr="001D319A">
        <w:rPr>
          <w:rFonts w:eastAsia="Cambria"/>
          <w:sz w:val="16"/>
        </w:rPr>
        <w:t xml:space="preserve"> (via the Global Innovation Index) </w:t>
      </w:r>
      <w:r w:rsidRPr="001D319A">
        <w:rPr>
          <w:rFonts w:eastAsia="Cambria"/>
          <w:u w:val="single"/>
        </w:rPr>
        <w:t xml:space="preserve">shows that </w:t>
      </w:r>
      <w:r w:rsidRPr="001D319A">
        <w:rPr>
          <w:rFonts w:eastAsia="Cambria"/>
          <w:highlight w:val="green"/>
          <w:u w:val="single"/>
        </w:rPr>
        <w:t>countries with stronger IP protection have more creative outputs</w:t>
      </w:r>
      <w:r w:rsidRPr="001D319A">
        <w:rPr>
          <w:rFonts w:eastAsia="Cambria"/>
          <w:sz w:val="16"/>
        </w:rPr>
        <w:t xml:space="preserve"> (in terms of intangible assets and creative goods and services in a nation’s media, printing and publishing, and entertainment industries, including online), </w:t>
      </w:r>
      <w:r w:rsidRPr="001D319A">
        <w:rPr>
          <w:rFonts w:eastAsia="Cambria"/>
          <w:u w:val="single"/>
        </w:rPr>
        <w:t>even at varying levels of development</w:t>
      </w:r>
      <w:r w:rsidRPr="001D319A">
        <w:rPr>
          <w:rFonts w:eastAsia="Cambria"/>
          <w:sz w:val="16"/>
        </w:rPr>
        <w:t>.46</w:t>
      </w:r>
    </w:p>
    <w:p w14:paraId="7A45A388" w14:textId="77777777" w:rsidR="001D319A" w:rsidRPr="001D319A" w:rsidRDefault="001D319A" w:rsidP="001D319A">
      <w:pPr>
        <w:rPr>
          <w:rFonts w:eastAsia="Cambria"/>
          <w:sz w:val="16"/>
        </w:rPr>
      </w:pPr>
      <w:r w:rsidRPr="001D319A">
        <w:rPr>
          <w:rFonts w:eastAsia="Cambria"/>
          <w:sz w:val="16"/>
        </w:rPr>
        <w:t xml:space="preserve">IPR reforms also introduce strong incentives for domestic innovation. Sherwood, using case studies from 18 developing countries, concluded that </w:t>
      </w:r>
      <w:r w:rsidRPr="001D319A">
        <w:rPr>
          <w:rFonts w:eastAsia="Cambria"/>
          <w:highlight w:val="green"/>
          <w:u w:val="single"/>
        </w:rPr>
        <w:t>poor provision of</w:t>
      </w:r>
      <w:r w:rsidRPr="001D319A">
        <w:rPr>
          <w:rFonts w:eastAsia="Cambria"/>
          <w:u w:val="single"/>
        </w:rPr>
        <w:t xml:space="preserve"> </w:t>
      </w:r>
      <w:r w:rsidRPr="001D319A">
        <w:rPr>
          <w:rFonts w:eastAsia="Cambria"/>
          <w:highlight w:val="green"/>
          <w:u w:val="single"/>
        </w:rPr>
        <w:t>i</w:t>
      </w:r>
      <w:r w:rsidRPr="001D319A">
        <w:rPr>
          <w:rFonts w:eastAsia="Cambria"/>
          <w:u w:val="single"/>
        </w:rPr>
        <w:t xml:space="preserve">ntellectual </w:t>
      </w:r>
      <w:r w:rsidRPr="001D319A">
        <w:rPr>
          <w:rFonts w:eastAsia="Cambria"/>
          <w:highlight w:val="green"/>
          <w:u w:val="single"/>
        </w:rPr>
        <w:t>p</w:t>
      </w:r>
      <w:r w:rsidRPr="001D319A">
        <w:rPr>
          <w:rFonts w:eastAsia="Cambria"/>
          <w:u w:val="single"/>
        </w:rPr>
        <w:t xml:space="preserve">roperty rights </w:t>
      </w:r>
      <w:r w:rsidRPr="001D319A">
        <w:rPr>
          <w:rFonts w:eastAsia="Cambria"/>
          <w:highlight w:val="green"/>
          <w:u w:val="single"/>
        </w:rPr>
        <w:t>deters local innovation and risk-taking</w:t>
      </w:r>
      <w:r w:rsidRPr="001D319A">
        <w:rPr>
          <w:rFonts w:eastAsia="Cambria"/>
          <w:sz w:val="16"/>
          <w:highlight w:val="green"/>
        </w:rPr>
        <w:t>.</w:t>
      </w:r>
      <w:r w:rsidRPr="001D319A">
        <w:rPr>
          <w:rFonts w:eastAsia="Cambria"/>
          <w:sz w:val="16"/>
        </w:rPr>
        <w:t xml:space="preserve">47 In contrast, </w:t>
      </w:r>
      <w:r w:rsidRPr="001D319A">
        <w:rPr>
          <w:rFonts w:eastAsia="Cambria"/>
          <w:u w:val="single"/>
        </w:rPr>
        <w:t>IPR reform has been associated with increased innovative activity, as measured by domestic patent filings</w:t>
      </w:r>
      <w:r w:rsidRPr="001D319A">
        <w:rPr>
          <w:rFonts w:eastAsia="Cambria"/>
          <w:sz w:val="16"/>
        </w:rPr>
        <w:t xml:space="preserve">, albeit with some variation across countries and sectors.48 For example, Ryan, in a study of biomedical innovations and patent reform in Brazil, found that </w:t>
      </w:r>
      <w:r w:rsidRPr="001D319A">
        <w:rPr>
          <w:rFonts w:eastAsia="Cambria"/>
          <w:highlight w:val="green"/>
          <w:u w:val="single"/>
        </w:rPr>
        <w:t>patents provided incentives for innovation</w:t>
      </w:r>
      <w:r w:rsidRPr="001D319A">
        <w:rPr>
          <w:rFonts w:eastAsia="Cambria"/>
          <w:u w:val="single"/>
        </w:rPr>
        <w:t xml:space="preserve"> investments </w:t>
      </w:r>
      <w:r w:rsidRPr="001D319A">
        <w:rPr>
          <w:rFonts w:eastAsia="Cambria"/>
          <w:highlight w:val="green"/>
          <w:u w:val="single"/>
        </w:rPr>
        <w:t>and facilitated the functioning of tech</w:t>
      </w:r>
      <w:r w:rsidRPr="001D319A">
        <w:rPr>
          <w:rFonts w:eastAsia="Cambria"/>
          <w:u w:val="single"/>
        </w:rPr>
        <w:t>nology</w:t>
      </w:r>
      <w:r w:rsidRPr="001D319A">
        <w:rPr>
          <w:rFonts w:eastAsia="Cambria"/>
          <w:highlight w:val="green"/>
          <w:u w:val="single"/>
        </w:rPr>
        <w:t xml:space="preserve"> markets</w:t>
      </w:r>
      <w:r w:rsidRPr="001D319A">
        <w:rPr>
          <w:rFonts w:eastAsia="Cambria"/>
          <w:sz w:val="16"/>
        </w:rPr>
        <w:t xml:space="preserve">.49 Park and </w:t>
      </w:r>
      <w:proofErr w:type="spellStart"/>
      <w:r w:rsidRPr="001D319A">
        <w:rPr>
          <w:rFonts w:eastAsia="Cambria"/>
          <w:sz w:val="16"/>
        </w:rPr>
        <w:t>Lippoldt</w:t>
      </w:r>
      <w:proofErr w:type="spellEnd"/>
      <w:r w:rsidRPr="001D319A">
        <w:rPr>
          <w:rFonts w:eastAsia="Cambria"/>
          <w:sz w:val="16"/>
        </w:rPr>
        <w:t xml:space="preserve"> also observed that the </w:t>
      </w:r>
      <w:r w:rsidRPr="001D319A">
        <w:rPr>
          <w:rFonts w:eastAsia="Cambria"/>
          <w:u w:val="single"/>
        </w:rPr>
        <w:t>provision of adequate protection for IPRs can help to stimulate local innovation</w:t>
      </w:r>
      <w:r w:rsidRPr="001D319A">
        <w:rPr>
          <w:rFonts w:eastAsia="Cambria"/>
          <w:sz w:val="16"/>
        </w:rPr>
        <w:t xml:space="preserve">, in some cases building on the transfer of technologies that provide inputs and spillovers.50 In other words, </w:t>
      </w:r>
      <w:r w:rsidRPr="001D319A">
        <w:rPr>
          <w:rFonts w:eastAsia="Cambria"/>
          <w:u w:val="singl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1D319A">
        <w:rPr>
          <w:rFonts w:eastAsia="Cambria"/>
          <w:sz w:val="16"/>
        </w:rPr>
        <w:t xml:space="preserve"> (i.e., to innovate). Related research finds that </w:t>
      </w:r>
      <w:r w:rsidRPr="001D319A">
        <w:rPr>
          <w:rFonts w:eastAsia="Cambria"/>
          <w:u w:val="single"/>
        </w:rPr>
        <w:t>trade in technology</w:t>
      </w:r>
      <w:r w:rsidRPr="001D319A">
        <w:rPr>
          <w:rFonts w:eastAsia="Cambria"/>
          <w:sz w:val="16"/>
        </w:rPr>
        <w:t>—through channels including imports, foreign direct investment, and technology licensing—</w:t>
      </w:r>
      <w:r w:rsidRPr="001D319A">
        <w:rPr>
          <w:rFonts w:eastAsia="Cambria"/>
          <w:u w:val="single"/>
        </w:rPr>
        <w:t>improves the quality of developing-country innovation by increasing the pool of ideas and efficiency of innovation</w:t>
      </w:r>
      <w:r w:rsidRPr="001D319A">
        <w:rPr>
          <w:rFonts w:eastAsia="Cambria"/>
          <w:sz w:val="16"/>
        </w:rPr>
        <w:t xml:space="preserve"> by encouraging the division of innovative labor and specialization.51 However, </w:t>
      </w:r>
      <w:proofErr w:type="spellStart"/>
      <w:r w:rsidRPr="001D319A">
        <w:rPr>
          <w:rFonts w:eastAsia="Cambria"/>
          <w:sz w:val="16"/>
        </w:rPr>
        <w:t>Maskus</w:t>
      </w:r>
      <w:proofErr w:type="spellEnd"/>
      <w:r w:rsidRPr="001D319A">
        <w:rPr>
          <w:rFonts w:eastAsia="Cambria"/>
          <w:sz w:val="16"/>
        </w:rPr>
        <w:t xml:space="preserve"> notes that </w:t>
      </w:r>
      <w:r w:rsidRPr="001D319A">
        <w:rPr>
          <w:rFonts w:eastAsia="Cambria"/>
          <w:b/>
          <w:iCs/>
          <w:highlight w:val="green"/>
          <w:u w:val="single"/>
        </w:rPr>
        <w:t xml:space="preserve">without protection from </w:t>
      </w:r>
      <w:r w:rsidRPr="001D319A">
        <w:rPr>
          <w:rFonts w:eastAsia="Cambria"/>
          <w:b/>
          <w:iCs/>
          <w:u w:val="single"/>
        </w:rPr>
        <w:t xml:space="preserve">potential </w:t>
      </w:r>
      <w:r w:rsidRPr="001D319A">
        <w:rPr>
          <w:rFonts w:eastAsia="Cambria"/>
          <w:b/>
          <w:iCs/>
          <w:highlight w:val="green"/>
          <w:u w:val="single"/>
        </w:rPr>
        <w:t>abuse</w:t>
      </w:r>
      <w:r w:rsidRPr="001D319A">
        <w:rPr>
          <w:rFonts w:eastAsia="Cambria"/>
          <w:b/>
          <w:iCs/>
          <w:u w:val="single"/>
        </w:rPr>
        <w:t xml:space="preserve"> </w:t>
      </w:r>
      <w:r w:rsidRPr="001D319A">
        <w:rPr>
          <w:rFonts w:eastAsia="Cambria"/>
          <w:b/>
          <w:iCs/>
          <w:highlight w:val="green"/>
          <w:u w:val="single"/>
        </w:rPr>
        <w:t>of their</w:t>
      </w:r>
      <w:r w:rsidRPr="001D319A">
        <w:rPr>
          <w:rFonts w:eastAsia="Cambria"/>
          <w:b/>
          <w:iCs/>
          <w:u w:val="single"/>
        </w:rPr>
        <w:t xml:space="preserve"> newly developed </w:t>
      </w:r>
      <w:r w:rsidRPr="001D319A">
        <w:rPr>
          <w:rFonts w:eastAsia="Cambria"/>
          <w:b/>
          <w:iCs/>
          <w:highlight w:val="green"/>
          <w:u w:val="single"/>
        </w:rPr>
        <w:t>tech</w:t>
      </w:r>
      <w:r w:rsidRPr="001D319A">
        <w:rPr>
          <w:rFonts w:eastAsia="Cambria"/>
          <w:b/>
          <w:iCs/>
          <w:u w:val="single"/>
        </w:rPr>
        <w:t xml:space="preserve">nologies, foreign </w:t>
      </w:r>
      <w:r w:rsidRPr="001D319A">
        <w:rPr>
          <w:rFonts w:eastAsia="Cambria"/>
          <w:b/>
          <w:iCs/>
          <w:highlight w:val="green"/>
          <w:u w:val="single"/>
        </w:rPr>
        <w:t xml:space="preserve">enterprises may be less willing to reveal </w:t>
      </w:r>
      <w:r w:rsidRPr="001D319A">
        <w:rPr>
          <w:rFonts w:eastAsia="Cambria"/>
          <w:b/>
          <w:iCs/>
          <w:u w:val="single"/>
        </w:rPr>
        <w:t xml:space="preserve">technical </w:t>
      </w:r>
      <w:r w:rsidRPr="001D319A">
        <w:rPr>
          <w:rFonts w:eastAsia="Cambria"/>
          <w:b/>
          <w:iCs/>
          <w:highlight w:val="green"/>
          <w:u w:val="single"/>
        </w:rPr>
        <w:t xml:space="preserve">information </w:t>
      </w:r>
      <w:r w:rsidRPr="001D319A">
        <w:rPr>
          <w:rFonts w:eastAsia="Cambria"/>
          <w:b/>
          <w:iCs/>
          <w:u w:val="single"/>
        </w:rPr>
        <w:t xml:space="preserve">associated </w:t>
      </w:r>
      <w:r w:rsidRPr="001D319A">
        <w:rPr>
          <w:rFonts w:eastAsia="Cambria"/>
          <w:b/>
          <w:iCs/>
          <w:highlight w:val="green"/>
          <w:u w:val="single"/>
        </w:rPr>
        <w:t>with their innovations</w:t>
      </w:r>
      <w:r w:rsidRPr="001D319A">
        <w:rPr>
          <w:rFonts w:eastAsia="Cambria"/>
          <w:sz w:val="16"/>
        </w:rPr>
        <w:t>.52 The protection of patents and trade secrets provides necessary legal assurances for firms wishing to reveal proprietary characteristics of technologies to subsidiaries and licensees via contracts.</w:t>
      </w:r>
    </w:p>
    <w:p w14:paraId="5C9FA160" w14:textId="77777777" w:rsidR="001D319A" w:rsidRPr="001D319A" w:rsidRDefault="001D319A" w:rsidP="001D319A">
      <w:pPr>
        <w:rPr>
          <w:rFonts w:eastAsia="Cambria"/>
          <w:sz w:val="16"/>
        </w:rPr>
      </w:pPr>
      <w:r w:rsidRPr="001D319A">
        <w:rPr>
          <w:rFonts w:eastAsia="Cambria"/>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6661D380" w14:textId="2AAE02CB" w:rsidR="00316E53" w:rsidRPr="001D319A" w:rsidRDefault="001D319A">
      <w:pPr>
        <w:rPr>
          <w:rFonts w:eastAsia="Cambria"/>
          <w:sz w:val="16"/>
        </w:rPr>
      </w:pPr>
      <w:r w:rsidRPr="001D319A">
        <w:rPr>
          <w:rFonts w:eastAsia="Cambria"/>
          <w:u w:val="single"/>
        </w:rPr>
        <w:t>The relationship</w:t>
      </w:r>
      <w:r w:rsidRPr="001D319A">
        <w:rPr>
          <w:rFonts w:eastAsia="Cambria"/>
          <w:sz w:val="16"/>
        </w:rPr>
        <w:t xml:space="preserve"> between IPR rights and innovation </w:t>
      </w:r>
      <w:r w:rsidRPr="001D319A">
        <w:rPr>
          <w:rFonts w:eastAsia="Cambria"/>
          <w:u w:val="single"/>
        </w:rPr>
        <w:t>can also be seen in studies of how the introduction of stronger IPR laws</w:t>
      </w:r>
      <w:r w:rsidRPr="001D319A">
        <w:rPr>
          <w:rFonts w:eastAsia="Cambria"/>
          <w:sz w:val="16"/>
        </w:rPr>
        <w:t xml:space="preserve">, </w:t>
      </w:r>
      <w:proofErr w:type="gramStart"/>
      <w:r w:rsidRPr="001D319A">
        <w:rPr>
          <w:rFonts w:eastAsia="Cambria"/>
          <w:sz w:val="16"/>
        </w:rPr>
        <w:t>with regard to</w:t>
      </w:r>
      <w:proofErr w:type="gramEnd"/>
      <w:r w:rsidRPr="001D319A">
        <w:rPr>
          <w:rFonts w:eastAsia="Cambria"/>
          <w:sz w:val="16"/>
        </w:rPr>
        <w:t xml:space="preserve"> patents, copyrights, and trademarks, </w:t>
      </w:r>
      <w:r w:rsidRPr="001D319A">
        <w:rPr>
          <w:rFonts w:eastAsia="Cambria"/>
          <w:u w:val="single"/>
        </w:rPr>
        <w:t>affect R&amp;D activity in an economy</w:t>
      </w:r>
      <w:r w:rsidRPr="001D319A">
        <w:rPr>
          <w:rFonts w:eastAsia="Cambria"/>
          <w:sz w:val="16"/>
        </w:rPr>
        <w:t xml:space="preserve">. Studies by </w:t>
      </w:r>
      <w:proofErr w:type="spellStart"/>
      <w:r w:rsidRPr="001D319A">
        <w:rPr>
          <w:rFonts w:eastAsia="Cambria"/>
          <w:sz w:val="16"/>
        </w:rPr>
        <w:t>Varsakelis</w:t>
      </w:r>
      <w:proofErr w:type="spellEnd"/>
      <w:r w:rsidRPr="001D319A">
        <w:rPr>
          <w:rFonts w:eastAsia="Cambria"/>
          <w:sz w:val="16"/>
        </w:rPr>
        <w:t xml:space="preserve"> and by Kanwar and Evenson found that </w:t>
      </w:r>
      <w:r w:rsidRPr="001D319A">
        <w:rPr>
          <w:rFonts w:eastAsia="Cambria"/>
          <w:b/>
          <w:iCs/>
          <w:highlight w:val="green"/>
          <w:u w:val="single"/>
        </w:rPr>
        <w:t>R&amp;D to GDP ratios are positively related to the strength of patent rights</w:t>
      </w:r>
      <w:r w:rsidRPr="001D319A">
        <w:rPr>
          <w:rFonts w:eastAsia="Cambria"/>
          <w:u w:val="single"/>
        </w:rPr>
        <w:t>, and are conditional on other factors</w:t>
      </w:r>
      <w:r w:rsidRPr="001D319A">
        <w:rPr>
          <w:rFonts w:eastAsia="Cambria"/>
          <w:sz w:val="16"/>
        </w:rPr>
        <w:t xml:space="preserve">.53 Cavazos Cepeda et al. found </w:t>
      </w:r>
      <w:r w:rsidRPr="001D319A">
        <w:rPr>
          <w:rFonts w:eastAsia="Cambria"/>
          <w:u w:val="single"/>
        </w:rPr>
        <w:t>a positive influence of IPRs on the level of R&amp;D in an economy</w:t>
      </w:r>
      <w:r w:rsidRPr="001D319A">
        <w:rPr>
          <w:rFonts w:eastAsia="Cambria"/>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1D319A">
        <w:rPr>
          <w:rFonts w:eastAsia="Cambria"/>
          <w:u w:val="single"/>
        </w:rPr>
        <w:t>trademark protection increased by 1 percent, there was an associated R&amp;D increase of 1.4 percent</w:t>
      </w:r>
      <w:r w:rsidRPr="001D319A">
        <w:rPr>
          <w:rFonts w:eastAsia="Cambria"/>
          <w:sz w:val="16"/>
        </w:rPr>
        <w:t>. As the authors concluded, “</w:t>
      </w:r>
      <w:r w:rsidRPr="001D319A">
        <w:rPr>
          <w:rFonts w:eastAsia="Cambria"/>
          <w:u w:val="single"/>
        </w:rPr>
        <w:t>Increases in the protection of the IPRs carried economic benefits in the form of higher inflows of FDI, and increases in the levels of both domestically conducted R&amp;D and service imports as measured by licensing fees</w:t>
      </w:r>
      <w:r w:rsidRPr="001D319A">
        <w:rPr>
          <w:rFonts w:eastAsia="Cambria"/>
          <w:sz w:val="16"/>
        </w:rPr>
        <w:t xml:space="preserve">.”55 As Jackson summarized, regarding the relationship between IPR reform and both innovation and R&amp;D, and FDI, “In addition to spurring domestic innovation, </w:t>
      </w:r>
      <w:r w:rsidRPr="001D319A">
        <w:rPr>
          <w:rFonts w:eastAsia="Cambria"/>
          <w:highlight w:val="green"/>
          <w:u w:val="single"/>
        </w:rPr>
        <w:t>strong</w:t>
      </w:r>
      <w:r w:rsidRPr="001D319A">
        <w:rPr>
          <w:rFonts w:eastAsia="Cambria"/>
          <w:u w:val="single"/>
        </w:rPr>
        <w:t xml:space="preserve"> </w:t>
      </w:r>
      <w:r w:rsidRPr="001D319A">
        <w:rPr>
          <w:rFonts w:eastAsia="Cambria"/>
          <w:highlight w:val="green"/>
          <w:u w:val="single"/>
        </w:rPr>
        <w:t>i</w:t>
      </w:r>
      <w:r w:rsidRPr="001D319A">
        <w:rPr>
          <w:rFonts w:eastAsia="Cambria"/>
          <w:u w:val="single"/>
        </w:rPr>
        <w:t xml:space="preserve">ntellectual </w:t>
      </w:r>
      <w:r w:rsidRPr="001D319A">
        <w:rPr>
          <w:rFonts w:eastAsia="Cambria"/>
          <w:highlight w:val="green"/>
          <w:u w:val="single"/>
        </w:rPr>
        <w:t>p</w:t>
      </w:r>
      <w:r w:rsidRPr="001D319A">
        <w:rPr>
          <w:rFonts w:eastAsia="Cambria"/>
          <w:u w:val="single"/>
        </w:rPr>
        <w:t xml:space="preserve">roperty rights can </w:t>
      </w:r>
      <w:r w:rsidRPr="001D319A">
        <w:rPr>
          <w:rFonts w:eastAsia="Cambria"/>
          <w:highlight w:val="green"/>
          <w:u w:val="single"/>
        </w:rPr>
        <w:t xml:space="preserve">increase incentives for foreign </w:t>
      </w:r>
      <w:r w:rsidRPr="001D319A">
        <w:rPr>
          <w:rFonts w:eastAsia="Cambria"/>
          <w:u w:val="single"/>
        </w:rPr>
        <w:t xml:space="preserve">direct </w:t>
      </w:r>
      <w:r w:rsidRPr="001D319A">
        <w:rPr>
          <w:rFonts w:eastAsia="Cambria"/>
          <w:highlight w:val="green"/>
          <w:u w:val="single"/>
        </w:rPr>
        <w:t>investment which</w:t>
      </w:r>
      <w:r w:rsidRPr="001D319A">
        <w:rPr>
          <w:rFonts w:eastAsia="Cambria"/>
          <w:u w:val="single"/>
        </w:rPr>
        <w:t xml:space="preserve"> in turn also </w:t>
      </w:r>
      <w:r w:rsidRPr="001D319A">
        <w:rPr>
          <w:rFonts w:eastAsia="Cambria"/>
          <w:highlight w:val="green"/>
          <w:u w:val="single"/>
        </w:rPr>
        <w:t>leads to economic growth</w:t>
      </w:r>
      <w:r w:rsidRPr="001D319A">
        <w:rPr>
          <w:rFonts w:eastAsia="Cambria"/>
          <w:sz w:val="16"/>
        </w:rPr>
        <w:t>.”56</w:t>
      </w:r>
    </w:p>
    <w:sectPr w:rsidR="00316E53" w:rsidRPr="001D3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19A"/>
    <w:rsid w:val="001D319A"/>
    <w:rsid w:val="00316E53"/>
    <w:rsid w:val="005C0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EB4DB"/>
  <w15:chartTrackingRefBased/>
  <w15:docId w15:val="{67606D23-E6F5-4D32-BB4B-BA42F990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0254"/>
    <w:rPr>
      <w:rFonts w:ascii="Calibri" w:eastAsiaTheme="minorHAnsi" w:hAnsi="Calibri" w:cs="Calibri"/>
      <w:lang w:eastAsia="en-US"/>
    </w:rPr>
  </w:style>
  <w:style w:type="paragraph" w:styleId="Heading1">
    <w:name w:val="heading 1"/>
    <w:aliases w:val="Pocket"/>
    <w:basedOn w:val="Normal"/>
    <w:next w:val="Normal"/>
    <w:link w:val="Heading1Char"/>
    <w:qFormat/>
    <w:rsid w:val="005C02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02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02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5C02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02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254"/>
  </w:style>
  <w:style w:type="character" w:customStyle="1" w:styleId="Heading1Char">
    <w:name w:val="Heading 1 Char"/>
    <w:aliases w:val="Pocket Char"/>
    <w:basedOn w:val="DefaultParagraphFont"/>
    <w:link w:val="Heading1"/>
    <w:rsid w:val="005C025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C0254"/>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C0254"/>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5C0254"/>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1D319A"/>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Box"/>
    <w:basedOn w:val="DefaultParagraphFont"/>
    <w:link w:val="Emphasize"/>
    <w:uiPriority w:val="7"/>
    <w:qFormat/>
    <w:rsid w:val="005C025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025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5C025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5C0254"/>
    <w:rPr>
      <w:color w:val="auto"/>
      <w:u w:val="none"/>
    </w:rPr>
  </w:style>
  <w:style w:type="character" w:styleId="FollowedHyperlink">
    <w:name w:val="FollowedHyperlink"/>
    <w:basedOn w:val="DefaultParagraphFont"/>
    <w:uiPriority w:val="99"/>
    <w:semiHidden/>
    <w:unhideWhenUsed/>
    <w:rsid w:val="005C0254"/>
    <w:rPr>
      <w:color w:val="auto"/>
      <w:u w:val="none"/>
    </w:rPr>
  </w:style>
  <w:style w:type="paragraph" w:customStyle="1" w:styleId="Emphasize">
    <w:name w:val="Emphasize"/>
    <w:basedOn w:val="Normal"/>
    <w:link w:val="Emphasis"/>
    <w:uiPriority w:val="7"/>
    <w:qFormat/>
    <w:rsid w:val="001D319A"/>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u w:val="single"/>
      <w:lang w:eastAsia="zh-CN"/>
    </w:rPr>
  </w:style>
  <w:style w:type="paragraph" w:styleId="NormalWeb">
    <w:name w:val="Normal (Web)"/>
    <w:basedOn w:val="Normal"/>
    <w:uiPriority w:val="99"/>
    <w:semiHidden/>
    <w:unhideWhenUsed/>
    <w:rsid w:val="001D31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mc/articles/PMC6446569/" TargetMode="External"/><Relationship Id="rId5" Type="http://schemas.openxmlformats.org/officeDocument/2006/relationships/hyperlink" Target="https://www.cnbc.com/2020/04/30/us-weekly-jobless-claims.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TotalTime>
  <Pages>1</Pages>
  <Words>13070</Words>
  <Characters>74505</Characters>
  <Application>Microsoft Office Word</Application>
  <DocSecurity>0</DocSecurity>
  <Lines>620</Lines>
  <Paragraphs>174</Paragraphs>
  <ScaleCrop>false</ScaleCrop>
  <Company/>
  <LinksUpToDate>false</LinksUpToDate>
  <CharactersWithSpaces>87401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2021-09-04T20:49:00Z</dcterms:created>
  <dcterms:modified xsi:type="dcterms:W3CDTF">2021-09-04T20:52:00Z</dcterms:modified>
</cp:coreProperties>
</file>