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9CA62E" w14:textId="77777777" w:rsidR="0075595F" w:rsidRPr="0075595F" w:rsidRDefault="0075595F" w:rsidP="0075595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rPr>
          <w:rFonts w:eastAsia="SimSun" w:cs="Times New Roman"/>
          <w:b/>
          <w:sz w:val="52"/>
          <w:szCs w:val="32"/>
        </w:rPr>
      </w:pPr>
      <w:r w:rsidRPr="0075595F">
        <w:rPr>
          <w:rFonts w:eastAsia="SimSun" w:cs="Times New Roman"/>
          <w:b/>
          <w:sz w:val="52"/>
          <w:szCs w:val="32"/>
        </w:rPr>
        <w:t>1NC R1</w:t>
      </w:r>
    </w:p>
    <w:p w14:paraId="66A02161" w14:textId="77777777" w:rsidR="0075595F" w:rsidRPr="0075595F" w:rsidRDefault="0075595F" w:rsidP="0075595F">
      <w:pPr>
        <w:keepNext/>
        <w:keepLines/>
        <w:pageBreakBefore/>
        <w:spacing w:before="40" w:after="0"/>
        <w:jc w:val="center"/>
        <w:outlineLvl w:val="1"/>
        <w:rPr>
          <w:rFonts w:eastAsia="DengXian Light"/>
          <w:b/>
          <w:sz w:val="44"/>
          <w:szCs w:val="26"/>
          <w:u w:val="double"/>
        </w:rPr>
      </w:pPr>
      <w:r w:rsidRPr="0075595F">
        <w:rPr>
          <w:rFonts w:eastAsia="DengXian Light"/>
          <w:b/>
          <w:sz w:val="44"/>
          <w:szCs w:val="26"/>
          <w:u w:val="double"/>
        </w:rPr>
        <w:t>Framework</w:t>
      </w:r>
    </w:p>
    <w:p w14:paraId="282D6B05" w14:textId="77777777" w:rsidR="0075595F" w:rsidRPr="0075595F" w:rsidRDefault="0075595F" w:rsidP="0075595F">
      <w:pPr>
        <w:keepNext/>
        <w:keepLines/>
        <w:pageBreakBefore/>
        <w:spacing w:before="40" w:after="0"/>
        <w:jc w:val="center"/>
        <w:outlineLvl w:val="2"/>
        <w:rPr>
          <w:rFonts w:eastAsia="SimSun" w:cs="Times New Roman"/>
          <w:b/>
          <w:sz w:val="32"/>
          <w:szCs w:val="24"/>
          <w:u w:val="single"/>
        </w:rPr>
      </w:pPr>
      <w:r w:rsidRPr="0075595F">
        <w:rPr>
          <w:rFonts w:eastAsia="SimSun" w:cs="Times New Roman"/>
          <w:b/>
          <w:sz w:val="32"/>
          <w:szCs w:val="24"/>
          <w:u w:val="single"/>
        </w:rPr>
        <w:t>Util</w:t>
      </w:r>
    </w:p>
    <w:p w14:paraId="716F5E0E" w14:textId="77777777" w:rsidR="0075595F" w:rsidRPr="0075595F" w:rsidRDefault="0075595F" w:rsidP="0075595F">
      <w:pPr>
        <w:keepNext/>
        <w:keepLines/>
        <w:spacing w:before="40" w:after="0"/>
        <w:outlineLvl w:val="3"/>
        <w:rPr>
          <w:rFonts w:eastAsia="SimSun" w:cs="Times New Roman"/>
          <w:b/>
          <w:iCs/>
          <w:sz w:val="26"/>
        </w:rPr>
      </w:pPr>
      <w:r w:rsidRPr="0075595F">
        <w:rPr>
          <w:rFonts w:eastAsia="SimSun" w:cs="Times New Roman"/>
          <w:b/>
          <w:iCs/>
          <w:sz w:val="26"/>
        </w:rPr>
        <w:t>My value is morality, and the criterion is maximizing expected well-being.</w:t>
      </w:r>
    </w:p>
    <w:p w14:paraId="5878249D" w14:textId="77777777" w:rsidR="0075595F" w:rsidRPr="0075595F" w:rsidRDefault="0075595F" w:rsidP="0075595F">
      <w:pPr>
        <w:keepNext/>
        <w:keepLines/>
        <w:spacing w:before="40" w:after="0" w:line="276" w:lineRule="auto"/>
        <w:outlineLvl w:val="3"/>
        <w:rPr>
          <w:rFonts w:eastAsia="DengXian Light"/>
          <w:b/>
          <w:bCs/>
          <w:iCs/>
          <w:sz w:val="26"/>
          <w:u w:val="single"/>
        </w:rPr>
      </w:pPr>
      <w:r w:rsidRPr="0075595F">
        <w:rPr>
          <w:rFonts w:eastAsia="DengXian Light"/>
          <w:b/>
          <w:bCs/>
          <w:iCs/>
          <w:sz w:val="26"/>
        </w:rPr>
        <w:t xml:space="preserve">1] Pleasure and pain </w:t>
      </w:r>
      <w:r w:rsidRPr="0075595F">
        <w:rPr>
          <w:rFonts w:eastAsia="DengXian Light"/>
          <w:b/>
          <w:bCs/>
          <w:i/>
          <w:sz w:val="26"/>
        </w:rPr>
        <w:t>are</w:t>
      </w:r>
      <w:r w:rsidRPr="0075595F">
        <w:rPr>
          <w:rFonts w:eastAsia="DengXian Light"/>
          <w:b/>
          <w:bCs/>
          <w:iCs/>
          <w:sz w:val="26"/>
        </w:rPr>
        <w:t xml:space="preserve"> intrinsic </w:t>
      </w:r>
      <w:r w:rsidRPr="0075595F">
        <w:rPr>
          <w:rFonts w:eastAsia="DengXian Light"/>
          <w:b/>
          <w:bCs/>
          <w:iCs/>
          <w:sz w:val="26"/>
          <w:u w:val="single"/>
        </w:rPr>
        <w:t>value</w:t>
      </w:r>
      <w:r w:rsidRPr="0075595F">
        <w:rPr>
          <w:rFonts w:eastAsia="DengXian Light"/>
          <w:b/>
          <w:bCs/>
          <w:iCs/>
          <w:sz w:val="26"/>
        </w:rPr>
        <w:t xml:space="preserve"> and </w:t>
      </w:r>
      <w:r w:rsidRPr="0075595F">
        <w:rPr>
          <w:rFonts w:eastAsia="DengXian Light"/>
          <w:b/>
          <w:bCs/>
          <w:iCs/>
          <w:sz w:val="26"/>
          <w:u w:val="single"/>
        </w:rPr>
        <w:t>disvalue</w:t>
      </w:r>
      <w:r w:rsidRPr="0075595F">
        <w:rPr>
          <w:rFonts w:eastAsia="DengXian Light"/>
          <w:b/>
          <w:bCs/>
          <w:iCs/>
          <w:sz w:val="26"/>
        </w:rPr>
        <w:t xml:space="preserve"> – everything else </w:t>
      </w:r>
      <w:r w:rsidRPr="0075595F">
        <w:rPr>
          <w:rFonts w:eastAsia="DengXian Light"/>
          <w:b/>
          <w:bCs/>
          <w:i/>
          <w:sz w:val="26"/>
        </w:rPr>
        <w:t>regresses</w:t>
      </w:r>
      <w:r w:rsidRPr="0075595F">
        <w:rPr>
          <w:rFonts w:eastAsia="DengXian Light"/>
          <w:b/>
          <w:bCs/>
          <w:iCs/>
          <w:sz w:val="26"/>
        </w:rPr>
        <w:t xml:space="preserve"> – based on </w:t>
      </w:r>
      <w:r w:rsidRPr="0075595F">
        <w:rPr>
          <w:rFonts w:eastAsia="DengXian Light"/>
          <w:b/>
          <w:bCs/>
          <w:iCs/>
          <w:sz w:val="26"/>
          <w:u w:val="single"/>
        </w:rPr>
        <w:t>robust neuroscience.</w:t>
      </w:r>
    </w:p>
    <w:p w14:paraId="142179AC" w14:textId="77777777" w:rsidR="0075595F" w:rsidRPr="0075595F" w:rsidRDefault="0075595F" w:rsidP="0075595F">
      <w:pPr>
        <w:spacing w:line="276" w:lineRule="auto"/>
        <w:rPr>
          <w:rFonts w:eastAsia="Calibri"/>
          <w:b/>
          <w:bCs/>
          <w:sz w:val="26"/>
        </w:rPr>
      </w:pPr>
      <w:r w:rsidRPr="0075595F">
        <w:rPr>
          <w:rFonts w:eastAsia="Calibri"/>
          <w:b/>
          <w:bCs/>
          <w:sz w:val="26"/>
        </w:rPr>
        <w:t>Blum et al. 18</w:t>
      </w:r>
    </w:p>
    <w:p w14:paraId="63457EC5" w14:textId="77777777" w:rsidR="0075595F" w:rsidRPr="0075595F" w:rsidRDefault="0075595F" w:rsidP="0075595F">
      <w:pPr>
        <w:spacing w:line="276" w:lineRule="auto"/>
        <w:rPr>
          <w:rFonts w:eastAsia="Calibri"/>
          <w:sz w:val="16"/>
          <w:szCs w:val="16"/>
        </w:rPr>
      </w:pPr>
      <w:r w:rsidRPr="0075595F">
        <w:rPr>
          <w:rFonts w:eastAsia="Calibr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5" w:history="1">
        <w:r w:rsidRPr="0075595F">
          <w:rPr>
            <w:rFonts w:eastAsia="Calibri"/>
            <w:color w:val="000000"/>
            <w:sz w:val="16"/>
            <w:szCs w:val="16"/>
          </w:rPr>
          <w:t>https://www.ncbi.nlm.nih.gov/pmc/articles/PMC6446569/</w:t>
        </w:r>
      </w:hyperlink>
      <w:r w:rsidRPr="0075595F">
        <w:rPr>
          <w:rFonts w:eastAsia="Calibri"/>
          <w:sz w:val="16"/>
          <w:szCs w:val="16"/>
        </w:rPr>
        <w:t>, R.S.</w:t>
      </w:r>
    </w:p>
    <w:p w14:paraId="7C1D29BF" w14:textId="77777777" w:rsidR="0075595F" w:rsidRPr="0075595F" w:rsidRDefault="0075595F" w:rsidP="0075595F">
      <w:pPr>
        <w:spacing w:line="276" w:lineRule="auto"/>
        <w:rPr>
          <w:rFonts w:eastAsia="Calibri"/>
          <w:sz w:val="16"/>
        </w:rPr>
      </w:pPr>
      <w:r w:rsidRPr="0075595F">
        <w:rPr>
          <w:rFonts w:eastAsia="Calibri"/>
          <w:b/>
          <w:bCs/>
          <w:highlight w:val="green"/>
          <w:u w:val="single"/>
        </w:rPr>
        <w:t>Pleasure</w:t>
      </w:r>
      <w:r w:rsidRPr="0075595F">
        <w:rPr>
          <w:rFonts w:eastAsia="Calibri"/>
          <w:u w:val="single"/>
        </w:rPr>
        <w:t xml:space="preserve"> is not only</w:t>
      </w:r>
      <w:r w:rsidRPr="0075595F">
        <w:rPr>
          <w:rFonts w:eastAsia="Calibri"/>
          <w:sz w:val="16"/>
        </w:rPr>
        <w:t xml:space="preserve"> one of the three </w:t>
      </w:r>
      <w:r w:rsidRPr="0075595F">
        <w:rPr>
          <w:rFonts w:eastAsia="Calibri"/>
          <w:u w:val="single"/>
        </w:rPr>
        <w:t>primary reward functions</w:t>
      </w:r>
      <w:r w:rsidRPr="0075595F">
        <w:rPr>
          <w:rFonts w:eastAsia="Calibri"/>
          <w:sz w:val="16"/>
        </w:rPr>
        <w:t xml:space="preserve"> but </w:t>
      </w:r>
      <w:r w:rsidRPr="0075595F">
        <w:rPr>
          <w:rFonts w:eastAsia="Calibri"/>
          <w:u w:val="single"/>
        </w:rPr>
        <w:t xml:space="preserve">it also </w:t>
      </w:r>
      <w:r w:rsidRPr="0075595F">
        <w:rPr>
          <w:rFonts w:eastAsia="Calibri"/>
          <w:b/>
          <w:bCs/>
          <w:highlight w:val="green"/>
          <w:u w:val="single"/>
        </w:rPr>
        <w:t>defines reward.</w:t>
      </w:r>
      <w:r w:rsidRPr="0075595F">
        <w:rPr>
          <w:rFonts w:eastAsia="Calibri"/>
          <w:sz w:val="16"/>
        </w:rPr>
        <w:t xml:space="preserve"> As homeostasis explains the </w:t>
      </w:r>
      <w:r w:rsidRPr="0075595F">
        <w:rPr>
          <w:rFonts w:eastAsia="Calibri"/>
          <w:u w:val="single"/>
        </w:rPr>
        <w:t>functions of</w:t>
      </w:r>
      <w:r w:rsidRPr="0075595F">
        <w:rPr>
          <w:rFonts w:eastAsia="Calibri"/>
          <w:sz w:val="16"/>
        </w:rPr>
        <w:t xml:space="preserve"> only a limited number of </w:t>
      </w:r>
      <w:r w:rsidRPr="0075595F">
        <w:rPr>
          <w:rFonts w:eastAsia="Calibri"/>
          <w:u w:val="single"/>
        </w:rPr>
        <w:t>rewards, the</w:t>
      </w:r>
      <w:r w:rsidRPr="0075595F">
        <w:rPr>
          <w:rFonts w:eastAsia="Calibri"/>
          <w:sz w:val="16"/>
        </w:rPr>
        <w:t xml:space="preserve"> principal </w:t>
      </w:r>
      <w:r w:rsidRPr="0075595F">
        <w:rPr>
          <w:rFonts w:eastAsia="Calibri"/>
          <w:highlight w:val="green"/>
          <w:u w:val="single"/>
        </w:rPr>
        <w:t>reason why particular stimuli</w:t>
      </w:r>
      <w:r w:rsidRPr="0075595F">
        <w:rPr>
          <w:rFonts w:eastAsia="Calibri"/>
          <w:u w:val="single"/>
        </w:rPr>
        <w:t xml:space="preserve">, objects, events, situations, and activities </w:t>
      </w:r>
      <w:r w:rsidRPr="0075595F">
        <w:rPr>
          <w:rFonts w:eastAsia="Calibri"/>
          <w:highlight w:val="green"/>
          <w:u w:val="single"/>
        </w:rPr>
        <w:t>are rewarding</w:t>
      </w:r>
      <w:r w:rsidRPr="0075595F">
        <w:rPr>
          <w:rFonts w:eastAsia="Calibri"/>
          <w:sz w:val="16"/>
        </w:rPr>
        <w:t xml:space="preserve"> may be </w:t>
      </w:r>
      <w:r w:rsidRPr="0075595F">
        <w:rPr>
          <w:rFonts w:eastAsia="Calibri"/>
          <w:highlight w:val="green"/>
          <w:u w:val="single"/>
        </w:rPr>
        <w:t>due to pleasure.</w:t>
      </w:r>
      <w:r w:rsidRPr="0075595F">
        <w:rPr>
          <w:rFonts w:eastAsia="Calibri"/>
          <w:sz w:val="16"/>
        </w:rPr>
        <w:t xml:space="preserve"> This applies first of all to sex and to the primary homeostatic rewards of food and liquid and extends to money, taste, beauty, social encounters and nonmaterial, internally set, and intrinsic rewards. </w:t>
      </w:r>
      <w:r w:rsidRPr="0075595F">
        <w:rPr>
          <w:rFonts w:eastAsia="Calibri"/>
          <w:u w:val="single"/>
        </w:rPr>
        <w:t>Pleasure, as the primary effect of rewards</w:t>
      </w:r>
      <w:r w:rsidRPr="0075595F">
        <w:rPr>
          <w:rFonts w:eastAsia="Calibri"/>
          <w:sz w:val="16"/>
        </w:rPr>
        <w:t xml:space="preserve">, drives the prime reward functions of learning, approach behavior, and decision making and </w:t>
      </w:r>
      <w:r w:rsidRPr="0075595F">
        <w:rPr>
          <w:rFonts w:eastAsia="Calibri"/>
          <w:highlight w:val="green"/>
          <w:u w:val="single"/>
        </w:rPr>
        <w:t xml:space="preserve">provides the </w:t>
      </w:r>
      <w:r w:rsidRPr="0075595F">
        <w:rPr>
          <w:rFonts w:eastAsia="Calibri"/>
          <w:b/>
          <w:bCs/>
          <w:highlight w:val="green"/>
          <w:u w:val="single"/>
        </w:rPr>
        <w:t>basis for hedonic theories</w:t>
      </w:r>
      <w:r w:rsidRPr="0075595F">
        <w:rPr>
          <w:rFonts w:eastAsia="Calibri"/>
          <w:highlight w:val="green"/>
          <w:u w:val="single"/>
        </w:rPr>
        <w:t xml:space="preserve"> of reward</w:t>
      </w:r>
      <w:r w:rsidRPr="0075595F">
        <w:rPr>
          <w:rFonts w:eastAsia="Calibri"/>
          <w:u w:val="single"/>
        </w:rPr>
        <w:t xml:space="preserve"> function. We are attracted by</w:t>
      </w:r>
      <w:r w:rsidRPr="0075595F">
        <w:rPr>
          <w:rFonts w:eastAsia="Calibri"/>
          <w:sz w:val="16"/>
        </w:rPr>
        <w:t xml:space="preserve"> most </w:t>
      </w:r>
      <w:r w:rsidRPr="0075595F">
        <w:rPr>
          <w:rFonts w:eastAsia="Calibri"/>
          <w:u w:val="single"/>
        </w:rPr>
        <w:t>rewards and exert intense efforts to obtain them</w:t>
      </w:r>
      <w:r w:rsidRPr="0075595F">
        <w:rPr>
          <w:rFonts w:eastAsia="Calibri"/>
          <w:sz w:val="16"/>
        </w:rPr>
        <w:t xml:space="preserve">, just </w:t>
      </w:r>
      <w:r w:rsidRPr="0075595F">
        <w:rPr>
          <w:rFonts w:eastAsia="Calibri"/>
          <w:u w:val="single"/>
        </w:rPr>
        <w:t>because they are enjoyable</w:t>
      </w:r>
      <w:r w:rsidRPr="0075595F">
        <w:rPr>
          <w:rFonts w:eastAsia="Calibri"/>
          <w:sz w:val="16"/>
        </w:rPr>
        <w:t xml:space="preserve"> [10].</w:t>
      </w:r>
    </w:p>
    <w:p w14:paraId="05D790F5" w14:textId="77777777" w:rsidR="0075595F" w:rsidRPr="0075595F" w:rsidRDefault="0075595F" w:rsidP="0075595F">
      <w:pPr>
        <w:spacing w:line="276" w:lineRule="auto"/>
        <w:rPr>
          <w:rFonts w:eastAsia="Calibri"/>
          <w:sz w:val="16"/>
        </w:rPr>
      </w:pPr>
      <w:r w:rsidRPr="0075595F">
        <w:rPr>
          <w:rFonts w:eastAsia="Calibr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5595F">
        <w:rPr>
          <w:rFonts w:eastAsia="Calibri"/>
          <w:u w:val="single"/>
        </w:rPr>
        <w:t>using both humans and detailed invasive brain analysis of animals has discovered some critical ways that the brain processes pleasure</w:t>
      </w:r>
      <w:r w:rsidRPr="0075595F">
        <w:rPr>
          <w:rFonts w:eastAsia="Calibri"/>
          <w:sz w:val="16"/>
        </w:rPr>
        <w:t xml:space="preserve"> [14].</w:t>
      </w:r>
    </w:p>
    <w:p w14:paraId="39E0B130" w14:textId="77777777" w:rsidR="0075595F" w:rsidRPr="0075595F" w:rsidRDefault="0075595F" w:rsidP="0075595F">
      <w:pPr>
        <w:spacing w:line="276" w:lineRule="auto"/>
        <w:rPr>
          <w:rFonts w:eastAsia="Calibri"/>
          <w:sz w:val="16"/>
        </w:rPr>
      </w:pPr>
      <w:r w:rsidRPr="0075595F">
        <w:rPr>
          <w:rFonts w:eastAsia="Calibri"/>
          <w:u w:val="single"/>
        </w:rPr>
        <w:t>Pleasure as a hallmark of reward is sufficient for defining a reward</w:t>
      </w:r>
      <w:r w:rsidRPr="0075595F">
        <w:rPr>
          <w:rFonts w:eastAsia="Calibri"/>
          <w:sz w:val="16"/>
        </w:rPr>
        <w:t xml:space="preserve">, but it may not be necessary. </w:t>
      </w:r>
      <w:r w:rsidRPr="0075595F">
        <w:rPr>
          <w:rFonts w:eastAsia="Calibri"/>
          <w:u w:val="single"/>
        </w:rPr>
        <w:t>A reward may generate positive</w:t>
      </w:r>
      <w:r w:rsidRPr="0075595F">
        <w:rPr>
          <w:rFonts w:eastAsia="Calibri"/>
          <w:sz w:val="16"/>
        </w:rPr>
        <w:t xml:space="preserve"> learning and approach </w:t>
      </w:r>
      <w:r w:rsidRPr="0075595F">
        <w:rPr>
          <w:rFonts w:eastAsia="Calibri"/>
          <w:u w:val="single"/>
        </w:rPr>
        <w:t>behavior</w:t>
      </w:r>
      <w:r w:rsidRPr="0075595F">
        <w:rPr>
          <w:rFonts w:eastAsia="Calibri"/>
          <w:sz w:val="16"/>
        </w:rPr>
        <w:t xml:space="preserve"> simply </w:t>
      </w:r>
      <w:r w:rsidRPr="0075595F">
        <w:rPr>
          <w:rFonts w:eastAsia="Calibri"/>
          <w:u w:val="single"/>
        </w:rPr>
        <w:t>because it contains substances that are essential for body function.</w:t>
      </w:r>
      <w:r w:rsidRPr="0075595F">
        <w:rPr>
          <w:rFonts w:eastAsia="Calibr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7BFA6263" w14:textId="77777777" w:rsidR="0075595F" w:rsidRPr="0075595F" w:rsidRDefault="0075595F" w:rsidP="0075595F">
      <w:pPr>
        <w:spacing w:line="276" w:lineRule="auto"/>
        <w:rPr>
          <w:rFonts w:eastAsia="Calibri"/>
          <w:sz w:val="16"/>
        </w:rPr>
      </w:pPr>
      <w:r w:rsidRPr="0075595F">
        <w:rPr>
          <w:rFonts w:eastAsia="Calibri"/>
          <w:sz w:val="16"/>
        </w:rPr>
        <w:t>Evolutionary theories of pleasure: The love connection BO:D</w:t>
      </w:r>
    </w:p>
    <w:p w14:paraId="4F9D7C01" w14:textId="77777777" w:rsidR="0075595F" w:rsidRPr="0075595F" w:rsidRDefault="0075595F" w:rsidP="0075595F">
      <w:pPr>
        <w:spacing w:line="276" w:lineRule="auto"/>
        <w:rPr>
          <w:rFonts w:eastAsia="Calibri"/>
          <w:sz w:val="16"/>
        </w:rPr>
      </w:pPr>
      <w:r w:rsidRPr="0075595F">
        <w:rPr>
          <w:rFonts w:eastAsia="Calibri"/>
          <w:sz w:val="16"/>
        </w:rPr>
        <w:t xml:space="preserve">Charles Darwin and other biological scientists that have examined the biological </w:t>
      </w:r>
      <w:r w:rsidRPr="0075595F">
        <w:rPr>
          <w:rFonts w:eastAsia="Calibri"/>
          <w:u w:val="single"/>
        </w:rPr>
        <w:t>evolution and its basic principles found</w:t>
      </w:r>
      <w:r w:rsidRPr="0075595F">
        <w:rPr>
          <w:rFonts w:eastAsia="Calibri"/>
          <w:sz w:val="16"/>
        </w:rPr>
        <w:t xml:space="preserve"> various </w:t>
      </w:r>
      <w:r w:rsidRPr="0075595F">
        <w:rPr>
          <w:rFonts w:eastAsia="Calibri"/>
          <w:u w:val="single"/>
        </w:rPr>
        <w:t>mechanisms that steer behavior and biological development.</w:t>
      </w:r>
      <w:r w:rsidRPr="0075595F">
        <w:rPr>
          <w:rFonts w:eastAsia="Calibr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67AB1EEF" w14:textId="77777777" w:rsidR="0075595F" w:rsidRPr="0075595F" w:rsidRDefault="0075595F" w:rsidP="0075595F">
      <w:pPr>
        <w:spacing w:line="276" w:lineRule="auto"/>
        <w:rPr>
          <w:rFonts w:eastAsia="Calibri"/>
          <w:sz w:val="16"/>
        </w:rPr>
      </w:pPr>
      <w:r w:rsidRPr="0075595F">
        <w:rPr>
          <w:rFonts w:eastAsia="Calibri"/>
          <w:sz w:val="16"/>
        </w:rPr>
        <w:t xml:space="preserve">It is well established that modern biological theory conjectures that </w:t>
      </w:r>
      <w:r w:rsidRPr="0075595F">
        <w:rPr>
          <w:rFonts w:eastAsia="Calibri"/>
          <w:b/>
          <w:bCs/>
          <w:highlight w:val="green"/>
          <w:u w:val="single"/>
        </w:rPr>
        <w:t>organisms are</w:t>
      </w:r>
      <w:r w:rsidRPr="0075595F">
        <w:rPr>
          <w:rFonts w:eastAsia="Calibri"/>
          <w:u w:val="single"/>
        </w:rPr>
        <w:t xml:space="preserve"> the </w:t>
      </w:r>
      <w:r w:rsidRPr="0075595F">
        <w:rPr>
          <w:rFonts w:eastAsia="Calibri"/>
          <w:b/>
          <w:bCs/>
          <w:highlight w:val="green"/>
          <w:u w:val="single"/>
        </w:rPr>
        <w:t>result of evolutionary competition.</w:t>
      </w:r>
      <w:r w:rsidRPr="0075595F">
        <w:rPr>
          <w:rFonts w:eastAsia="Calibri"/>
          <w:sz w:val="16"/>
        </w:rPr>
        <w:t xml:space="preserve"> In fact, Richard </w:t>
      </w:r>
      <w:r w:rsidRPr="0075595F">
        <w:rPr>
          <w:rFonts w:eastAsia="Calibri"/>
          <w:u w:val="single"/>
        </w:rPr>
        <w:t>Dawkins stresses gene survival and propagation as the basic mechanism of life</w:t>
      </w:r>
      <w:r w:rsidRPr="0075595F">
        <w:rPr>
          <w:rFonts w:eastAsia="Calibri"/>
          <w:sz w:val="16"/>
        </w:rPr>
        <w:t xml:space="preserve"> [20]. Only genes that lead to </w:t>
      </w:r>
      <w:r w:rsidRPr="0075595F">
        <w:rPr>
          <w:rFonts w:eastAsia="Calibri"/>
          <w:u w:val="single"/>
        </w:rPr>
        <w:t>the fittest phenotype will make it.</w:t>
      </w:r>
      <w:r w:rsidRPr="0075595F">
        <w:rPr>
          <w:rFonts w:eastAsia="Calibri"/>
          <w:sz w:val="16"/>
        </w:rPr>
        <w:t xml:space="preserve"> It is noteworthy that the phenotype is selected based on behavior that maximizes gene propagation. To do so, the phenotype must survive and generate offspring, and be better at it than its competitors. Thus, </w:t>
      </w:r>
      <w:r w:rsidRPr="0075595F">
        <w:rPr>
          <w:rFonts w:eastAsia="Calibri"/>
          <w:u w:val="single"/>
        </w:rPr>
        <w:t xml:space="preserve">the ultimate, distal function of </w:t>
      </w:r>
      <w:r w:rsidRPr="0075595F">
        <w:rPr>
          <w:rFonts w:eastAsia="Calibri"/>
          <w:highlight w:val="green"/>
          <w:u w:val="single"/>
        </w:rPr>
        <w:t>rewards</w:t>
      </w:r>
      <w:r w:rsidRPr="0075595F">
        <w:rPr>
          <w:rFonts w:eastAsia="Calibri"/>
          <w:u w:val="single"/>
        </w:rPr>
        <w:t xml:space="preserve"> is to </w:t>
      </w:r>
      <w:r w:rsidRPr="0075595F">
        <w:rPr>
          <w:rFonts w:eastAsia="Calibri"/>
          <w:highlight w:val="green"/>
          <w:u w:val="single"/>
        </w:rPr>
        <w:t>increase</w:t>
      </w:r>
      <w:r w:rsidRPr="0075595F">
        <w:rPr>
          <w:rFonts w:eastAsia="Calibri"/>
          <w:u w:val="single"/>
        </w:rPr>
        <w:t xml:space="preserve"> evolutionary </w:t>
      </w:r>
      <w:r w:rsidRPr="0075595F">
        <w:rPr>
          <w:rFonts w:eastAsia="Calibri"/>
          <w:highlight w:val="green"/>
          <w:u w:val="single"/>
        </w:rPr>
        <w:t>fitness</w:t>
      </w:r>
      <w:r w:rsidRPr="0075595F">
        <w:rPr>
          <w:rFonts w:eastAsia="Calibr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2ACE983C" w14:textId="77777777" w:rsidR="0075595F" w:rsidRPr="0075595F" w:rsidRDefault="0075595F" w:rsidP="0075595F">
      <w:pPr>
        <w:spacing w:line="276" w:lineRule="auto"/>
        <w:rPr>
          <w:rFonts w:eastAsia="Calibri"/>
          <w:sz w:val="16"/>
          <w:szCs w:val="16"/>
          <w:u w:val="single"/>
        </w:rPr>
      </w:pPr>
      <w:r w:rsidRPr="0075595F">
        <w:rPr>
          <w:rFonts w:eastAsia="Calibri"/>
          <w:u w:val="single"/>
        </w:rPr>
        <w:t>Behavioral reward functions have evolved to help individuals to survive and propagate their genes</w:t>
      </w:r>
      <w:r w:rsidRPr="0075595F">
        <w:rPr>
          <w:rFonts w:eastAsia="Calibri"/>
          <w:sz w:val="16"/>
        </w:rPr>
        <w:t xml:space="preserve">. Apparently, </w:t>
      </w:r>
      <w:r w:rsidRPr="0075595F">
        <w:rPr>
          <w:rFonts w:eastAsia="Calibri"/>
          <w:u w:val="single"/>
        </w:rPr>
        <w:t>people need to live well and long enough to reproduce.</w:t>
      </w:r>
      <w:r w:rsidRPr="0075595F">
        <w:rPr>
          <w:rFonts w:eastAsia="Calibr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5595F">
        <w:rPr>
          <w:rFonts w:eastAsia="Calibri"/>
          <w:u w:val="single"/>
        </w:rPr>
        <w:t>any small edge will ultimately result in evolutionary advantage</w:t>
      </w:r>
      <w:r w:rsidRPr="0075595F">
        <w:rPr>
          <w:rFonts w:eastAsia="Calibr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75595F">
        <w:rPr>
          <w:rFonts w:eastAsia="Calibri"/>
          <w:u w:val="single"/>
        </w:rPr>
        <w:t>Thus the distal reward function in gene propagation and evolutionary fitness defines the proximal reward functions that we see</w:t>
      </w:r>
      <w:r w:rsidRPr="0075595F">
        <w:rPr>
          <w:rFonts w:eastAsia="Calibri"/>
          <w:sz w:val="16"/>
        </w:rPr>
        <w:t xml:space="preserve"> in everyday behavior. </w:t>
      </w:r>
      <w:r w:rsidRPr="0075595F">
        <w:rPr>
          <w:rFonts w:eastAsia="Calibri"/>
          <w:u w:val="single"/>
        </w:rPr>
        <w:t xml:space="preserve">That is why </w:t>
      </w:r>
      <w:r w:rsidRPr="0075595F">
        <w:rPr>
          <w:rFonts w:eastAsia="Calibri"/>
          <w:highlight w:val="green"/>
          <w:u w:val="single"/>
        </w:rPr>
        <w:t>foods, drinks, mates, and offspring are rewarding.</w:t>
      </w:r>
    </w:p>
    <w:p w14:paraId="52B2EE5E" w14:textId="77777777" w:rsidR="0075595F" w:rsidRPr="0075595F" w:rsidRDefault="0075595F" w:rsidP="0075595F">
      <w:pPr>
        <w:spacing w:line="276" w:lineRule="auto"/>
        <w:rPr>
          <w:rFonts w:eastAsia="Calibri"/>
          <w:sz w:val="16"/>
        </w:rPr>
      </w:pPr>
      <w:r w:rsidRPr="0075595F">
        <w:rPr>
          <w:rFonts w:eastAsia="Calibri"/>
          <w:sz w:val="16"/>
        </w:rPr>
        <w:t xml:space="preserve">There have been theories linking pleasure as a required component of health benefits salutogenesis, (salugenesis). In essence, under these terms, </w:t>
      </w:r>
      <w:r w:rsidRPr="0075595F">
        <w:rPr>
          <w:rFonts w:eastAsia="Calibri"/>
          <w:u w:val="single"/>
        </w:rPr>
        <w:t>pleasure is described as a state or feeling of happiness and satisfaction resulting from an experience that one enjoys.</w:t>
      </w:r>
      <w:r w:rsidRPr="0075595F">
        <w:rPr>
          <w:rFonts w:eastAsia="Calibr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356F6B4F" w14:textId="77777777" w:rsidR="0075595F" w:rsidRPr="0075595F" w:rsidRDefault="0075595F" w:rsidP="0075595F">
      <w:pPr>
        <w:spacing w:line="276" w:lineRule="auto"/>
        <w:rPr>
          <w:rFonts w:eastAsia="Calibri"/>
          <w:sz w:val="16"/>
        </w:rPr>
      </w:pPr>
      <w:r w:rsidRPr="0075595F">
        <w:rPr>
          <w:rFonts w:eastAsia="Calibri"/>
          <w:sz w:val="16"/>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0E748367" w14:textId="77777777" w:rsidR="0075595F" w:rsidRPr="0075595F" w:rsidRDefault="0075595F" w:rsidP="0075595F">
      <w:pPr>
        <w:spacing w:line="276" w:lineRule="auto"/>
        <w:rPr>
          <w:rFonts w:eastAsia="Calibri"/>
          <w:sz w:val="16"/>
        </w:rPr>
      </w:pPr>
      <w:r w:rsidRPr="0075595F">
        <w:rPr>
          <w:rFonts w:eastAsia="Calibri"/>
          <w:sz w:val="16"/>
        </w:rPr>
        <w:t>Finding happiness is different between apes and humans</w:t>
      </w:r>
    </w:p>
    <w:p w14:paraId="26E1C7C2" w14:textId="77777777" w:rsidR="0075595F" w:rsidRPr="0075595F" w:rsidRDefault="0075595F" w:rsidP="0075595F">
      <w:pPr>
        <w:spacing w:line="276" w:lineRule="auto"/>
        <w:rPr>
          <w:rFonts w:eastAsia="Calibri"/>
          <w:sz w:val="16"/>
        </w:rPr>
      </w:pPr>
      <w:r w:rsidRPr="0075595F">
        <w:rPr>
          <w:rFonts w:eastAsia="Calibri"/>
          <w:sz w:val="16"/>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3EB91FF0" w14:textId="77777777" w:rsidR="0075595F" w:rsidRPr="0075595F" w:rsidRDefault="0075595F" w:rsidP="0075595F">
      <w:pPr>
        <w:spacing w:line="276" w:lineRule="auto"/>
        <w:rPr>
          <w:rFonts w:eastAsia="Calibri"/>
          <w:sz w:val="16"/>
        </w:rPr>
      </w:pPr>
      <w:r w:rsidRPr="0075595F">
        <w:rPr>
          <w:rFonts w:eastAsia="Calibri"/>
          <w:sz w:val="16"/>
        </w:rPr>
        <w:t xml:space="preserve">Remarkably, there are </w:t>
      </w:r>
      <w:r w:rsidRPr="0075595F">
        <w:rPr>
          <w:rFonts w:eastAsia="Calibri"/>
          <w:u w:val="single"/>
        </w:rPr>
        <w:t>pathways for ordinary liking and pleasure</w:t>
      </w:r>
      <w:r w:rsidRPr="0075595F">
        <w:rPr>
          <w:rFonts w:eastAsia="Calibri"/>
          <w:sz w:val="16"/>
        </w:rPr>
        <w:t xml:space="preserve">, which </w:t>
      </w:r>
      <w:r w:rsidRPr="0075595F">
        <w:rPr>
          <w:rFonts w:eastAsia="Calibri"/>
          <w:u w:val="single"/>
        </w:rPr>
        <w:t>are limited in scope</w:t>
      </w:r>
      <w:r w:rsidRPr="0075595F">
        <w:rPr>
          <w:rFonts w:eastAsia="Calibri"/>
          <w:sz w:val="16"/>
        </w:rPr>
        <w:t xml:space="preserve"> as described above in this commentary. However, </w:t>
      </w:r>
      <w:r w:rsidRPr="0075595F">
        <w:rPr>
          <w:rFonts w:eastAsia="Calibri"/>
          <w:u w:val="single"/>
        </w:rPr>
        <w:t xml:space="preserve">there are </w:t>
      </w:r>
      <w:r w:rsidRPr="0075595F">
        <w:rPr>
          <w:rFonts w:eastAsia="Calibri"/>
          <w:b/>
          <w:bCs/>
          <w:highlight w:val="green"/>
          <w:u w:val="single"/>
        </w:rPr>
        <w:t>many brain regions</w:t>
      </w:r>
      <w:r w:rsidRPr="0075595F">
        <w:rPr>
          <w:rFonts w:eastAsia="Calibri"/>
          <w:sz w:val="16"/>
        </w:rPr>
        <w:t xml:space="preserve">, often termed hot and cold spots, </w:t>
      </w:r>
      <w:r w:rsidRPr="0075595F">
        <w:rPr>
          <w:rFonts w:eastAsia="Calibri"/>
          <w:u w:val="single"/>
        </w:rPr>
        <w:t xml:space="preserve">that significantly </w:t>
      </w:r>
      <w:r w:rsidRPr="0075595F">
        <w:rPr>
          <w:rFonts w:eastAsia="Calibri"/>
          <w:b/>
          <w:bCs/>
          <w:highlight w:val="green"/>
          <w:u w:val="single"/>
        </w:rPr>
        <w:t>modulate</w:t>
      </w:r>
      <w:r w:rsidRPr="0075595F">
        <w:rPr>
          <w:rFonts w:eastAsia="Calibri"/>
          <w:sz w:val="16"/>
        </w:rPr>
        <w:t xml:space="preserve"> (increase or decrease) </w:t>
      </w:r>
      <w:r w:rsidRPr="0075595F">
        <w:rPr>
          <w:rFonts w:eastAsia="Calibri"/>
          <w:u w:val="single"/>
        </w:rPr>
        <w:t xml:space="preserve">our </w:t>
      </w:r>
      <w:r w:rsidRPr="0075595F">
        <w:rPr>
          <w:rFonts w:eastAsia="Calibri"/>
          <w:b/>
          <w:bCs/>
          <w:highlight w:val="green"/>
          <w:u w:val="single"/>
        </w:rPr>
        <w:t>pleasure or</w:t>
      </w:r>
      <w:r w:rsidRPr="0075595F">
        <w:rPr>
          <w:rFonts w:eastAsia="Calibri"/>
          <w:u w:val="single"/>
        </w:rPr>
        <w:t xml:space="preserve"> even produce</w:t>
      </w:r>
      <w:r w:rsidRPr="0075595F">
        <w:rPr>
          <w:rFonts w:eastAsia="Calibri"/>
          <w:b/>
          <w:bCs/>
          <w:u w:val="single"/>
        </w:rPr>
        <w:t xml:space="preserve"> </w:t>
      </w:r>
      <w:r w:rsidRPr="0075595F">
        <w:rPr>
          <w:rFonts w:eastAsia="Calibri"/>
          <w:b/>
          <w:bCs/>
          <w:highlight w:val="green"/>
          <w:u w:val="single"/>
        </w:rPr>
        <w:t>the opposite</w:t>
      </w:r>
      <w:r w:rsidRPr="0075595F">
        <w:rPr>
          <w:rFonts w:eastAsia="Calibri"/>
          <w:sz w:val="16"/>
        </w:rPr>
        <w:t xml:space="preserve"> of pleasure— that is </w:t>
      </w:r>
      <w:r w:rsidRPr="0075595F">
        <w:rPr>
          <w:rFonts w:eastAsia="Calibri"/>
          <w:u w:val="single"/>
        </w:rPr>
        <w:t>disgust and fear</w:t>
      </w:r>
      <w:r w:rsidRPr="0075595F">
        <w:rPr>
          <w:rFonts w:eastAsia="Calibri"/>
          <w:sz w:val="16"/>
        </w:rPr>
        <w:t xml:space="preserve"> [39]. </w:t>
      </w:r>
      <w:r w:rsidRPr="0075595F">
        <w:rPr>
          <w:rFonts w:eastAsia="Calibri"/>
          <w:u w:val="single"/>
        </w:rPr>
        <w:t>One</w:t>
      </w:r>
      <w:r w:rsidRPr="0075595F">
        <w:rPr>
          <w:rFonts w:eastAsia="Calibri"/>
          <w:sz w:val="16"/>
        </w:rPr>
        <w:t xml:space="preserve"> specific </w:t>
      </w:r>
      <w:r w:rsidRPr="0075595F">
        <w:rPr>
          <w:rFonts w:eastAsia="Calibri"/>
          <w:u w:val="single"/>
        </w:rPr>
        <w:t>region</w:t>
      </w:r>
      <w:r w:rsidRPr="0075595F">
        <w:rPr>
          <w:rFonts w:eastAsia="Calibri"/>
          <w:sz w:val="16"/>
        </w:rPr>
        <w:t xml:space="preserve"> of the nucleus accumbens </w:t>
      </w:r>
      <w:r w:rsidRPr="0075595F">
        <w:rPr>
          <w:rFonts w:eastAsia="Calibri"/>
          <w:u w:val="single"/>
        </w:rPr>
        <w:t>is organized like a computer keyboard, with particular stimulus triggers in rows</w:t>
      </w:r>
      <w:r w:rsidRPr="0075595F">
        <w:rPr>
          <w:rFonts w:eastAsia="Calibri"/>
          <w:sz w:val="16"/>
        </w:rPr>
        <w:t xml:space="preserve">— producing an increase and decrease of pleasure and disgust. Moreover, </w:t>
      </w:r>
      <w:r w:rsidRPr="0075595F">
        <w:rPr>
          <w:rFonts w:eastAsia="Calibri"/>
          <w:u w:val="single"/>
        </w:rPr>
        <w:t>the cortex has unique roles in the cognitive evaluation of our feelings of pleasure</w:t>
      </w:r>
      <w:r w:rsidRPr="0075595F">
        <w:rPr>
          <w:rFonts w:eastAsia="Calibri"/>
          <w:sz w:val="16"/>
        </w:rPr>
        <w:t xml:space="preserve"> [40]. Importantly, the interplay of these multiple triggers and the higher brain centers in the prefrontal cortex are very intricate and are just being uncovered.</w:t>
      </w:r>
    </w:p>
    <w:p w14:paraId="5F0B1872" w14:textId="77777777" w:rsidR="0075595F" w:rsidRPr="0075595F" w:rsidRDefault="0075595F" w:rsidP="0075595F">
      <w:pPr>
        <w:spacing w:line="276" w:lineRule="auto"/>
        <w:rPr>
          <w:rFonts w:eastAsia="Calibri"/>
          <w:sz w:val="16"/>
        </w:rPr>
      </w:pPr>
      <w:r w:rsidRPr="0075595F">
        <w:rPr>
          <w:rFonts w:eastAsia="Calibri"/>
          <w:sz w:val="16"/>
        </w:rPr>
        <w:t>Desire and reward centers</w:t>
      </w:r>
    </w:p>
    <w:p w14:paraId="47B5BA96" w14:textId="77777777" w:rsidR="0075595F" w:rsidRPr="0075595F" w:rsidRDefault="0075595F" w:rsidP="0075595F">
      <w:pPr>
        <w:spacing w:line="276" w:lineRule="auto"/>
        <w:rPr>
          <w:rFonts w:eastAsia="Calibri"/>
          <w:sz w:val="16"/>
        </w:rPr>
      </w:pPr>
      <w:r w:rsidRPr="0075595F">
        <w:rPr>
          <w:rFonts w:eastAsia="Calibri"/>
          <w:sz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21C3D8EC" w14:textId="77777777" w:rsidR="0075595F" w:rsidRPr="0075595F" w:rsidRDefault="0075595F" w:rsidP="0075595F">
      <w:pPr>
        <w:spacing w:line="276" w:lineRule="auto"/>
        <w:rPr>
          <w:rFonts w:eastAsia="Calibri"/>
          <w:sz w:val="16"/>
        </w:rPr>
      </w:pPr>
      <w:r w:rsidRPr="0075595F">
        <w:rPr>
          <w:rFonts w:eastAsia="Calibri"/>
          <w:sz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716593B3" w14:textId="77777777" w:rsidR="0075595F" w:rsidRPr="0075595F" w:rsidRDefault="0075595F" w:rsidP="0075595F">
      <w:pPr>
        <w:spacing w:line="276" w:lineRule="auto"/>
        <w:rPr>
          <w:rFonts w:eastAsia="Calibri"/>
          <w:sz w:val="16"/>
        </w:rPr>
      </w:pPr>
      <w:r w:rsidRPr="0075595F">
        <w:rPr>
          <w:rFonts w:eastAsia="Calibri"/>
          <w:sz w:val="16"/>
        </w:rPr>
        <w:t xml:space="preserve">Furthermore, ordinary </w:t>
      </w:r>
      <w:r w:rsidRPr="0075595F">
        <w:rPr>
          <w:rFonts w:eastAsia="Calibri"/>
          <w:u w:val="single"/>
        </w:rPr>
        <w:t>“</w:t>
      </w:r>
      <w:r w:rsidRPr="0075595F">
        <w:rPr>
          <w:rFonts w:eastAsia="Calibri"/>
          <w:highlight w:val="green"/>
          <w:u w:val="single"/>
        </w:rPr>
        <w:t>liking</w:t>
      </w:r>
      <w:r w:rsidRPr="0075595F">
        <w:rPr>
          <w:rFonts w:eastAsia="Calibri"/>
          <w:u w:val="single"/>
        </w:rPr>
        <w:t xml:space="preserve">” of </w:t>
      </w:r>
      <w:r w:rsidRPr="0075595F">
        <w:rPr>
          <w:rFonts w:eastAsia="Calibri"/>
          <w:highlight w:val="green"/>
          <w:u w:val="single"/>
        </w:rPr>
        <w:t>something</w:t>
      </w:r>
      <w:r w:rsidRPr="0075595F">
        <w:rPr>
          <w:rFonts w:eastAsia="Calibri"/>
          <w:u w:val="single"/>
        </w:rPr>
        <w:t xml:space="preserve">, or pure pleasure, is </w:t>
      </w:r>
      <w:r w:rsidRPr="0075595F">
        <w:rPr>
          <w:rFonts w:eastAsia="Calibri"/>
          <w:highlight w:val="green"/>
          <w:u w:val="single"/>
        </w:rPr>
        <w:t>represented by</w:t>
      </w:r>
      <w:r w:rsidRPr="0075595F">
        <w:rPr>
          <w:rFonts w:eastAsia="Calibri"/>
          <w:sz w:val="16"/>
        </w:rPr>
        <w:t xml:space="preserve"> small </w:t>
      </w:r>
      <w:r w:rsidRPr="0075595F">
        <w:rPr>
          <w:rFonts w:eastAsia="Calibri"/>
          <w:highlight w:val="green"/>
          <w:u w:val="single"/>
        </w:rPr>
        <w:t>regions</w:t>
      </w:r>
      <w:r w:rsidRPr="0075595F">
        <w:rPr>
          <w:rFonts w:eastAsia="Calibri"/>
          <w:sz w:val="16"/>
        </w:rPr>
        <w:t xml:space="preserve"> mainly </w:t>
      </w:r>
      <w:r w:rsidRPr="0075595F">
        <w:rPr>
          <w:rFonts w:eastAsia="Calibri"/>
          <w:highlight w:val="green"/>
          <w:u w:val="single"/>
        </w:rPr>
        <w:t>in the limbic system</w:t>
      </w:r>
      <w:r w:rsidRPr="0075595F">
        <w:rPr>
          <w:rFonts w:eastAsia="Calibri"/>
          <w:sz w:val="16"/>
        </w:rPr>
        <w:t xml:space="preserve"> (old reptilian part of the brain). These may be </w:t>
      </w:r>
      <w:r w:rsidRPr="0075595F">
        <w:rPr>
          <w:rFonts w:eastAsia="Calibri"/>
          <w:u w:val="single"/>
        </w:rPr>
        <w:t>part of larger neural circuits.</w:t>
      </w:r>
      <w:r w:rsidRPr="0075595F">
        <w:rPr>
          <w:rFonts w:eastAsia="Calibr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60E01C2F" w14:textId="77777777" w:rsidR="0075595F" w:rsidRPr="0075595F" w:rsidRDefault="0075595F" w:rsidP="0075595F">
      <w:pPr>
        <w:spacing w:line="276" w:lineRule="auto"/>
        <w:rPr>
          <w:rFonts w:eastAsia="Calibri"/>
          <w:sz w:val="16"/>
          <w:szCs w:val="16"/>
        </w:rPr>
      </w:pPr>
      <w:r w:rsidRPr="0075595F">
        <w:rPr>
          <w:rFonts w:eastAsia="Calibri"/>
          <w:sz w:val="16"/>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10A60F1E" w14:textId="77777777" w:rsidR="0075595F" w:rsidRPr="0075595F" w:rsidRDefault="0075595F" w:rsidP="0075595F">
      <w:pPr>
        <w:spacing w:line="276" w:lineRule="auto"/>
        <w:rPr>
          <w:rFonts w:eastAsia="Calibri"/>
          <w:sz w:val="16"/>
          <w:szCs w:val="16"/>
        </w:rPr>
      </w:pPr>
      <w:r w:rsidRPr="0075595F">
        <w:rPr>
          <w:rFonts w:eastAsia="Calibri"/>
          <w:sz w:val="16"/>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4D9EB5C8" w14:textId="77777777" w:rsidR="0075595F" w:rsidRPr="0075595F" w:rsidRDefault="0075595F" w:rsidP="0075595F">
      <w:pPr>
        <w:spacing w:line="276" w:lineRule="auto"/>
        <w:rPr>
          <w:rFonts w:eastAsia="Calibri"/>
          <w:sz w:val="16"/>
          <w:szCs w:val="16"/>
        </w:rPr>
      </w:pPr>
      <w:r w:rsidRPr="0075595F">
        <w:rPr>
          <w:rFonts w:eastAsia="Calibri"/>
          <w:sz w:val="16"/>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5CB0A939" w14:textId="77777777" w:rsidR="0075595F" w:rsidRPr="0075595F" w:rsidRDefault="0075595F" w:rsidP="0075595F">
      <w:pPr>
        <w:spacing w:line="276" w:lineRule="auto"/>
        <w:rPr>
          <w:rFonts w:eastAsia="Calibri"/>
          <w:sz w:val="16"/>
          <w:szCs w:val="16"/>
        </w:rPr>
      </w:pPr>
      <w:r w:rsidRPr="0075595F">
        <w:rPr>
          <w:rFonts w:eastAsia="Calibri"/>
          <w:sz w:val="16"/>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0058DB4F" w14:textId="77777777" w:rsidR="0075595F" w:rsidRPr="0075595F" w:rsidRDefault="0075595F" w:rsidP="0075595F">
      <w:pPr>
        <w:spacing w:line="276" w:lineRule="auto"/>
        <w:rPr>
          <w:rFonts w:eastAsia="Calibri"/>
          <w:sz w:val="16"/>
        </w:rPr>
      </w:pPr>
      <w:r w:rsidRPr="0075595F">
        <w:rPr>
          <w:rFonts w:eastAsia="Calibri"/>
          <w:sz w:val="16"/>
        </w:rPr>
        <w:t xml:space="preserve">In essence, although nonhuman primate brains are similar to our own, the disparity between other primates and those of human cognitive abilities tells us that surface similarity is not the whole story. </w:t>
      </w:r>
      <w:r w:rsidRPr="0075595F">
        <w:rPr>
          <w:rFonts w:eastAsia="Calibri"/>
          <w:u w:val="single"/>
        </w:rPr>
        <w:t>Sousa et al.</w:t>
      </w:r>
      <w:r w:rsidRPr="0075595F">
        <w:rPr>
          <w:rFonts w:eastAsia="Calibri"/>
          <w:sz w:val="16"/>
        </w:rPr>
        <w:t xml:space="preserve"> [50] small case </w:t>
      </w:r>
      <w:r w:rsidRPr="0075595F">
        <w:rPr>
          <w:rFonts w:eastAsia="Calibri"/>
          <w:u w:val="single"/>
        </w:rPr>
        <w:t>found various differentially expressed genes, to associate with pleasure related systems.</w:t>
      </w:r>
      <w:r w:rsidRPr="0075595F">
        <w:rPr>
          <w:rFonts w:eastAsia="Calibri"/>
          <w:sz w:val="16"/>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6BE212E1" w14:textId="77777777" w:rsidR="0075595F" w:rsidRPr="0075595F" w:rsidRDefault="0075595F" w:rsidP="0075595F">
      <w:pPr>
        <w:spacing w:line="276" w:lineRule="auto"/>
        <w:rPr>
          <w:rFonts w:eastAsia="Calibri"/>
          <w:sz w:val="16"/>
        </w:rPr>
      </w:pPr>
      <w:r w:rsidRPr="0075595F">
        <w:rPr>
          <w:rFonts w:eastAsia="Calibr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75595F">
        <w:rPr>
          <w:rFonts w:eastAsia="Calibri"/>
          <w:highlight w:val="green"/>
          <w:u w:val="single"/>
        </w:rPr>
        <w:t>researchers examined</w:t>
      </w:r>
      <w:r w:rsidRPr="0075595F">
        <w:rPr>
          <w:rFonts w:eastAsia="Calibri"/>
          <w:u w:val="single"/>
        </w:rPr>
        <w:t xml:space="preserve"> 247 specimens of </w:t>
      </w:r>
      <w:r w:rsidRPr="0075595F">
        <w:rPr>
          <w:rFonts w:eastAsia="Calibri"/>
          <w:highlight w:val="green"/>
          <w:u w:val="single"/>
        </w:rPr>
        <w:t>neural tissue</w:t>
      </w:r>
      <w:r w:rsidRPr="0075595F">
        <w:rPr>
          <w:rFonts w:eastAsia="Calibri"/>
          <w:u w:val="single"/>
        </w:rPr>
        <w:t xml:space="preserve"> from six humans, five chimpanzees, and five macaque monkeys.</w:t>
      </w:r>
      <w:r w:rsidRPr="0075595F">
        <w:rPr>
          <w:rFonts w:eastAsia="Calibri"/>
          <w:sz w:val="16"/>
        </w:rPr>
        <w:t xml:space="preserve"> Moreover, these </w:t>
      </w:r>
      <w:r w:rsidRPr="0075595F">
        <w:rPr>
          <w:rFonts w:eastAsia="Calibri"/>
          <w:u w:val="single"/>
        </w:rPr>
        <w:t>investigators analyzed which genes were turned on or off in 16 regions of the brain.</w:t>
      </w:r>
      <w:r w:rsidRPr="0075595F">
        <w:rPr>
          <w:rFonts w:eastAsia="Calibri"/>
          <w:sz w:val="16"/>
        </w:rPr>
        <w:t xml:space="preserve"> While </w:t>
      </w:r>
      <w:r w:rsidRPr="0075595F">
        <w:rPr>
          <w:rFonts w:eastAsia="Calibri"/>
          <w:u w:val="single"/>
        </w:rPr>
        <w:t xml:space="preserve">the differences among species were subtle, </w:t>
      </w:r>
      <w:r w:rsidRPr="0075595F">
        <w:rPr>
          <w:rFonts w:eastAsia="Calibri"/>
          <w:b/>
          <w:bCs/>
          <w:highlight w:val="green"/>
          <w:u w:val="single"/>
        </w:rPr>
        <w:t>there was</w:t>
      </w:r>
      <w:r w:rsidRPr="0075595F">
        <w:rPr>
          <w:rFonts w:eastAsia="Calibri"/>
          <w:u w:val="single"/>
        </w:rPr>
        <w:t xml:space="preserve"> a </w:t>
      </w:r>
      <w:r w:rsidRPr="0075595F">
        <w:rPr>
          <w:rFonts w:eastAsia="Calibri"/>
          <w:b/>
          <w:bCs/>
          <w:highlight w:val="green"/>
          <w:u w:val="single"/>
        </w:rPr>
        <w:t>remarkable contrast in</w:t>
      </w:r>
      <w:r w:rsidRPr="0075595F">
        <w:rPr>
          <w:rFonts w:eastAsia="Calibri"/>
          <w:u w:val="single"/>
        </w:rPr>
        <w:t xml:space="preserve"> the</w:t>
      </w:r>
      <w:r w:rsidRPr="0075595F">
        <w:rPr>
          <w:rFonts w:eastAsia="Calibri"/>
          <w:b/>
          <w:bCs/>
          <w:u w:val="single"/>
        </w:rPr>
        <w:t xml:space="preserve"> </w:t>
      </w:r>
      <w:r w:rsidRPr="0075595F">
        <w:rPr>
          <w:rFonts w:eastAsia="Calibri"/>
          <w:b/>
          <w:bCs/>
          <w:highlight w:val="green"/>
          <w:u w:val="single"/>
        </w:rPr>
        <w:t>neocortices</w:t>
      </w:r>
      <w:r w:rsidRPr="0075595F">
        <w:rPr>
          <w:rFonts w:eastAsia="Calibri"/>
          <w:sz w:val="16"/>
        </w:rPr>
        <w:t xml:space="preserve">, specifically </w:t>
      </w:r>
      <w:r w:rsidRPr="0075595F">
        <w:rPr>
          <w:rFonts w:eastAsia="Calibri"/>
          <w:u w:val="single"/>
        </w:rPr>
        <w:t xml:space="preserve">in an </w:t>
      </w:r>
      <w:r w:rsidRPr="0075595F">
        <w:rPr>
          <w:rFonts w:eastAsia="Calibri"/>
          <w:highlight w:val="green"/>
          <w:u w:val="single"/>
        </w:rPr>
        <w:t>area of the brain</w:t>
      </w:r>
      <w:r w:rsidRPr="0075595F">
        <w:rPr>
          <w:rFonts w:eastAsia="Calibri"/>
          <w:u w:val="single"/>
        </w:rPr>
        <w:t xml:space="preserve"> that is much </w:t>
      </w:r>
      <w:r w:rsidRPr="0075595F">
        <w:rPr>
          <w:rFonts w:eastAsia="Calibri"/>
          <w:highlight w:val="green"/>
          <w:u w:val="single"/>
        </w:rPr>
        <w:t>more developed in humans</w:t>
      </w:r>
      <w:r w:rsidRPr="0075595F">
        <w:rPr>
          <w:rFonts w:eastAsia="Calibri"/>
          <w:u w:val="single"/>
        </w:rPr>
        <w:t xml:space="preserve"> than in chimpanzees.</w:t>
      </w:r>
      <w:r w:rsidRPr="0075595F">
        <w:rPr>
          <w:rFonts w:eastAsia="Calibri"/>
          <w:sz w:val="16"/>
        </w:rPr>
        <w:t xml:space="preserve"> In fact, these researchers found that a gene called </w:t>
      </w:r>
      <w:r w:rsidRPr="0075595F">
        <w:rPr>
          <w:rFonts w:eastAsia="Calibri"/>
          <w:u w:val="single"/>
        </w:rPr>
        <w:t>tyrosine hydroxylase (TH) for the enzyme, responsible for the production of dopamine</w:t>
      </w:r>
      <w:r w:rsidRPr="0075595F">
        <w:rPr>
          <w:rFonts w:eastAsia="Calibri"/>
          <w:sz w:val="16"/>
        </w:rPr>
        <w:t xml:space="preserve">, was </w:t>
      </w:r>
      <w:r w:rsidRPr="0075595F">
        <w:rPr>
          <w:rFonts w:eastAsia="Calibri"/>
          <w:u w:val="single"/>
        </w:rPr>
        <w:t>expressed in the neocortex of humans, but not chimpanzees.</w:t>
      </w:r>
      <w:r w:rsidRPr="0075595F">
        <w:rPr>
          <w:rFonts w:eastAsia="Calibri"/>
          <w:sz w:val="16"/>
        </w:rPr>
        <w:t xml:space="preserve"> As discussed earlier, </w:t>
      </w:r>
      <w:r w:rsidRPr="0075595F">
        <w:rPr>
          <w:rFonts w:eastAsia="Calibri"/>
          <w:u w:val="single"/>
        </w:rPr>
        <w:t>dopamine is</w:t>
      </w:r>
      <w:r w:rsidRPr="0075595F">
        <w:rPr>
          <w:rFonts w:eastAsia="Calibri"/>
          <w:sz w:val="16"/>
        </w:rPr>
        <w:t xml:space="preserve"> best </w:t>
      </w:r>
      <w:r w:rsidRPr="0075595F">
        <w:rPr>
          <w:rFonts w:eastAsia="Calibri"/>
          <w:u w:val="single"/>
        </w:rPr>
        <w:t>known for its</w:t>
      </w:r>
      <w:r w:rsidRPr="0075595F">
        <w:rPr>
          <w:rFonts w:eastAsia="Calibri"/>
          <w:sz w:val="16"/>
        </w:rPr>
        <w:t xml:space="preserve"> essential </w:t>
      </w:r>
      <w:r w:rsidRPr="0075595F">
        <w:rPr>
          <w:rFonts w:eastAsia="Calibri"/>
          <w:u w:val="single"/>
        </w:rPr>
        <w:t>role within the brain’s reward system; the</w:t>
      </w:r>
      <w:r w:rsidRPr="0075595F">
        <w:rPr>
          <w:rFonts w:eastAsia="Calibri"/>
          <w:sz w:val="16"/>
        </w:rPr>
        <w:t xml:space="preserve"> very </w:t>
      </w:r>
      <w:r w:rsidRPr="0075595F">
        <w:rPr>
          <w:rFonts w:eastAsia="Calibri"/>
          <w:u w:val="single"/>
        </w:rPr>
        <w:t>system that responds to everything from sex, to gambling, to food, and to addictive drugs.</w:t>
      </w:r>
      <w:r w:rsidRPr="0075595F">
        <w:rPr>
          <w:rFonts w:eastAsia="Calibri"/>
          <w:sz w:val="16"/>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5AFB2FE2" w14:textId="77777777" w:rsidR="0075595F" w:rsidRPr="0075595F" w:rsidRDefault="0075595F" w:rsidP="0075595F">
      <w:pPr>
        <w:spacing w:line="276" w:lineRule="auto"/>
        <w:rPr>
          <w:rFonts w:eastAsia="Calibri"/>
          <w:sz w:val="16"/>
        </w:rPr>
      </w:pPr>
      <w:r w:rsidRPr="0075595F">
        <w:rPr>
          <w:rFonts w:eastAsia="Calibri"/>
          <w:sz w:val="16"/>
        </w:rPr>
        <w:t xml:space="preserve">Nora Volkow, the director of NIDA, pointed out that one alluring possibility is that the neurotransmitter </w:t>
      </w:r>
      <w:r w:rsidRPr="0075595F">
        <w:rPr>
          <w:rFonts w:eastAsia="Calibri"/>
          <w:highlight w:val="green"/>
          <w:u w:val="single"/>
        </w:rPr>
        <w:t>dopamine plays</w:t>
      </w:r>
      <w:r w:rsidRPr="0075595F">
        <w:rPr>
          <w:rFonts w:eastAsia="Calibri"/>
          <w:u w:val="single"/>
        </w:rPr>
        <w:t xml:space="preserve"> a substantial </w:t>
      </w:r>
      <w:r w:rsidRPr="0075595F">
        <w:rPr>
          <w:rFonts w:eastAsia="Calibri"/>
          <w:highlight w:val="green"/>
          <w:u w:val="single"/>
        </w:rPr>
        <w:t>role in</w:t>
      </w:r>
      <w:r w:rsidRPr="0075595F">
        <w:rPr>
          <w:rFonts w:eastAsia="Calibri"/>
          <w:u w:val="single"/>
        </w:rPr>
        <w:t xml:space="preserve"> humans’ </w:t>
      </w:r>
      <w:r w:rsidRPr="0075595F">
        <w:rPr>
          <w:rFonts w:eastAsia="Calibri"/>
          <w:highlight w:val="green"/>
          <w:u w:val="single"/>
        </w:rPr>
        <w:t>ability to pursue</w:t>
      </w:r>
      <w:r w:rsidRPr="0075595F">
        <w:rPr>
          <w:rFonts w:eastAsia="Calibri"/>
          <w:u w:val="single"/>
        </w:rPr>
        <w:t xml:space="preserve"> various </w:t>
      </w:r>
      <w:r w:rsidRPr="0075595F">
        <w:rPr>
          <w:rFonts w:eastAsia="Calibri"/>
          <w:highlight w:val="green"/>
          <w:u w:val="single"/>
        </w:rPr>
        <w:t>rewards that are</w:t>
      </w:r>
      <w:r w:rsidRPr="0075595F">
        <w:rPr>
          <w:rFonts w:eastAsia="Calibri"/>
          <w:u w:val="single"/>
        </w:rPr>
        <w:t xml:space="preserve"> perhaps months or even </w:t>
      </w:r>
      <w:r w:rsidRPr="0075595F">
        <w:rPr>
          <w:rFonts w:eastAsia="Calibri"/>
          <w:highlight w:val="green"/>
          <w:u w:val="single"/>
        </w:rPr>
        <w:t>years away</w:t>
      </w:r>
      <w:r w:rsidRPr="0075595F">
        <w:rPr>
          <w:rFonts w:eastAsia="Calibr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75595F">
        <w:rPr>
          <w:rFonts w:eastAsia="Calibri"/>
          <w:u w:val="single"/>
        </w:rPr>
        <w:t>This may explain what often motivates people to work for things that have no apparent short-term benefit</w:t>
      </w:r>
      <w:r w:rsidRPr="0075595F">
        <w:rPr>
          <w:rFonts w:eastAsia="Calibr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168D9C6" w14:textId="77777777" w:rsidR="0075595F" w:rsidRPr="0075595F" w:rsidRDefault="0075595F" w:rsidP="0075595F">
      <w:pPr>
        <w:rPr>
          <w:rFonts w:eastAsia="Cambria"/>
        </w:rPr>
      </w:pPr>
    </w:p>
    <w:p w14:paraId="5E77779D" w14:textId="77777777" w:rsidR="0075595F" w:rsidRPr="0075595F" w:rsidRDefault="0075595F" w:rsidP="0075595F">
      <w:pPr>
        <w:keepNext/>
        <w:keepLines/>
        <w:spacing w:before="40" w:after="0"/>
        <w:outlineLvl w:val="3"/>
        <w:rPr>
          <w:rFonts w:eastAsia="DengXian Light"/>
          <w:b/>
          <w:iCs/>
          <w:sz w:val="26"/>
        </w:rPr>
      </w:pPr>
      <w:r w:rsidRPr="0075595F">
        <w:rPr>
          <w:rFonts w:eastAsia="DengXian Light"/>
          <w:b/>
          <w:iCs/>
          <w:sz w:val="26"/>
        </w:rPr>
        <w:t>2] Actor specificity:</w:t>
      </w:r>
    </w:p>
    <w:p w14:paraId="2834B773" w14:textId="77777777" w:rsidR="0075595F" w:rsidRPr="0075595F" w:rsidRDefault="0075595F" w:rsidP="0075595F">
      <w:pPr>
        <w:keepNext/>
        <w:keepLines/>
        <w:spacing w:before="40" w:after="0"/>
        <w:outlineLvl w:val="3"/>
        <w:rPr>
          <w:rFonts w:eastAsia="DengXian Light"/>
          <w:b/>
          <w:iCs/>
          <w:sz w:val="26"/>
        </w:rPr>
      </w:pPr>
      <w:r w:rsidRPr="0075595F">
        <w:rPr>
          <w:rFonts w:eastAsia="DengXian Light"/>
          <w:b/>
          <w:iCs/>
          <w:sz w:val="26"/>
        </w:rPr>
        <w:t>A] Aggregation – every policy benefits some and harms others, which also means side constraints freeze action because governments intrinsically must make tradeoffs to act.</w:t>
      </w:r>
    </w:p>
    <w:p w14:paraId="096E8275" w14:textId="77777777" w:rsidR="0075595F" w:rsidRPr="0075595F" w:rsidRDefault="0075595F" w:rsidP="0075595F">
      <w:pPr>
        <w:keepNext/>
        <w:keepLines/>
        <w:spacing w:before="40" w:after="0"/>
        <w:outlineLvl w:val="3"/>
        <w:rPr>
          <w:rFonts w:eastAsia="Calibri"/>
          <w:b/>
          <w:iCs/>
          <w:sz w:val="26"/>
        </w:rPr>
      </w:pPr>
      <w:r w:rsidRPr="0075595F">
        <w:rPr>
          <w:rFonts w:eastAsia="DengXian Light"/>
          <w:b/>
          <w:iCs/>
          <w:sz w:val="26"/>
        </w:rPr>
        <w:t>B] D</w:t>
      </w:r>
      <w:r w:rsidRPr="0075595F">
        <w:rPr>
          <w:rFonts w:eastAsia="Calibri"/>
          <w:b/>
          <w:iCs/>
          <w:sz w:val="26"/>
        </w:rPr>
        <w:t>eliberating over an action requires analysis of foreseen consequences which could be prevented which makes them intrinsic to state action</w:t>
      </w:r>
    </w:p>
    <w:p w14:paraId="6F8F8783" w14:textId="77777777" w:rsidR="0075595F" w:rsidRPr="0075595F" w:rsidRDefault="0075595F" w:rsidP="0075595F">
      <w:pPr>
        <w:keepNext/>
        <w:keepLines/>
        <w:spacing w:before="40" w:after="0"/>
        <w:outlineLvl w:val="3"/>
        <w:rPr>
          <w:rFonts w:eastAsia="DengXian Light" w:cs="Times New Roman"/>
          <w:b/>
          <w:iCs/>
          <w:sz w:val="26"/>
        </w:rPr>
      </w:pPr>
      <w:r w:rsidRPr="0075595F">
        <w:rPr>
          <w:rFonts w:eastAsia="DengXian Light"/>
          <w:b/>
          <w:iCs/>
          <w:sz w:val="26"/>
        </w:rPr>
        <w:t>C] Governments aren’t singular rational agents which makes theories about individuals irrelevant – only consequentialism solves by analyzing ends divorced from an actor</w:t>
      </w:r>
    </w:p>
    <w:p w14:paraId="704E9197" w14:textId="77777777" w:rsidR="0075595F" w:rsidRPr="0075595F" w:rsidRDefault="0075595F" w:rsidP="0075595F">
      <w:pPr>
        <w:rPr>
          <w:rFonts w:eastAsia="Calibri"/>
        </w:rPr>
      </w:pPr>
    </w:p>
    <w:p w14:paraId="1134485E" w14:textId="77777777" w:rsidR="0075595F" w:rsidRPr="0075595F" w:rsidRDefault="0075595F" w:rsidP="0075595F">
      <w:pPr>
        <w:keepNext/>
        <w:keepLines/>
        <w:spacing w:before="40" w:after="0"/>
        <w:outlineLvl w:val="3"/>
        <w:rPr>
          <w:rFonts w:eastAsia="SimSun" w:cs="Times New Roman"/>
          <w:b/>
          <w:iCs/>
          <w:sz w:val="26"/>
        </w:rPr>
      </w:pPr>
      <w:r w:rsidRPr="0075595F">
        <w:rPr>
          <w:rFonts w:eastAsia="SimSun" w:cs="Times New Roman"/>
          <w:b/>
          <w:iCs/>
          <w:sz w:val="26"/>
        </w:rPr>
        <w:t xml:space="preserve">3] Human extinction outweighs: </w:t>
      </w:r>
    </w:p>
    <w:p w14:paraId="1DC8F107" w14:textId="77777777" w:rsidR="0075595F" w:rsidRPr="0075595F" w:rsidRDefault="0075595F" w:rsidP="0075595F">
      <w:pPr>
        <w:keepNext/>
        <w:keepLines/>
        <w:spacing w:before="40" w:after="0"/>
        <w:outlineLvl w:val="3"/>
        <w:rPr>
          <w:rFonts w:eastAsia="MS Gothic" w:cs="Times New Roman"/>
          <w:b/>
          <w:iCs/>
          <w:sz w:val="26"/>
        </w:rPr>
      </w:pPr>
      <w:r w:rsidRPr="0075595F">
        <w:rPr>
          <w:rFonts w:eastAsia="MS Gothic" w:cs="Times New Roman"/>
          <w:b/>
          <w:iCs/>
          <w:sz w:val="26"/>
        </w:rPr>
        <w:t>A] reversibility – precludes all possibility of future pleasure making it unique</w:t>
      </w:r>
    </w:p>
    <w:p w14:paraId="40D359D5" w14:textId="77777777" w:rsidR="0075595F" w:rsidRPr="0075595F" w:rsidRDefault="0075595F" w:rsidP="0075595F">
      <w:pPr>
        <w:keepNext/>
        <w:keepLines/>
        <w:spacing w:before="40" w:after="0"/>
        <w:outlineLvl w:val="3"/>
        <w:rPr>
          <w:rFonts w:eastAsia="MS Gothic" w:cs="Times New Roman"/>
          <w:b/>
          <w:iCs/>
          <w:sz w:val="26"/>
        </w:rPr>
      </w:pPr>
      <w:r w:rsidRPr="0075595F">
        <w:rPr>
          <w:rFonts w:eastAsia="MS Gothic" w:cs="Times New Roman"/>
          <w:b/>
          <w:iCs/>
          <w:sz w:val="26"/>
        </w:rPr>
        <w:t xml:space="preserve">B] magnitude – 7.5 billion people die </w:t>
      </w:r>
    </w:p>
    <w:p w14:paraId="072A1461" w14:textId="77777777" w:rsidR="0075595F" w:rsidRPr="0075595F" w:rsidRDefault="0075595F" w:rsidP="0075595F">
      <w:pPr>
        <w:keepNext/>
        <w:keepLines/>
        <w:spacing w:before="40" w:after="0"/>
        <w:outlineLvl w:val="3"/>
        <w:rPr>
          <w:rFonts w:eastAsia="MS Gothic" w:cs="Times New Roman"/>
          <w:b/>
          <w:iCs/>
          <w:sz w:val="26"/>
        </w:rPr>
      </w:pPr>
      <w:r w:rsidRPr="0075595F">
        <w:rPr>
          <w:rFonts w:eastAsia="MS Gothic" w:cs="Times New Roman"/>
          <w:b/>
          <w:iCs/>
          <w:sz w:val="26"/>
        </w:rPr>
        <w:t xml:space="preserve">C] moral uncertainty – even if we're not sure if util is true, saying extinction doesn't matter is too high of a risk  </w:t>
      </w:r>
    </w:p>
    <w:p w14:paraId="745C721A" w14:textId="77777777" w:rsidR="0075595F" w:rsidRPr="0075595F" w:rsidRDefault="0075595F" w:rsidP="0075595F">
      <w:pPr>
        <w:keepNext/>
        <w:keepLines/>
        <w:spacing w:before="40" w:after="0"/>
        <w:outlineLvl w:val="3"/>
        <w:rPr>
          <w:rFonts w:eastAsia="MS Gothic" w:cs="Times New Roman"/>
          <w:b/>
          <w:iCs/>
          <w:sz w:val="26"/>
        </w:rPr>
      </w:pPr>
      <w:r w:rsidRPr="0075595F">
        <w:rPr>
          <w:rFonts w:eastAsia="MS Gothic" w:cs="Times New Roman"/>
          <w:b/>
          <w:iCs/>
          <w:sz w:val="26"/>
        </w:rPr>
        <w:t>D] progress – scientific and moral developments would be lost</w:t>
      </w:r>
    </w:p>
    <w:p w14:paraId="19923760" w14:textId="77777777" w:rsidR="0075595F" w:rsidRPr="0075595F" w:rsidRDefault="0075595F" w:rsidP="0075595F">
      <w:pPr>
        <w:keepNext/>
        <w:keepLines/>
        <w:spacing w:before="40" w:after="0"/>
        <w:outlineLvl w:val="3"/>
        <w:rPr>
          <w:rFonts w:eastAsia="MS Gothic" w:cs="Times New Roman"/>
          <w:b/>
          <w:iCs/>
          <w:sz w:val="26"/>
        </w:rPr>
      </w:pPr>
      <w:r w:rsidRPr="0075595F">
        <w:rPr>
          <w:rFonts w:eastAsia="MS Gothic" w:cs="Times New Roman"/>
          <w:b/>
          <w:iCs/>
          <w:sz w:val="26"/>
        </w:rPr>
        <w:t>E] bias – humans are psychologically unable to process the scope and impact so err neg</w:t>
      </w:r>
    </w:p>
    <w:p w14:paraId="19630EF5" w14:textId="77777777" w:rsidR="0075595F" w:rsidRPr="0075595F" w:rsidRDefault="0075595F" w:rsidP="0075595F">
      <w:pPr>
        <w:rPr>
          <w:rFonts w:eastAsia="Calibri"/>
        </w:rPr>
      </w:pPr>
    </w:p>
    <w:p w14:paraId="08417F82" w14:textId="77777777" w:rsidR="0075595F" w:rsidRPr="0075595F" w:rsidRDefault="0075595F" w:rsidP="0075595F">
      <w:pPr>
        <w:rPr>
          <w:rFonts w:eastAsia="Calibri"/>
        </w:rPr>
      </w:pPr>
    </w:p>
    <w:p w14:paraId="53C56209" w14:textId="77777777" w:rsidR="0075595F" w:rsidRPr="0075595F" w:rsidRDefault="0075595F" w:rsidP="0075595F">
      <w:pPr>
        <w:keepNext/>
        <w:keepLines/>
        <w:pageBreakBefore/>
        <w:spacing w:before="40" w:after="0"/>
        <w:jc w:val="center"/>
        <w:outlineLvl w:val="1"/>
        <w:rPr>
          <w:rFonts w:eastAsia="DengXian Light"/>
          <w:b/>
          <w:sz w:val="44"/>
          <w:szCs w:val="26"/>
          <w:u w:val="double"/>
        </w:rPr>
      </w:pPr>
      <w:r w:rsidRPr="0075595F">
        <w:rPr>
          <w:rFonts w:eastAsia="DengXian Light"/>
          <w:b/>
          <w:sz w:val="44"/>
          <w:szCs w:val="26"/>
          <w:u w:val="double"/>
        </w:rPr>
        <w:t>Innovation DA</w:t>
      </w:r>
    </w:p>
    <w:p w14:paraId="564EDBDE" w14:textId="77777777" w:rsidR="0075595F" w:rsidRPr="0075595F" w:rsidRDefault="0075595F" w:rsidP="0075595F">
      <w:pPr>
        <w:keepNext/>
        <w:keepLines/>
        <w:pageBreakBefore/>
        <w:spacing w:before="40" w:after="0"/>
        <w:jc w:val="center"/>
        <w:outlineLvl w:val="2"/>
        <w:rPr>
          <w:rFonts w:eastAsia="SimSun"/>
          <w:b/>
          <w:sz w:val="32"/>
          <w:szCs w:val="24"/>
          <w:u w:val="single"/>
        </w:rPr>
      </w:pPr>
      <w:r w:rsidRPr="0075595F">
        <w:rPr>
          <w:rFonts w:eastAsia="SimSun"/>
          <w:b/>
          <w:sz w:val="32"/>
          <w:szCs w:val="24"/>
          <w:u w:val="single"/>
        </w:rPr>
        <w:t>1NC -- DA</w:t>
      </w:r>
    </w:p>
    <w:p w14:paraId="2A55C35E" w14:textId="77777777" w:rsidR="0075595F" w:rsidRPr="0075595F" w:rsidRDefault="0075595F" w:rsidP="0075595F">
      <w:pPr>
        <w:keepNext/>
        <w:keepLines/>
        <w:spacing w:before="40" w:after="0"/>
        <w:outlineLvl w:val="3"/>
        <w:rPr>
          <w:rFonts w:eastAsia="DengXian Light" w:cs="Times New Roman"/>
          <w:b/>
          <w:iCs/>
          <w:sz w:val="26"/>
        </w:rPr>
      </w:pPr>
      <w:r w:rsidRPr="0075595F">
        <w:rPr>
          <w:rFonts w:eastAsia="DengXian Light" w:cs="Times New Roman"/>
          <w:b/>
          <w:iCs/>
          <w:sz w:val="26"/>
        </w:rPr>
        <w:t>Pharma industry innovation is up but profit margins are razor thin</w:t>
      </w:r>
    </w:p>
    <w:p w14:paraId="3734C052" w14:textId="77777777" w:rsidR="0075595F" w:rsidRPr="0075595F" w:rsidRDefault="0075595F" w:rsidP="0075595F">
      <w:pPr>
        <w:rPr>
          <w:rFonts w:eastAsia="Calibri"/>
          <w:b/>
          <w:bCs/>
          <w:sz w:val="26"/>
        </w:rPr>
      </w:pPr>
      <w:r w:rsidRPr="0075595F">
        <w:rPr>
          <w:rFonts w:eastAsia="Calibri"/>
          <w:b/>
          <w:bCs/>
          <w:sz w:val="26"/>
        </w:rPr>
        <w:t xml:space="preserve">Young 9-14-21 </w:t>
      </w:r>
    </w:p>
    <w:p w14:paraId="7DC2D517" w14:textId="77777777" w:rsidR="0075595F" w:rsidRPr="0075595F" w:rsidRDefault="0075595F" w:rsidP="0075595F">
      <w:pPr>
        <w:rPr>
          <w:rFonts w:eastAsia="Calibri"/>
          <w:sz w:val="16"/>
        </w:rPr>
      </w:pPr>
      <w:r w:rsidRPr="0075595F">
        <w:rPr>
          <w:rFonts w:eastAsia="Calibri"/>
          <w:sz w:val="16"/>
        </w:rPr>
        <w:t>(Peter, CEO and President of Young &amp; Partners, and a member of Pharm Exec’s Editorial Advisory Board. https://www.pharmexec.com/view/fishawack-health-appoints-new-ceo-jonathan-koch)</w:t>
      </w:r>
    </w:p>
    <w:p w14:paraId="3675C240" w14:textId="77777777" w:rsidR="0075595F" w:rsidRPr="0075595F" w:rsidRDefault="0075595F" w:rsidP="0075595F">
      <w:pPr>
        <w:rPr>
          <w:rFonts w:eastAsia="Calibri"/>
          <w:u w:val="single"/>
        </w:rPr>
      </w:pPr>
      <w:r w:rsidRPr="0075595F">
        <w:rPr>
          <w:rFonts w:eastAsia="Calibri"/>
          <w:sz w:val="16"/>
        </w:rPr>
        <w:t xml:space="preserve">Business. </w:t>
      </w:r>
      <w:r w:rsidRPr="0075595F">
        <w:rPr>
          <w:rFonts w:eastAsia="Calibri"/>
          <w:u w:val="single"/>
        </w:rPr>
        <w:t xml:space="preserve">The </w:t>
      </w:r>
      <w:r w:rsidRPr="0075595F">
        <w:rPr>
          <w:rFonts w:eastAsia="Calibri"/>
          <w:highlight w:val="green"/>
          <w:u w:val="single"/>
        </w:rPr>
        <w:t xml:space="preserve">business outlook for pharma </w:t>
      </w:r>
      <w:r w:rsidRPr="0075595F">
        <w:rPr>
          <w:rFonts w:eastAsia="Calibri"/>
          <w:u w:val="single"/>
        </w:rPr>
        <w:t xml:space="preserve">manufacturers </w:t>
      </w:r>
      <w:r w:rsidRPr="0075595F">
        <w:rPr>
          <w:rFonts w:eastAsia="Calibri"/>
          <w:highlight w:val="green"/>
          <w:u w:val="single"/>
        </w:rPr>
        <w:t>is positive</w:t>
      </w:r>
      <w:r w:rsidRPr="0075595F">
        <w:rPr>
          <w:rFonts w:eastAsia="Calibri"/>
          <w:u w:val="single"/>
        </w:rPr>
        <w:t xml:space="preserve"> with regard to drug development and the </w:t>
      </w:r>
      <w:r w:rsidRPr="0075595F">
        <w:rPr>
          <w:rFonts w:eastAsia="Calibri"/>
          <w:b/>
          <w:iCs/>
          <w:highlight w:val="green"/>
          <w:u w:val="single"/>
        </w:rPr>
        <w:t>volume and quality of promising drugs in the pipeline</w:t>
      </w:r>
      <w:r w:rsidRPr="0075595F">
        <w:rPr>
          <w:rFonts w:eastAsia="Calibri"/>
          <w:sz w:val="16"/>
        </w:rPr>
        <w:t xml:space="preserve">. </w:t>
      </w:r>
      <w:r w:rsidRPr="0075595F">
        <w:rPr>
          <w:rFonts w:eastAsia="Calibri"/>
          <w:u w:val="single"/>
        </w:rPr>
        <w:t xml:space="preserve">The industry’s </w:t>
      </w:r>
      <w:r w:rsidRPr="0075595F">
        <w:rPr>
          <w:rFonts w:eastAsia="Calibri"/>
          <w:highlight w:val="green"/>
          <w:u w:val="single"/>
        </w:rPr>
        <w:t>innovations</w:t>
      </w:r>
      <w:r w:rsidRPr="0075595F">
        <w:rPr>
          <w:rFonts w:eastAsia="Calibri"/>
          <w:u w:val="single"/>
        </w:rPr>
        <w:t xml:space="preserve"> in drug development and productivity </w:t>
      </w:r>
      <w:r w:rsidRPr="0075595F">
        <w:rPr>
          <w:rFonts w:eastAsia="Calibri"/>
          <w:b/>
          <w:iCs/>
          <w:highlight w:val="green"/>
          <w:u w:val="single"/>
        </w:rPr>
        <w:t>have improved</w:t>
      </w:r>
      <w:r w:rsidRPr="0075595F">
        <w:rPr>
          <w:rFonts w:eastAsia="Calibri"/>
          <w:sz w:val="16"/>
        </w:rPr>
        <w:t xml:space="preserve">. </w:t>
      </w:r>
      <w:r w:rsidRPr="0075595F">
        <w:rPr>
          <w:rFonts w:eastAsia="Calibri"/>
          <w:u w:val="single"/>
        </w:rPr>
        <w:t xml:space="preserve">Combined with indirect R&amp;D pursuits through the biotech industry, overall </w:t>
      </w:r>
      <w:r w:rsidRPr="0075595F">
        <w:rPr>
          <w:rFonts w:eastAsia="Calibri"/>
          <w:highlight w:val="green"/>
          <w:u w:val="single"/>
        </w:rPr>
        <w:t>development</w:t>
      </w:r>
      <w:r w:rsidRPr="0075595F">
        <w:rPr>
          <w:rFonts w:eastAsia="Calibri"/>
          <w:u w:val="single"/>
        </w:rPr>
        <w:t xml:space="preserve"> activity has been </w:t>
      </w:r>
      <w:r w:rsidRPr="0075595F">
        <w:rPr>
          <w:rFonts w:eastAsia="Calibri"/>
          <w:b/>
          <w:iCs/>
          <w:u w:val="single"/>
        </w:rPr>
        <w:t xml:space="preserve">strong and </w:t>
      </w:r>
      <w:r w:rsidRPr="0075595F">
        <w:rPr>
          <w:rFonts w:eastAsia="Calibri"/>
          <w:b/>
          <w:iCs/>
          <w:highlight w:val="green"/>
          <w:u w:val="single"/>
        </w:rPr>
        <w:t>should continue to be strong</w:t>
      </w:r>
      <w:r w:rsidRPr="0075595F">
        <w:rPr>
          <w:rFonts w:eastAsia="Calibri"/>
          <w:sz w:val="16"/>
        </w:rPr>
        <w:t xml:space="preserve">. </w:t>
      </w:r>
      <w:r w:rsidRPr="0075595F">
        <w:rPr>
          <w:rFonts w:eastAsia="Calibri"/>
          <w:u w:val="single"/>
        </w:rPr>
        <w:t>There has been a shift in emphasis toward orphan drugs, oncology therapies, new innovations such as mRNA, gene therapy, CAR-T, immune system solutions, CRISPR</w:t>
      </w:r>
      <w:r w:rsidRPr="0075595F">
        <w:rPr>
          <w:rFonts w:eastAsia="Calibri"/>
          <w:sz w:val="16"/>
        </w:rPr>
        <w:t xml:space="preserve">, etc. The current pandemic has been a plus for the reputation of the industry, but a negative with regard to the ability to execute clinical trials and to maintain industry supply chains. </w:t>
      </w:r>
      <w:r w:rsidRPr="0075595F">
        <w:rPr>
          <w:rFonts w:eastAsia="Calibri"/>
          <w:u w:val="single"/>
        </w:rPr>
        <w:t xml:space="preserve">Generic pharma </w:t>
      </w:r>
      <w:r w:rsidRPr="0075595F">
        <w:rPr>
          <w:rFonts w:eastAsia="Calibri"/>
          <w:highlight w:val="green"/>
          <w:u w:val="single"/>
        </w:rPr>
        <w:t xml:space="preserve">companies are </w:t>
      </w:r>
      <w:r w:rsidRPr="0075595F">
        <w:rPr>
          <w:rFonts w:eastAsia="Calibri"/>
          <w:b/>
          <w:iCs/>
          <w:highlight w:val="green"/>
          <w:u w:val="single"/>
        </w:rPr>
        <w:t xml:space="preserve">under severe </w:t>
      </w:r>
      <w:r w:rsidRPr="0075595F">
        <w:rPr>
          <w:rFonts w:eastAsia="Calibri"/>
          <w:b/>
          <w:iCs/>
          <w:u w:val="single"/>
        </w:rPr>
        <w:t xml:space="preserve">profit </w:t>
      </w:r>
      <w:r w:rsidRPr="0075595F">
        <w:rPr>
          <w:rFonts w:eastAsia="Calibri"/>
          <w:b/>
          <w:iCs/>
          <w:highlight w:val="green"/>
          <w:u w:val="single"/>
        </w:rPr>
        <w:t>pressures</w:t>
      </w:r>
      <w:r w:rsidRPr="0075595F">
        <w:rPr>
          <w:rFonts w:eastAsia="Calibri"/>
          <w:highlight w:val="green"/>
          <w:u w:val="single"/>
        </w:rPr>
        <w:t xml:space="preserve"> and will continue to</w:t>
      </w:r>
      <w:r w:rsidRPr="0075595F">
        <w:rPr>
          <w:rFonts w:eastAsia="Calibri"/>
          <w:u w:val="single"/>
        </w:rPr>
        <w:t xml:space="preserve"> consolidat</w:t>
      </w:r>
      <w:r w:rsidRPr="0075595F">
        <w:rPr>
          <w:rFonts w:eastAsia="Calibri"/>
          <w:sz w:val="16"/>
        </w:rPr>
        <w:t xml:space="preserve">e, </w:t>
      </w:r>
      <w:r w:rsidRPr="0075595F">
        <w:rPr>
          <w:rFonts w:eastAsia="Calibri"/>
          <w:u w:val="single"/>
        </w:rPr>
        <w:t xml:space="preserve">cut costs, and try to </w:t>
      </w:r>
      <w:r w:rsidRPr="0075595F">
        <w:rPr>
          <w:rFonts w:eastAsia="Calibri"/>
          <w:highlight w:val="green"/>
          <w:u w:val="single"/>
        </w:rPr>
        <w:t>push</w:t>
      </w:r>
      <w:r w:rsidRPr="0075595F">
        <w:rPr>
          <w:rFonts w:eastAsia="Calibri"/>
          <w:u w:val="single"/>
        </w:rPr>
        <w:t xml:space="preserve"> selectively </w:t>
      </w:r>
      <w:r w:rsidRPr="0075595F">
        <w:rPr>
          <w:rFonts w:eastAsia="Calibri"/>
          <w:highlight w:val="green"/>
          <w:u w:val="single"/>
        </w:rPr>
        <w:t xml:space="preserve">into </w:t>
      </w:r>
      <w:r w:rsidRPr="0075595F">
        <w:rPr>
          <w:rFonts w:eastAsia="Calibri"/>
          <w:u w:val="single"/>
        </w:rPr>
        <w:t xml:space="preserve">higher value and </w:t>
      </w:r>
      <w:r w:rsidRPr="0075595F">
        <w:rPr>
          <w:rFonts w:eastAsia="Calibri"/>
          <w:highlight w:val="green"/>
          <w:u w:val="single"/>
        </w:rPr>
        <w:t xml:space="preserve">more protected </w:t>
      </w:r>
      <w:r w:rsidRPr="0075595F">
        <w:rPr>
          <w:rFonts w:eastAsia="Calibri"/>
          <w:u w:val="single"/>
        </w:rPr>
        <w:t xml:space="preserve">product </w:t>
      </w:r>
      <w:r w:rsidRPr="0075595F">
        <w:rPr>
          <w:rFonts w:eastAsia="Calibri"/>
          <w:highlight w:val="green"/>
          <w:u w:val="single"/>
        </w:rPr>
        <w:t>areas</w:t>
      </w:r>
      <w:r w:rsidRPr="0075595F">
        <w:rPr>
          <w:rFonts w:eastAsia="Calibri"/>
          <w:u w:val="single"/>
        </w:rPr>
        <w:t>. They are under intense pricing and competitive pressure.</w:t>
      </w:r>
    </w:p>
    <w:p w14:paraId="5EA9E47E" w14:textId="77777777" w:rsidR="0075595F" w:rsidRPr="0075595F" w:rsidRDefault="0075595F" w:rsidP="0075595F">
      <w:pPr>
        <w:rPr>
          <w:rFonts w:eastAsia="Calibri"/>
        </w:rPr>
      </w:pPr>
    </w:p>
    <w:p w14:paraId="36AFAE69" w14:textId="77777777" w:rsidR="0075595F" w:rsidRPr="0075595F" w:rsidRDefault="0075595F" w:rsidP="0075595F">
      <w:pPr>
        <w:keepNext/>
        <w:keepLines/>
        <w:spacing w:before="40" w:after="0"/>
        <w:outlineLvl w:val="3"/>
        <w:rPr>
          <w:rFonts w:eastAsia="MS Gothic"/>
          <w:b/>
          <w:iCs/>
          <w:sz w:val="26"/>
        </w:rPr>
      </w:pPr>
      <w:r w:rsidRPr="0075595F">
        <w:rPr>
          <w:rFonts w:eastAsia="MS Gothic"/>
          <w:b/>
          <w:iCs/>
          <w:sz w:val="26"/>
        </w:rPr>
        <w:t xml:space="preserve">Strong IP protection spurs innovation by encouraging risk-taking and incentivizing knowledge sharing -- prefer statistical analysis of multiple studies </w:t>
      </w:r>
    </w:p>
    <w:p w14:paraId="0CC2B68F" w14:textId="77777777" w:rsidR="0075595F" w:rsidRPr="0075595F" w:rsidRDefault="0075595F" w:rsidP="0075595F">
      <w:pPr>
        <w:rPr>
          <w:rFonts w:eastAsia="Cambria"/>
          <w:bCs/>
          <w:sz w:val="16"/>
          <w:szCs w:val="16"/>
        </w:rPr>
      </w:pPr>
      <w:r w:rsidRPr="0075595F">
        <w:rPr>
          <w:rFonts w:eastAsia="Cambria"/>
          <w:b/>
          <w:bCs/>
          <w:sz w:val="26"/>
        </w:rPr>
        <w:t xml:space="preserve">Ezell and Cory 19 </w:t>
      </w:r>
      <w:r w:rsidRPr="0075595F">
        <w:rPr>
          <w:rFonts w:eastAsia="Cambria"/>
          <w:bCs/>
          <w:sz w:val="16"/>
          <w:szCs w:val="16"/>
        </w:rPr>
        <w:t xml:space="preserve">[Stephen Ezell, vice president &amp; global innovation policy @ ITIF, BS Georgetown School of Foreign Service. Nigel Cory, associate director covering trade policy @ ITIF, MA public policy @ Georgetown. "The Way Forward for Intellectual Property Internationally," Information Technology &amp; Innovation Foundation, 4-25-2019, accessed 8-25-2021, https://itif.org/publications/2019/04/25/way-forward-intellectual-property-internationally] HWIC </w:t>
      </w:r>
    </w:p>
    <w:p w14:paraId="24E23935" w14:textId="77777777" w:rsidR="0075595F" w:rsidRPr="0075595F" w:rsidRDefault="0075595F" w:rsidP="0075595F">
      <w:pPr>
        <w:rPr>
          <w:rFonts w:eastAsia="Cambria"/>
          <w:sz w:val="16"/>
        </w:rPr>
      </w:pPr>
      <w:r w:rsidRPr="0075595F">
        <w:rPr>
          <w:rFonts w:eastAsia="Cambria"/>
          <w:sz w:val="16"/>
        </w:rPr>
        <w:t>IPRs Strengthen Innovation</w:t>
      </w:r>
    </w:p>
    <w:p w14:paraId="15B97502" w14:textId="77777777" w:rsidR="0075595F" w:rsidRPr="0075595F" w:rsidRDefault="0075595F" w:rsidP="0075595F">
      <w:pPr>
        <w:rPr>
          <w:rFonts w:eastAsia="Cambria"/>
          <w:sz w:val="16"/>
        </w:rPr>
      </w:pPr>
      <w:r w:rsidRPr="0075595F">
        <w:rPr>
          <w:rFonts w:eastAsia="Cambria"/>
          <w:highlight w:val="green"/>
          <w:u w:val="single"/>
        </w:rPr>
        <w:t>I</w:t>
      </w:r>
      <w:r w:rsidRPr="0075595F">
        <w:rPr>
          <w:rFonts w:eastAsia="Cambria"/>
          <w:u w:val="single"/>
        </w:rPr>
        <w:t xml:space="preserve">ntellectual </w:t>
      </w:r>
      <w:r w:rsidRPr="0075595F">
        <w:rPr>
          <w:rFonts w:eastAsia="Cambria"/>
          <w:highlight w:val="green"/>
          <w:u w:val="single"/>
        </w:rPr>
        <w:t>p</w:t>
      </w:r>
      <w:r w:rsidRPr="0075595F">
        <w:rPr>
          <w:rFonts w:eastAsia="Cambria"/>
          <w:u w:val="single"/>
        </w:rPr>
        <w:t xml:space="preserve">roperty </w:t>
      </w:r>
      <w:r w:rsidRPr="0075595F">
        <w:rPr>
          <w:rFonts w:eastAsia="Cambria"/>
          <w:highlight w:val="green"/>
          <w:u w:val="single"/>
        </w:rPr>
        <w:t>rights power innovation</w:t>
      </w:r>
      <w:r w:rsidRPr="0075595F">
        <w:rPr>
          <w:rFonts w:eastAsia="Cambria"/>
          <w:sz w:val="16"/>
        </w:rPr>
        <w:t xml:space="preserve">. For instance, </w:t>
      </w:r>
      <w:r w:rsidRPr="0075595F">
        <w:rPr>
          <w:rFonts w:eastAsia="Cambria"/>
          <w:u w:val="single"/>
        </w:rPr>
        <w:t>analyzing the level of intellectual property protections</w:t>
      </w:r>
      <w:r w:rsidRPr="0075595F">
        <w:rPr>
          <w:rFonts w:eastAsia="Cambria"/>
          <w:sz w:val="16"/>
        </w:rPr>
        <w:t xml:space="preserve"> (via the World Economic Forum’s Global Competitiveness reports) </w:t>
      </w:r>
      <w:r w:rsidRPr="0075595F">
        <w:rPr>
          <w:rFonts w:eastAsia="Cambria"/>
          <w:u w:val="single"/>
        </w:rPr>
        <w:t>and creative outputs</w:t>
      </w:r>
      <w:r w:rsidRPr="0075595F">
        <w:rPr>
          <w:rFonts w:eastAsia="Cambria"/>
          <w:sz w:val="16"/>
        </w:rPr>
        <w:t xml:space="preserve"> (via the Global Innovation Index) </w:t>
      </w:r>
      <w:r w:rsidRPr="0075595F">
        <w:rPr>
          <w:rFonts w:eastAsia="Cambria"/>
          <w:u w:val="single"/>
        </w:rPr>
        <w:t xml:space="preserve">shows that </w:t>
      </w:r>
      <w:r w:rsidRPr="0075595F">
        <w:rPr>
          <w:rFonts w:eastAsia="Cambria"/>
          <w:highlight w:val="green"/>
          <w:u w:val="single"/>
        </w:rPr>
        <w:t>counties with stronger IP protection have more creative outputs</w:t>
      </w:r>
      <w:r w:rsidRPr="0075595F">
        <w:rPr>
          <w:rFonts w:eastAsia="Cambria"/>
          <w:sz w:val="16"/>
        </w:rPr>
        <w:t xml:space="preserve"> (in terms of intangible assets and creative goods and services in a nation’s media, printing and publishing, and entertainment industries, including online), </w:t>
      </w:r>
      <w:r w:rsidRPr="0075595F">
        <w:rPr>
          <w:rFonts w:eastAsia="Cambria"/>
          <w:u w:val="single"/>
        </w:rPr>
        <w:t xml:space="preserve">even </w:t>
      </w:r>
      <w:r w:rsidRPr="0075595F">
        <w:rPr>
          <w:rFonts w:eastAsia="Cambria"/>
          <w:highlight w:val="green"/>
          <w:u w:val="single"/>
        </w:rPr>
        <w:t>at varying levels of development</w:t>
      </w:r>
      <w:r w:rsidRPr="0075595F">
        <w:rPr>
          <w:rFonts w:eastAsia="Cambria"/>
          <w:sz w:val="16"/>
        </w:rPr>
        <w:t>.46</w:t>
      </w:r>
    </w:p>
    <w:p w14:paraId="06CA7D89" w14:textId="77777777" w:rsidR="0075595F" w:rsidRPr="0075595F" w:rsidRDefault="0075595F" w:rsidP="0075595F">
      <w:pPr>
        <w:rPr>
          <w:rFonts w:eastAsia="Cambria"/>
          <w:sz w:val="16"/>
        </w:rPr>
      </w:pPr>
      <w:r w:rsidRPr="0075595F">
        <w:rPr>
          <w:rFonts w:eastAsia="Cambria"/>
          <w:sz w:val="16"/>
        </w:rPr>
        <w:t xml:space="preserve">IPR reforms also introduce strong incentives for domestic innovation. Sherwood, using case studies from 18 developing countries, concluded that </w:t>
      </w:r>
      <w:r w:rsidRPr="0075595F">
        <w:rPr>
          <w:rFonts w:eastAsia="Cambria"/>
          <w:u w:val="single"/>
        </w:rPr>
        <w:t>poor provision of intellectual property rights deters local innovation and risk-taking</w:t>
      </w:r>
      <w:r w:rsidRPr="0075595F">
        <w:rPr>
          <w:rFonts w:eastAsia="Cambria"/>
          <w:sz w:val="16"/>
        </w:rPr>
        <w:t xml:space="preserve">.47 In contrast, </w:t>
      </w:r>
      <w:r w:rsidRPr="0075595F">
        <w:rPr>
          <w:rFonts w:eastAsia="Cambria"/>
          <w:highlight w:val="green"/>
          <w:u w:val="single"/>
        </w:rPr>
        <w:t>IPR reform has been associated with increased innovative activity</w:t>
      </w:r>
      <w:r w:rsidRPr="0075595F">
        <w:rPr>
          <w:rFonts w:eastAsia="Cambria"/>
          <w:u w:val="single"/>
        </w:rPr>
        <w:t>, as measured by domestic patent filings</w:t>
      </w:r>
      <w:r w:rsidRPr="0075595F">
        <w:rPr>
          <w:rFonts w:eastAsia="Cambria"/>
          <w:sz w:val="16"/>
        </w:rPr>
        <w:t xml:space="preserve">, albeit with some variation across countries and sectors.48 For example, Ryan, in a study of biomedical innovations and patent reform in Brazil, found that </w:t>
      </w:r>
      <w:r w:rsidRPr="0075595F">
        <w:rPr>
          <w:rFonts w:eastAsia="Cambria"/>
          <w:u w:val="single"/>
        </w:rPr>
        <w:t>patents provided incentives for innovation investments and facilitated the functioning of technology markets</w:t>
      </w:r>
      <w:r w:rsidRPr="0075595F">
        <w:rPr>
          <w:rFonts w:eastAsia="Cambria"/>
          <w:sz w:val="16"/>
        </w:rPr>
        <w:t xml:space="preserve">.49 Park and Lippoldt also observed that the </w:t>
      </w:r>
      <w:r w:rsidRPr="0075595F">
        <w:rPr>
          <w:rFonts w:eastAsia="Cambria"/>
          <w:u w:val="single"/>
        </w:rPr>
        <w:t>provision of adequate protection for IPRs can help to stimulate local innovation</w:t>
      </w:r>
      <w:r w:rsidRPr="0075595F">
        <w:rPr>
          <w:rFonts w:eastAsia="Cambria"/>
          <w:sz w:val="16"/>
        </w:rPr>
        <w:t xml:space="preserve">, in some cases building on the transfer of technologies that provide inputs and spillovers.50 In other words, </w:t>
      </w:r>
      <w:r w:rsidRPr="0075595F">
        <w:rPr>
          <w:rFonts w:eastAsia="Cambria"/>
          <w:highlight w:val="green"/>
          <w:u w:val="single"/>
        </w:rPr>
        <w:t>local innovators are introduced to technologies</w:t>
      </w:r>
      <w:r w:rsidRPr="0075595F">
        <w:rPr>
          <w:rFonts w:eastAsia="Cambria"/>
          <w:u w:val="single"/>
        </w:rPr>
        <w:t xml:space="preserve"> first </w:t>
      </w:r>
      <w:r w:rsidRPr="0075595F">
        <w:rPr>
          <w:rFonts w:eastAsia="Cambria"/>
          <w:highlight w:val="green"/>
          <w:u w:val="single"/>
        </w:rPr>
        <w:t>through</w:t>
      </w:r>
      <w:r w:rsidRPr="0075595F">
        <w:rPr>
          <w:rFonts w:eastAsia="Cambria"/>
          <w:u w:val="single"/>
        </w:rPr>
        <w:t xml:space="preserve"> the technology </w:t>
      </w:r>
      <w:r w:rsidRPr="0075595F">
        <w:rPr>
          <w:rFonts w:eastAsia="Cambria"/>
          <w:highlight w:val="green"/>
          <w:u w:val="single"/>
        </w:rPr>
        <w:t>transfer</w:t>
      </w:r>
      <w:r w:rsidRPr="0075595F">
        <w:rPr>
          <w:rFonts w:eastAsia="Cambria"/>
          <w:u w:val="single"/>
        </w:rPr>
        <w:t xml:space="preserve"> that takes place in an environment </w:t>
      </w:r>
      <w:r w:rsidRPr="0075595F">
        <w:rPr>
          <w:rFonts w:eastAsia="Cambria"/>
          <w:highlight w:val="green"/>
          <w:u w:val="single"/>
        </w:rPr>
        <w:t>wherein protection of IPRs is assured</w:t>
      </w:r>
      <w:r w:rsidRPr="0075595F">
        <w:rPr>
          <w:rFonts w:eastAsia="Cambria"/>
          <w:u w:val="single"/>
        </w:rPr>
        <w:t>; then, they may build on those ideas to create an evolved product or develop alternate approaches</w:t>
      </w:r>
      <w:r w:rsidRPr="0075595F">
        <w:rPr>
          <w:rFonts w:eastAsia="Cambria"/>
          <w:sz w:val="16"/>
        </w:rPr>
        <w:t xml:space="preserve"> (i.e., to innovate). Related research finds that </w:t>
      </w:r>
      <w:r w:rsidRPr="0075595F">
        <w:rPr>
          <w:rFonts w:eastAsia="Cambria"/>
          <w:u w:val="single"/>
        </w:rPr>
        <w:t>trade in technology</w:t>
      </w:r>
      <w:r w:rsidRPr="0075595F">
        <w:rPr>
          <w:rFonts w:eastAsia="Cambria"/>
          <w:sz w:val="16"/>
        </w:rPr>
        <w:t>—through channels including imports, foreign direct investment, and technology licensing—</w:t>
      </w:r>
      <w:r w:rsidRPr="0075595F">
        <w:rPr>
          <w:rFonts w:eastAsia="Cambria"/>
          <w:u w:val="single"/>
        </w:rPr>
        <w:t>improves the quality of developing-country innovation by increasing the pool of ideas and efficiency of innovation</w:t>
      </w:r>
      <w:r w:rsidRPr="0075595F">
        <w:rPr>
          <w:rFonts w:eastAsia="Cambria"/>
          <w:sz w:val="16"/>
        </w:rPr>
        <w:t xml:space="preserve"> by encouraging the division of innovative labor and specialization.51 However, Maskus notes that </w:t>
      </w:r>
      <w:r w:rsidRPr="0075595F">
        <w:rPr>
          <w:rFonts w:eastAsia="Cambria"/>
          <w:b/>
          <w:iCs/>
          <w:highlight w:val="green"/>
          <w:u w:val="single"/>
        </w:rPr>
        <w:t>without protection from</w:t>
      </w:r>
      <w:r w:rsidRPr="0075595F">
        <w:rPr>
          <w:rFonts w:eastAsia="Cambria"/>
          <w:b/>
          <w:iCs/>
          <w:u w:val="single"/>
        </w:rPr>
        <w:t xml:space="preserve"> potential </w:t>
      </w:r>
      <w:r w:rsidRPr="0075595F">
        <w:rPr>
          <w:rFonts w:eastAsia="Cambria"/>
          <w:b/>
          <w:iCs/>
          <w:highlight w:val="green"/>
          <w:u w:val="single"/>
        </w:rPr>
        <w:t>abuse of their</w:t>
      </w:r>
      <w:r w:rsidRPr="0075595F">
        <w:rPr>
          <w:rFonts w:eastAsia="Cambria"/>
          <w:b/>
          <w:iCs/>
          <w:u w:val="single"/>
        </w:rPr>
        <w:t xml:space="preserve"> newly developed </w:t>
      </w:r>
      <w:r w:rsidRPr="0075595F">
        <w:rPr>
          <w:rFonts w:eastAsia="Cambria"/>
          <w:b/>
          <w:iCs/>
          <w:highlight w:val="green"/>
          <w:u w:val="single"/>
        </w:rPr>
        <w:t>technologies, foreign enterprises may be less willing to reveal technical information associated with</w:t>
      </w:r>
      <w:r w:rsidRPr="0075595F">
        <w:rPr>
          <w:rFonts w:eastAsia="Cambria"/>
          <w:b/>
          <w:iCs/>
          <w:u w:val="single"/>
        </w:rPr>
        <w:t xml:space="preserve"> their </w:t>
      </w:r>
      <w:r w:rsidRPr="0075595F">
        <w:rPr>
          <w:rFonts w:eastAsia="Cambria"/>
          <w:b/>
          <w:iCs/>
          <w:highlight w:val="green"/>
          <w:u w:val="single"/>
        </w:rPr>
        <w:t>innovations</w:t>
      </w:r>
      <w:r w:rsidRPr="0075595F">
        <w:rPr>
          <w:rFonts w:eastAsia="Cambria"/>
          <w:sz w:val="16"/>
        </w:rPr>
        <w:t xml:space="preserve">.52 The protection of patents and trade secrets provides necessary legal assurances for firms wishing to reveal proprietary characteristics of technologies to subsidiaries and licensees via contracts. Counties with stronger IP protection have more creative outputs (in terms of intangible assets and creative goods and services in a nation’s media, printing and publishing, and entertainment industries, including online), even at varying levels of development. </w:t>
      </w:r>
      <w:r w:rsidRPr="0075595F">
        <w:rPr>
          <w:rFonts w:eastAsia="Cambria"/>
          <w:u w:val="single"/>
        </w:rPr>
        <w:t>The relationship</w:t>
      </w:r>
      <w:r w:rsidRPr="0075595F">
        <w:rPr>
          <w:rFonts w:eastAsia="Cambria"/>
          <w:sz w:val="16"/>
        </w:rPr>
        <w:t xml:space="preserve"> between IPR rights and innovation </w:t>
      </w:r>
      <w:r w:rsidRPr="0075595F">
        <w:rPr>
          <w:rFonts w:eastAsia="Cambria"/>
          <w:u w:val="single"/>
        </w:rPr>
        <w:t xml:space="preserve">can also be seen in studies of how the introduction of </w:t>
      </w:r>
      <w:r w:rsidRPr="0075595F">
        <w:rPr>
          <w:rFonts w:eastAsia="Cambria"/>
          <w:highlight w:val="green"/>
          <w:u w:val="single"/>
        </w:rPr>
        <w:t>stronger IPR laws</w:t>
      </w:r>
      <w:r w:rsidRPr="0075595F">
        <w:rPr>
          <w:rFonts w:eastAsia="Cambria"/>
          <w:sz w:val="16"/>
        </w:rPr>
        <w:t xml:space="preserve">, with regard to patents, copyrights, and trademarks, </w:t>
      </w:r>
      <w:r w:rsidRPr="0075595F">
        <w:rPr>
          <w:rFonts w:eastAsia="Cambria"/>
          <w:highlight w:val="green"/>
          <w:u w:val="single"/>
        </w:rPr>
        <w:t>affect R&amp;D activity</w:t>
      </w:r>
      <w:r w:rsidRPr="0075595F">
        <w:rPr>
          <w:rFonts w:eastAsia="Cambria"/>
          <w:u w:val="single"/>
        </w:rPr>
        <w:t xml:space="preserve"> in an economy</w:t>
      </w:r>
      <w:r w:rsidRPr="0075595F">
        <w:rPr>
          <w:rFonts w:eastAsia="Cambria"/>
          <w:sz w:val="16"/>
        </w:rPr>
        <w:t xml:space="preserve">. Studies by Varsakelis and by Kanwar and Evenson found that </w:t>
      </w:r>
      <w:r w:rsidRPr="0075595F">
        <w:rPr>
          <w:rFonts w:eastAsia="Cambria"/>
          <w:b/>
          <w:iCs/>
          <w:highlight w:val="green"/>
          <w:u w:val="single"/>
        </w:rPr>
        <w:t>R&amp;D to GDP ratios are positively related to the strength of patent rights</w:t>
      </w:r>
      <w:r w:rsidRPr="0075595F">
        <w:rPr>
          <w:rFonts w:eastAsia="Cambria"/>
          <w:u w:val="single"/>
        </w:rPr>
        <w:t>, and are conditional on other factors</w:t>
      </w:r>
      <w:r w:rsidRPr="0075595F">
        <w:rPr>
          <w:rFonts w:eastAsia="Cambria"/>
          <w:sz w:val="16"/>
        </w:rPr>
        <w:t xml:space="preserve">.53 Cavazos Cepeda et al. found </w:t>
      </w:r>
      <w:r w:rsidRPr="0075595F">
        <w:rPr>
          <w:rFonts w:eastAsia="Cambria"/>
          <w:u w:val="single"/>
        </w:rPr>
        <w:t>a positive influence of IPRs on the level of R&amp;D in an economy</w:t>
      </w:r>
      <w:r w:rsidRPr="0075595F">
        <w:rPr>
          <w:rFonts w:eastAsia="Cambria"/>
          <w:sz w:val="16"/>
        </w:rPr>
        <w:t xml:space="preserve">, with each 1 percent increase in the level of protection of IPRs in an economy (as measured by improvements to a country’s score in the Patent Rights Index) equating to, on average, a 0.7 percent increase in the domestic level of R&amp;D.54 Likewise, a 1 percent increase in copyright protection was associated with a 3.3 percent increase in domestic R&amp;D. Similarly, when </w:t>
      </w:r>
      <w:r w:rsidRPr="0075595F">
        <w:rPr>
          <w:rFonts w:eastAsia="Cambria"/>
          <w:highlight w:val="green"/>
          <w:u w:val="single"/>
        </w:rPr>
        <w:t>trademark protection increased by 1 percent</w:t>
      </w:r>
      <w:r w:rsidRPr="0075595F">
        <w:rPr>
          <w:rFonts w:eastAsia="Cambria"/>
          <w:u w:val="single"/>
        </w:rPr>
        <w:t xml:space="preserve">, there was an </w:t>
      </w:r>
      <w:r w:rsidRPr="0075595F">
        <w:rPr>
          <w:rFonts w:eastAsia="Cambria"/>
          <w:highlight w:val="green"/>
          <w:u w:val="single"/>
        </w:rPr>
        <w:t>associated R&amp;D increase of 1.4 percent</w:t>
      </w:r>
      <w:r w:rsidRPr="0075595F">
        <w:rPr>
          <w:rFonts w:eastAsia="Cambria"/>
          <w:sz w:val="16"/>
        </w:rPr>
        <w:t>. As the authors concluded, “</w:t>
      </w:r>
      <w:r w:rsidRPr="0075595F">
        <w:rPr>
          <w:rFonts w:eastAsia="Cambria"/>
          <w:u w:val="single"/>
        </w:rPr>
        <w:t xml:space="preserve">Increases in the protection of the IPRs carried economic benefits in the form of </w:t>
      </w:r>
      <w:r w:rsidRPr="0075595F">
        <w:rPr>
          <w:rFonts w:eastAsia="Cambria"/>
          <w:highlight w:val="green"/>
          <w:u w:val="single"/>
        </w:rPr>
        <w:t>higher</w:t>
      </w:r>
      <w:r w:rsidRPr="0075595F">
        <w:rPr>
          <w:rFonts w:eastAsia="Cambria"/>
          <w:u w:val="single"/>
        </w:rPr>
        <w:t xml:space="preserve"> inflows of </w:t>
      </w:r>
      <w:r w:rsidRPr="0075595F">
        <w:rPr>
          <w:rFonts w:eastAsia="Cambria"/>
          <w:highlight w:val="green"/>
          <w:u w:val="single"/>
        </w:rPr>
        <w:t>FDI</w:t>
      </w:r>
      <w:r w:rsidRPr="0075595F">
        <w:rPr>
          <w:rFonts w:eastAsia="Cambria"/>
          <w:u w:val="single"/>
        </w:rPr>
        <w:t xml:space="preserve">, and </w:t>
      </w:r>
      <w:r w:rsidRPr="0075595F">
        <w:rPr>
          <w:rFonts w:eastAsia="Cambria"/>
          <w:highlight w:val="green"/>
          <w:u w:val="single"/>
        </w:rPr>
        <w:t>increases in</w:t>
      </w:r>
      <w:r w:rsidRPr="0075595F">
        <w:rPr>
          <w:rFonts w:eastAsia="Cambria"/>
          <w:u w:val="single"/>
        </w:rPr>
        <w:t xml:space="preserve"> the levels of both domestically conducted </w:t>
      </w:r>
      <w:r w:rsidRPr="0075595F">
        <w:rPr>
          <w:rFonts w:eastAsia="Cambria"/>
          <w:highlight w:val="green"/>
          <w:u w:val="single"/>
        </w:rPr>
        <w:t>R&amp;D</w:t>
      </w:r>
      <w:r w:rsidRPr="0075595F">
        <w:rPr>
          <w:rFonts w:eastAsia="Cambria"/>
          <w:u w:val="single"/>
        </w:rPr>
        <w:t xml:space="preserve"> and service imports as measured by licensing fees</w:t>
      </w:r>
      <w:r w:rsidRPr="0075595F">
        <w:rPr>
          <w:rFonts w:eastAsia="Cambria"/>
          <w:sz w:val="16"/>
        </w:rPr>
        <w:t xml:space="preserve">.”55 As Jackson summarized, regarding the relationship between IPR reform and both innovation and R&amp;D, and FDI, “In addition to spurring domestic innovation, </w:t>
      </w:r>
      <w:r w:rsidRPr="0075595F">
        <w:rPr>
          <w:rFonts w:eastAsia="Cambria"/>
          <w:u w:val="single"/>
        </w:rPr>
        <w:t xml:space="preserve">strong intellectual property rights can increase incentives for foreign direct investment </w:t>
      </w:r>
      <w:r w:rsidRPr="0075595F">
        <w:rPr>
          <w:rFonts w:eastAsia="Cambria"/>
          <w:highlight w:val="green"/>
          <w:u w:val="single"/>
        </w:rPr>
        <w:t>which</w:t>
      </w:r>
      <w:r w:rsidRPr="0075595F">
        <w:rPr>
          <w:rFonts w:eastAsia="Cambria"/>
          <w:u w:val="single"/>
        </w:rPr>
        <w:t xml:space="preserve"> in turn also </w:t>
      </w:r>
      <w:r w:rsidRPr="0075595F">
        <w:rPr>
          <w:rFonts w:eastAsia="Cambria"/>
          <w:highlight w:val="green"/>
          <w:u w:val="single"/>
        </w:rPr>
        <w:t>leads to economic growth</w:t>
      </w:r>
      <w:r w:rsidRPr="0075595F">
        <w:rPr>
          <w:rFonts w:eastAsia="Cambria"/>
          <w:sz w:val="16"/>
        </w:rPr>
        <w:t>.”56</w:t>
      </w:r>
    </w:p>
    <w:p w14:paraId="213E9FE7" w14:textId="77777777" w:rsidR="0075595F" w:rsidRPr="0075595F" w:rsidRDefault="0075595F" w:rsidP="0075595F">
      <w:pPr>
        <w:rPr>
          <w:rFonts w:eastAsia="Cambria"/>
          <w:sz w:val="16"/>
        </w:rPr>
      </w:pPr>
    </w:p>
    <w:p w14:paraId="7A891E0E" w14:textId="77777777" w:rsidR="0075595F" w:rsidRPr="0075595F" w:rsidRDefault="0075595F" w:rsidP="0075595F">
      <w:pPr>
        <w:keepNext/>
        <w:keepLines/>
        <w:spacing w:before="40" w:after="0"/>
        <w:outlineLvl w:val="3"/>
        <w:rPr>
          <w:rFonts w:eastAsia="DengXian Light"/>
          <w:b/>
          <w:iCs/>
          <w:sz w:val="26"/>
        </w:rPr>
      </w:pPr>
      <w:r w:rsidRPr="0075595F">
        <w:rPr>
          <w:rFonts w:eastAsia="DengXian Light"/>
          <w:b/>
          <w:iCs/>
          <w:sz w:val="26"/>
        </w:rPr>
        <w:t>Biopharmaceutical innovation is key to prevent future pandemics and bioterror</w:t>
      </w:r>
    </w:p>
    <w:p w14:paraId="795307AD" w14:textId="77777777" w:rsidR="0075595F" w:rsidRPr="0075595F" w:rsidRDefault="0075595F" w:rsidP="0075595F">
      <w:pPr>
        <w:rPr>
          <w:rFonts w:eastAsia="Calibri"/>
        </w:rPr>
      </w:pPr>
      <w:r w:rsidRPr="0075595F">
        <w:rPr>
          <w:rFonts w:eastAsia="Calibri"/>
          <w:b/>
          <w:bCs/>
          <w:sz w:val="26"/>
        </w:rPr>
        <w:t>Marjanovic and Feijao 20</w:t>
      </w:r>
      <w:r w:rsidRPr="0075595F">
        <w:rPr>
          <w:rFonts w:eastAsia="Calibri"/>
        </w:rPr>
        <w:t xml:space="preserve"> </w:t>
      </w:r>
      <w:r w:rsidRPr="0075595F">
        <w:rPr>
          <w:rFonts w:eastAsia="Calibri"/>
          <w:sz w:val="16"/>
          <w:szCs w:val="16"/>
        </w:rPr>
        <w:t>[Sonja Marjanovic Ph.D., Judge Business School, University of Cambridge. Carolina Feijao, Ph.D. in biochemistry, University of Cambridge; M.Sc. in quantitative biology, Imperial College London; B.Sc. in biology, University of Lisbon. "How to Best Enable Pharma Innovation Beyond the COVID-19 Crisis," RAND Corporation, 05-2020, accessed 8-8-2021, https://www.rand.org/pubs/perspectives/PEA407-1.html] HWIC</w:t>
      </w:r>
    </w:p>
    <w:p w14:paraId="015A7D26" w14:textId="77777777" w:rsidR="0075595F" w:rsidRPr="0075595F" w:rsidRDefault="0075595F" w:rsidP="0075595F">
      <w:pPr>
        <w:spacing w:after="0" w:line="240" w:lineRule="auto"/>
        <w:rPr>
          <w:rFonts w:eastAsia="Times New Roman"/>
          <w:sz w:val="24"/>
        </w:rPr>
      </w:pPr>
      <w:r w:rsidRPr="0075595F">
        <w:rPr>
          <w:rFonts w:eastAsia="Calibri"/>
          <w:sz w:val="16"/>
        </w:rPr>
        <w:t xml:space="preserve">As key actors in the healthcare innovation landscape, </w:t>
      </w:r>
      <w:r w:rsidRPr="0075595F">
        <w:rPr>
          <w:rFonts w:eastAsia="Calibri"/>
          <w:highlight w:val="green"/>
          <w:u w:val="single"/>
        </w:rPr>
        <w:t>pharmaceutical</w:t>
      </w:r>
      <w:r w:rsidRPr="0075595F">
        <w:rPr>
          <w:rFonts w:eastAsia="Calibri"/>
          <w:sz w:val="16"/>
        </w:rPr>
        <w:t xml:space="preserve"> and life sciences </w:t>
      </w:r>
      <w:r w:rsidRPr="0075595F">
        <w:rPr>
          <w:rFonts w:eastAsia="Calibri"/>
          <w:highlight w:val="green"/>
          <w:u w:val="single"/>
        </w:rPr>
        <w:t>companies</w:t>
      </w:r>
      <w:r w:rsidRPr="0075595F">
        <w:rPr>
          <w:rFonts w:eastAsia="Calibri"/>
          <w:u w:val="single"/>
        </w:rPr>
        <w:t xml:space="preserve"> have been called on to </w:t>
      </w:r>
      <w:r w:rsidRPr="0075595F">
        <w:rPr>
          <w:rFonts w:eastAsia="Calibri"/>
          <w:highlight w:val="green"/>
          <w:u w:val="single"/>
        </w:rPr>
        <w:t>develop</w:t>
      </w:r>
      <w:r w:rsidRPr="0075595F">
        <w:rPr>
          <w:rFonts w:eastAsia="Calibri"/>
          <w:u w:val="single"/>
        </w:rPr>
        <w:t xml:space="preserve"> medicines, </w:t>
      </w:r>
      <w:r w:rsidRPr="0075595F">
        <w:rPr>
          <w:rFonts w:eastAsia="Calibri"/>
          <w:highlight w:val="green"/>
          <w:u w:val="single"/>
        </w:rPr>
        <w:t>vaccines</w:t>
      </w:r>
      <w:r w:rsidRPr="0075595F">
        <w:rPr>
          <w:rFonts w:eastAsia="Calibri"/>
          <w:u w:val="single"/>
        </w:rPr>
        <w:t xml:space="preserve"> and diagnostics </w:t>
      </w:r>
      <w:r w:rsidRPr="0075595F">
        <w:rPr>
          <w:rFonts w:eastAsia="Calibri"/>
          <w:highlight w:val="green"/>
          <w:u w:val="single"/>
        </w:rPr>
        <w:t>for</w:t>
      </w:r>
      <w:r w:rsidRPr="0075595F">
        <w:rPr>
          <w:rFonts w:eastAsia="Calibri"/>
          <w:u w:val="single"/>
        </w:rPr>
        <w:t xml:space="preserve"> pressing </w:t>
      </w:r>
      <w:r w:rsidRPr="0075595F">
        <w:rPr>
          <w:rFonts w:eastAsia="Calibri"/>
          <w:highlight w:val="green"/>
          <w:u w:val="single"/>
        </w:rPr>
        <w:t>public health challenges</w:t>
      </w:r>
      <w:r w:rsidRPr="0075595F">
        <w:rPr>
          <w:rFonts w:eastAsia="Calibri"/>
          <w:sz w:val="16"/>
        </w:rPr>
        <w:t xml:space="preserve">. The COVID-19 crisis is one such challenge, but there are many others. For example, MERS, SARS, Ebola, Zika and avian and swine flu are also infectious diseases that represent public health threats. Infectious agents such as </w:t>
      </w:r>
      <w:r w:rsidRPr="0075595F">
        <w:rPr>
          <w:rFonts w:eastAsia="Calibri"/>
          <w:highlight w:val="green"/>
          <w:u w:val="single"/>
        </w:rPr>
        <w:t>anthrax, smallpox and tularemia</w:t>
      </w:r>
      <w:r w:rsidRPr="0075595F">
        <w:rPr>
          <w:rFonts w:eastAsia="Calibri"/>
          <w:u w:val="single"/>
        </w:rPr>
        <w:t xml:space="preserve"> could </w:t>
      </w:r>
      <w:r w:rsidRPr="0075595F">
        <w:rPr>
          <w:rFonts w:eastAsia="Calibri"/>
          <w:highlight w:val="green"/>
          <w:u w:val="single"/>
        </w:rPr>
        <w:t>present threats in</w:t>
      </w:r>
      <w:r w:rsidRPr="0075595F">
        <w:rPr>
          <w:rFonts w:eastAsia="Calibri"/>
          <w:u w:val="single"/>
        </w:rPr>
        <w:t xml:space="preserve"> a </w:t>
      </w:r>
      <w:r w:rsidRPr="0075595F">
        <w:rPr>
          <w:rFonts w:eastAsia="Calibri"/>
          <w:highlight w:val="green"/>
          <w:u w:val="single"/>
        </w:rPr>
        <w:t>bioterrorism</w:t>
      </w:r>
      <w:r w:rsidRPr="0075595F">
        <w:rPr>
          <w:rFonts w:eastAsia="Calibri"/>
          <w:u w:val="single"/>
        </w:rPr>
        <w:t xml:space="preserve"> context</w:t>
      </w:r>
      <w:r w:rsidRPr="0075595F">
        <w:rPr>
          <w:rFonts w:eastAsia="Calibri"/>
          <w:sz w:val="16"/>
        </w:rPr>
        <w:t xml:space="preserve">.1 The general threat to public health that is posed by antimicrobial resistance is also well-recognised as an area in need of pharmaceutical innovation. </w:t>
      </w:r>
      <w:r w:rsidRPr="0075595F">
        <w:rPr>
          <w:rFonts w:eastAsia="Calibri"/>
          <w:u w:val="single"/>
        </w:rPr>
        <w:t>Innovating</w:t>
      </w:r>
      <w:r w:rsidRPr="0075595F">
        <w:rPr>
          <w:rFonts w:eastAsia="Calibri"/>
          <w:sz w:val="16"/>
        </w:rPr>
        <w:t xml:space="preserve"> in response to these challenges </w:t>
      </w:r>
      <w:r w:rsidRPr="0075595F">
        <w:rPr>
          <w:rFonts w:eastAsia="Calibri"/>
          <w:u w:val="single"/>
        </w:rPr>
        <w:t>does not always align well with pharmaceutical industry commercial models, shareholder expectations and competition</w:t>
      </w:r>
      <w:r w:rsidRPr="0075595F">
        <w:rPr>
          <w:rFonts w:eastAsia="Calibri"/>
          <w:sz w:val="16"/>
        </w:rPr>
        <w:t xml:space="preserve"> within the industry. However, </w:t>
      </w:r>
      <w:r w:rsidRPr="0075595F">
        <w:rPr>
          <w:rFonts w:eastAsia="Calibri"/>
          <w:u w:val="single"/>
        </w:rPr>
        <w:t xml:space="preserve">the </w:t>
      </w:r>
      <w:r w:rsidRPr="0075595F">
        <w:rPr>
          <w:rFonts w:eastAsia="Calibri"/>
          <w:highlight w:val="green"/>
          <w:u w:val="single"/>
        </w:rPr>
        <w:t>expertise, networks and infrastructure</w:t>
      </w:r>
      <w:r w:rsidRPr="0075595F">
        <w:rPr>
          <w:rFonts w:eastAsia="Calibri"/>
          <w:u w:val="single"/>
        </w:rPr>
        <w:t xml:space="preserve"> that industry has</w:t>
      </w:r>
      <w:r w:rsidRPr="0075595F">
        <w:rPr>
          <w:rFonts w:eastAsia="Calibri"/>
          <w:sz w:val="16"/>
        </w:rPr>
        <w:t xml:space="preserve"> within its reach, </w:t>
      </w:r>
      <w:r w:rsidRPr="0075595F">
        <w:rPr>
          <w:rFonts w:eastAsia="Calibri"/>
          <w:u w:val="single"/>
        </w:rPr>
        <w:t>as well as public expectations and</w:t>
      </w:r>
      <w:r w:rsidRPr="0075595F">
        <w:rPr>
          <w:rFonts w:eastAsia="Calibri"/>
          <w:sz w:val="16"/>
        </w:rPr>
        <w:t xml:space="preserve"> the </w:t>
      </w:r>
      <w:r w:rsidRPr="0075595F">
        <w:rPr>
          <w:rFonts w:eastAsia="Calibri"/>
          <w:u w:val="single"/>
        </w:rPr>
        <w:t xml:space="preserve">moral imperative, </w:t>
      </w:r>
      <w:r w:rsidRPr="0075595F">
        <w:rPr>
          <w:rFonts w:eastAsia="Calibri"/>
          <w:highlight w:val="green"/>
          <w:u w:val="single"/>
        </w:rPr>
        <w:t>make pharma</w:t>
      </w:r>
      <w:r w:rsidRPr="0075595F">
        <w:rPr>
          <w:rFonts w:eastAsia="Calibri"/>
          <w:u w:val="single"/>
        </w:rPr>
        <w:t>ceutical</w:t>
      </w:r>
      <w:r w:rsidRPr="0075595F">
        <w:rPr>
          <w:rFonts w:eastAsia="Calibri"/>
          <w:highlight w:val="green"/>
          <w:u w:val="single"/>
        </w:rPr>
        <w:t xml:space="preserve"> companies</w:t>
      </w:r>
      <w:r w:rsidRPr="0075595F">
        <w:rPr>
          <w:rFonts w:eastAsia="Calibri"/>
          <w:sz w:val="16"/>
        </w:rPr>
        <w:t xml:space="preserve"> and the wider life sciences sector </w:t>
      </w:r>
      <w:r w:rsidRPr="0075595F">
        <w:rPr>
          <w:rFonts w:eastAsia="Calibri"/>
          <w:u w:val="single"/>
        </w:rPr>
        <w:t xml:space="preserve">an </w:t>
      </w:r>
      <w:r w:rsidRPr="0075595F">
        <w:rPr>
          <w:rFonts w:eastAsia="Calibri"/>
          <w:highlight w:val="green"/>
          <w:u w:val="single"/>
        </w:rPr>
        <w:t>indispensable</w:t>
      </w:r>
      <w:r w:rsidRPr="0075595F">
        <w:rPr>
          <w:rFonts w:eastAsia="Calibri"/>
          <w:u w:val="single"/>
        </w:rPr>
        <w:t xml:space="preserve"> partner</w:t>
      </w:r>
      <w:r w:rsidRPr="0075595F">
        <w:rPr>
          <w:rFonts w:eastAsia="Calibri"/>
          <w:sz w:val="16"/>
        </w:rPr>
        <w:t xml:space="preserve"> in the search for solutions that save lives. This perspective argues for the need to establish more sustainable and scalable ways of incentivising pharmaceutical innovation in response to infectious disease threats to public health. It considers both past and current examples of efforts to mobilise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75595F">
        <w:rPr>
          <w:rFonts w:eastAsia="Calibri"/>
          <w:u w:val="single"/>
        </w:rPr>
        <w:t>we are seeing industry-wide efforts unfold at unprecedented scale and pace.</w:t>
      </w:r>
      <w:r w:rsidRPr="0075595F">
        <w:rPr>
          <w:rFonts w:eastAsia="Calibri"/>
          <w:sz w:val="16"/>
        </w:rPr>
        <w:t xml:space="preserve"> Whereas there is always scope for more activity, </w:t>
      </w:r>
      <w:r w:rsidRPr="0075595F">
        <w:rPr>
          <w:rFonts w:eastAsia="Calibri"/>
          <w:u w:val="single"/>
        </w:rPr>
        <w:t>industry is currently contributing in a variety of ways. Examples include pharmaceutical companies donating existing compounds to assess their utility</w:t>
      </w:r>
      <w:r w:rsidRPr="0075595F">
        <w:rPr>
          <w:rFonts w:eastAsia="Calibri"/>
          <w:sz w:val="16"/>
        </w:rPr>
        <w:t xml:space="preserve"> in the fight against COVID19; </w:t>
      </w:r>
      <w:r w:rsidRPr="0075595F">
        <w:rPr>
          <w:rFonts w:eastAsia="Calibri"/>
          <w:u w:val="single"/>
        </w:rPr>
        <w:t>screening existing compound libraries in-house or with partners to see if they can be repurposed; accelerating trials</w:t>
      </w:r>
      <w:r w:rsidRPr="0075595F">
        <w:rPr>
          <w:rFonts w:eastAsia="Calibri"/>
          <w:sz w:val="16"/>
        </w:rPr>
        <w:t xml:space="preserve"> for potentially effective medicine or vaccine candidates; </w:t>
      </w:r>
      <w:r w:rsidRPr="0075595F">
        <w:rPr>
          <w:rFonts w:eastAsia="Calibri"/>
          <w:u w:val="single"/>
        </w:rPr>
        <w:t xml:space="preserve">and in some cases rapidly accelerating in-house research and development </w:t>
      </w:r>
      <w:r w:rsidRPr="0075595F">
        <w:rPr>
          <w:rFonts w:eastAsia="Calibri"/>
          <w:sz w:val="16"/>
        </w:rPr>
        <w:t xml:space="preserve">to discover new treatments or vaccine agents and develop diagnostics tests.3,4 </w:t>
      </w:r>
      <w:r w:rsidRPr="0075595F">
        <w:rPr>
          <w:rFonts w:eastAsia="Calibri"/>
          <w:u w:val="single"/>
        </w:rPr>
        <w:t>Pharmaceutical companies are collaborating</w:t>
      </w:r>
      <w:r w:rsidRPr="0075595F">
        <w:rPr>
          <w:rFonts w:eastAsia="Calibri"/>
          <w:sz w:val="16"/>
        </w:rPr>
        <w:t xml:space="preserve"> with each other in some of these efforts </w:t>
      </w:r>
      <w:r w:rsidRPr="0075595F">
        <w:rPr>
          <w:rFonts w:eastAsia="Calibri"/>
          <w:u w:val="single"/>
        </w:rPr>
        <w:t xml:space="preserve">and </w:t>
      </w:r>
      <w:r w:rsidRPr="0075595F">
        <w:rPr>
          <w:rFonts w:eastAsia="Calibri"/>
          <w:highlight w:val="green"/>
          <w:u w:val="single"/>
        </w:rPr>
        <w:t>participating in global R&amp;D partnerships</w:t>
      </w:r>
      <w:r w:rsidRPr="0075595F">
        <w:rPr>
          <w:rFonts w:eastAsia="Calibri"/>
          <w:sz w:val="16"/>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realised across the industry, </w:t>
      </w:r>
      <w:r w:rsidRPr="0075595F">
        <w:rPr>
          <w:rFonts w:eastAsia="Calibri"/>
          <w:u w:val="single"/>
        </w:rPr>
        <w:t>there are likely to be relatively few companies that are ‘commercial’ winners</w:t>
      </w:r>
      <w:r w:rsidRPr="0075595F">
        <w:rPr>
          <w:rFonts w:eastAsia="Calibri"/>
          <w:sz w:val="16"/>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75595F">
        <w:rPr>
          <w:rFonts w:eastAsia="Calibri"/>
          <w:u w:val="single"/>
        </w:rPr>
        <w:t>in the United States AbbVie has waived intellectual property rights for an existing combination product that is being tested for therapeutic potential against COVID-19</w:t>
      </w:r>
      <w:r w:rsidRPr="0075595F">
        <w:rPr>
          <w:rFonts w:eastAsia="Calibri"/>
          <w:sz w:val="16"/>
        </w:rPr>
        <w:t xml:space="preserve">,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However, we need to consider how pharmaceutical innovation for responding to emerging infectious diseases can best be enabled beyond the current crisis. </w:t>
      </w:r>
      <w:r w:rsidRPr="0075595F">
        <w:rPr>
          <w:rFonts w:eastAsia="Calibri"/>
          <w:u w:val="single"/>
        </w:rPr>
        <w:t xml:space="preserve">Many </w:t>
      </w:r>
      <w:r w:rsidRPr="0075595F">
        <w:rPr>
          <w:rFonts w:eastAsia="Calibri"/>
          <w:highlight w:val="green"/>
          <w:u w:val="single"/>
        </w:rPr>
        <w:t>public health threats</w:t>
      </w:r>
      <w:r w:rsidRPr="0075595F">
        <w:rPr>
          <w:rFonts w:eastAsia="Calibri"/>
          <w:u w:val="single"/>
        </w:rPr>
        <w:t xml:space="preserve"> (</w:t>
      </w:r>
      <w:r w:rsidRPr="0075595F">
        <w:rPr>
          <w:rFonts w:eastAsia="Calibri"/>
          <w:highlight w:val="green"/>
          <w:u w:val="single"/>
        </w:rPr>
        <w:t>including</w:t>
      </w:r>
      <w:r w:rsidRPr="0075595F">
        <w:rPr>
          <w:rFonts w:eastAsia="Calibri"/>
          <w:u w:val="single"/>
        </w:rPr>
        <w:t xml:space="preserve"> those associated with other infectious diseases, </w:t>
      </w:r>
      <w:r w:rsidRPr="0075595F">
        <w:rPr>
          <w:rFonts w:eastAsia="Calibri"/>
          <w:highlight w:val="green"/>
          <w:u w:val="single"/>
        </w:rPr>
        <w:t>bioterrorism</w:t>
      </w:r>
      <w:r w:rsidRPr="0075595F">
        <w:rPr>
          <w:rFonts w:eastAsia="Calibri"/>
          <w:u w:val="single"/>
        </w:rPr>
        <w:t xml:space="preserve"> agents and antimicrobial resistance) </w:t>
      </w:r>
      <w:r w:rsidRPr="0075595F">
        <w:rPr>
          <w:rFonts w:eastAsia="Calibri"/>
          <w:highlight w:val="green"/>
          <w:u w:val="single"/>
        </w:rPr>
        <w:t>are urgently in need of pharmaceutical innovation</w:t>
      </w:r>
      <w:r w:rsidRPr="0075595F">
        <w:rPr>
          <w:rFonts w:eastAsia="Calibri"/>
          <w:sz w:val="16"/>
        </w:rPr>
        <w:t xml:space="preserve">, even if their impacts are not as visible to society as COVID-19 is in the immediate term. </w:t>
      </w:r>
      <w:r w:rsidRPr="0075595F">
        <w:rPr>
          <w:rFonts w:eastAsia="Calibri"/>
          <w:u w:val="single"/>
        </w:rPr>
        <w:t>The pharmaceutical industry has responded to previous public health emergencies associated with infectious disease in recent times – for example</w:t>
      </w:r>
      <w:r w:rsidRPr="0075595F">
        <w:rPr>
          <w:rFonts w:eastAsia="Calibri"/>
          <w:sz w:val="16"/>
        </w:rPr>
        <w:t xml:space="preserve"> those associated with </w:t>
      </w:r>
      <w:r w:rsidRPr="0075595F">
        <w:rPr>
          <w:rFonts w:eastAsia="Calibri"/>
          <w:u w:val="single"/>
        </w:rPr>
        <w:t>Ebola and Zika</w:t>
      </w:r>
      <w:r w:rsidRPr="0075595F">
        <w:rPr>
          <w:rFonts w:eastAsia="Calibri"/>
          <w:sz w:val="16"/>
        </w:rPr>
        <w:t xml:space="preserve"> outbreaks.11 However, </w:t>
      </w:r>
      <w:r w:rsidRPr="0075595F">
        <w:rPr>
          <w:rFonts w:eastAsia="Calibri"/>
          <w:u w:val="single"/>
        </w:rPr>
        <w:t>it has done so to a lesser scale than for COVID-19 and with contributions from fewer companies</w:t>
      </w:r>
      <w:r w:rsidRPr="0075595F">
        <w:rPr>
          <w:rFonts w:eastAsia="Calibri"/>
          <w:sz w:val="16"/>
        </w:rPr>
        <w:t xml:space="preserve">. Similarly, </w:t>
      </w:r>
      <w:r w:rsidRPr="0075595F">
        <w:rPr>
          <w:rFonts w:eastAsia="Calibri"/>
          <w:u w:val="single"/>
        </w:rPr>
        <w:t>levels of activity in response to the threat of antimicrobial resistance are still low</w:t>
      </w:r>
      <w:r w:rsidRPr="0075595F">
        <w:rPr>
          <w:rFonts w:eastAsia="Calibri"/>
          <w:sz w:val="16"/>
        </w:rPr>
        <w:t xml:space="preserve">.12 There are important policy questions as to whether – and how – industry could engage with such public health threats to an even greater extent under improved innovation conditions. </w:t>
      </w:r>
    </w:p>
    <w:p w14:paraId="077FD3AE" w14:textId="77777777" w:rsidR="0075595F" w:rsidRPr="0075595F" w:rsidRDefault="0075595F" w:rsidP="0075595F">
      <w:pPr>
        <w:rPr>
          <w:rFonts w:eastAsia="Cambria"/>
        </w:rPr>
      </w:pPr>
    </w:p>
    <w:p w14:paraId="4DE86884" w14:textId="77777777" w:rsidR="0075595F" w:rsidRPr="0075595F" w:rsidRDefault="0075595F" w:rsidP="0075595F">
      <w:pPr>
        <w:keepNext/>
        <w:keepLines/>
        <w:spacing w:before="40" w:after="0"/>
        <w:outlineLvl w:val="3"/>
        <w:rPr>
          <w:rFonts w:eastAsia="MS Gothic"/>
          <w:b/>
          <w:iCs/>
          <w:sz w:val="26"/>
        </w:rPr>
      </w:pPr>
      <w:r w:rsidRPr="0075595F">
        <w:rPr>
          <w:rFonts w:eastAsia="MS Gothic"/>
          <w:b/>
          <w:iCs/>
          <w:sz w:val="26"/>
        </w:rPr>
        <w:t>That causes extinction, which outweighs.</w:t>
      </w:r>
    </w:p>
    <w:p w14:paraId="67FE7F08" w14:textId="77777777" w:rsidR="0075595F" w:rsidRPr="0075595F" w:rsidRDefault="0075595F" w:rsidP="0075595F">
      <w:pPr>
        <w:rPr>
          <w:rFonts w:eastAsia="Cambria"/>
          <w:szCs w:val="16"/>
        </w:rPr>
      </w:pPr>
      <w:r w:rsidRPr="0075595F">
        <w:rPr>
          <w:rFonts w:eastAsia="Cambria"/>
          <w:b/>
          <w:bCs/>
          <w:sz w:val="26"/>
        </w:rPr>
        <w:t>Millett &amp; Snyder-Beattie ‘17</w:t>
      </w:r>
      <w:r w:rsidRPr="0075595F">
        <w:rPr>
          <w:rFonts w:eastAsia="Cambria"/>
          <w:szCs w:val="16"/>
        </w:rPr>
        <w:t>. Millett, Ph.D., Senior Research Fellow, Future of Humanity Institute, University of Oxford; and Snyder-Beattie, M.S., Director of Research, Future of Humanity Institute, University of Oxford. 08-01-2017. “Existential Risk and Cost-Effective Biosecurity,” Health Security, 15(4), PubMed</w:t>
      </w:r>
    </w:p>
    <w:p w14:paraId="295C4DCB" w14:textId="77777777" w:rsidR="0075595F" w:rsidRPr="0075595F" w:rsidRDefault="0075595F" w:rsidP="0075595F">
      <w:pPr>
        <w:shd w:val="clear" w:color="auto" w:fill="FFFFFF"/>
        <w:rPr>
          <w:rFonts w:eastAsia="Cambria"/>
          <w:sz w:val="16"/>
        </w:rPr>
      </w:pPr>
      <w:r w:rsidRPr="0075595F">
        <w:rPr>
          <w:rFonts w:eastAsia="Cambria"/>
          <w:sz w:val="16"/>
        </w:rPr>
        <w:t>In the decades to come, </w:t>
      </w:r>
      <w:r w:rsidRPr="0075595F">
        <w:rPr>
          <w:rFonts w:eastAsia="Cambria"/>
          <w:highlight w:val="green"/>
          <w:u w:val="single"/>
        </w:rPr>
        <w:t>advanced bioweapons</w:t>
      </w:r>
      <w:r w:rsidRPr="0075595F">
        <w:rPr>
          <w:rFonts w:eastAsia="Cambria"/>
          <w:u w:val="single"/>
        </w:rPr>
        <w:t> could </w:t>
      </w:r>
      <w:r w:rsidRPr="0075595F">
        <w:rPr>
          <w:rFonts w:eastAsia="Cambria"/>
          <w:b/>
          <w:iCs/>
          <w:highlight w:val="green"/>
          <w:u w:val="single"/>
        </w:rPr>
        <w:t>threaten human existence</w:t>
      </w:r>
      <w:r w:rsidRPr="0075595F">
        <w:rPr>
          <w:rFonts w:eastAsia="Cambria"/>
          <w:sz w:val="16"/>
        </w:rPr>
        <w:t>. Al</w:t>
      </w:r>
      <w:r w:rsidRPr="0075595F">
        <w:rPr>
          <w:rFonts w:eastAsia="Cambria"/>
          <w:u w:val="single"/>
        </w:rPr>
        <w:t>though</w:t>
      </w:r>
      <w:r w:rsidRPr="0075595F">
        <w:rPr>
          <w:rFonts w:eastAsia="Cambria"/>
          <w:sz w:val="16"/>
        </w:rPr>
        <w:t> the </w:t>
      </w:r>
      <w:r w:rsidRPr="0075595F">
        <w:rPr>
          <w:rFonts w:eastAsia="Cambria"/>
          <w:b/>
          <w:iCs/>
          <w:u w:val="single"/>
        </w:rPr>
        <w:t>probability</w:t>
      </w:r>
      <w:r w:rsidRPr="0075595F">
        <w:rPr>
          <w:rFonts w:eastAsia="Cambria"/>
          <w:sz w:val="16"/>
        </w:rPr>
        <w:t> of human extinction from bioweapons </w:t>
      </w:r>
      <w:r w:rsidRPr="0075595F">
        <w:rPr>
          <w:rFonts w:eastAsia="Cambria"/>
          <w:b/>
          <w:iCs/>
          <w:u w:val="single"/>
        </w:rPr>
        <w:t>may</w:t>
      </w:r>
      <w:r w:rsidRPr="0075595F">
        <w:rPr>
          <w:rFonts w:eastAsia="Cambria"/>
          <w:u w:val="single"/>
        </w:rPr>
        <w:t xml:space="preserve"> be low, </w:t>
      </w:r>
      <w:r w:rsidRPr="0075595F">
        <w:rPr>
          <w:rFonts w:eastAsia="Cambria"/>
          <w:highlight w:val="green"/>
          <w:u w:val="single"/>
        </w:rPr>
        <w:t>the</w:t>
      </w:r>
      <w:r w:rsidRPr="0075595F">
        <w:rPr>
          <w:rFonts w:eastAsia="Cambria"/>
          <w:u w:val="single"/>
        </w:rPr>
        <w:t xml:space="preserve"> </w:t>
      </w:r>
      <w:r w:rsidRPr="0075595F">
        <w:rPr>
          <w:rFonts w:eastAsia="Cambria"/>
          <w:b/>
          <w:iCs/>
          <w:u w:val="single"/>
        </w:rPr>
        <w:t>expected </w:t>
      </w:r>
      <w:r w:rsidRPr="0075595F">
        <w:rPr>
          <w:rFonts w:eastAsia="Cambria"/>
          <w:b/>
          <w:iCs/>
          <w:highlight w:val="green"/>
          <w:u w:val="single"/>
        </w:rPr>
        <w:t>value</w:t>
      </w:r>
      <w:r w:rsidRPr="0075595F">
        <w:rPr>
          <w:rFonts w:eastAsia="Cambria"/>
          <w:highlight w:val="green"/>
          <w:u w:val="single"/>
        </w:rPr>
        <w:t xml:space="preserve"> of </w:t>
      </w:r>
      <w:r w:rsidRPr="0075595F">
        <w:rPr>
          <w:rFonts w:eastAsia="Cambria"/>
          <w:b/>
          <w:iCs/>
          <w:highlight w:val="green"/>
          <w:u w:val="single"/>
        </w:rPr>
        <w:t>reducing</w:t>
      </w:r>
      <w:r w:rsidRPr="0075595F">
        <w:rPr>
          <w:rFonts w:eastAsia="Cambria"/>
          <w:sz w:val="16"/>
        </w:rPr>
        <w:t xml:space="preserve"> the </w:t>
      </w:r>
      <w:r w:rsidRPr="0075595F">
        <w:rPr>
          <w:rFonts w:eastAsia="Cambria"/>
          <w:highlight w:val="green"/>
          <w:u w:val="single"/>
        </w:rPr>
        <w:t>risk could </w:t>
      </w:r>
      <w:r w:rsidRPr="0075595F">
        <w:rPr>
          <w:rFonts w:eastAsia="Cambria"/>
          <w:b/>
          <w:iCs/>
          <w:highlight w:val="green"/>
          <w:u w:val="single"/>
        </w:rPr>
        <w:t>still</w:t>
      </w:r>
      <w:r w:rsidRPr="0075595F">
        <w:rPr>
          <w:rFonts w:eastAsia="Cambria"/>
          <w:highlight w:val="green"/>
          <w:u w:val="single"/>
        </w:rPr>
        <w:t> be </w:t>
      </w:r>
      <w:r w:rsidRPr="0075595F">
        <w:rPr>
          <w:rFonts w:eastAsia="Cambria"/>
          <w:b/>
          <w:iCs/>
          <w:highlight w:val="green"/>
          <w:u w:val="single"/>
        </w:rPr>
        <w:t>large</w:t>
      </w:r>
      <w:r w:rsidRPr="0075595F">
        <w:rPr>
          <w:rFonts w:eastAsia="Cambria"/>
          <w:highlight w:val="green"/>
          <w:u w:val="single"/>
        </w:rPr>
        <w:t>, since</w:t>
      </w:r>
      <w:r w:rsidRPr="0075595F">
        <w:rPr>
          <w:rFonts w:eastAsia="Cambria"/>
          <w:sz w:val="16"/>
        </w:rPr>
        <w:t xml:space="preserve"> such </w:t>
      </w:r>
      <w:r w:rsidRPr="0075595F">
        <w:rPr>
          <w:rFonts w:eastAsia="Cambria"/>
          <w:highlight w:val="green"/>
          <w:u w:val="single"/>
        </w:rPr>
        <w:t>risks jeopardize</w:t>
      </w:r>
      <w:r w:rsidRPr="0075595F">
        <w:rPr>
          <w:rFonts w:eastAsia="Cambria"/>
          <w:sz w:val="16"/>
        </w:rPr>
        <w:t xml:space="preserve"> the existence of </w:t>
      </w:r>
      <w:r w:rsidRPr="0075595F">
        <w:rPr>
          <w:rFonts w:eastAsia="Cambria"/>
          <w:b/>
          <w:iCs/>
          <w:highlight w:val="green"/>
          <w:u w:val="single"/>
        </w:rPr>
        <w:t>all future generations</w:t>
      </w:r>
      <w:r w:rsidRPr="0075595F">
        <w:rPr>
          <w:rFonts w:eastAsia="Cambria"/>
          <w:sz w:val="16"/>
        </w:rPr>
        <w:t>. We provide an overview of biotechnological extinction risk, make some rough initial estimates for how severe the risks might be, and compare the cost-effectiveness of reducing these extinction-level risks with existing biosecurity work. We find that </w:t>
      </w:r>
      <w:r w:rsidRPr="0075595F">
        <w:rPr>
          <w:rFonts w:eastAsia="Cambria"/>
          <w:highlight w:val="green"/>
          <w:u w:val="single"/>
        </w:rPr>
        <w:t xml:space="preserve">reducing </w:t>
      </w:r>
      <w:r w:rsidRPr="0075595F">
        <w:rPr>
          <w:rFonts w:eastAsia="Cambria"/>
          <w:u w:val="single"/>
        </w:rPr>
        <w:t xml:space="preserve">human </w:t>
      </w:r>
      <w:r w:rsidRPr="0075595F">
        <w:rPr>
          <w:rFonts w:eastAsia="Cambria"/>
          <w:highlight w:val="green"/>
          <w:u w:val="single"/>
        </w:rPr>
        <w:t xml:space="preserve">extinction </w:t>
      </w:r>
      <w:r w:rsidRPr="0075595F">
        <w:rPr>
          <w:rFonts w:eastAsia="Cambria"/>
          <w:u w:val="single"/>
        </w:rPr>
        <w:t>risk can be</w:t>
      </w:r>
      <w:r w:rsidRPr="0075595F">
        <w:rPr>
          <w:rFonts w:eastAsia="Cambria"/>
          <w:highlight w:val="green"/>
          <w:u w:val="single"/>
        </w:rPr>
        <w:t xml:space="preserve"> more cost-effective than </w:t>
      </w:r>
      <w:r w:rsidRPr="0075595F">
        <w:rPr>
          <w:rFonts w:eastAsia="Cambria"/>
          <w:u w:val="single"/>
        </w:rPr>
        <w:t xml:space="preserve">reducing </w:t>
      </w:r>
      <w:r w:rsidRPr="0075595F">
        <w:rPr>
          <w:rFonts w:eastAsia="Cambria"/>
          <w:highlight w:val="green"/>
          <w:u w:val="single"/>
        </w:rPr>
        <w:t>smaller-scale risks</w:t>
      </w:r>
      <w:r w:rsidRPr="0075595F">
        <w:rPr>
          <w:rFonts w:eastAsia="Cambria"/>
          <w:u w:val="single"/>
        </w:rPr>
        <w:t>, even when using conservative estimates. This suggests that the risks are not low enough to ignore and that more ought to be done to prevent the worst-case scenarios.</w:t>
      </w:r>
      <w:r w:rsidRPr="0075595F">
        <w:rPr>
          <w:rFonts w:eastAsia="Cambria"/>
          <w:sz w:val="16"/>
        </w:rPr>
        <w:t xml:space="preserve">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w:t>
      </w:r>
      <w:r w:rsidRPr="0075595F">
        <w:rPr>
          <w:rFonts w:eastAsia="Cambria"/>
          <w:u w:val="single"/>
        </w:rPr>
        <w:t>the expected value of reducing these risks is large, especially since such risks jeopardize the existence of all future human lives.</w:t>
      </w:r>
      <w:r w:rsidRPr="0075595F">
        <w:rPr>
          <w:rFonts w:eastAsia="Cambria"/>
          <w:sz w:val="16"/>
        </w:rPr>
        <w:t> </w:t>
      </w:r>
      <w:r w:rsidRPr="0075595F">
        <w:rPr>
          <w:rFonts w:eastAsia="Cambria"/>
          <w:b/>
          <w:iCs/>
          <w:highlight w:val="green"/>
          <w:u w:val="single"/>
        </w:rPr>
        <w:t>Historically</w:t>
      </w:r>
      <w:r w:rsidRPr="0075595F">
        <w:rPr>
          <w:rFonts w:eastAsia="Cambria"/>
          <w:b/>
          <w:iCs/>
          <w:u w:val="single"/>
        </w:rPr>
        <w:t xml:space="preserve">, disease events have been </w:t>
      </w:r>
      <w:r w:rsidRPr="0075595F">
        <w:rPr>
          <w:rFonts w:eastAsia="Cambria"/>
          <w:b/>
          <w:iCs/>
          <w:highlight w:val="green"/>
          <w:u w:val="single"/>
        </w:rPr>
        <w:t>responsible for the greatest death tolls</w:t>
      </w:r>
      <w:r w:rsidRPr="0075595F">
        <w:rPr>
          <w:rFonts w:eastAsia="Cambria"/>
          <w:u w:val="single"/>
        </w:rPr>
        <w:t> on humanity</w:t>
      </w:r>
      <w:r w:rsidRPr="0075595F">
        <w:rPr>
          <w:rFonts w:eastAsia="Cambria"/>
          <w:sz w:val="16"/>
        </w:rPr>
        <w:t>.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w:t>
      </w:r>
      <w:r w:rsidRPr="0075595F">
        <w:rPr>
          <w:rFonts w:eastAsia="Cambria"/>
          <w:u w:val="single"/>
        </w:rPr>
        <w:t>a future pandemic could result in outright human extinction or the irreversible collapse of civilization</w:t>
      </w:r>
      <w:r w:rsidRPr="0075595F">
        <w:rPr>
          <w:rFonts w:eastAsia="Cambria"/>
          <w:sz w:val="16"/>
        </w:rPr>
        <w:t>. </w:t>
      </w:r>
      <w:r w:rsidRPr="0075595F">
        <w:rPr>
          <w:rFonts w:eastAsia="Cambria"/>
          <w:u w:val="single"/>
        </w:rPr>
        <w:t>A </w:t>
      </w:r>
      <w:r w:rsidRPr="0075595F">
        <w:rPr>
          <w:rFonts w:eastAsia="Cambria"/>
          <w:highlight w:val="green"/>
          <w:u w:val="single"/>
        </w:rPr>
        <w:t>skeptic</w:t>
      </w:r>
      <w:r w:rsidRPr="0075595F">
        <w:rPr>
          <w:rFonts w:eastAsia="Cambria"/>
          <w:u w:val="single"/>
        </w:rPr>
        <w:t> would have many good reasons to </w:t>
      </w:r>
      <w:r w:rsidRPr="0075595F">
        <w:rPr>
          <w:rFonts w:eastAsia="Cambria"/>
          <w:highlight w:val="green"/>
          <w:u w:val="single"/>
        </w:rPr>
        <w:t>think</w:t>
      </w:r>
      <w:r w:rsidRPr="0075595F">
        <w:rPr>
          <w:rFonts w:eastAsia="Cambria"/>
          <w:u w:val="single"/>
        </w:rPr>
        <w:t> that existential risk from disease is </w:t>
      </w:r>
      <w:r w:rsidRPr="0075595F">
        <w:rPr>
          <w:rFonts w:eastAsia="Cambria"/>
          <w:highlight w:val="green"/>
          <w:u w:val="single"/>
        </w:rPr>
        <w:t>unlikely</w:t>
      </w:r>
      <w:r w:rsidRPr="0075595F">
        <w:rPr>
          <w:rFonts w:eastAsia="Cambria"/>
          <w:u w:val="single"/>
        </w:rPr>
        <w:t>. Such a disease would need </w:t>
      </w:r>
      <w:r w:rsidRPr="0075595F">
        <w:rPr>
          <w:rFonts w:eastAsia="Cambria"/>
          <w:highlight w:val="green"/>
          <w:u w:val="single"/>
        </w:rPr>
        <w:t>to spread</w:t>
      </w:r>
      <w:r w:rsidRPr="0075595F">
        <w:rPr>
          <w:rFonts w:eastAsia="Cambria"/>
          <w:u w:val="single"/>
        </w:rPr>
        <w:t> worldwide </w:t>
      </w:r>
      <w:r w:rsidRPr="0075595F">
        <w:rPr>
          <w:rFonts w:eastAsia="Cambria"/>
          <w:highlight w:val="green"/>
          <w:u w:val="single"/>
        </w:rPr>
        <w:t>to </w:t>
      </w:r>
      <w:r w:rsidRPr="0075595F">
        <w:rPr>
          <w:rFonts w:eastAsia="Cambria"/>
          <w:b/>
          <w:iCs/>
          <w:highlight w:val="green"/>
          <w:u w:val="single"/>
        </w:rPr>
        <w:t>remote populations</w:t>
      </w:r>
      <w:r w:rsidRPr="0075595F">
        <w:rPr>
          <w:rFonts w:eastAsia="Cambria"/>
          <w:u w:val="single"/>
        </w:rPr>
        <w:t>, </w:t>
      </w:r>
      <w:r w:rsidRPr="0075595F">
        <w:rPr>
          <w:rFonts w:eastAsia="Cambria"/>
          <w:highlight w:val="green"/>
          <w:u w:val="single"/>
        </w:rPr>
        <w:t>overcome</w:t>
      </w:r>
      <w:r w:rsidRPr="0075595F">
        <w:rPr>
          <w:rFonts w:eastAsia="Cambria"/>
          <w:u w:val="single"/>
        </w:rPr>
        <w:t> </w:t>
      </w:r>
      <w:r w:rsidRPr="0075595F">
        <w:rPr>
          <w:rFonts w:eastAsia="Cambria"/>
          <w:b/>
          <w:iCs/>
          <w:u w:val="single"/>
        </w:rPr>
        <w:t>rare </w:t>
      </w:r>
      <w:r w:rsidRPr="0075595F">
        <w:rPr>
          <w:rFonts w:eastAsia="Cambria"/>
          <w:b/>
          <w:iCs/>
          <w:highlight w:val="green"/>
          <w:u w:val="single"/>
        </w:rPr>
        <w:t>genetic resistances</w:t>
      </w:r>
      <w:r w:rsidRPr="0075595F">
        <w:rPr>
          <w:rFonts w:eastAsia="Cambria"/>
          <w:u w:val="single"/>
        </w:rPr>
        <w:t>, and </w:t>
      </w:r>
      <w:r w:rsidRPr="0075595F">
        <w:rPr>
          <w:rFonts w:eastAsia="Cambria"/>
          <w:b/>
          <w:iCs/>
          <w:highlight w:val="green"/>
          <w:u w:val="single"/>
        </w:rPr>
        <w:t>evade detection</w:t>
      </w:r>
      <w:r w:rsidRPr="0075595F">
        <w:rPr>
          <w:rFonts w:eastAsia="Cambria"/>
          <w:u w:val="single"/>
        </w:rPr>
        <w:t>, cures, </w:t>
      </w:r>
      <w:r w:rsidRPr="0075595F">
        <w:rPr>
          <w:rFonts w:eastAsia="Cambria"/>
          <w:highlight w:val="green"/>
          <w:u w:val="single"/>
        </w:rPr>
        <w:t xml:space="preserve">and </w:t>
      </w:r>
      <w:r w:rsidRPr="0075595F">
        <w:rPr>
          <w:rFonts w:eastAsia="Cambria"/>
          <w:b/>
          <w:iCs/>
          <w:highlight w:val="green"/>
          <w:u w:val="single"/>
        </w:rPr>
        <w:t>countermeasures</w:t>
      </w:r>
      <w:r w:rsidRPr="0075595F">
        <w:rPr>
          <w:rFonts w:eastAsia="Cambria"/>
          <w:u w:val="single"/>
        </w:rPr>
        <w:t>. Even evolution itself may work in humanity's favor: </w:t>
      </w:r>
      <w:r w:rsidRPr="0075595F">
        <w:rPr>
          <w:rFonts w:eastAsia="Cambria"/>
          <w:b/>
          <w:iCs/>
          <w:highlight w:val="green"/>
          <w:u w:val="single"/>
        </w:rPr>
        <w:t>Virulence and transmission</w:t>
      </w:r>
      <w:r w:rsidRPr="0075595F">
        <w:rPr>
          <w:rFonts w:eastAsia="Cambria"/>
          <w:b/>
          <w:iCs/>
          <w:u w:val="single"/>
        </w:rPr>
        <w:t xml:space="preserve"> is often a </w:t>
      </w:r>
      <w:r w:rsidRPr="0075595F">
        <w:rPr>
          <w:rFonts w:eastAsia="Cambria"/>
          <w:b/>
          <w:iCs/>
          <w:highlight w:val="green"/>
          <w:u w:val="single"/>
        </w:rPr>
        <w:t>trade-off</w:t>
      </w:r>
      <w:r w:rsidRPr="0075595F">
        <w:rPr>
          <w:rFonts w:eastAsia="Cambria"/>
          <w:u w:val="single"/>
        </w:rPr>
        <w:t>, and so </w:t>
      </w:r>
      <w:r w:rsidRPr="0075595F">
        <w:rPr>
          <w:rFonts w:eastAsia="Cambria"/>
          <w:b/>
          <w:iCs/>
          <w:u w:val="single"/>
        </w:rPr>
        <w:t>evolutionary pressures</w:t>
      </w:r>
      <w:r w:rsidRPr="0075595F">
        <w:rPr>
          <w:rFonts w:eastAsia="Cambria"/>
          <w:u w:val="single"/>
        </w:rPr>
        <w:t> could push against maximally lethal wild-type pathogens</w:t>
      </w:r>
      <w:r w:rsidRPr="0075595F">
        <w:rPr>
          <w:rFonts w:eastAsia="Cambria"/>
          <w:sz w:val="16"/>
        </w:rPr>
        <w:t>.5,6 </w:t>
      </w:r>
      <w:r w:rsidRPr="0075595F">
        <w:rPr>
          <w:rFonts w:eastAsia="Cambria"/>
          <w:u w:val="single"/>
        </w:rPr>
        <w:t>While </w:t>
      </w:r>
      <w:r w:rsidRPr="0075595F">
        <w:rPr>
          <w:rFonts w:eastAsia="Cambria"/>
          <w:highlight w:val="green"/>
          <w:u w:val="single"/>
        </w:rPr>
        <w:t>these arguments</w:t>
      </w:r>
      <w:r w:rsidRPr="0075595F">
        <w:rPr>
          <w:rFonts w:eastAsia="Cambria"/>
          <w:sz w:val="16"/>
        </w:rPr>
        <w:t> point to a very small risk of human extinction, they </w:t>
      </w:r>
      <w:r w:rsidRPr="0075595F">
        <w:rPr>
          <w:rFonts w:eastAsia="Cambria"/>
          <w:b/>
          <w:iCs/>
          <w:highlight w:val="green"/>
          <w:u w:val="single"/>
        </w:rPr>
        <w:t>do not rule</w:t>
      </w:r>
      <w:r w:rsidRPr="0075595F">
        <w:rPr>
          <w:rFonts w:eastAsia="Cambria"/>
          <w:sz w:val="16"/>
        </w:rPr>
        <w:t xml:space="preserve"> the possibility </w:t>
      </w:r>
      <w:r w:rsidRPr="0075595F">
        <w:rPr>
          <w:rFonts w:eastAsia="Cambria"/>
          <w:b/>
          <w:iCs/>
          <w:highlight w:val="green"/>
          <w:u w:val="single"/>
        </w:rPr>
        <w:t>out</w:t>
      </w:r>
      <w:r w:rsidRPr="0075595F">
        <w:rPr>
          <w:rFonts w:eastAsia="Cambria"/>
          <w:sz w:val="16"/>
        </w:rPr>
        <w:t xml:space="preserve"> entirely. Although rare, there are recorded instances of </w:t>
      </w:r>
      <w:r w:rsidRPr="0075595F">
        <w:rPr>
          <w:rFonts w:eastAsia="Cambria"/>
          <w:b/>
          <w:iCs/>
          <w:highlight w:val="green"/>
          <w:u w:val="single"/>
        </w:rPr>
        <w:t>species going extinct due to disease</w:t>
      </w:r>
      <w:r w:rsidRPr="0075595F">
        <w:rPr>
          <w:rFonts w:eastAsia="Cambria"/>
          <w:u w:val="single"/>
        </w:rPr>
        <w:t>—primarily in amphibians, but also in 1 mammalian species of rat on Christmas Island</w:t>
      </w:r>
      <w:r w:rsidRPr="0075595F">
        <w:rPr>
          <w:rFonts w:eastAsia="Cambria"/>
          <w:sz w:val="16"/>
        </w:rPr>
        <w:t>.7,8 </w:t>
      </w:r>
      <w:r w:rsidRPr="0075595F">
        <w:rPr>
          <w:rFonts w:eastAsia="Cambria"/>
          <w:highlight w:val="green"/>
          <w:u w:val="single"/>
        </w:rPr>
        <w:t>There are</w:t>
      </w:r>
      <w:r w:rsidRPr="0075595F">
        <w:rPr>
          <w:rFonts w:eastAsia="Cambria"/>
          <w:u w:val="single"/>
        </w:rPr>
        <w:t> also </w:t>
      </w:r>
      <w:r w:rsidRPr="0075595F">
        <w:rPr>
          <w:rFonts w:eastAsia="Cambria"/>
          <w:b/>
          <w:iCs/>
          <w:highlight w:val="green"/>
          <w:u w:val="single"/>
        </w:rPr>
        <w:t>historical examples of</w:t>
      </w:r>
      <w:r w:rsidRPr="0075595F">
        <w:rPr>
          <w:rFonts w:eastAsia="Cambria"/>
          <w:b/>
          <w:iCs/>
          <w:u w:val="single"/>
        </w:rPr>
        <w:t xml:space="preserve"> large </w:t>
      </w:r>
      <w:r w:rsidRPr="0075595F">
        <w:rPr>
          <w:rFonts w:eastAsia="Cambria"/>
          <w:b/>
          <w:iCs/>
          <w:highlight w:val="green"/>
          <w:u w:val="single"/>
        </w:rPr>
        <w:t>human populations</w:t>
      </w:r>
      <w:r w:rsidRPr="0075595F">
        <w:rPr>
          <w:rFonts w:eastAsia="Cambria"/>
          <w:b/>
          <w:iCs/>
          <w:u w:val="single"/>
        </w:rPr>
        <w:t> being almost entirely </w:t>
      </w:r>
      <w:r w:rsidRPr="0075595F">
        <w:rPr>
          <w:rFonts w:eastAsia="Cambria"/>
          <w:b/>
          <w:iCs/>
          <w:highlight w:val="green"/>
          <w:u w:val="single"/>
        </w:rPr>
        <w:t>wiped out</w:t>
      </w:r>
      <w:r w:rsidRPr="0075595F">
        <w:rPr>
          <w:rFonts w:eastAsia="Cambria"/>
          <w:u w:val="single"/>
        </w:rPr>
        <w:t> by disease, especially when multiple diseases were simultaneously introduced into a population without immunity. The most striking examples of total population collapse include </w:t>
      </w:r>
      <w:r w:rsidRPr="0075595F">
        <w:rPr>
          <w:rFonts w:eastAsia="Cambria"/>
          <w:b/>
          <w:iCs/>
          <w:u w:val="single"/>
        </w:rPr>
        <w:t>native American tribes</w:t>
      </w:r>
      <w:r w:rsidRPr="0075595F">
        <w:rPr>
          <w:rFonts w:eastAsia="Cambria"/>
          <w:u w:val="single"/>
        </w:rPr>
        <w:t> exposed to European diseases, such as the Massachusett</w:t>
      </w:r>
      <w:r w:rsidRPr="0075595F">
        <w:rPr>
          <w:rFonts w:eastAsia="Cambria"/>
          <w:sz w:val="16"/>
        </w:rPr>
        <w:t> (86% loss of population), </w:t>
      </w:r>
      <w:r w:rsidRPr="0075595F">
        <w:rPr>
          <w:rFonts w:eastAsia="Cambria"/>
          <w:u w:val="single"/>
        </w:rPr>
        <w:t>Quiripi-Unquachog</w:t>
      </w:r>
      <w:r w:rsidRPr="0075595F">
        <w:rPr>
          <w:rFonts w:eastAsia="Cambria"/>
          <w:sz w:val="16"/>
        </w:rPr>
        <w:t> (95% loss of population), </w:t>
      </w:r>
      <w:r w:rsidRPr="0075595F">
        <w:rPr>
          <w:rFonts w:eastAsia="Cambria"/>
          <w:u w:val="single"/>
        </w:rPr>
        <w:t>and the Western Abenaki</w:t>
      </w:r>
      <w:r w:rsidRPr="0075595F">
        <w:rPr>
          <w:rFonts w:eastAsia="Cambria"/>
          <w:sz w:val="16"/>
        </w:rPr>
        <w:t> (which suffered a staggering 98% loss of population).9 </w:t>
      </w:r>
      <w:r w:rsidRPr="0075595F">
        <w:rPr>
          <w:rFonts w:eastAsia="Cambria"/>
          <w:u w:val="single"/>
        </w:rPr>
        <w:t>In the modern context, no single disease currently exists that combines the worst-case levels of transmissibility, lethality, resistance to countermeasures, and global reach. But </w:t>
      </w:r>
      <w:r w:rsidRPr="0075595F">
        <w:rPr>
          <w:rFonts w:eastAsia="Cambria"/>
          <w:b/>
          <w:iCs/>
          <w:highlight w:val="green"/>
          <w:u w:val="single"/>
        </w:rPr>
        <w:t>many diseases are proof</w:t>
      </w:r>
      <w:r w:rsidRPr="0075595F">
        <w:rPr>
          <w:rFonts w:eastAsia="Cambria"/>
          <w:u w:val="single"/>
        </w:rPr>
        <w:t> of principle that </w:t>
      </w:r>
      <w:r w:rsidRPr="0075595F">
        <w:rPr>
          <w:rFonts w:eastAsia="Cambria"/>
          <w:b/>
          <w:iCs/>
          <w:highlight w:val="green"/>
          <w:u w:val="single"/>
        </w:rPr>
        <w:t>each worst-case attribute can be realized</w:t>
      </w:r>
      <w:r w:rsidRPr="0075595F">
        <w:rPr>
          <w:rFonts w:eastAsia="Cambria"/>
          <w:b/>
          <w:iCs/>
          <w:u w:val="single"/>
        </w:rPr>
        <w:t xml:space="preserve"> independently</w:t>
      </w:r>
      <w:r w:rsidRPr="0075595F">
        <w:rPr>
          <w:rFonts w:eastAsia="Cambria"/>
          <w:sz w:val="16"/>
        </w:rPr>
        <w:t>. For example, </w:t>
      </w:r>
      <w:r w:rsidRPr="0075595F">
        <w:rPr>
          <w:rFonts w:eastAsia="Cambria"/>
          <w:u w:val="single"/>
        </w:rPr>
        <w:t>some diseases exhibit nearly a 100% case fatality ratio in the absence of treatment</w:t>
      </w:r>
      <w:r w:rsidRPr="0075595F">
        <w:rPr>
          <w:rFonts w:eastAsia="Cambria"/>
          <w:sz w:val="16"/>
        </w:rPr>
        <w:t>, such as rabies or septicemic plague. </w:t>
      </w:r>
      <w:r w:rsidRPr="0075595F">
        <w:rPr>
          <w:rFonts w:eastAsia="Cambria"/>
          <w:u w:val="single"/>
        </w:rPr>
        <w:t>Other diseases have a track record of spreading to virtually every human community worldwide, such as the 1918 flu</w:t>
      </w:r>
      <w:r w:rsidRPr="0075595F">
        <w:rPr>
          <w:rFonts w:eastAsia="Cambria"/>
          <w:sz w:val="16"/>
        </w:rPr>
        <w:t>,10 </w:t>
      </w:r>
      <w:r w:rsidRPr="0075595F">
        <w:rPr>
          <w:rFonts w:eastAsia="Cambria"/>
          <w:u w:val="single"/>
        </w:rPr>
        <w:t>and seroprevalence studies indicate that other pathogens, such as chickenpox and HSV-1, can successfully reach over 95% of a population</w:t>
      </w:r>
      <w:r w:rsidRPr="0075595F">
        <w:rPr>
          <w:rFonts w:eastAsia="Cambria"/>
          <w:sz w:val="16"/>
        </w:rPr>
        <w:t>.11,12 Under optimal virulence theory, </w:t>
      </w:r>
      <w:r w:rsidRPr="0075595F">
        <w:rPr>
          <w:rFonts w:eastAsia="Cambria"/>
          <w:b/>
          <w:iCs/>
          <w:u w:val="single"/>
        </w:rPr>
        <w:t>natural evolution</w:t>
      </w:r>
      <w:r w:rsidRPr="0075595F">
        <w:rPr>
          <w:rFonts w:eastAsia="Cambria"/>
          <w:u w:val="single"/>
        </w:rPr>
        <w:t> would be an </w:t>
      </w:r>
      <w:r w:rsidRPr="0075595F">
        <w:rPr>
          <w:rFonts w:eastAsia="Cambria"/>
          <w:b/>
          <w:iCs/>
          <w:u w:val="single"/>
        </w:rPr>
        <w:t>unlikely</w:t>
      </w:r>
      <w:r w:rsidRPr="0075595F">
        <w:rPr>
          <w:rFonts w:eastAsia="Cambria"/>
          <w:u w:val="single"/>
        </w:rPr>
        <w:t> source for pathogens with the </w:t>
      </w:r>
      <w:r w:rsidRPr="0075595F">
        <w:rPr>
          <w:rFonts w:eastAsia="Cambria"/>
          <w:b/>
          <w:iCs/>
          <w:u w:val="single"/>
        </w:rPr>
        <w:t>highest possible levels of transmissibility, virulence, and global reach</w:t>
      </w:r>
      <w:r w:rsidRPr="0075595F">
        <w:rPr>
          <w:rFonts w:eastAsia="Cambria"/>
          <w:u w:val="single"/>
        </w:rPr>
        <w:t>. But </w:t>
      </w:r>
      <w:r w:rsidRPr="0075595F">
        <w:rPr>
          <w:rFonts w:eastAsia="Cambria"/>
          <w:b/>
          <w:iCs/>
          <w:u w:val="single"/>
        </w:rPr>
        <w:t xml:space="preserve">advances in </w:t>
      </w:r>
      <w:r w:rsidRPr="0075595F">
        <w:rPr>
          <w:rFonts w:eastAsia="Cambria"/>
          <w:b/>
          <w:iCs/>
          <w:highlight w:val="green"/>
          <w:u w:val="single"/>
        </w:rPr>
        <w:t>biotech</w:t>
      </w:r>
      <w:r w:rsidRPr="0075595F">
        <w:rPr>
          <w:rFonts w:eastAsia="Cambria"/>
          <w:u w:val="single"/>
        </w:rPr>
        <w:t xml:space="preserve">nology </w:t>
      </w:r>
      <w:r w:rsidRPr="0075595F">
        <w:rPr>
          <w:rFonts w:eastAsia="Cambria"/>
          <w:highlight w:val="green"/>
          <w:u w:val="single"/>
        </w:rPr>
        <w:t>might</w:t>
      </w:r>
      <w:r w:rsidRPr="0075595F">
        <w:rPr>
          <w:rFonts w:eastAsia="Cambria"/>
          <w:u w:val="single"/>
        </w:rPr>
        <w:t xml:space="preserve"> allow the creation of diseases that </w:t>
      </w:r>
      <w:r w:rsidRPr="0075595F">
        <w:rPr>
          <w:rFonts w:eastAsia="Cambria"/>
          <w:b/>
          <w:iCs/>
          <w:highlight w:val="green"/>
          <w:u w:val="single"/>
        </w:rPr>
        <w:t>combine such traits</w:t>
      </w:r>
      <w:r w:rsidRPr="0075595F">
        <w:rPr>
          <w:rFonts w:eastAsia="Cambria"/>
          <w:sz w:val="16"/>
        </w:rPr>
        <w:t>. </w:t>
      </w:r>
      <w:r w:rsidRPr="0075595F">
        <w:rPr>
          <w:rFonts w:eastAsia="Cambria"/>
          <w:u w:val="single"/>
        </w:rPr>
        <w:t>Recent controversy has </w:t>
      </w:r>
      <w:r w:rsidRPr="0075595F">
        <w:rPr>
          <w:rFonts w:eastAsia="Cambria"/>
          <w:b/>
          <w:iCs/>
          <w:u w:val="single"/>
        </w:rPr>
        <w:t>already emerged</w:t>
      </w:r>
      <w:r w:rsidRPr="0075595F">
        <w:rPr>
          <w:rFonts w:eastAsia="Cambria"/>
          <w:u w:val="single"/>
        </w:rPr>
        <w:t> over a number of </w:t>
      </w:r>
      <w:r w:rsidRPr="0075595F">
        <w:rPr>
          <w:rFonts w:eastAsia="Cambria"/>
          <w:b/>
          <w:iCs/>
          <w:u w:val="single"/>
        </w:rPr>
        <w:t xml:space="preserve">scientific </w:t>
      </w:r>
      <w:r w:rsidRPr="0075595F">
        <w:rPr>
          <w:rFonts w:eastAsia="Cambria"/>
          <w:b/>
          <w:iCs/>
          <w:highlight w:val="green"/>
          <w:u w:val="single"/>
        </w:rPr>
        <w:t>experiments</w:t>
      </w:r>
      <w:r w:rsidRPr="0075595F">
        <w:rPr>
          <w:rFonts w:eastAsia="Cambria"/>
          <w:u w:val="single"/>
        </w:rPr>
        <w:t xml:space="preserve"> that </w:t>
      </w:r>
      <w:r w:rsidRPr="0075595F">
        <w:rPr>
          <w:rFonts w:eastAsia="Cambria"/>
          <w:highlight w:val="green"/>
          <w:u w:val="single"/>
        </w:rPr>
        <w:t>resulted in</w:t>
      </w:r>
      <w:r w:rsidRPr="0075595F">
        <w:rPr>
          <w:rFonts w:eastAsia="Cambria"/>
          <w:u w:val="single"/>
        </w:rPr>
        <w:t xml:space="preserve"> viruses with </w:t>
      </w:r>
      <w:r w:rsidRPr="0075595F">
        <w:rPr>
          <w:rFonts w:eastAsia="Cambria"/>
          <w:highlight w:val="green"/>
          <w:u w:val="single"/>
        </w:rPr>
        <w:t xml:space="preserve">enhanced </w:t>
      </w:r>
      <w:r w:rsidRPr="0075595F">
        <w:rPr>
          <w:rFonts w:eastAsia="Cambria"/>
          <w:b/>
          <w:iCs/>
          <w:highlight w:val="green"/>
          <w:u w:val="single"/>
        </w:rPr>
        <w:t>transmissibility</w:t>
      </w:r>
      <w:r w:rsidRPr="0075595F">
        <w:rPr>
          <w:rFonts w:eastAsia="Cambria"/>
          <w:highlight w:val="green"/>
          <w:u w:val="single"/>
        </w:rPr>
        <w:t xml:space="preserve">, </w:t>
      </w:r>
      <w:r w:rsidRPr="0075595F">
        <w:rPr>
          <w:rFonts w:eastAsia="Cambria"/>
          <w:b/>
          <w:iCs/>
          <w:highlight w:val="green"/>
          <w:u w:val="single"/>
        </w:rPr>
        <w:t>lethality</w:t>
      </w:r>
      <w:r w:rsidRPr="0075595F">
        <w:rPr>
          <w:rFonts w:eastAsia="Cambria"/>
          <w:u w:val="single"/>
        </w:rPr>
        <w:t xml:space="preserve">, and/or the ability to </w:t>
      </w:r>
      <w:r w:rsidRPr="0075595F">
        <w:rPr>
          <w:rFonts w:eastAsia="Cambria"/>
          <w:highlight w:val="green"/>
          <w:u w:val="single"/>
        </w:rPr>
        <w:t xml:space="preserve">overcome </w:t>
      </w:r>
      <w:r w:rsidRPr="0075595F">
        <w:rPr>
          <w:rFonts w:eastAsia="Cambria"/>
          <w:b/>
          <w:iCs/>
          <w:highlight w:val="green"/>
          <w:u w:val="single"/>
        </w:rPr>
        <w:t>therapeutics</w:t>
      </w:r>
      <w:r w:rsidRPr="0075595F">
        <w:rPr>
          <w:rFonts w:eastAsia="Cambria"/>
          <w:sz w:val="16"/>
        </w:rPr>
        <w:t>.13-17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w:t>
      </w:r>
      <w:r w:rsidRPr="0075595F">
        <w:rPr>
          <w:rFonts w:eastAsia="Cambria"/>
          <w:u w:val="single"/>
        </w:rPr>
        <w:t>Although these experiments had scientific merit and were not conducted with malicious intent, their implications are still worrying. This is especially true given that there is also a </w:t>
      </w:r>
      <w:r w:rsidRPr="0075595F">
        <w:rPr>
          <w:rFonts w:eastAsia="Cambria"/>
          <w:b/>
          <w:iCs/>
          <w:u w:val="single"/>
        </w:rPr>
        <w:t>long historical track record</w:t>
      </w:r>
      <w:r w:rsidRPr="0075595F">
        <w:rPr>
          <w:rFonts w:eastAsia="Cambria"/>
          <w:u w:val="single"/>
        </w:rPr>
        <w:t> of</w:t>
      </w:r>
      <w:r w:rsidRPr="0075595F">
        <w:rPr>
          <w:rFonts w:eastAsia="Cambria"/>
          <w:b/>
          <w:iCs/>
          <w:u w:val="single"/>
        </w:rPr>
        <w:t>state-run bioweapon research</w:t>
      </w:r>
      <w:r w:rsidRPr="0075595F">
        <w:rPr>
          <w:rFonts w:eastAsia="Cambria"/>
          <w:u w:val="single"/>
        </w:rPr>
        <w:t> applying cutting-edge science and technology to design agents not previously seen in nature</w:t>
      </w:r>
      <w:r w:rsidRPr="0075595F">
        <w:rPr>
          <w:rFonts w:eastAsia="Cambria"/>
          <w:sz w:val="16"/>
        </w:rPr>
        <w:t>.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sidRPr="0075595F">
        <w:rPr>
          <w:rFonts w:eastAsia="Cambria"/>
          <w:u w:val="single"/>
        </w:rPr>
        <w:t>the logic of deterrence and </w:t>
      </w:r>
      <w:r w:rsidRPr="0075595F">
        <w:rPr>
          <w:rFonts w:eastAsia="Cambria"/>
          <w:b/>
          <w:iCs/>
          <w:u w:val="single"/>
        </w:rPr>
        <w:t>m</w:t>
      </w:r>
      <w:r w:rsidRPr="0075595F">
        <w:rPr>
          <w:rFonts w:eastAsia="Cambria"/>
          <w:u w:val="single"/>
        </w:rPr>
        <w:t>utually </w:t>
      </w:r>
      <w:r w:rsidRPr="0075595F">
        <w:rPr>
          <w:rFonts w:eastAsia="Cambria"/>
          <w:b/>
          <w:iCs/>
          <w:u w:val="single"/>
        </w:rPr>
        <w:t>a</w:t>
      </w:r>
      <w:r w:rsidRPr="0075595F">
        <w:rPr>
          <w:rFonts w:eastAsia="Cambria"/>
          <w:u w:val="single"/>
        </w:rPr>
        <w:t>ssured </w:t>
      </w:r>
      <w:r w:rsidRPr="0075595F">
        <w:rPr>
          <w:rFonts w:eastAsia="Cambria"/>
          <w:b/>
          <w:iCs/>
          <w:u w:val="single"/>
        </w:rPr>
        <w:t>d</w:t>
      </w:r>
      <w:r w:rsidRPr="0075595F">
        <w:rPr>
          <w:rFonts w:eastAsia="Cambria"/>
          <w:u w:val="single"/>
        </w:rPr>
        <w:t>estruction could create such incentives in more unstable political environments</w:t>
      </w:r>
      <w:r w:rsidRPr="0075595F">
        <w:rPr>
          <w:rFonts w:eastAsia="Cambria"/>
          <w:sz w:val="16"/>
        </w:rPr>
        <w:t> or following a breakdown of the Biological Weapons Convention.25 </w:t>
      </w:r>
      <w:r w:rsidRPr="0075595F">
        <w:rPr>
          <w:rFonts w:eastAsia="Cambria"/>
          <w:u w:val="single"/>
        </w:rPr>
        <w:t>The </w:t>
      </w:r>
      <w:r w:rsidRPr="0075595F">
        <w:rPr>
          <w:rFonts w:eastAsia="Cambria"/>
          <w:b/>
          <w:iCs/>
          <w:u w:val="single"/>
        </w:rPr>
        <w:t>possibility of a war</w:t>
      </w:r>
      <w:r w:rsidRPr="0075595F">
        <w:rPr>
          <w:rFonts w:eastAsia="Cambria"/>
          <w:u w:val="single"/>
        </w:rPr>
        <w:t> between great powers could also increase the pressure to use such weapons—during the World Wars, bioweapons were used across multiple continents</w:t>
      </w:r>
      <w:r w:rsidRPr="0075595F">
        <w:rPr>
          <w:rFonts w:eastAsia="Cambria"/>
          <w:sz w:val="16"/>
        </w:rPr>
        <w:t>, with Germany targeting animals in WWI,26 and Japan using plague to cause an epidemic in China during WWII.27</w:t>
      </w:r>
    </w:p>
    <w:p w14:paraId="55213033" w14:textId="77777777" w:rsidR="0075595F" w:rsidRPr="0075595F" w:rsidRDefault="0075595F" w:rsidP="0075595F">
      <w:pPr>
        <w:rPr>
          <w:rFonts w:eastAsia="Calibri"/>
        </w:rPr>
      </w:pPr>
    </w:p>
    <w:p w14:paraId="7542EAFE" w14:textId="77777777" w:rsidR="0075595F" w:rsidRPr="0075595F" w:rsidRDefault="0075595F" w:rsidP="0075595F">
      <w:pPr>
        <w:keepNext/>
        <w:keepLines/>
        <w:pageBreakBefore/>
        <w:spacing w:before="40" w:after="0"/>
        <w:jc w:val="center"/>
        <w:outlineLvl w:val="1"/>
        <w:rPr>
          <w:rFonts w:eastAsia="DengXian Light"/>
          <w:b/>
          <w:sz w:val="44"/>
          <w:szCs w:val="26"/>
          <w:u w:val="double"/>
        </w:rPr>
      </w:pPr>
      <w:r w:rsidRPr="0075595F">
        <w:rPr>
          <w:rFonts w:eastAsia="DengXian Light"/>
          <w:b/>
          <w:sz w:val="44"/>
          <w:szCs w:val="26"/>
          <w:u w:val="double"/>
        </w:rPr>
        <w:t>Case</w:t>
      </w:r>
    </w:p>
    <w:p w14:paraId="233E03A4" w14:textId="77777777" w:rsidR="0075595F" w:rsidRPr="0075595F" w:rsidRDefault="0075595F" w:rsidP="0075595F">
      <w:pPr>
        <w:keepNext/>
        <w:keepLines/>
        <w:pageBreakBefore/>
        <w:spacing w:before="40" w:after="0"/>
        <w:jc w:val="center"/>
        <w:outlineLvl w:val="2"/>
        <w:rPr>
          <w:rFonts w:eastAsia="MS Gothic"/>
          <w:b/>
          <w:color w:val="000000"/>
          <w:sz w:val="32"/>
          <w:szCs w:val="24"/>
          <w:u w:val="single"/>
        </w:rPr>
      </w:pPr>
      <w:r w:rsidRPr="0075595F">
        <w:rPr>
          <w:rFonts w:eastAsia="MS Gothic"/>
          <w:b/>
          <w:color w:val="000000"/>
          <w:sz w:val="32"/>
          <w:szCs w:val="24"/>
          <w:u w:val="single"/>
        </w:rPr>
        <w:t>Advantage</w:t>
      </w:r>
    </w:p>
    <w:p w14:paraId="1D1E7DAD" w14:textId="77777777" w:rsidR="0075595F" w:rsidRPr="0075595F" w:rsidRDefault="0075595F" w:rsidP="0075595F">
      <w:pPr>
        <w:keepNext/>
        <w:keepLines/>
        <w:spacing w:before="40" w:after="0"/>
        <w:outlineLvl w:val="3"/>
        <w:rPr>
          <w:rFonts w:eastAsia="SimSun" w:cs="Times New Roman"/>
          <w:b/>
          <w:iCs/>
          <w:sz w:val="26"/>
        </w:rPr>
      </w:pPr>
      <w:r w:rsidRPr="0075595F">
        <w:rPr>
          <w:rFonts w:eastAsia="SimSun" w:cs="Times New Roman"/>
          <w:b/>
          <w:iCs/>
          <w:sz w:val="26"/>
        </w:rPr>
        <w:t>Patent extension doesn't extend patent for the original product</w:t>
      </w:r>
    </w:p>
    <w:p w14:paraId="35C81A2F" w14:textId="77777777" w:rsidR="0075595F" w:rsidRPr="0075595F" w:rsidRDefault="0075595F" w:rsidP="0075595F">
      <w:pPr>
        <w:rPr>
          <w:rFonts w:eastAsia="Calibri"/>
        </w:rPr>
      </w:pPr>
      <w:r w:rsidRPr="0075595F">
        <w:rPr>
          <w:rFonts w:eastAsia="Calibri"/>
          <w:b/>
          <w:bCs/>
          <w:sz w:val="26"/>
        </w:rPr>
        <w:t>Holman 20</w:t>
      </w:r>
      <w:r w:rsidRPr="0075595F">
        <w:rPr>
          <w:rFonts w:eastAsia="Calibri"/>
        </w:rPr>
        <w:t xml:space="preserve"> </w:t>
      </w:r>
      <w:r w:rsidRPr="0075595F">
        <w:rPr>
          <w:rFonts w:eastAsia="Calibri"/>
          <w:sz w:val="16"/>
          <w:szCs w:val="16"/>
        </w:rPr>
        <w:t>[Chris Holman, Senior Fellow for Life Sciences &amp; Senior Scholar @ Center for Intellectual Property x Innovation Policy, Professor at the University of Missouri-Kansas City School of Law. "Why Pharmaceutical Follow-On Innovation Should Be Eligible For Patent Protection", Geneva Network, 2-7-2020, accessed 9-5-2021, https://geneva-network.com/research/why-pharmaceutical-follow-on-innovation-should-be-eligible-for-patent-protection/] HWIC</w:t>
      </w:r>
    </w:p>
    <w:p w14:paraId="58A149BA" w14:textId="77777777" w:rsidR="0075595F" w:rsidRPr="0075595F" w:rsidRDefault="0075595F" w:rsidP="0075595F">
      <w:pPr>
        <w:rPr>
          <w:rFonts w:eastAsia="Calibri"/>
          <w:u w:val="single"/>
        </w:rPr>
      </w:pPr>
      <w:r w:rsidRPr="0075595F">
        <w:rPr>
          <w:rFonts w:eastAsia="Calibri"/>
          <w:u w:val="single"/>
        </w:rPr>
        <w:t>Drug innovators are often accused of using secondary patents to “evergreen” the patent protection</w:t>
      </w:r>
      <w:r w:rsidRPr="0075595F">
        <w:rPr>
          <w:rFonts w:eastAsia="Calibri"/>
        </w:rPr>
        <w:t xml:space="preserve"> of existing drugs, </w:t>
      </w:r>
      <w:r w:rsidRPr="0075595F">
        <w:rPr>
          <w:rFonts w:eastAsia="Calibri"/>
          <w:u w:val="single"/>
        </w:rPr>
        <w:t>based on an assumption that a secondary patent somehow extends the patent protection of a drug after the primary patent on the active ingredient is expired. As a general matter, this is a false assumption</w:t>
      </w:r>
      <w:r w:rsidRPr="0075595F">
        <w:rPr>
          <w:rFonts w:eastAsia="Calibri"/>
        </w:rPr>
        <w:t xml:space="preserve"> — </w:t>
      </w:r>
      <w:r w:rsidRPr="0075595F">
        <w:rPr>
          <w:rFonts w:eastAsia="Calibri"/>
          <w:highlight w:val="green"/>
          <w:u w:val="single"/>
        </w:rPr>
        <w:t>a patent on an improved formulation,</w:t>
      </w:r>
      <w:r w:rsidRPr="0075595F">
        <w:rPr>
          <w:rFonts w:eastAsia="Calibri"/>
          <w:u w:val="single"/>
        </w:rPr>
        <w:t xml:space="preserve"> for example, </w:t>
      </w:r>
      <w:r w:rsidRPr="0075595F">
        <w:rPr>
          <w:rFonts w:eastAsia="Calibri"/>
          <w:highlight w:val="green"/>
          <w:u w:val="single"/>
        </w:rPr>
        <w:t>is limited to that improvement and does not extend patent protection for the original formulation.</w:t>
      </w:r>
    </w:p>
    <w:p w14:paraId="3E963771" w14:textId="77777777" w:rsidR="0075595F" w:rsidRPr="0075595F" w:rsidRDefault="0075595F" w:rsidP="0075595F">
      <w:pPr>
        <w:rPr>
          <w:rFonts w:eastAsia="Calibri"/>
        </w:rPr>
      </w:pPr>
      <w:r w:rsidRPr="0075595F">
        <w:rPr>
          <w:rFonts w:eastAsia="Calibri"/>
          <w:highlight w:val="green"/>
          <w:u w:val="single"/>
        </w:rPr>
        <w:t>Once</w:t>
      </w:r>
      <w:r w:rsidRPr="0075595F">
        <w:rPr>
          <w:rFonts w:eastAsia="Calibri"/>
          <w:u w:val="single"/>
        </w:rPr>
        <w:t xml:space="preserve"> the </w:t>
      </w:r>
      <w:r w:rsidRPr="0075595F">
        <w:rPr>
          <w:rFonts w:eastAsia="Calibri"/>
          <w:highlight w:val="green"/>
          <w:u w:val="single"/>
        </w:rPr>
        <w:t>patents covering the original formulation have expired, generic companies are free to market a generic version</w:t>
      </w:r>
      <w:r w:rsidRPr="0075595F">
        <w:rPr>
          <w:rFonts w:eastAsia="Calibri"/>
          <w:u w:val="single"/>
        </w:rPr>
        <w:t xml:space="preserve"> of the original product,</w:t>
      </w:r>
      <w:r w:rsidRPr="0075595F">
        <w:rPr>
          <w:rFonts w:eastAsia="Calibri"/>
        </w:rPr>
        <w:t xml:space="preserve"> and </w:t>
      </w:r>
      <w:r w:rsidRPr="0075595F">
        <w:rPr>
          <w:rFonts w:eastAsia="Calibri"/>
          <w:u w:val="single"/>
        </w:rPr>
        <w:t>patients willing to forgo the benefits of the improved formulation can choose to purchase the generic product</w:t>
      </w:r>
      <w:r w:rsidRPr="0075595F">
        <w:rPr>
          <w:rFonts w:eastAsia="Calibri"/>
        </w:rPr>
        <w:t xml:space="preserve">, free of any constraints imposed by the patent on the improvement. Of course, </w:t>
      </w:r>
      <w:r w:rsidRPr="0075595F">
        <w:rPr>
          <w:rFonts w:eastAsia="Calibri"/>
          <w:u w:val="single"/>
        </w:rPr>
        <w:t>drug innovators hope that doctors and their patients will see the benefits of the improved formulation and be willing to pay a premium for it</w:t>
      </w:r>
      <w:r w:rsidRPr="0075595F">
        <w:rPr>
          <w:rFonts w:eastAsia="Calibri"/>
        </w:rPr>
        <w:t>, but it is important to bear in mind that ultimately it is patients, doctors, and third-party payers who determine whether the value of the improvement justifies the costs.</w:t>
      </w:r>
    </w:p>
    <w:p w14:paraId="23D9BFD9" w14:textId="77777777" w:rsidR="0075595F" w:rsidRPr="0075595F" w:rsidRDefault="0075595F" w:rsidP="0075595F">
      <w:pPr>
        <w:rPr>
          <w:rFonts w:eastAsia="Calibri"/>
          <w:u w:val="single"/>
        </w:rPr>
      </w:pPr>
      <w:r w:rsidRPr="0075595F">
        <w:rPr>
          <w:rFonts w:eastAsia="Calibri"/>
        </w:rPr>
        <w:t xml:space="preserve">Of course, </w:t>
      </w:r>
      <w:r w:rsidRPr="0075595F">
        <w:rPr>
          <w:rFonts w:eastAsia="Calibri"/>
          <w:u w:val="single"/>
        </w:rPr>
        <w:t xml:space="preserve">this assumes a reasonably well-functioning pharmaceutical market. </w:t>
      </w:r>
      <w:r w:rsidRPr="0075595F">
        <w:rPr>
          <w:rFonts w:eastAsia="Calibri"/>
          <w:highlight w:val="green"/>
          <w:u w:val="single"/>
        </w:rPr>
        <w:t>If that market breaks down</w:t>
      </w:r>
      <w:r w:rsidRPr="0075595F">
        <w:rPr>
          <w:rFonts w:eastAsia="Calibri"/>
        </w:rPr>
        <w:t xml:space="preserve"> in a manner that forces patients to pay higher prices for a patented new version of a drug that provides little real improvement over the original formulation, then </w:t>
      </w:r>
      <w:r w:rsidRPr="0075595F">
        <w:rPr>
          <w:rFonts w:eastAsia="Calibri"/>
          <w:highlight w:val="green"/>
          <w:u w:val="single"/>
        </w:rPr>
        <w:t>it is the deficiency</w:t>
      </w:r>
      <w:r w:rsidRPr="0075595F">
        <w:rPr>
          <w:rFonts w:eastAsia="Calibri"/>
          <w:u w:val="single"/>
        </w:rPr>
        <w:t xml:space="preserve"> in the market </w:t>
      </w:r>
      <w:r w:rsidRPr="0075595F">
        <w:rPr>
          <w:rFonts w:eastAsia="Calibri"/>
          <w:highlight w:val="green"/>
          <w:u w:val="single"/>
        </w:rPr>
        <w:t>which should be addressed, rather than the patent system</w:t>
      </w:r>
      <w:r w:rsidRPr="0075595F">
        <w:rPr>
          <w:rFonts w:eastAsia="Calibri"/>
          <w:u w:val="single"/>
        </w:rPr>
        <w:t xml:space="preserve"> itself.</w:t>
      </w:r>
    </w:p>
    <w:p w14:paraId="73A19A7B" w14:textId="77777777" w:rsidR="0075595F" w:rsidRPr="0075595F" w:rsidRDefault="0075595F" w:rsidP="0075595F">
      <w:pPr>
        <w:rPr>
          <w:rFonts w:eastAsia="Calibri"/>
        </w:rPr>
      </w:pPr>
      <w:r w:rsidRPr="0075595F">
        <w:rPr>
          <w:rFonts w:eastAsia="Calibri"/>
        </w:rPr>
        <w:t xml:space="preserve">For example, </w:t>
      </w:r>
      <w:r w:rsidRPr="0075595F">
        <w:rPr>
          <w:rFonts w:eastAsia="Calibri"/>
          <w:u w:val="single"/>
        </w:rPr>
        <w:t>if a drug company is found to have engaged in some anticompetitive activity to block generic competition in the market for the original product once it has gone off patent, then antitrust and competition laws should be invoked to address that problem.</w:t>
      </w:r>
      <w:r w:rsidRPr="0075595F">
        <w:rPr>
          <w:rFonts w:eastAsia="Calibri"/>
        </w:rPr>
        <w:t xml:space="preserve"> If doctors are prescribing an expensive new formulation of a drug that provides little benefit compared to a cheaper, unpatented original product, then that is a deficiency in the market that should be addressed directly, rather than through a broadside attack on follow-on innovation. In short, </w:t>
      </w:r>
      <w:r w:rsidRPr="0075595F">
        <w:rPr>
          <w:rFonts w:eastAsia="Calibri"/>
          <w:u w:val="single"/>
        </w:rPr>
        <w:t xml:space="preserve">if is found that secondary patents are being used in a manner that creates an unwarranted extension of patent protection, </w:t>
      </w:r>
      <w:r w:rsidRPr="0075595F">
        <w:rPr>
          <w:rFonts w:eastAsia="Calibri"/>
          <w:highlight w:val="green"/>
          <w:u w:val="single"/>
        </w:rPr>
        <w:t>it is</w:t>
      </w:r>
      <w:r w:rsidRPr="0075595F">
        <w:rPr>
          <w:rFonts w:eastAsia="Calibri"/>
          <w:u w:val="single"/>
        </w:rPr>
        <w:t xml:space="preserve"> that </w:t>
      </w:r>
      <w:r w:rsidRPr="0075595F">
        <w:rPr>
          <w:rFonts w:eastAsia="Calibri"/>
          <w:highlight w:val="green"/>
          <w:u w:val="single"/>
        </w:rPr>
        <w:t>misuse of the patent system which should be addressed</w:t>
      </w:r>
      <w:r w:rsidRPr="0075595F">
        <w:rPr>
          <w:rFonts w:eastAsia="Calibri"/>
          <w:u w:val="single"/>
        </w:rPr>
        <w:t xml:space="preserve"> directly</w:t>
      </w:r>
      <w:r w:rsidRPr="0075595F">
        <w:rPr>
          <w:rFonts w:eastAsia="Calibri"/>
        </w:rPr>
        <w:t>, rather than through what amounts to an attack on the patent system itself.</w:t>
      </w:r>
    </w:p>
    <w:p w14:paraId="19B058CC" w14:textId="77777777" w:rsidR="0075595F" w:rsidRPr="0075595F" w:rsidRDefault="0075595F" w:rsidP="0075595F">
      <w:pPr>
        <w:rPr>
          <w:rFonts w:eastAsia="Cambria"/>
        </w:rPr>
      </w:pPr>
    </w:p>
    <w:p w14:paraId="1D4B442E" w14:textId="77777777" w:rsidR="0075595F" w:rsidRPr="0075595F" w:rsidRDefault="0075595F" w:rsidP="0075595F">
      <w:pPr>
        <w:keepNext/>
        <w:keepLines/>
        <w:spacing w:before="40" w:after="0"/>
        <w:outlineLvl w:val="3"/>
        <w:rPr>
          <w:rFonts w:eastAsia="MS Gothic"/>
          <w:b/>
          <w:iCs/>
          <w:color w:val="000000"/>
          <w:sz w:val="26"/>
        </w:rPr>
      </w:pPr>
      <w:r w:rsidRPr="0075595F">
        <w:rPr>
          <w:rFonts w:eastAsia="MS Gothic"/>
          <w:b/>
          <w:iCs/>
          <w:color w:val="000000"/>
          <w:sz w:val="26"/>
        </w:rPr>
        <w:t>Plan increases price of scarce materials and results in costly, ineffective facilities</w:t>
      </w:r>
    </w:p>
    <w:p w14:paraId="6B8369C8" w14:textId="77777777" w:rsidR="0075595F" w:rsidRPr="0075595F" w:rsidRDefault="0075595F" w:rsidP="0075595F">
      <w:pPr>
        <w:rPr>
          <w:rFonts w:eastAsia="Cambria"/>
          <w:color w:val="000000"/>
        </w:rPr>
      </w:pPr>
      <w:r w:rsidRPr="0075595F">
        <w:rPr>
          <w:rFonts w:eastAsia="Cambria"/>
          <w:b/>
          <w:bCs/>
          <w:color w:val="000000"/>
          <w:sz w:val="26"/>
        </w:rPr>
        <w:t>Mcmurry-Heath 8/18</w:t>
      </w:r>
      <w:r w:rsidRPr="0075595F">
        <w:rPr>
          <w:rFonts w:eastAsia="Cambria"/>
          <w:color w:val="000000"/>
        </w:rPr>
        <w:t xml:space="preserve"> (Michelle Mcmurry-Heath, [physician-scientist and president and CEO of the Biotechnology Innovation Organization.], 8-18-2021, “Waiving intellectual property rights would harm global vaccination“, STAT, accessed: 8-19-2021, https://www.statnews.com/2021/08/18/waiving-intellectual-property-rights-compromise-global-vaccination-efforts/)  ajs</w:t>
      </w:r>
    </w:p>
    <w:p w14:paraId="2B7E0C07" w14:textId="77777777" w:rsidR="0075595F" w:rsidRPr="0075595F" w:rsidRDefault="0075595F" w:rsidP="0075595F">
      <w:pPr>
        <w:rPr>
          <w:rFonts w:eastAsia="Cambria"/>
          <w:color w:val="000000"/>
          <w:u w:val="single"/>
        </w:rPr>
      </w:pPr>
      <w:r w:rsidRPr="0075595F">
        <w:rPr>
          <w:rFonts w:eastAsia="Cambria"/>
          <w:color w:val="000000"/>
          <w:u w:val="single"/>
        </w:rPr>
        <w:t>Covid-19 vaccines are already remarkably cheap, and companies are offering them at low or no cost to low-income countries</w:t>
      </w:r>
      <w:r w:rsidRPr="0075595F">
        <w:rPr>
          <w:rFonts w:eastAsia="Cambria"/>
          <w:color w:val="000000"/>
        </w:rPr>
        <w:t xml:space="preserve">. Poor access to clinics and transportation are barriers in some countries, but the expense of the shot itself is not. In fact, if the World Trade Organization grants the </w:t>
      </w:r>
      <w:r w:rsidRPr="0075595F">
        <w:rPr>
          <w:rFonts w:eastAsia="Cambria"/>
          <w:color w:val="000000"/>
          <w:highlight w:val="green"/>
          <w:u w:val="single"/>
        </w:rPr>
        <w:t>IP waiver</w:t>
      </w:r>
      <w:r w:rsidRPr="0075595F">
        <w:rPr>
          <w:rFonts w:eastAsia="Cambria"/>
          <w:color w:val="000000"/>
        </w:rPr>
        <w:t xml:space="preserve">, it could </w:t>
      </w:r>
      <w:r w:rsidRPr="0075595F">
        <w:rPr>
          <w:rFonts w:eastAsia="Cambria"/>
          <w:color w:val="000000"/>
          <w:highlight w:val="green"/>
          <w:u w:val="single"/>
        </w:rPr>
        <w:t>make</w:t>
      </w:r>
      <w:r w:rsidRPr="0075595F">
        <w:rPr>
          <w:rFonts w:eastAsia="Cambria"/>
          <w:color w:val="000000"/>
        </w:rPr>
        <w:t xml:space="preserve"> these </w:t>
      </w:r>
      <w:r w:rsidRPr="0075595F">
        <w:rPr>
          <w:rFonts w:eastAsia="Cambria"/>
          <w:color w:val="000000"/>
          <w:highlight w:val="green"/>
          <w:u w:val="single"/>
        </w:rPr>
        <w:t>vaccines more expensive</w:t>
      </w:r>
      <w:r w:rsidRPr="0075595F">
        <w:rPr>
          <w:rFonts w:eastAsia="Cambria"/>
          <w:color w:val="000000"/>
          <w:u w:val="single"/>
        </w:rPr>
        <w:t>.</w:t>
      </w:r>
    </w:p>
    <w:p w14:paraId="1DA03173" w14:textId="77777777" w:rsidR="0075595F" w:rsidRPr="0075595F" w:rsidRDefault="0075595F" w:rsidP="0075595F">
      <w:pPr>
        <w:rPr>
          <w:rFonts w:eastAsia="Cambria"/>
          <w:color w:val="000000"/>
        </w:rPr>
      </w:pPr>
      <w:r w:rsidRPr="0075595F">
        <w:rPr>
          <w:rFonts w:eastAsia="Cambria"/>
          <w:color w:val="000000"/>
        </w:rPr>
        <w:t xml:space="preserve">Here’s why. Before Covid-19 emerged, the world produced at most </w:t>
      </w:r>
      <w:hyperlink r:id="rId6" w:tgtFrame="_blank" w:history="1">
        <w:r w:rsidRPr="0075595F">
          <w:rPr>
            <w:rFonts w:eastAsia="Cambria"/>
            <w:color w:val="000000"/>
          </w:rPr>
          <w:t>5.5 billion doses</w:t>
        </w:r>
      </w:hyperlink>
      <w:r w:rsidRPr="0075595F">
        <w:rPr>
          <w:rFonts w:eastAsia="Cambria"/>
          <w:color w:val="000000"/>
        </w:rPr>
        <w:t xml:space="preserve"> of various vaccines every year. Now </w:t>
      </w:r>
      <w:r w:rsidRPr="0075595F">
        <w:rPr>
          <w:rFonts w:eastAsia="Cambria"/>
          <w:color w:val="000000"/>
          <w:u w:val="single"/>
        </w:rPr>
        <w:t xml:space="preserve">the world needs an additional </w:t>
      </w:r>
      <w:hyperlink r:id="rId7" w:tgtFrame="_blank" w:history="1">
        <w:r w:rsidRPr="0075595F">
          <w:rPr>
            <w:rFonts w:eastAsia="Cambria"/>
            <w:color w:val="000000"/>
            <w:u w:val="single"/>
          </w:rPr>
          <w:t>11 billion doses</w:t>
        </w:r>
      </w:hyperlink>
      <w:r w:rsidRPr="0075595F">
        <w:rPr>
          <w:rFonts w:eastAsia="Cambria"/>
          <w:color w:val="000000"/>
        </w:rPr>
        <w:t xml:space="preserve"> — including billions of doses </w:t>
      </w:r>
      <w:r w:rsidRPr="0075595F">
        <w:rPr>
          <w:rFonts w:eastAsia="Cambria"/>
          <w:color w:val="000000"/>
          <w:u w:val="single"/>
        </w:rPr>
        <w:t>of mRNA vaccines that no one had ever mass-manufactured before</w:t>
      </w:r>
      <w:r w:rsidRPr="0075595F">
        <w:rPr>
          <w:rFonts w:eastAsia="Cambria"/>
          <w:color w:val="000000"/>
        </w:rPr>
        <w:t xml:space="preserve"> — to fully vaccinate every eligible person on the planet against the new disease.</w:t>
      </w:r>
    </w:p>
    <w:p w14:paraId="2595D881" w14:textId="77777777" w:rsidR="0075595F" w:rsidRPr="0075595F" w:rsidRDefault="0075595F" w:rsidP="0075595F">
      <w:pPr>
        <w:rPr>
          <w:rFonts w:eastAsia="Cambria"/>
          <w:color w:val="000000"/>
          <w:u w:val="single"/>
        </w:rPr>
      </w:pPr>
      <w:r w:rsidRPr="0075595F">
        <w:rPr>
          <w:rFonts w:eastAsia="Cambria"/>
          <w:color w:val="000000"/>
          <w:u w:val="single"/>
        </w:rPr>
        <w:t xml:space="preserve">Even as Covid-19 vaccines were still being developed, </w:t>
      </w:r>
      <w:r w:rsidRPr="0075595F">
        <w:rPr>
          <w:rFonts w:eastAsia="Cambria"/>
          <w:color w:val="000000"/>
          <w:highlight w:val="green"/>
          <w:u w:val="single"/>
        </w:rPr>
        <w:t>pharmaceutical companies</w:t>
      </w:r>
      <w:r w:rsidRPr="0075595F">
        <w:rPr>
          <w:rFonts w:eastAsia="Cambria"/>
          <w:color w:val="000000"/>
          <w:u w:val="single"/>
        </w:rPr>
        <w:t xml:space="preserve"> began retrofitting and </w:t>
      </w:r>
      <w:r w:rsidRPr="0075595F">
        <w:rPr>
          <w:rFonts w:eastAsia="Cambria"/>
          <w:color w:val="000000"/>
          <w:highlight w:val="green"/>
          <w:u w:val="single"/>
        </w:rPr>
        <w:t>upgrading existing facilities</w:t>
      </w:r>
      <w:r w:rsidRPr="0075595F">
        <w:rPr>
          <w:rFonts w:eastAsia="Cambria"/>
          <w:color w:val="000000"/>
        </w:rPr>
        <w:t xml:space="preserve"> to produce Covid-19 vaccines, at a cost of </w:t>
      </w:r>
      <w:r w:rsidRPr="0075595F">
        <w:rPr>
          <w:rFonts w:eastAsia="Cambria"/>
          <w:color w:val="000000"/>
          <w:u w:val="single"/>
        </w:rPr>
        <w:t>$40 to $100 million each</w:t>
      </w:r>
      <w:r w:rsidRPr="0075595F">
        <w:rPr>
          <w:rFonts w:eastAsia="Cambria"/>
          <w:color w:val="000000"/>
        </w:rPr>
        <w:t xml:space="preserve">. Vaccine developers also licensed their technologies to well-established manufacturers, like the Serum Institute of India, to further increase production. As a result, </w:t>
      </w:r>
      <w:r w:rsidRPr="0075595F">
        <w:rPr>
          <w:rFonts w:eastAsia="Cambria"/>
          <w:color w:val="000000"/>
          <w:u w:val="single"/>
        </w:rPr>
        <w:t xml:space="preserve">almost </w:t>
      </w:r>
      <w:r w:rsidRPr="0075595F">
        <w:rPr>
          <w:rFonts w:eastAsia="Cambria"/>
          <w:color w:val="000000"/>
          <w:highlight w:val="green"/>
          <w:u w:val="single"/>
        </w:rPr>
        <w:t>every facility</w:t>
      </w:r>
      <w:r w:rsidRPr="0075595F">
        <w:rPr>
          <w:rFonts w:eastAsia="Cambria"/>
          <w:color w:val="000000"/>
          <w:u w:val="single"/>
        </w:rPr>
        <w:t xml:space="preserve"> in the world </w:t>
      </w:r>
      <w:r w:rsidRPr="0075595F">
        <w:rPr>
          <w:rFonts w:eastAsia="Cambria"/>
          <w:color w:val="000000"/>
          <w:highlight w:val="green"/>
          <w:u w:val="single"/>
        </w:rPr>
        <w:t>that can</w:t>
      </w:r>
      <w:r w:rsidRPr="0075595F">
        <w:rPr>
          <w:rFonts w:eastAsia="Cambria"/>
          <w:color w:val="000000"/>
          <w:u w:val="single"/>
        </w:rPr>
        <w:t xml:space="preserve"> quickly and safely </w:t>
      </w:r>
      <w:r w:rsidRPr="0075595F">
        <w:rPr>
          <w:rFonts w:eastAsia="Cambria"/>
          <w:color w:val="000000"/>
          <w:highlight w:val="green"/>
          <w:u w:val="single"/>
        </w:rPr>
        <w:t>make Covid-19 vaccines is already doing so</w:t>
      </w:r>
      <w:r w:rsidRPr="0075595F">
        <w:rPr>
          <w:rFonts w:eastAsia="Cambria"/>
          <w:color w:val="000000"/>
          <w:u w:val="single"/>
        </w:rPr>
        <w:t>, or will be in the next few months.</w:t>
      </w:r>
    </w:p>
    <w:p w14:paraId="009F8A89" w14:textId="77777777" w:rsidR="0075595F" w:rsidRPr="0075595F" w:rsidRDefault="0075595F" w:rsidP="0075595F">
      <w:pPr>
        <w:rPr>
          <w:rFonts w:eastAsia="Cambria"/>
          <w:color w:val="000000"/>
        </w:rPr>
      </w:pPr>
      <w:r w:rsidRPr="0075595F">
        <w:rPr>
          <w:rFonts w:eastAsia="Cambria"/>
          <w:color w:val="000000"/>
        </w:rPr>
        <w:t xml:space="preserve">The </w:t>
      </w:r>
      <w:r w:rsidRPr="0075595F">
        <w:rPr>
          <w:rFonts w:eastAsia="Cambria"/>
          <w:color w:val="000000"/>
          <w:u w:val="single"/>
        </w:rPr>
        <w:t>cutting-edge mRNA vaccines</w:t>
      </w:r>
      <w:r w:rsidRPr="0075595F">
        <w:rPr>
          <w:rFonts w:eastAsia="Cambria"/>
          <w:color w:val="000000"/>
        </w:rPr>
        <w:t xml:space="preserve"> from Moderna and Pfizer-</w:t>
      </w:r>
      <w:r w:rsidRPr="0075595F">
        <w:rPr>
          <w:rFonts w:eastAsia="Cambria"/>
          <w:color w:val="000000"/>
          <w:u w:val="single"/>
        </w:rPr>
        <w:t>BioNTech face an even bigger capacity issue</w:t>
      </w:r>
      <w:r w:rsidRPr="0075595F">
        <w:rPr>
          <w:rFonts w:eastAsia="Cambria"/>
          <w:color w:val="000000"/>
        </w:rPr>
        <w:t xml:space="preserve">. Since the underlying technology is new, </w:t>
      </w:r>
      <w:r w:rsidRPr="0075595F">
        <w:rPr>
          <w:rFonts w:eastAsia="Cambria"/>
          <w:color w:val="000000"/>
          <w:highlight w:val="green"/>
          <w:u w:val="single"/>
        </w:rPr>
        <w:t xml:space="preserve">there are no mRNA </w:t>
      </w:r>
      <w:r w:rsidRPr="0075595F">
        <w:rPr>
          <w:rFonts w:eastAsia="Cambria"/>
          <w:color w:val="000000"/>
          <w:u w:val="single"/>
        </w:rPr>
        <w:t xml:space="preserve">manufacturing </w:t>
      </w:r>
      <w:r w:rsidRPr="0075595F">
        <w:rPr>
          <w:rFonts w:eastAsia="Cambria"/>
          <w:color w:val="000000"/>
          <w:highlight w:val="green"/>
          <w:u w:val="single"/>
        </w:rPr>
        <w:t xml:space="preserve">facilities </w:t>
      </w:r>
      <w:r w:rsidRPr="0075595F">
        <w:rPr>
          <w:rFonts w:eastAsia="Cambria"/>
          <w:color w:val="000000"/>
          <w:u w:val="single"/>
        </w:rPr>
        <w:t xml:space="preserve">sitting </w:t>
      </w:r>
      <w:r w:rsidRPr="0075595F">
        <w:rPr>
          <w:rFonts w:eastAsia="Cambria"/>
          <w:color w:val="000000"/>
          <w:highlight w:val="green"/>
          <w:u w:val="single"/>
        </w:rPr>
        <w:t>idle</w:t>
      </w:r>
      <w:r w:rsidRPr="0075595F">
        <w:rPr>
          <w:rFonts w:eastAsia="Cambria"/>
          <w:color w:val="000000"/>
        </w:rPr>
        <w:t xml:space="preserve"> with operators just waiting for licensing agreements to turn on the machines. </w:t>
      </w:r>
      <w:r w:rsidRPr="0075595F">
        <w:rPr>
          <w:rFonts w:eastAsia="Cambria"/>
          <w:color w:val="000000"/>
          <w:highlight w:val="green"/>
          <w:u w:val="single"/>
        </w:rPr>
        <w:t>Nor</w:t>
      </w:r>
      <w:r w:rsidRPr="0075595F">
        <w:rPr>
          <w:rFonts w:eastAsia="Cambria"/>
          <w:color w:val="000000"/>
          <w:u w:val="single"/>
        </w:rPr>
        <w:t xml:space="preserve"> are there </w:t>
      </w:r>
      <w:r w:rsidRPr="0075595F">
        <w:rPr>
          <w:rFonts w:eastAsia="Cambria"/>
          <w:color w:val="000000"/>
          <w:highlight w:val="green"/>
          <w:u w:val="single"/>
        </w:rPr>
        <w:t>trained personnel to run them</w:t>
      </w:r>
      <w:r w:rsidRPr="0075595F">
        <w:rPr>
          <w:rFonts w:eastAsia="Cambria"/>
          <w:color w:val="000000"/>
          <w:u w:val="single"/>
        </w:rPr>
        <w:t xml:space="preserve"> or ensure safety and quality control.</w:t>
      </w:r>
      <w:r w:rsidRPr="0075595F">
        <w:rPr>
          <w:rFonts w:eastAsia="Cambria"/>
          <w:color w:val="000000"/>
        </w:rPr>
        <w:t xml:space="preserve"> </w:t>
      </w:r>
      <w:r w:rsidRPr="0075595F">
        <w:rPr>
          <w:rFonts w:eastAsia="Cambria"/>
          <w:color w:val="000000"/>
          <w:u w:val="single"/>
        </w:rPr>
        <w:t>Embedding delicate mRNA vaccine molecules inside lipid nanoparticle shells at temperatures colder than Antarctica isn’t as easy</w:t>
      </w:r>
      <w:r w:rsidRPr="0075595F">
        <w:rPr>
          <w:rFonts w:eastAsia="Cambria"/>
          <w:color w:val="000000"/>
        </w:rPr>
        <w:t xml:space="preserve"> as following a recipe from Bon Appetit.</w:t>
      </w:r>
    </w:p>
    <w:p w14:paraId="039249B1" w14:textId="77777777" w:rsidR="0075595F" w:rsidRPr="0075595F" w:rsidRDefault="0075595F" w:rsidP="0075595F">
      <w:pPr>
        <w:rPr>
          <w:rFonts w:eastAsia="Cambria"/>
          <w:color w:val="000000"/>
          <w:u w:val="single"/>
        </w:rPr>
      </w:pPr>
      <w:r w:rsidRPr="0075595F">
        <w:rPr>
          <w:rFonts w:eastAsia="Cambria"/>
          <w:color w:val="000000"/>
        </w:rPr>
        <w:t xml:space="preserve">Another big barrier to producing more shots is a </w:t>
      </w:r>
      <w:r w:rsidRPr="0075595F">
        <w:rPr>
          <w:rFonts w:eastAsia="Cambria"/>
          <w:color w:val="000000"/>
          <w:highlight w:val="green"/>
          <w:u w:val="single"/>
        </w:rPr>
        <w:t>shortage of raw materials</w:t>
      </w:r>
      <w:r w:rsidRPr="0075595F">
        <w:rPr>
          <w:rFonts w:eastAsia="Cambria"/>
          <w:color w:val="000000"/>
        </w:rPr>
        <w:t xml:space="preserve">. Suspending intellectual property protections and </w:t>
      </w:r>
      <w:r w:rsidRPr="0075595F">
        <w:rPr>
          <w:rFonts w:eastAsia="Cambria"/>
          <w:color w:val="000000"/>
          <w:highlight w:val="green"/>
          <w:u w:val="single"/>
        </w:rPr>
        <w:t>allowing any manufacturer</w:t>
      </w:r>
      <w:r w:rsidRPr="0075595F">
        <w:rPr>
          <w:rFonts w:eastAsia="Cambria"/>
          <w:color w:val="000000"/>
          <w:u w:val="single"/>
        </w:rPr>
        <w:t xml:space="preserve"> to try to </w:t>
      </w:r>
      <w:r w:rsidRPr="0075595F">
        <w:rPr>
          <w:rFonts w:eastAsia="Cambria"/>
          <w:color w:val="000000"/>
          <w:highlight w:val="green"/>
          <w:u w:val="single"/>
        </w:rPr>
        <w:t>produce these</w:t>
      </w:r>
      <w:r w:rsidRPr="0075595F">
        <w:rPr>
          <w:rFonts w:eastAsia="Cambria"/>
          <w:color w:val="000000"/>
        </w:rPr>
        <w:t xml:space="preserve"> vaccines, regardless of preparedness or experience, </w:t>
      </w:r>
      <w:r w:rsidRPr="0075595F">
        <w:rPr>
          <w:rFonts w:eastAsia="Cambria"/>
          <w:color w:val="000000"/>
          <w:u w:val="single"/>
        </w:rPr>
        <w:t xml:space="preserve">would </w:t>
      </w:r>
      <w:r w:rsidRPr="0075595F">
        <w:rPr>
          <w:rFonts w:eastAsia="Cambria"/>
          <w:color w:val="000000"/>
          <w:highlight w:val="green"/>
          <w:u w:val="single"/>
        </w:rPr>
        <w:t>increase the demand</w:t>
      </w:r>
      <w:r w:rsidRPr="0075595F">
        <w:rPr>
          <w:rFonts w:eastAsia="Cambria"/>
          <w:color w:val="000000"/>
          <w:u w:val="single"/>
        </w:rPr>
        <w:t xml:space="preserve"> for scarce raw materials, </w:t>
      </w:r>
      <w:r w:rsidRPr="0075595F">
        <w:rPr>
          <w:rFonts w:eastAsia="Cambria"/>
          <w:color w:val="000000"/>
          <w:highlight w:val="green"/>
          <w:u w:val="single"/>
        </w:rPr>
        <w:t>driving up prices</w:t>
      </w:r>
      <w:r w:rsidRPr="0075595F">
        <w:rPr>
          <w:rFonts w:eastAsia="Cambria"/>
          <w:color w:val="000000"/>
          <w:u w:val="single"/>
        </w:rPr>
        <w:t xml:space="preserve"> and impeding production.</w:t>
      </w:r>
    </w:p>
    <w:p w14:paraId="1E21CD51" w14:textId="77777777" w:rsidR="0075595F" w:rsidRPr="0075595F" w:rsidRDefault="0075595F" w:rsidP="0075595F">
      <w:pPr>
        <w:rPr>
          <w:rFonts w:eastAsia="Cambria"/>
          <w:color w:val="000000"/>
          <w:u w:val="single"/>
        </w:rPr>
      </w:pPr>
      <w:r w:rsidRPr="0075595F">
        <w:rPr>
          <w:rFonts w:eastAsia="Cambria"/>
          <w:color w:val="000000"/>
          <w:u w:val="single"/>
        </w:rPr>
        <w:t>Nor could all companies that suddenly get a green light due to suspended intellectual property rights produce vaccines as cheaply or quickly as existing manufacturers.</w:t>
      </w:r>
      <w:r w:rsidRPr="0075595F">
        <w:rPr>
          <w:rFonts w:eastAsia="Cambria"/>
          <w:color w:val="000000"/>
        </w:rPr>
        <w:t xml:space="preserve"> Building </w:t>
      </w:r>
      <w:r w:rsidRPr="0075595F">
        <w:rPr>
          <w:rFonts w:eastAsia="Cambria"/>
          <w:color w:val="000000"/>
          <w:highlight w:val="green"/>
          <w:u w:val="single"/>
        </w:rPr>
        <w:t>a new</w:t>
      </w:r>
      <w:r w:rsidRPr="0075595F">
        <w:rPr>
          <w:rFonts w:eastAsia="Cambria"/>
          <w:color w:val="000000"/>
          <w:u w:val="single"/>
        </w:rPr>
        <w:t xml:space="preserve"> vaccine manufacturing </w:t>
      </w:r>
      <w:r w:rsidRPr="0075595F">
        <w:rPr>
          <w:rFonts w:eastAsia="Cambria"/>
          <w:color w:val="000000"/>
          <w:highlight w:val="green"/>
          <w:u w:val="single"/>
        </w:rPr>
        <w:t>facility costs</w:t>
      </w:r>
      <w:r w:rsidRPr="0075595F">
        <w:rPr>
          <w:rFonts w:eastAsia="Cambria"/>
          <w:color w:val="000000"/>
          <w:u w:val="single"/>
        </w:rPr>
        <w:t xml:space="preserve"> about </w:t>
      </w:r>
      <w:r w:rsidRPr="0075595F">
        <w:rPr>
          <w:rFonts w:eastAsia="Cambria"/>
          <w:color w:val="000000"/>
          <w:highlight w:val="green"/>
          <w:u w:val="single"/>
        </w:rPr>
        <w:t>$700 million</w:t>
      </w:r>
      <w:r w:rsidRPr="0075595F">
        <w:rPr>
          <w:rFonts w:eastAsia="Cambria"/>
          <w:color w:val="000000"/>
          <w:u w:val="single"/>
        </w:rPr>
        <w:t xml:space="preserve">, </w:t>
      </w:r>
      <w:r w:rsidRPr="0075595F">
        <w:rPr>
          <w:rFonts w:eastAsia="Cambria"/>
          <w:color w:val="000000"/>
          <w:highlight w:val="green"/>
          <w:u w:val="single"/>
        </w:rPr>
        <w:t>takes</w:t>
      </w:r>
      <w:r w:rsidRPr="0075595F">
        <w:rPr>
          <w:rFonts w:eastAsia="Cambria"/>
          <w:color w:val="000000"/>
          <w:u w:val="single"/>
        </w:rPr>
        <w:t xml:space="preserve"> many months — if not </w:t>
      </w:r>
      <w:r w:rsidRPr="0075595F">
        <w:rPr>
          <w:rFonts w:eastAsia="Cambria"/>
          <w:color w:val="000000"/>
          <w:highlight w:val="green"/>
          <w:u w:val="single"/>
        </w:rPr>
        <w:t>years</w:t>
      </w:r>
      <w:r w:rsidRPr="0075595F">
        <w:rPr>
          <w:rFonts w:eastAsia="Cambria"/>
          <w:color w:val="000000"/>
          <w:u w:val="single"/>
        </w:rPr>
        <w:t xml:space="preserve"> — to build and, once opened, requires another </w:t>
      </w:r>
      <w:hyperlink r:id="rId8" w:tgtFrame="_blank" w:history="1">
        <w:r w:rsidRPr="0075595F">
          <w:rPr>
            <w:rFonts w:eastAsia="Cambria"/>
            <w:color w:val="000000"/>
            <w:u w:val="single"/>
          </w:rPr>
          <w:t>four to six months</w:t>
        </w:r>
      </w:hyperlink>
      <w:r w:rsidRPr="0075595F">
        <w:rPr>
          <w:rFonts w:eastAsia="Cambria"/>
          <w:color w:val="000000"/>
          <w:u w:val="single"/>
        </w:rPr>
        <w:t xml:space="preserve"> to start producing vaccine doses</w:t>
      </w:r>
      <w:r w:rsidRPr="0075595F">
        <w:rPr>
          <w:rFonts w:eastAsia="Cambria"/>
          <w:color w:val="000000"/>
        </w:rPr>
        <w:t>. And because negotiations surrounding the WTO waiver, which began this summer, could take until December before they are completed</w:t>
      </w:r>
      <w:r w:rsidRPr="0075595F">
        <w:rPr>
          <w:rFonts w:eastAsia="Cambria"/>
          <w:color w:val="000000"/>
          <w:u w:val="single"/>
        </w:rPr>
        <w:t xml:space="preserve">, it wouldn’t be until well into 2023 or later that </w:t>
      </w:r>
      <w:r w:rsidRPr="0075595F">
        <w:rPr>
          <w:rFonts w:eastAsia="Cambria"/>
          <w:color w:val="000000"/>
          <w:highlight w:val="green"/>
          <w:u w:val="single"/>
        </w:rPr>
        <w:t>any additional doses</w:t>
      </w:r>
      <w:r w:rsidRPr="0075595F">
        <w:rPr>
          <w:rFonts w:eastAsia="Cambria"/>
          <w:color w:val="000000"/>
          <w:u w:val="single"/>
        </w:rPr>
        <w:t xml:space="preserve"> would become </w:t>
      </w:r>
      <w:r w:rsidRPr="0075595F">
        <w:rPr>
          <w:rFonts w:eastAsia="Cambria"/>
          <w:color w:val="000000"/>
          <w:highlight w:val="green"/>
          <w:u w:val="single"/>
        </w:rPr>
        <w:t>available</w:t>
      </w:r>
      <w:r w:rsidRPr="0075595F">
        <w:rPr>
          <w:rFonts w:eastAsia="Cambria"/>
          <w:color w:val="000000"/>
          <w:u w:val="single"/>
        </w:rPr>
        <w:t>.</w:t>
      </w:r>
    </w:p>
    <w:p w14:paraId="11CE5C60" w14:textId="77777777" w:rsidR="0075595F" w:rsidRPr="0075595F" w:rsidRDefault="0075595F" w:rsidP="0075595F">
      <w:pPr>
        <w:rPr>
          <w:rFonts w:eastAsia="Cambria"/>
          <w:color w:val="000000"/>
        </w:rPr>
      </w:pPr>
      <w:r w:rsidRPr="0075595F">
        <w:rPr>
          <w:rFonts w:eastAsia="Cambria"/>
          <w:color w:val="000000"/>
        </w:rPr>
        <w:t xml:space="preserve">That’s </w:t>
      </w:r>
      <w:r w:rsidRPr="0075595F">
        <w:rPr>
          <w:rFonts w:eastAsia="Cambria"/>
          <w:color w:val="000000"/>
          <w:u w:val="single"/>
        </w:rPr>
        <w:t>slower than our current production rate.</w:t>
      </w:r>
      <w:r w:rsidRPr="0075595F">
        <w:rPr>
          <w:rFonts w:eastAsia="Cambria"/>
          <w:color w:val="000000"/>
        </w:rPr>
        <w:t xml:space="preserve"> According to a report from Duke University’s </w:t>
      </w:r>
      <w:hyperlink r:id="rId9" w:tgtFrame="_blank" w:history="1">
        <w:r w:rsidRPr="0075595F">
          <w:rPr>
            <w:rFonts w:eastAsia="Cambria"/>
            <w:color w:val="000000"/>
          </w:rPr>
          <w:t>Global Health Innovation Center</w:t>
        </w:r>
      </w:hyperlink>
      <w:r w:rsidRPr="0075595F">
        <w:rPr>
          <w:rFonts w:eastAsia="Cambria"/>
          <w:color w:val="000000"/>
        </w:rPr>
        <w:t>, companies are on track to manufacture enough shots in 2021 to fully vaccinate at least 70% of the global population against Covid-19 — the level required to achieve herd immunity.</w:t>
      </w:r>
    </w:p>
    <w:p w14:paraId="34BA8F0D" w14:textId="77777777" w:rsidR="0075595F" w:rsidRPr="0075595F" w:rsidRDefault="0075595F" w:rsidP="0075595F">
      <w:pPr>
        <w:rPr>
          <w:rFonts w:eastAsia="Cambria"/>
          <w:color w:val="000000"/>
        </w:rPr>
      </w:pPr>
      <w:r w:rsidRPr="0075595F">
        <w:rPr>
          <w:rFonts w:eastAsia="Cambria"/>
          <w:color w:val="000000"/>
          <w:highlight w:val="green"/>
          <w:u w:val="single"/>
        </w:rPr>
        <w:t>Covid-19 vaccines</w:t>
      </w:r>
      <w:r w:rsidRPr="0075595F">
        <w:rPr>
          <w:rFonts w:eastAsia="Cambria"/>
          <w:color w:val="000000"/>
        </w:rPr>
        <w:t xml:space="preserve"> are saving millions of lives and protecting trillions of dollars of economic activity for </w:t>
      </w:r>
      <w:r w:rsidRPr="0075595F">
        <w:rPr>
          <w:rFonts w:eastAsia="Cambria"/>
          <w:color w:val="000000"/>
          <w:highlight w:val="green"/>
          <w:u w:val="single"/>
        </w:rPr>
        <w:t>an exceptionally low cost</w:t>
      </w:r>
      <w:r w:rsidRPr="0075595F">
        <w:rPr>
          <w:rFonts w:eastAsia="Cambria"/>
          <w:color w:val="000000"/>
        </w:rPr>
        <w:t xml:space="preserve">. Israel, for example, which has one of the world’s highest vaccination rates, paid </w:t>
      </w:r>
      <w:hyperlink r:id="rId10" w:tgtFrame="_blank" w:history="1">
        <w:r w:rsidRPr="0075595F">
          <w:rPr>
            <w:rFonts w:eastAsia="Cambria"/>
            <w:color w:val="000000"/>
          </w:rPr>
          <w:t>$23.50 per dose</w:t>
        </w:r>
      </w:hyperlink>
      <w:r w:rsidRPr="0075595F">
        <w:rPr>
          <w:rFonts w:eastAsia="Cambria"/>
          <w:color w:val="000000"/>
        </w:rPr>
        <w:t xml:space="preserve"> for early shipments, for a total of about $315 million. That’s approximately equal to the gross domestic productivity losses incurred during </w:t>
      </w:r>
      <w:hyperlink r:id="rId11" w:tgtFrame="_blank" w:history="1">
        <w:r w:rsidRPr="0075595F">
          <w:rPr>
            <w:rFonts w:eastAsia="Cambria"/>
            <w:color w:val="000000"/>
          </w:rPr>
          <w:t>just two days of shutdowns</w:t>
        </w:r>
      </w:hyperlink>
      <w:r w:rsidRPr="0075595F">
        <w:rPr>
          <w:rFonts w:eastAsia="Cambria"/>
          <w:color w:val="000000"/>
        </w:rPr>
        <w:t xml:space="preserve"> in the country.</w:t>
      </w:r>
    </w:p>
    <w:p w14:paraId="740EC272" w14:textId="77777777" w:rsidR="0075595F" w:rsidRPr="0075595F" w:rsidRDefault="0075595F" w:rsidP="0075595F">
      <w:pPr>
        <w:rPr>
          <w:rFonts w:eastAsia="Cambria"/>
          <w:color w:val="000000"/>
        </w:rPr>
      </w:pPr>
      <w:r w:rsidRPr="0075595F">
        <w:rPr>
          <w:rFonts w:eastAsia="Cambria"/>
          <w:color w:val="000000"/>
          <w:u w:val="single"/>
        </w:rPr>
        <w:t xml:space="preserve">Many countries are </w:t>
      </w:r>
      <w:r w:rsidRPr="0075595F">
        <w:rPr>
          <w:rFonts w:eastAsia="Cambria"/>
          <w:color w:val="000000"/>
          <w:highlight w:val="green"/>
          <w:u w:val="single"/>
        </w:rPr>
        <w:t>buying shots for under $10 per dose</w:t>
      </w:r>
      <w:r w:rsidRPr="0075595F">
        <w:rPr>
          <w:rFonts w:eastAsia="Cambria"/>
          <w:color w:val="000000"/>
        </w:rPr>
        <w:t>. India and South Africa — the two countries leading the petition to gut IP rights — are paying just $8 and $5.25 per dose, respectively. For reference, a regular flu shot costs about $14 in the United States, and pediatric vaccines average about $55 per dose.</w:t>
      </w:r>
    </w:p>
    <w:p w14:paraId="75467401" w14:textId="77777777" w:rsidR="0075595F" w:rsidRPr="0075595F" w:rsidRDefault="0075595F" w:rsidP="0075595F">
      <w:pPr>
        <w:rPr>
          <w:rFonts w:eastAsia="Cambria"/>
          <w:color w:val="000000"/>
        </w:rPr>
      </w:pPr>
      <w:r w:rsidRPr="0075595F">
        <w:rPr>
          <w:rFonts w:eastAsia="Cambria"/>
          <w:color w:val="000000"/>
        </w:rPr>
        <w:t>Meanwhile</w:t>
      </w:r>
      <w:r w:rsidRPr="0075595F">
        <w:rPr>
          <w:rFonts w:eastAsia="Cambria"/>
          <w:color w:val="000000"/>
          <w:u w:val="single"/>
        </w:rPr>
        <w:t xml:space="preserve">, </w:t>
      </w:r>
      <w:r w:rsidRPr="0075595F">
        <w:rPr>
          <w:rFonts w:eastAsia="Cambria"/>
          <w:color w:val="000000"/>
          <w:highlight w:val="green"/>
          <w:u w:val="single"/>
        </w:rPr>
        <w:t>low-income countries</w:t>
      </w:r>
      <w:r w:rsidRPr="0075595F">
        <w:rPr>
          <w:rFonts w:eastAsia="Cambria"/>
          <w:color w:val="000000"/>
          <w:u w:val="single"/>
        </w:rPr>
        <w:t xml:space="preserve"> that can’t afford even modest prices </w:t>
      </w:r>
      <w:r w:rsidRPr="0075595F">
        <w:rPr>
          <w:rFonts w:eastAsia="Cambria"/>
          <w:color w:val="000000"/>
          <w:highlight w:val="green"/>
          <w:u w:val="single"/>
        </w:rPr>
        <w:t>are getting</w:t>
      </w:r>
      <w:r w:rsidRPr="0075595F">
        <w:rPr>
          <w:rFonts w:eastAsia="Cambria"/>
          <w:color w:val="000000"/>
          <w:u w:val="single"/>
        </w:rPr>
        <w:t xml:space="preserve"> their vaccines </w:t>
      </w:r>
      <w:r w:rsidRPr="0075595F">
        <w:rPr>
          <w:rFonts w:eastAsia="Cambria"/>
          <w:color w:val="000000"/>
          <w:highlight w:val="green"/>
          <w:u w:val="single"/>
        </w:rPr>
        <w:t>at no charge</w:t>
      </w:r>
      <w:r w:rsidRPr="0075595F">
        <w:rPr>
          <w:rFonts w:eastAsia="Cambria"/>
          <w:color w:val="000000"/>
          <w:u w:val="single"/>
        </w:rPr>
        <w:t xml:space="preserve">. </w:t>
      </w:r>
      <w:hyperlink r:id="rId12" w:tgtFrame="_blank" w:history="1">
        <w:r w:rsidRPr="0075595F">
          <w:rPr>
            <w:rFonts w:eastAsia="Cambria"/>
            <w:color w:val="000000"/>
            <w:u w:val="single"/>
          </w:rPr>
          <w:t>COVAX</w:t>
        </w:r>
      </w:hyperlink>
      <w:r w:rsidRPr="0075595F">
        <w:rPr>
          <w:rFonts w:eastAsia="Cambria"/>
          <w:color w:val="000000"/>
        </w:rPr>
        <w:t>, the international nonprofit vaccine distributor, aims to deliver 2 billion doses to developing nations by the end of the year.</w:t>
      </w:r>
    </w:p>
    <w:p w14:paraId="2ADD31D7" w14:textId="77777777" w:rsidR="0075595F" w:rsidRPr="0075595F" w:rsidRDefault="0075595F" w:rsidP="0075595F">
      <w:pPr>
        <w:rPr>
          <w:rFonts w:eastAsia="Cambria"/>
          <w:color w:val="000000"/>
        </w:rPr>
      </w:pPr>
      <w:r w:rsidRPr="0075595F">
        <w:rPr>
          <w:rFonts w:eastAsia="Cambria"/>
          <w:color w:val="000000"/>
        </w:rPr>
        <w:t xml:space="preserve">President Biden vowed to make America the world’s </w:t>
      </w:r>
      <w:hyperlink r:id="rId13" w:tgtFrame="_blank" w:history="1">
        <w:r w:rsidRPr="0075595F">
          <w:rPr>
            <w:rFonts w:eastAsia="Cambria"/>
            <w:color w:val="000000"/>
          </w:rPr>
          <w:t>“arsenal of vaccines.”</w:t>
        </w:r>
      </w:hyperlink>
      <w:r w:rsidRPr="0075595F">
        <w:rPr>
          <w:rFonts w:eastAsia="Cambria"/>
          <w:color w:val="000000"/>
        </w:rPr>
        <w:t xml:space="preserve"> </w:t>
      </w:r>
      <w:r w:rsidRPr="0075595F">
        <w:rPr>
          <w:rFonts w:eastAsia="Cambria"/>
          <w:color w:val="000000"/>
          <w:u w:val="single"/>
        </w:rPr>
        <w:t xml:space="preserve">The </w:t>
      </w:r>
      <w:r w:rsidRPr="0075595F">
        <w:rPr>
          <w:rFonts w:eastAsia="Cambria"/>
          <w:color w:val="000000"/>
          <w:highlight w:val="green"/>
          <w:u w:val="single"/>
        </w:rPr>
        <w:t>U.S.</w:t>
      </w:r>
      <w:r w:rsidRPr="0075595F">
        <w:rPr>
          <w:rFonts w:eastAsia="Cambria"/>
          <w:color w:val="000000"/>
          <w:u w:val="single"/>
        </w:rPr>
        <w:t xml:space="preserve"> has already </w:t>
      </w:r>
      <w:r w:rsidRPr="0075595F">
        <w:rPr>
          <w:rFonts w:eastAsia="Cambria"/>
          <w:color w:val="000000"/>
          <w:highlight w:val="green"/>
          <w:u w:val="single"/>
        </w:rPr>
        <w:t>committed $4 bil</w:t>
      </w:r>
      <w:r w:rsidRPr="0075595F">
        <w:rPr>
          <w:rFonts w:eastAsia="Cambria"/>
          <w:color w:val="000000"/>
          <w:u w:val="single"/>
        </w:rPr>
        <w:t xml:space="preserve">lion </w:t>
      </w:r>
      <w:r w:rsidRPr="0075595F">
        <w:rPr>
          <w:rFonts w:eastAsia="Cambria"/>
          <w:color w:val="000000"/>
          <w:highlight w:val="green"/>
          <w:u w:val="single"/>
        </w:rPr>
        <w:t>to COVAX</w:t>
      </w:r>
      <w:r w:rsidRPr="0075595F">
        <w:rPr>
          <w:rFonts w:eastAsia="Cambria"/>
          <w:color w:val="000000"/>
          <w:u w:val="single"/>
        </w:rPr>
        <w:t xml:space="preserve">, has donated more than </w:t>
      </w:r>
      <w:r w:rsidRPr="0075595F">
        <w:rPr>
          <w:rFonts w:eastAsia="Cambria"/>
          <w:color w:val="000000"/>
          <w:highlight w:val="green"/>
          <w:u w:val="single"/>
        </w:rPr>
        <w:t>100 million vaccine</w:t>
      </w:r>
      <w:r w:rsidRPr="0075595F">
        <w:rPr>
          <w:rFonts w:eastAsia="Cambria"/>
          <w:color w:val="000000"/>
          <w:u w:val="single"/>
        </w:rPr>
        <w:t xml:space="preserve"> doses abroad, and is on track to </w:t>
      </w:r>
      <w:r w:rsidRPr="0075595F">
        <w:rPr>
          <w:rFonts w:eastAsia="Cambria"/>
          <w:color w:val="000000"/>
          <w:highlight w:val="green"/>
          <w:u w:val="single"/>
        </w:rPr>
        <w:t xml:space="preserve">donate </w:t>
      </w:r>
      <w:hyperlink r:id="rId14" w:tgtFrame="_blank" w:history="1">
        <w:r w:rsidRPr="0075595F">
          <w:rPr>
            <w:rFonts w:eastAsia="Cambria"/>
            <w:color w:val="000000"/>
            <w:highlight w:val="green"/>
            <w:u w:val="single"/>
          </w:rPr>
          <w:t>500 million more</w:t>
        </w:r>
      </w:hyperlink>
      <w:r w:rsidRPr="0075595F">
        <w:rPr>
          <w:rFonts w:eastAsia="Cambria"/>
          <w:color w:val="000000"/>
          <w:u w:val="single"/>
        </w:rPr>
        <w:t xml:space="preserve"> by the end of summer. </w:t>
      </w:r>
      <w:r w:rsidRPr="0075595F">
        <w:rPr>
          <w:rFonts w:eastAsia="Cambria"/>
          <w:color w:val="000000"/>
          <w:highlight w:val="green"/>
          <w:u w:val="single"/>
        </w:rPr>
        <w:t>Other countries are following</w:t>
      </w:r>
      <w:r w:rsidRPr="0075595F">
        <w:rPr>
          <w:rFonts w:eastAsia="Cambria"/>
          <w:color w:val="000000"/>
          <w:u w:val="single"/>
        </w:rPr>
        <w:t xml:space="preserve"> the administration’s </w:t>
      </w:r>
      <w:r w:rsidRPr="0075595F">
        <w:rPr>
          <w:rFonts w:eastAsia="Cambria"/>
          <w:color w:val="000000"/>
          <w:highlight w:val="green"/>
          <w:u w:val="single"/>
        </w:rPr>
        <w:t>leadership</w:t>
      </w:r>
      <w:r w:rsidRPr="0075595F">
        <w:rPr>
          <w:rFonts w:eastAsia="Cambria"/>
          <w:color w:val="000000"/>
          <w:u w:val="single"/>
        </w:rPr>
        <w:t xml:space="preserve"> and ramping up their donations.</w:t>
      </w:r>
    </w:p>
    <w:p w14:paraId="02CDD91B" w14:textId="77777777" w:rsidR="0075595F" w:rsidRPr="0075595F" w:rsidRDefault="0075595F" w:rsidP="0075595F">
      <w:pPr>
        <w:rPr>
          <w:rFonts w:eastAsia="Cambria"/>
          <w:color w:val="000000"/>
          <w:sz w:val="24"/>
        </w:rPr>
      </w:pPr>
    </w:p>
    <w:p w14:paraId="2E0E85AD" w14:textId="77777777" w:rsidR="0075595F" w:rsidRPr="0075595F" w:rsidRDefault="0075595F" w:rsidP="0075595F">
      <w:pPr>
        <w:keepNext/>
        <w:keepLines/>
        <w:spacing w:before="40" w:after="0"/>
        <w:outlineLvl w:val="3"/>
        <w:rPr>
          <w:rFonts w:eastAsia="MS Gothic" w:cs="Times New Roman"/>
          <w:b/>
          <w:iCs/>
          <w:sz w:val="26"/>
        </w:rPr>
      </w:pPr>
      <w:r w:rsidRPr="0075595F">
        <w:rPr>
          <w:rFonts w:eastAsia="MS Gothic" w:cs="Times New Roman"/>
          <w:b/>
          <w:iCs/>
          <w:sz w:val="26"/>
        </w:rPr>
        <w:t>IPR hasn’t harmed access – manufacturing capacity alt cause</w:t>
      </w:r>
    </w:p>
    <w:p w14:paraId="7E2AFF69" w14:textId="77777777" w:rsidR="0075595F" w:rsidRPr="0075595F" w:rsidRDefault="0075595F" w:rsidP="0075595F">
      <w:pPr>
        <w:rPr>
          <w:rFonts w:eastAsia="Cambria"/>
        </w:rPr>
      </w:pPr>
      <w:r w:rsidRPr="0075595F">
        <w:rPr>
          <w:rFonts w:eastAsia="Cambria"/>
          <w:b/>
          <w:bCs/>
          <w:sz w:val="26"/>
        </w:rPr>
        <w:t>Mercurio 2/12</w:t>
      </w:r>
      <w:r w:rsidRPr="0075595F">
        <w:rPr>
          <w:rFonts w:eastAsia="Cambria"/>
        </w:rPr>
        <w:t xml:space="preserve"> (Bryan Mercurio, [Simon F.S. Li Professor of Law at the Chinese University of Hong Kong (CUHK), having served as Associate Dean (Research) from 2010-14 and again from 2017-19. Professor Mercurio specialises in international economic law (IEL), with particular expertise in the intersection between trade law and intellectual property rights, free trade agreements, trade in services, dispute settlement and increasingly international investment law.], 2-12-2021, “WTO Waiver from Intellectual Property Protection for COVID-19 Vaccines and Treatments: A Critical Review“, No Publication, accessed: 8-8-2021, https://papers.ssrn.com/sol3/papers.cfm?abstract_id=3789820)  ajs</w:t>
      </w:r>
    </w:p>
    <w:p w14:paraId="52954D83" w14:textId="77777777" w:rsidR="0075595F" w:rsidRPr="0075595F" w:rsidRDefault="0075595F" w:rsidP="0075595F">
      <w:pPr>
        <w:rPr>
          <w:rFonts w:eastAsia="Cambria"/>
        </w:rPr>
      </w:pPr>
      <w:r w:rsidRPr="0075595F">
        <w:rPr>
          <w:rFonts w:eastAsia="Cambria"/>
        </w:rPr>
        <w:t>2</w:t>
      </w:r>
      <w:r w:rsidRPr="0075595F">
        <w:rPr>
          <w:rFonts w:eastAsia="Cambria"/>
          <w:highlight w:val="green"/>
        </w:rPr>
        <w:t xml:space="preserve">. </w:t>
      </w:r>
      <w:r w:rsidRPr="0075595F">
        <w:rPr>
          <w:rFonts w:eastAsia="Cambria"/>
          <w:highlight w:val="green"/>
          <w:u w:val="single"/>
        </w:rPr>
        <w:t>I</w:t>
      </w:r>
      <w:r w:rsidRPr="0075595F">
        <w:rPr>
          <w:rFonts w:eastAsia="Cambria"/>
          <w:u w:val="single"/>
        </w:rPr>
        <w:t xml:space="preserve">ntellectual </w:t>
      </w:r>
      <w:r w:rsidRPr="0075595F">
        <w:rPr>
          <w:rFonts w:eastAsia="Cambria"/>
          <w:highlight w:val="green"/>
          <w:u w:val="single"/>
        </w:rPr>
        <w:t>p</w:t>
      </w:r>
      <w:r w:rsidRPr="0075595F">
        <w:rPr>
          <w:rFonts w:eastAsia="Cambria"/>
          <w:u w:val="single"/>
        </w:rPr>
        <w:t xml:space="preserve">roperty </w:t>
      </w:r>
      <w:r w:rsidRPr="0075595F">
        <w:rPr>
          <w:rFonts w:eastAsia="Cambria"/>
          <w:highlight w:val="green"/>
          <w:u w:val="single"/>
        </w:rPr>
        <w:t>rights have not hampered access to</w:t>
      </w:r>
      <w:r w:rsidRPr="0075595F">
        <w:rPr>
          <w:rFonts w:eastAsia="Cambria"/>
          <w:u w:val="single"/>
        </w:rPr>
        <w:t xml:space="preserve"> COVID-19 </w:t>
      </w:r>
      <w:r w:rsidRPr="0075595F">
        <w:rPr>
          <w:rFonts w:eastAsia="Cambria"/>
          <w:highlight w:val="green"/>
          <w:u w:val="single"/>
        </w:rPr>
        <w:t>vaccines</w:t>
      </w:r>
    </w:p>
    <w:p w14:paraId="44CB89DC" w14:textId="77777777" w:rsidR="0075595F" w:rsidRPr="0075595F" w:rsidRDefault="0075595F" w:rsidP="0075595F">
      <w:pPr>
        <w:rPr>
          <w:rFonts w:eastAsia="Cambria"/>
        </w:rPr>
      </w:pPr>
      <w:r w:rsidRPr="0075595F">
        <w:rPr>
          <w:rFonts w:eastAsia="Cambria"/>
        </w:rPr>
        <w:t>A WTO waiver is an extreme measure which should only be used when existing WTO obligations prove inadequate. This was the case in relation to the compulsory licencing provisions under Article 31 of the TRIPS Agreement, which essentially precluded Members with no or inadequate manufacturing capabilities from making use of the flexibility granted in the TRIPS Agreement. 25 This was also the case with the Kimberley Process, which attempts to eliminate trade in “conflict diamonds”. 26</w:t>
      </w:r>
    </w:p>
    <w:p w14:paraId="4F748CA5" w14:textId="77777777" w:rsidR="0075595F" w:rsidRPr="0075595F" w:rsidRDefault="0075595F" w:rsidP="0075595F">
      <w:pPr>
        <w:rPr>
          <w:rFonts w:eastAsia="Cambria"/>
        </w:rPr>
      </w:pPr>
      <w:r w:rsidRPr="0075595F">
        <w:rPr>
          <w:rFonts w:eastAsia="Cambria"/>
        </w:rPr>
        <w:t xml:space="preserve">Although the IP waiver proposal states that “there are several reports about intellectual property rights hindering or potentially hindering timely provisioning of affordable medical products to the patients”, 27 the sponsors did not provide further elaboration or evidence to support their declaration that “many countries especially developing countries may face institutional and legal difficulties when using flexibilities available [under the TRIPS Agreement]”. 28 Instead, many of the examples used by India and South Africa point to problems not with the TRIPS Agreement but rather to failures at the domestic level. As mentioned above, the WTO allowed for the importation of medicines under a compulsory licence in 2003, and yet many developing countries have yet to put in place any framework to allow their country to make use of the flexibility. 29 This is not an institutional problem of the international system but rather a problem at the country level. </w:t>
      </w:r>
    </w:p>
    <w:p w14:paraId="454479F8" w14:textId="77777777" w:rsidR="0075595F" w:rsidRPr="0075595F" w:rsidRDefault="0075595F" w:rsidP="0075595F">
      <w:pPr>
        <w:rPr>
          <w:rFonts w:eastAsia="Cambria"/>
        </w:rPr>
      </w:pPr>
      <w:r w:rsidRPr="0075595F">
        <w:rPr>
          <w:rFonts w:eastAsia="Cambria"/>
        </w:rPr>
        <w:t xml:space="preserve">Two additional factors which make </w:t>
      </w:r>
      <w:r w:rsidRPr="0075595F">
        <w:rPr>
          <w:rFonts w:eastAsia="Cambria"/>
          <w:u w:val="single"/>
        </w:rPr>
        <w:t>the proposed waiver unnecessary and potentially harmful.</w:t>
      </w:r>
      <w:r w:rsidRPr="0075595F">
        <w:rPr>
          <w:rFonts w:eastAsia="Cambria"/>
        </w:rPr>
        <w:t xml:space="preserve"> </w:t>
      </w:r>
      <w:r w:rsidRPr="0075595F">
        <w:rPr>
          <w:rFonts w:eastAsia="Cambria"/>
          <w:highlight w:val="green"/>
          <w:u w:val="single"/>
        </w:rPr>
        <w:t>First, pharm</w:t>
      </w:r>
      <w:r w:rsidRPr="0075595F">
        <w:rPr>
          <w:rFonts w:eastAsia="Cambria"/>
          <w:u w:val="single"/>
        </w:rPr>
        <w:t xml:space="preserve">aceutical companies are </w:t>
      </w:r>
      <w:r w:rsidRPr="0075595F">
        <w:rPr>
          <w:rFonts w:eastAsia="Cambria"/>
          <w:highlight w:val="green"/>
          <w:u w:val="single"/>
        </w:rPr>
        <w:t>selling</w:t>
      </w:r>
      <w:r w:rsidRPr="0075595F">
        <w:rPr>
          <w:rFonts w:eastAsia="Cambria"/>
          <w:u w:val="single"/>
        </w:rPr>
        <w:t xml:space="preserve"> the </w:t>
      </w:r>
      <w:r w:rsidRPr="0075595F">
        <w:rPr>
          <w:rFonts w:eastAsia="Cambria"/>
          <w:highlight w:val="green"/>
          <w:u w:val="single"/>
        </w:rPr>
        <w:t>vaccine at extremely reasonable rates</w:t>
      </w:r>
      <w:r w:rsidRPr="0075595F">
        <w:rPr>
          <w:rFonts w:eastAsia="Cambria"/>
          <w:u w:val="single"/>
        </w:rPr>
        <w:t xml:space="preserve"> and several announced plans </w:t>
      </w:r>
      <w:r w:rsidRPr="0075595F">
        <w:rPr>
          <w:rFonts w:eastAsia="Cambria"/>
          <w:highlight w:val="green"/>
          <w:u w:val="single"/>
        </w:rPr>
        <w:t>for extensive not-for-profit sales</w:t>
      </w:r>
      <w:r w:rsidRPr="0075595F">
        <w:rPr>
          <w:rFonts w:eastAsia="Cambria"/>
        </w:rPr>
        <w:t>.30 Although agreements between the pharmaceutical companies and governments are not publicly disclosed, the Belgian Secretary of State Eva De Bleeker temporarily made publicly available in a tweet the prices the EU is being charged by each manufacturer. The De Bleeker tweet indicated the European Commission negotiated price arrangements with six companies, with the range of spending between €1.78 and €18 per coronavirus vaccine dosage. Specific price per dose listed for each of the six vaccines was as follows: Oxford/AstraZeneca: (€1.78), Johnson &amp; Johnson (€8.50), Sanofi/GSK (€7.56), CureVac (€10), BioNTech/Pfizer (€12) and Moderna (€18).31</w:t>
      </w:r>
    </w:p>
    <w:p w14:paraId="6F080BBD" w14:textId="77777777" w:rsidR="0075595F" w:rsidRPr="0075595F" w:rsidRDefault="0075595F" w:rsidP="0075595F">
      <w:pPr>
        <w:rPr>
          <w:rFonts w:eastAsia="Cambria"/>
        </w:rPr>
      </w:pPr>
      <w:r w:rsidRPr="0075595F">
        <w:rPr>
          <w:rFonts w:eastAsia="Cambria"/>
        </w:rPr>
        <w:t xml:space="preserve">While much as been made of the fact that South Africa agreed to purchase 1.5 million doses of the Oxford/AstraZeneca from the Serum Institute of India (SII) at a cost of €4.321 per dose,32 these </w:t>
      </w:r>
      <w:r w:rsidRPr="0075595F">
        <w:rPr>
          <w:rFonts w:eastAsia="Cambria"/>
          <w:highlight w:val="green"/>
          <w:u w:val="single"/>
        </w:rPr>
        <w:t>criticisms are directed at</w:t>
      </w:r>
      <w:r w:rsidRPr="0075595F">
        <w:rPr>
          <w:rFonts w:eastAsia="Cambria"/>
          <w:u w:val="single"/>
        </w:rPr>
        <w:t xml:space="preserve"> the </w:t>
      </w:r>
      <w:r w:rsidRPr="0075595F">
        <w:rPr>
          <w:rFonts w:eastAsia="Cambria"/>
          <w:highlight w:val="green"/>
          <w:u w:val="single"/>
        </w:rPr>
        <w:t>lack of transparency</w:t>
      </w:r>
      <w:r w:rsidRPr="0075595F">
        <w:rPr>
          <w:rFonts w:eastAsia="Cambria"/>
          <w:u w:val="single"/>
        </w:rPr>
        <w:t xml:space="preserve"> in pharmaceutical licenses and production contracts – an issue which would be </w:t>
      </w:r>
      <w:r w:rsidRPr="0075595F">
        <w:rPr>
          <w:rFonts w:eastAsia="Cambria"/>
          <w:highlight w:val="green"/>
          <w:u w:val="single"/>
        </w:rPr>
        <w:t>wholly unaddressed by a waiver</w:t>
      </w:r>
      <w:r w:rsidRPr="0075595F">
        <w:rPr>
          <w:rFonts w:eastAsia="Cambria"/>
          <w:u w:val="single"/>
        </w:rPr>
        <w:t xml:space="preserve"> of IPRs.</w:t>
      </w:r>
      <w:r w:rsidRPr="0075595F">
        <w:rPr>
          <w:rFonts w:eastAsia="Cambria"/>
        </w:rPr>
        <w:t xml:space="preserve"> </w:t>
      </w:r>
    </w:p>
    <w:p w14:paraId="22B73A0A" w14:textId="77777777" w:rsidR="0075595F" w:rsidRPr="0075595F" w:rsidRDefault="0075595F" w:rsidP="0075595F">
      <w:pPr>
        <w:rPr>
          <w:rFonts w:eastAsia="Cambria"/>
          <w:u w:val="single"/>
        </w:rPr>
      </w:pPr>
      <w:r w:rsidRPr="0075595F">
        <w:rPr>
          <w:rFonts w:eastAsia="Cambria"/>
        </w:rPr>
        <w:t xml:space="preserve">Moreover, </w:t>
      </w:r>
      <w:r w:rsidRPr="0075595F">
        <w:rPr>
          <w:rFonts w:eastAsia="Cambria"/>
          <w:u w:val="single"/>
        </w:rPr>
        <w:t>while the disparity in pricing is concerning</w:t>
      </w:r>
      <w:r w:rsidRPr="0075595F">
        <w:rPr>
          <w:rFonts w:eastAsia="Cambria"/>
        </w:rPr>
        <w:t xml:space="preserve"> the overall per dosage rate South Africa is </w:t>
      </w:r>
      <w:r w:rsidRPr="0075595F">
        <w:rPr>
          <w:rFonts w:eastAsia="Cambria"/>
          <w:u w:val="single"/>
        </w:rPr>
        <w:t xml:space="preserve">paying </w:t>
      </w:r>
      <w:r w:rsidRPr="0075595F">
        <w:rPr>
          <w:rFonts w:eastAsia="Cambria"/>
        </w:rPr>
        <w:t>nevertheless</w:t>
      </w:r>
      <w:r w:rsidRPr="0075595F">
        <w:rPr>
          <w:rFonts w:eastAsia="Cambria"/>
          <w:u w:val="single"/>
        </w:rPr>
        <w:t xml:space="preserve"> represents value for money given the expected health and economic returns on investment</w:t>
      </w:r>
      <w:r w:rsidRPr="0075595F">
        <w:rPr>
          <w:rFonts w:eastAsia="Cambria"/>
        </w:rPr>
        <w:t xml:space="preserve">. Despite the disparity in pricing between nations, the larger point remains that the industry has not only rapidly produced vaccines for the novel coronavirus but is making them available at </w:t>
      </w:r>
      <w:r w:rsidRPr="0075595F">
        <w:rPr>
          <w:rFonts w:eastAsia="Cambria"/>
          <w:u w:val="single"/>
        </w:rPr>
        <w:t>unquestionably reasonable prices.</w:t>
      </w:r>
    </w:p>
    <w:p w14:paraId="6A3A4628" w14:textId="77777777" w:rsidR="0075595F" w:rsidRPr="0075595F" w:rsidRDefault="0075595F" w:rsidP="0075595F">
      <w:pPr>
        <w:rPr>
          <w:rFonts w:eastAsia="Cambria"/>
          <w:u w:val="single"/>
        </w:rPr>
      </w:pPr>
      <w:r w:rsidRPr="0075595F">
        <w:rPr>
          <w:rFonts w:eastAsia="Cambria"/>
          <w:highlight w:val="green"/>
          <w:u w:val="single"/>
        </w:rPr>
        <w:t>Second</w:t>
      </w:r>
      <w:r w:rsidRPr="0075595F">
        <w:rPr>
          <w:rFonts w:eastAsia="Cambria"/>
          <w:u w:val="single"/>
        </w:rPr>
        <w:t xml:space="preserve">, the proposed </w:t>
      </w:r>
      <w:r w:rsidRPr="0075595F">
        <w:rPr>
          <w:rFonts w:eastAsia="Cambria"/>
          <w:highlight w:val="green"/>
          <w:u w:val="single"/>
        </w:rPr>
        <w:t>waiver will do nothing to address</w:t>
      </w:r>
      <w:r w:rsidRPr="0075595F">
        <w:rPr>
          <w:rFonts w:eastAsia="Cambria"/>
          <w:u w:val="single"/>
        </w:rPr>
        <w:t xml:space="preserve"> the problem </w:t>
      </w:r>
      <w:r w:rsidRPr="0075595F">
        <w:rPr>
          <w:rFonts w:eastAsia="Cambria"/>
          <w:highlight w:val="green"/>
          <w:u w:val="single"/>
        </w:rPr>
        <w:t>of lack of capacity or</w:t>
      </w:r>
      <w:r w:rsidRPr="0075595F">
        <w:rPr>
          <w:rFonts w:eastAsia="Cambria"/>
          <w:u w:val="single"/>
        </w:rPr>
        <w:t xml:space="preserve"> the transfer of technology and </w:t>
      </w:r>
      <w:r w:rsidRPr="0075595F">
        <w:rPr>
          <w:rFonts w:eastAsia="Cambria"/>
          <w:highlight w:val="green"/>
          <w:u w:val="single"/>
        </w:rPr>
        <w:t>goodwill</w:t>
      </w:r>
      <w:r w:rsidRPr="0075595F">
        <w:rPr>
          <w:rFonts w:eastAsia="Cambria"/>
          <w:u w:val="single"/>
        </w:rPr>
        <w:t xml:space="preserve">. </w:t>
      </w:r>
      <w:r w:rsidRPr="0075595F">
        <w:rPr>
          <w:rFonts w:eastAsia="Cambria"/>
        </w:rPr>
        <w:t xml:space="preserve">Pharmaceutical companies have not applied for patents in the majority of developing countries – in such countries, any manufacturer is free to produce and market the vaccine inside the territory of that country or to export the vaccine to other countries where patents have not been filed.33 </w:t>
      </w:r>
      <w:r w:rsidRPr="0075595F">
        <w:rPr>
          <w:rFonts w:eastAsia="Cambria"/>
          <w:u w:val="single"/>
        </w:rPr>
        <w:t>Patents cannot be the problem in the countries where no patent applications have been filed</w:t>
      </w:r>
      <w:r w:rsidRPr="0075595F">
        <w:rPr>
          <w:rFonts w:eastAsia="Cambria"/>
        </w:rPr>
        <w:t xml:space="preserve">, but the lack of production in such countries points to the real problem </w:t>
      </w:r>
      <w:r w:rsidRPr="0075595F">
        <w:rPr>
          <w:rFonts w:eastAsia="Cambria"/>
          <w:highlight w:val="green"/>
        </w:rPr>
        <w:t xml:space="preserve">– </w:t>
      </w:r>
      <w:r w:rsidRPr="0075595F">
        <w:rPr>
          <w:rFonts w:eastAsia="Cambria"/>
          <w:highlight w:val="green"/>
          <w:u w:val="single"/>
        </w:rPr>
        <w:t>these countries lack manufacturing capacity and capability.</w:t>
      </w:r>
      <w:r w:rsidRPr="0075595F">
        <w:rPr>
          <w:rFonts w:eastAsia="Cambria"/>
          <w:u w:val="single"/>
        </w:rPr>
        <w:t xml:space="preserve"> </w:t>
      </w:r>
    </w:p>
    <w:p w14:paraId="58A25308" w14:textId="77777777" w:rsidR="0075595F" w:rsidRPr="0075595F" w:rsidRDefault="0075595F" w:rsidP="0075595F">
      <w:pPr>
        <w:rPr>
          <w:rFonts w:eastAsia="Cambria"/>
        </w:rPr>
      </w:pPr>
      <w:r w:rsidRPr="0075595F">
        <w:rPr>
          <w:rFonts w:eastAsia="Cambria"/>
        </w:rPr>
        <w:t xml:space="preserve">While advanced pharmaceutical companies will have the technology, know-how and readiness to manufacture, store and transport complex vaccine formulations, such </w:t>
      </w:r>
      <w:r w:rsidRPr="0075595F">
        <w:rPr>
          <w:rFonts w:eastAsia="Cambria"/>
          <w:u w:val="single"/>
        </w:rPr>
        <w:t>factories and logistics exist in only a handful of countries.34 Regardless of whether an IP waiver is granted,</w:t>
      </w:r>
      <w:r w:rsidRPr="0075595F">
        <w:rPr>
          <w:rFonts w:eastAsia="Cambria"/>
        </w:rPr>
        <w:t xml:space="preserve"> the remaining countries will be left without enhanced vaccine access and still reliant on imported supplies. With </w:t>
      </w:r>
      <w:r w:rsidRPr="0075595F">
        <w:rPr>
          <w:rFonts w:eastAsia="Cambria"/>
          <w:u w:val="single"/>
        </w:rPr>
        <w:t>prices for the vaccine already very low</w:t>
      </w:r>
      <w:r w:rsidRPr="0075595F">
        <w:rPr>
          <w:rFonts w:eastAsia="Cambria"/>
          <w:highlight w:val="green"/>
          <w:u w:val="single"/>
        </w:rPr>
        <w:t>, it is doubtful that generic suppliers will</w:t>
      </w:r>
      <w:r w:rsidRPr="0075595F">
        <w:rPr>
          <w:rFonts w:eastAsia="Cambria"/>
          <w:u w:val="single"/>
        </w:rPr>
        <w:t xml:space="preserve"> be able to </w:t>
      </w:r>
      <w:r w:rsidRPr="0075595F">
        <w:rPr>
          <w:rFonts w:eastAsia="Cambria"/>
          <w:highlight w:val="green"/>
          <w:u w:val="single"/>
        </w:rPr>
        <w:t>provide</w:t>
      </w:r>
      <w:r w:rsidRPr="0075595F">
        <w:rPr>
          <w:rFonts w:eastAsia="Cambria"/>
          <w:u w:val="single"/>
        </w:rPr>
        <w:t xml:space="preserve"> the vaccine </w:t>
      </w:r>
      <w:r w:rsidRPr="0075595F">
        <w:rPr>
          <w:rFonts w:eastAsia="Cambria"/>
          <w:highlight w:val="green"/>
          <w:u w:val="single"/>
        </w:rPr>
        <w:t>at significantly lower prices</w:t>
      </w:r>
      <w:r w:rsidRPr="0075595F">
        <w:rPr>
          <w:rFonts w:eastAsia="Cambria"/>
          <w:u w:val="single"/>
        </w:rPr>
        <w:t>.</w:t>
      </w:r>
      <w:r w:rsidRPr="0075595F">
        <w:rPr>
          <w:rFonts w:eastAsia="Cambria"/>
        </w:rPr>
        <w:t xml:space="preserve"> Under such a scenario, the benefit of the waiver would go not to the countries in need but to the generic supplier who would not need to pay the licence fee or royalty to the innovator. Thus, </w:t>
      </w:r>
      <w:r w:rsidRPr="0075595F">
        <w:rPr>
          <w:rFonts w:eastAsia="Cambria"/>
          <w:u w:val="single"/>
        </w:rPr>
        <w:t>the waiver would simply serve to benefit advanced generic manufacturers</w:t>
      </w:r>
      <w:r w:rsidRPr="0075595F">
        <w:rPr>
          <w:rFonts w:eastAsia="Cambria"/>
        </w:rPr>
        <w:t>, most of which are located in a handful of countries, including China and Brazil as well as (unsurprisingly) India and South Africa. Countries would perhaps be better off obtaining the vaccine from suppliers that have negotiated a voluntary licence from the patent holder, as such licences include provisions for the transfer of technology, know-how and ongoing quality assurance support.</w:t>
      </w:r>
    </w:p>
    <w:p w14:paraId="66584653" w14:textId="77777777" w:rsidR="0075595F" w:rsidRPr="0075595F" w:rsidRDefault="0075595F" w:rsidP="0075595F">
      <w:pPr>
        <w:rPr>
          <w:rFonts w:eastAsia="Cambria"/>
        </w:rPr>
      </w:pPr>
    </w:p>
    <w:p w14:paraId="638ED7FC" w14:textId="77777777" w:rsidR="0075595F" w:rsidRPr="0075595F" w:rsidRDefault="0075595F" w:rsidP="0075595F">
      <w:pPr>
        <w:keepNext/>
        <w:keepLines/>
        <w:spacing w:before="40" w:after="0"/>
        <w:outlineLvl w:val="3"/>
        <w:rPr>
          <w:rFonts w:eastAsia="MS Gothic" w:cs="Times New Roman"/>
          <w:b/>
          <w:iCs/>
          <w:sz w:val="26"/>
        </w:rPr>
      </w:pPr>
      <w:r w:rsidRPr="0075595F">
        <w:rPr>
          <w:rFonts w:eastAsia="MS Gothic" w:cs="Times New Roman"/>
          <w:b/>
          <w:iCs/>
          <w:sz w:val="26"/>
        </w:rPr>
        <w:t>Waivers fail – license agreements are key to access and scaling up vaccines</w:t>
      </w:r>
    </w:p>
    <w:p w14:paraId="7A00C5B8" w14:textId="77777777" w:rsidR="0075595F" w:rsidRPr="0075595F" w:rsidRDefault="0075595F" w:rsidP="0075595F">
      <w:pPr>
        <w:rPr>
          <w:rFonts w:eastAsia="Cambria"/>
        </w:rPr>
      </w:pPr>
      <w:r w:rsidRPr="0075595F">
        <w:rPr>
          <w:rFonts w:eastAsia="Cambria"/>
          <w:u w:val="single"/>
        </w:rPr>
        <w:t>Crosby et al 21</w:t>
      </w:r>
      <w:r w:rsidRPr="0075595F">
        <w:rPr>
          <w:rFonts w:eastAsia="Cambria"/>
        </w:rPr>
        <w:t xml:space="preserve"> [</w:t>
      </w:r>
      <w:hyperlink r:id="rId15" w:history="1">
        <w:r w:rsidRPr="0075595F">
          <w:rPr>
            <w:rFonts w:eastAsia="Cambria"/>
          </w:rPr>
          <w:t>Daniel Crosby</w:t>
        </w:r>
      </w:hyperlink>
      <w:r w:rsidRPr="0075595F">
        <w:rPr>
          <w:rFonts w:eastAsia="Cambria"/>
        </w:rPr>
        <w:t>, </w:t>
      </w:r>
      <w:hyperlink r:id="rId16" w:history="1">
        <w:r w:rsidRPr="0075595F">
          <w:rPr>
            <w:rFonts w:eastAsia="Cambria"/>
          </w:rPr>
          <w:t>Evan Diamond</w:t>
        </w:r>
      </w:hyperlink>
      <w:r w:rsidRPr="0075595F">
        <w:rPr>
          <w:rFonts w:eastAsia="Cambria"/>
        </w:rPr>
        <w:t>, </w:t>
      </w:r>
      <w:hyperlink r:id="rId17" w:history="1">
        <w:r w:rsidRPr="0075595F">
          <w:rPr>
            <w:rFonts w:eastAsia="Cambria"/>
          </w:rPr>
          <w:t>Isabel Fernandez de la Cuesta</w:t>
        </w:r>
      </w:hyperlink>
      <w:r w:rsidRPr="0075595F">
        <w:rPr>
          <w:rFonts w:eastAsia="Cambria"/>
        </w:rPr>
        <w:t>, </w:t>
      </w:r>
      <w:hyperlink r:id="rId18" w:history="1">
        <w:r w:rsidRPr="0075595F">
          <w:rPr>
            <w:rFonts w:eastAsia="Cambria"/>
          </w:rPr>
          <w:t>Jamieson Greer</w:t>
        </w:r>
      </w:hyperlink>
      <w:r w:rsidRPr="0075595F">
        <w:rPr>
          <w:rFonts w:eastAsia="Cambria"/>
        </w:rPr>
        <w:t>, </w:t>
      </w:r>
      <w:hyperlink r:id="rId19" w:history="1">
        <w:r w:rsidRPr="0075595F">
          <w:rPr>
            <w:rFonts w:eastAsia="Cambria"/>
          </w:rPr>
          <w:t>Jeffrey Telep</w:t>
        </w:r>
      </w:hyperlink>
      <w:r w:rsidRPr="0075595F">
        <w:rPr>
          <w:rFonts w:eastAsia="Cambria"/>
        </w:rPr>
        <w:t>, </w:t>
      </w:r>
      <w:hyperlink r:id="rId20" w:history="1">
        <w:r w:rsidRPr="0075595F">
          <w:rPr>
            <w:rFonts w:eastAsia="Cambria"/>
          </w:rPr>
          <w:t>Brian White</w:t>
        </w:r>
      </w:hyperlink>
      <w:r w:rsidRPr="0075595F">
        <w:rPr>
          <w:rFonts w:eastAsia="Cambria"/>
        </w:rPr>
        <w:t xml:space="preserve">] “Group of Nearly 60 WTO Members Seek Unprecedented Waiver from WTO Intellectual Property Protection for COVID-related Medical Products,” JD Supra, March 5, 2021, </w:t>
      </w:r>
      <w:hyperlink r:id="rId21" w:history="1">
        <w:r w:rsidRPr="0075595F">
          <w:rPr>
            <w:rFonts w:eastAsia="Cambria"/>
          </w:rPr>
          <w:t>https://www.jdsupra.com/legalnews/group-of-nearly-60-wto-members-seek-2523821/</w:t>
        </w:r>
      </w:hyperlink>
      <w:r w:rsidRPr="0075595F">
        <w:rPr>
          <w:rFonts w:eastAsia="Cambria"/>
        </w:rPr>
        <w:t xml:space="preserve"> TG</w:t>
      </w:r>
    </w:p>
    <w:p w14:paraId="0AAE289F" w14:textId="77777777" w:rsidR="0075595F" w:rsidRPr="0075595F" w:rsidRDefault="0075595F" w:rsidP="0075595F">
      <w:pPr>
        <w:rPr>
          <w:rFonts w:eastAsia="Cambria"/>
        </w:rPr>
      </w:pPr>
      <w:r w:rsidRPr="0075595F">
        <w:rPr>
          <w:rFonts w:eastAsia="Cambria"/>
          <w:u w:val="single"/>
        </w:rPr>
        <w:t>Waiver risks uncontrolled use of patented technologies, without improving vaccine access</w:t>
      </w:r>
      <w:r w:rsidRPr="0075595F">
        <w:rPr>
          <w:rFonts w:eastAsia="Cambria"/>
        </w:rPr>
        <w:t xml:space="preserve">. Pharmaceutical companies can provide, and have provided, licenses to distribute or scale-up production of COVID-19 vaccines and therapies at reduced cost. Such </w:t>
      </w:r>
      <w:r w:rsidRPr="0075595F">
        <w:rPr>
          <w:rFonts w:eastAsia="Cambria"/>
          <w:highlight w:val="green"/>
          <w:u w:val="single"/>
        </w:rPr>
        <w:t>license agreements allow for expanded access in low-</w:t>
      </w:r>
      <w:r w:rsidRPr="0075595F">
        <w:rPr>
          <w:rFonts w:eastAsia="Cambria"/>
          <w:u w:val="single"/>
        </w:rPr>
        <w:t xml:space="preserve"> and middle-</w:t>
      </w:r>
      <w:r w:rsidRPr="0075595F">
        <w:rPr>
          <w:rFonts w:eastAsia="Cambria"/>
          <w:highlight w:val="green"/>
          <w:u w:val="single"/>
        </w:rPr>
        <w:t>income countries</w:t>
      </w:r>
      <w:r w:rsidRPr="0075595F">
        <w:rPr>
          <w:rFonts w:eastAsia="Cambria"/>
          <w:u w:val="single"/>
        </w:rPr>
        <w:t>, while also setting reasonable parameters so that patents and other IP rights are used to address the specific medical needs of the COVID-19 pandemic at hand</w:t>
      </w:r>
      <w:r w:rsidRPr="0075595F">
        <w:rPr>
          <w:rFonts w:eastAsia="Cambria"/>
        </w:rPr>
        <w:t xml:space="preserve">, and not for other purposes. </w:t>
      </w:r>
      <w:r w:rsidRPr="0075595F">
        <w:rPr>
          <w:rFonts w:eastAsia="Cambria"/>
          <w:u w:val="single"/>
        </w:rPr>
        <w:t xml:space="preserve">License agreements also allow for </w:t>
      </w:r>
      <w:r w:rsidRPr="0075595F">
        <w:rPr>
          <w:rFonts w:eastAsia="Cambria"/>
          <w:highlight w:val="green"/>
          <w:u w:val="single"/>
        </w:rPr>
        <w:t>orderly technology transfer</w:t>
      </w:r>
      <w:r w:rsidRPr="0075595F">
        <w:rPr>
          <w:rFonts w:eastAsia="Cambria"/>
          <w:u w:val="single"/>
        </w:rPr>
        <w:t xml:space="preserve">, including of unpatented “trade secret” information and other </w:t>
      </w:r>
      <w:r w:rsidRPr="0075595F">
        <w:rPr>
          <w:rFonts w:eastAsia="Cambria"/>
          <w:highlight w:val="green"/>
          <w:u w:val="single"/>
        </w:rPr>
        <w:t>critical “know-how,”</w:t>
      </w:r>
      <w:r w:rsidRPr="0075595F">
        <w:rPr>
          <w:rFonts w:eastAsia="Cambria"/>
          <w:u w:val="single"/>
        </w:rPr>
        <w:t xml:space="preserve"> that may be </w:t>
      </w:r>
      <w:r w:rsidRPr="0075595F">
        <w:rPr>
          <w:rFonts w:eastAsia="Cambria"/>
          <w:highlight w:val="green"/>
          <w:u w:val="single"/>
        </w:rPr>
        <w:t>essential to efficiently producing and scaling-up</w:t>
      </w:r>
      <w:r w:rsidRPr="0075595F">
        <w:rPr>
          <w:rFonts w:eastAsia="Cambria"/>
          <w:u w:val="single"/>
        </w:rPr>
        <w:t xml:space="preserve"> safe and effective versions of technologically complex </w:t>
      </w:r>
      <w:r w:rsidRPr="0075595F">
        <w:rPr>
          <w:rFonts w:eastAsia="Cambria"/>
          <w:highlight w:val="green"/>
          <w:u w:val="single"/>
        </w:rPr>
        <w:t>vaccines</w:t>
      </w:r>
      <w:r w:rsidRPr="0075595F">
        <w:rPr>
          <w:rFonts w:eastAsia="Cambria"/>
          <w:u w:val="single"/>
        </w:rPr>
        <w:t xml:space="preserve"> and biologic drug products.</w:t>
      </w:r>
    </w:p>
    <w:p w14:paraId="56590A24" w14:textId="77777777" w:rsidR="0075595F" w:rsidRPr="0075595F" w:rsidRDefault="0075595F" w:rsidP="0075595F">
      <w:pPr>
        <w:rPr>
          <w:rFonts w:eastAsia="Cambria"/>
        </w:rPr>
      </w:pPr>
      <w:r w:rsidRPr="0075595F">
        <w:rPr>
          <w:rFonts w:eastAsia="Cambria"/>
          <w:u w:val="single"/>
        </w:rPr>
        <w:t>Under the present TRIPS waiver proposal, however, member countries could try to exploit an extraordinarily broad scope of IP and copy patented technologies so long as they are “in relation to prevention, containment or treatment of COVID-19</w:t>
      </w:r>
      <w:r w:rsidRPr="0075595F">
        <w:rPr>
          <w:rFonts w:eastAsia="Cambria"/>
        </w:rPr>
        <w:t>.” For example, under an expansive reading of the proposed waiver language, a member country could try to produce patented pharmaceutical compounds that have other indicated uses predating COVID-19, if such compounds had later been studied or experimentally used for potential symptomatic relief or antiviral activity in COVID-19 patients. The same risks may be faced by manufacturers of patented materials or devices that have multiple uses predating COVID-19, but also may be used as “personal protective equipment” or components thereof, or in other measures arguably relating to COVID-19 “prevention” or “containment.”</w:t>
      </w:r>
    </w:p>
    <w:p w14:paraId="30E6F1A1" w14:textId="77777777" w:rsidR="0075595F" w:rsidRPr="0075595F" w:rsidRDefault="0075595F" w:rsidP="0075595F">
      <w:pPr>
        <w:rPr>
          <w:rFonts w:eastAsia="Cambria"/>
          <w:u w:val="single"/>
        </w:rPr>
      </w:pPr>
      <w:r w:rsidRPr="0075595F">
        <w:rPr>
          <w:rFonts w:eastAsia="Cambria"/>
        </w:rPr>
        <w:t xml:space="preserve">At the same time, </w:t>
      </w:r>
      <w:r w:rsidRPr="0075595F">
        <w:rPr>
          <w:rFonts w:eastAsia="Cambria"/>
          <w:u w:val="single"/>
        </w:rPr>
        <w:t xml:space="preserve">it is </w:t>
      </w:r>
      <w:r w:rsidRPr="0075595F">
        <w:rPr>
          <w:rFonts w:eastAsia="Cambria"/>
          <w:highlight w:val="green"/>
          <w:u w:val="single"/>
        </w:rPr>
        <w:t>unclear how</w:t>
      </w:r>
      <w:r w:rsidRPr="0075595F">
        <w:rPr>
          <w:rFonts w:eastAsia="Cambria"/>
          <w:u w:val="single"/>
        </w:rPr>
        <w:t xml:space="preserve"> the proposed </w:t>
      </w:r>
      <w:r w:rsidRPr="0075595F">
        <w:rPr>
          <w:rFonts w:eastAsia="Cambria"/>
          <w:highlight w:val="green"/>
          <w:u w:val="single"/>
        </w:rPr>
        <w:t>TRIPS waiver could provide</w:t>
      </w:r>
      <w:r w:rsidRPr="0075595F">
        <w:rPr>
          <w:rFonts w:eastAsia="Cambria"/>
          <w:u w:val="single"/>
        </w:rPr>
        <w:t xml:space="preserve"> the </w:t>
      </w:r>
      <w:r w:rsidRPr="0075595F">
        <w:rPr>
          <w:rFonts w:eastAsia="Cambria"/>
          <w:highlight w:val="green"/>
          <w:u w:val="single"/>
        </w:rPr>
        <w:t>tech</w:t>
      </w:r>
      <w:r w:rsidRPr="0075595F">
        <w:rPr>
          <w:rFonts w:eastAsia="Cambria"/>
          <w:u w:val="single"/>
        </w:rPr>
        <w:t xml:space="preserve">nology </w:t>
      </w:r>
      <w:r w:rsidRPr="0075595F">
        <w:rPr>
          <w:rFonts w:eastAsia="Cambria"/>
          <w:highlight w:val="green"/>
          <w:u w:val="single"/>
        </w:rPr>
        <w:t>transfer and know-how</w:t>
      </w:r>
      <w:r w:rsidRPr="0075595F">
        <w:rPr>
          <w:rFonts w:eastAsia="Cambria"/>
          <w:u w:val="single"/>
        </w:rPr>
        <w:t xml:space="preserve"> critical for making the complex molecules and formulations constituting the various COVID-19 vaccines</w:t>
      </w:r>
      <w:r w:rsidRPr="0075595F">
        <w:rPr>
          <w:rFonts w:eastAsia="Cambria"/>
        </w:rPr>
        <w:t xml:space="preserve">. Vaccine manufacture undertaken by an unauthorized party without the proper processes and controls could result in a different product that is potentially ineffective or results in unwanted health consequences. And </w:t>
      </w:r>
      <w:r w:rsidRPr="0075595F">
        <w:rPr>
          <w:rFonts w:eastAsia="Cambria"/>
          <w:u w:val="single"/>
        </w:rPr>
        <w:t xml:space="preserve">even if an unauthorized manufacturer could overcome those substantial hurdles </w:t>
      </w:r>
      <w:r w:rsidRPr="0075595F">
        <w:rPr>
          <w:rFonts w:eastAsia="Cambria"/>
          <w:highlight w:val="green"/>
          <w:u w:val="single"/>
        </w:rPr>
        <w:t>to reverse-engineer</w:t>
      </w:r>
      <w:r w:rsidRPr="0075595F">
        <w:rPr>
          <w:rFonts w:eastAsia="Cambria"/>
          <w:u w:val="single"/>
        </w:rPr>
        <w:t xml:space="preserve"> and scale up a safe and effective </w:t>
      </w:r>
      <w:r w:rsidRPr="0075595F">
        <w:rPr>
          <w:rFonts w:eastAsia="Cambria"/>
          <w:highlight w:val="green"/>
          <w:u w:val="single"/>
        </w:rPr>
        <w:t>vaccine</w:t>
      </w:r>
      <w:r w:rsidRPr="0075595F">
        <w:rPr>
          <w:rFonts w:eastAsia="Cambria"/>
          <w:u w:val="single"/>
        </w:rPr>
        <w:t xml:space="preserve"> copy, it </w:t>
      </w:r>
      <w:r w:rsidRPr="0075595F">
        <w:rPr>
          <w:rFonts w:eastAsia="Cambria"/>
          <w:highlight w:val="green"/>
          <w:u w:val="single"/>
        </w:rPr>
        <w:t>would</w:t>
      </w:r>
      <w:r w:rsidRPr="0075595F">
        <w:rPr>
          <w:rFonts w:eastAsia="Cambria"/>
          <w:u w:val="single"/>
        </w:rPr>
        <w:t xml:space="preserve"> likely </w:t>
      </w:r>
      <w:r w:rsidRPr="0075595F">
        <w:rPr>
          <w:rFonts w:eastAsia="Cambria"/>
          <w:highlight w:val="green"/>
          <w:u w:val="single"/>
        </w:rPr>
        <w:t>take substantial time and</w:t>
      </w:r>
      <w:r w:rsidRPr="0075595F">
        <w:rPr>
          <w:rFonts w:eastAsia="Cambria"/>
          <w:u w:val="single"/>
        </w:rPr>
        <w:t xml:space="preserve"> a series of </w:t>
      </w:r>
      <w:r w:rsidRPr="0075595F">
        <w:rPr>
          <w:rFonts w:eastAsia="Cambria"/>
          <w:highlight w:val="green"/>
          <w:u w:val="single"/>
        </w:rPr>
        <w:t>failures</w:t>
      </w:r>
      <w:r w:rsidRPr="0075595F">
        <w:rPr>
          <w:rFonts w:eastAsia="Cambria"/>
          <w:u w:val="single"/>
        </w:rPr>
        <w:t xml:space="preserve"> to do so. Notably, several of the original COVID-19 vaccine developers have recently faced low product yield and other manufacturing challenges during pre-commercial scale-up efforts and the initial months of commercial production.</w:t>
      </w:r>
    </w:p>
    <w:p w14:paraId="26D06C35" w14:textId="77777777" w:rsidR="0075595F" w:rsidRPr="0075595F" w:rsidRDefault="0075595F" w:rsidP="0075595F">
      <w:pPr>
        <w:rPr>
          <w:rFonts w:eastAsia="Cambria"/>
          <w:u w:val="single"/>
        </w:rPr>
      </w:pPr>
    </w:p>
    <w:p w14:paraId="24D3E201" w14:textId="77777777" w:rsidR="0075595F" w:rsidRPr="0075595F" w:rsidRDefault="0075595F" w:rsidP="0075595F">
      <w:pPr>
        <w:keepNext/>
        <w:keepLines/>
        <w:spacing w:before="40" w:after="0"/>
        <w:outlineLvl w:val="3"/>
        <w:rPr>
          <w:rFonts w:eastAsia="MS Gothic" w:cs="Times New Roman"/>
          <w:b/>
          <w:iCs/>
          <w:sz w:val="26"/>
        </w:rPr>
      </w:pPr>
      <w:r w:rsidRPr="0075595F">
        <w:rPr>
          <w:rFonts w:eastAsia="MS Gothic" w:cs="Times New Roman"/>
          <w:b/>
          <w:iCs/>
          <w:sz w:val="26"/>
        </w:rPr>
        <w:t>New drug innovation helps fight disease in LICs</w:t>
      </w:r>
    </w:p>
    <w:p w14:paraId="6F921568" w14:textId="77777777" w:rsidR="0075595F" w:rsidRPr="0075595F" w:rsidRDefault="0075595F" w:rsidP="0075595F">
      <w:pPr>
        <w:rPr>
          <w:rFonts w:eastAsia="Cambria"/>
          <w:b/>
          <w:bCs/>
          <w:sz w:val="26"/>
          <w:szCs w:val="26"/>
        </w:rPr>
      </w:pPr>
      <w:r w:rsidRPr="0075595F">
        <w:rPr>
          <w:rFonts w:eastAsia="Cambria"/>
          <w:b/>
          <w:bCs/>
          <w:sz w:val="26"/>
          <w:szCs w:val="26"/>
        </w:rPr>
        <w:t xml:space="preserve">Goldman and Lakdawalla 18, </w:t>
      </w:r>
      <w:r w:rsidRPr="0075595F">
        <w:rPr>
          <w:rFonts w:eastAsia="Cambria"/>
          <w:sz w:val="16"/>
          <w:szCs w:val="16"/>
        </w:rPr>
        <w:t xml:space="preserve">(Dana Goldman is co-director of the USC Schaeffer Center for Health Policy &amp; Economics, Dean and C. Erwin and Ione L. Piper Chair of the USC Sol Price School of Public Policy, and Distinguished Professor of Pharmacy, Public Policy, and Economics at the University of Southern California. Darius Lakdawalla is the Quintiles Chair in Pharmaceutical Development and Regulatory Innovation at the School of Pharmacy at the Leonard D. Schaeffer Center for Health Policy and Economics at the University of Southern California and co-founder and Chief Scientific Officer of Precision Health Economics, a health care consulting firm. Goldman, Dana, and Darius Lakdawalla. “The Global Burden of Medical Innovation.” Brookings, Brookings, 2 Feb. 2018, </w:t>
      </w:r>
      <w:hyperlink r:id="rId22" w:history="1">
        <w:r w:rsidRPr="0075595F">
          <w:rPr>
            <w:rFonts w:eastAsia="Cambria"/>
            <w:sz w:val="16"/>
            <w:szCs w:val="16"/>
          </w:rPr>
          <w:t>www.brookings.edu/research/the-global-burden-of-medical-innovation/</w:t>
        </w:r>
      </w:hyperlink>
      <w:r w:rsidRPr="0075595F">
        <w:rPr>
          <w:rFonts w:eastAsia="Cambria"/>
          <w:sz w:val="16"/>
          <w:szCs w:val="16"/>
        </w:rPr>
        <w:t>. // $)</w:t>
      </w:r>
    </w:p>
    <w:p w14:paraId="524C16D7" w14:textId="77777777" w:rsidR="0075595F" w:rsidRPr="0075595F" w:rsidRDefault="0075595F" w:rsidP="0075595F">
      <w:pPr>
        <w:rPr>
          <w:rFonts w:eastAsia="Cambria"/>
          <w:sz w:val="14"/>
        </w:rPr>
      </w:pPr>
      <w:r w:rsidRPr="0075595F">
        <w:rPr>
          <w:rFonts w:eastAsia="Cambria"/>
          <w:sz w:val="14"/>
        </w:rPr>
        <w:t xml:space="preserve">The Relationship Between </w:t>
      </w:r>
      <w:r w:rsidRPr="0075595F">
        <w:rPr>
          <w:rFonts w:eastAsia="Cambria"/>
          <w:highlight w:val="green"/>
          <w:u w:val="single"/>
        </w:rPr>
        <w:t>Drug Spending</w:t>
      </w:r>
      <w:r w:rsidRPr="0075595F">
        <w:rPr>
          <w:rFonts w:eastAsia="Cambria"/>
          <w:sz w:val="14"/>
        </w:rPr>
        <w:t xml:space="preserve"> And Drug Discovery This </w:t>
      </w:r>
      <w:r w:rsidRPr="0075595F">
        <w:rPr>
          <w:rFonts w:eastAsia="Cambria"/>
          <w:u w:val="single"/>
        </w:rPr>
        <w:t xml:space="preserve">linkage may not help patients with tuberculosis today in Nigeria and Indonesia — two poor countries hardest hit by tuberculosis — but </w:t>
      </w:r>
      <w:r w:rsidRPr="0075595F">
        <w:rPr>
          <w:rFonts w:eastAsia="Cambria"/>
          <w:b/>
          <w:iCs/>
          <w:u w:val="single"/>
        </w:rPr>
        <w:t xml:space="preserve">it is </w:t>
      </w:r>
      <w:r w:rsidRPr="0075595F">
        <w:rPr>
          <w:rFonts w:eastAsia="Cambria"/>
          <w:b/>
          <w:iCs/>
          <w:highlight w:val="green"/>
          <w:u w:val="single"/>
        </w:rPr>
        <w:t>currently benefiting</w:t>
      </w:r>
      <w:r w:rsidRPr="0075595F">
        <w:rPr>
          <w:rFonts w:eastAsia="Cambria"/>
          <w:b/>
          <w:iCs/>
          <w:u w:val="single"/>
        </w:rPr>
        <w:t xml:space="preserve"> </w:t>
      </w:r>
      <w:r w:rsidRPr="0075595F">
        <w:rPr>
          <w:rFonts w:eastAsia="Cambria"/>
          <w:b/>
          <w:iCs/>
          <w:highlight w:val="green"/>
          <w:u w:val="single"/>
        </w:rPr>
        <w:t>patients</w:t>
      </w:r>
      <w:r w:rsidRPr="0075595F">
        <w:rPr>
          <w:rFonts w:eastAsia="Cambria"/>
          <w:b/>
          <w:iCs/>
          <w:u w:val="single"/>
        </w:rPr>
        <w:t xml:space="preserve"> in the same countries </w:t>
      </w:r>
      <w:r w:rsidRPr="0075595F">
        <w:rPr>
          <w:rFonts w:eastAsia="Cambria"/>
          <w:b/>
          <w:iCs/>
          <w:highlight w:val="green"/>
          <w:u w:val="single"/>
        </w:rPr>
        <w:t>who have HIV</w:t>
      </w:r>
      <w:r w:rsidRPr="0075595F">
        <w:rPr>
          <w:rFonts w:eastAsia="Cambria"/>
          <w:sz w:val="14"/>
        </w:rPr>
        <w:t xml:space="preserve">. Decades ago, </w:t>
      </w:r>
      <w:r w:rsidRPr="0075595F">
        <w:rPr>
          <w:rFonts w:eastAsia="Cambria"/>
          <w:b/>
          <w:iCs/>
          <w:highlight w:val="green"/>
          <w:u w:val="single"/>
        </w:rPr>
        <w:t>demand for HIV treatment</w:t>
      </w:r>
      <w:r w:rsidRPr="0075595F">
        <w:rPr>
          <w:rFonts w:eastAsia="Cambria"/>
          <w:b/>
          <w:iCs/>
          <w:u w:val="single"/>
        </w:rPr>
        <w:t xml:space="preserve"> </w:t>
      </w:r>
      <w:r w:rsidRPr="0075595F">
        <w:rPr>
          <w:rFonts w:eastAsia="Cambria"/>
          <w:b/>
          <w:iCs/>
          <w:highlight w:val="green"/>
          <w:u w:val="single"/>
        </w:rPr>
        <w:t>in</w:t>
      </w:r>
      <w:r w:rsidRPr="0075595F">
        <w:rPr>
          <w:rFonts w:eastAsia="Cambria"/>
          <w:b/>
          <w:iCs/>
          <w:u w:val="single"/>
        </w:rPr>
        <w:t xml:space="preserve"> </w:t>
      </w:r>
      <w:r w:rsidRPr="0075595F">
        <w:rPr>
          <w:rFonts w:eastAsia="Cambria"/>
          <w:b/>
          <w:iCs/>
          <w:highlight w:val="green"/>
          <w:u w:val="single"/>
        </w:rPr>
        <w:t>wealthy countries</w:t>
      </w:r>
      <w:r w:rsidRPr="0075595F">
        <w:rPr>
          <w:rFonts w:eastAsia="Cambria"/>
          <w:b/>
          <w:iCs/>
          <w:u w:val="single"/>
        </w:rPr>
        <w:t xml:space="preserve"> </w:t>
      </w:r>
      <w:r w:rsidRPr="0075595F">
        <w:rPr>
          <w:rFonts w:eastAsia="Cambria"/>
          <w:b/>
          <w:iCs/>
          <w:highlight w:val="green"/>
          <w:u w:val="single"/>
        </w:rPr>
        <w:t>spurred medical breakthroughs</w:t>
      </w:r>
      <w:r w:rsidRPr="0075595F">
        <w:rPr>
          <w:rFonts w:eastAsia="Cambria"/>
          <w:b/>
          <w:iCs/>
          <w:u w:val="single"/>
        </w:rPr>
        <w:t xml:space="preserve"> </w:t>
      </w:r>
      <w:r w:rsidRPr="0075595F">
        <w:rPr>
          <w:rFonts w:eastAsia="Cambria"/>
          <w:b/>
          <w:iCs/>
          <w:highlight w:val="green"/>
          <w:u w:val="single"/>
        </w:rPr>
        <w:t>that have</w:t>
      </w:r>
      <w:r w:rsidRPr="0075595F">
        <w:rPr>
          <w:rFonts w:eastAsia="Cambria"/>
          <w:b/>
          <w:iCs/>
          <w:u w:val="single"/>
        </w:rPr>
        <w:t xml:space="preserve"> since </w:t>
      </w:r>
      <w:r w:rsidRPr="0075595F">
        <w:rPr>
          <w:rFonts w:eastAsia="Cambria"/>
          <w:b/>
          <w:iCs/>
          <w:highlight w:val="green"/>
          <w:u w:val="single"/>
        </w:rPr>
        <w:t>found their way</w:t>
      </w:r>
      <w:r w:rsidRPr="0075595F">
        <w:rPr>
          <w:rFonts w:eastAsia="Cambria"/>
          <w:b/>
          <w:iCs/>
          <w:u w:val="single"/>
        </w:rPr>
        <w:t xml:space="preserve"> — albeit more slowly than we would like — </w:t>
      </w:r>
      <w:r w:rsidRPr="0075595F">
        <w:rPr>
          <w:rFonts w:eastAsia="Cambria"/>
          <w:b/>
          <w:iCs/>
          <w:highlight w:val="green"/>
          <w:u w:val="single"/>
        </w:rPr>
        <w:t>into</w:t>
      </w:r>
      <w:r w:rsidRPr="0075595F">
        <w:rPr>
          <w:rFonts w:eastAsia="Cambria"/>
          <w:b/>
          <w:iCs/>
          <w:u w:val="single"/>
        </w:rPr>
        <w:t xml:space="preserve"> the </w:t>
      </w:r>
      <w:r w:rsidRPr="0075595F">
        <w:rPr>
          <w:rFonts w:eastAsia="Cambria"/>
          <w:b/>
          <w:iCs/>
          <w:highlight w:val="green"/>
          <w:u w:val="single"/>
        </w:rPr>
        <w:t>poorest corners</w:t>
      </w:r>
      <w:r w:rsidRPr="0075595F">
        <w:rPr>
          <w:rFonts w:eastAsia="Cambria"/>
          <w:b/>
          <w:iCs/>
          <w:u w:val="single"/>
        </w:rPr>
        <w:t xml:space="preserve"> </w:t>
      </w:r>
      <w:r w:rsidRPr="0075595F">
        <w:rPr>
          <w:rFonts w:eastAsia="Cambria"/>
          <w:b/>
          <w:iCs/>
          <w:highlight w:val="green"/>
          <w:u w:val="single"/>
        </w:rPr>
        <w:t>of</w:t>
      </w:r>
      <w:r w:rsidRPr="0075595F">
        <w:rPr>
          <w:rFonts w:eastAsia="Cambria"/>
          <w:b/>
          <w:iCs/>
          <w:u w:val="single"/>
        </w:rPr>
        <w:t xml:space="preserve"> the </w:t>
      </w:r>
      <w:r w:rsidRPr="0075595F">
        <w:rPr>
          <w:rFonts w:eastAsia="Cambria"/>
          <w:b/>
          <w:iCs/>
          <w:highlight w:val="green"/>
          <w:u w:val="single"/>
        </w:rPr>
        <w:t>globe</w:t>
      </w:r>
      <w:r w:rsidRPr="0075595F">
        <w:rPr>
          <w:rFonts w:eastAsia="Cambria"/>
          <w:b/>
          <w:iCs/>
          <w:u w:val="single"/>
        </w:rPr>
        <w:t xml:space="preserve">. </w:t>
      </w:r>
      <w:r w:rsidRPr="0075595F">
        <w:rPr>
          <w:rFonts w:eastAsia="Cambria"/>
          <w:sz w:val="14"/>
        </w:rPr>
        <w:t xml:space="preserve">As of July 2017, </w:t>
      </w:r>
      <w:r w:rsidRPr="0075595F">
        <w:rPr>
          <w:rFonts w:eastAsia="Cambria"/>
          <w:u w:val="single"/>
        </w:rPr>
        <w:t>20.9 million people living with HIV were accessing antiretroviral therapy globally; 60 percent of them live in eastern and southern Africa</w:t>
      </w:r>
      <w:r w:rsidRPr="0075595F">
        <w:rPr>
          <w:rFonts w:eastAsia="Cambria"/>
          <w:sz w:val="14"/>
        </w:rPr>
        <w:t xml:space="preserve">.[5 ] American </w:t>
      </w:r>
      <w:r w:rsidRPr="0075595F">
        <w:rPr>
          <w:rFonts w:eastAsia="Cambria"/>
          <w:u w:val="single"/>
        </w:rPr>
        <w:t>consumers may feel some philanthropic pride about the benefits they have spurred for the world’s poorest HIV patients</w:t>
      </w:r>
      <w:r w:rsidRPr="0075595F">
        <w:rPr>
          <w:rFonts w:eastAsia="Cambria"/>
          <w:sz w:val="14"/>
        </w:rPr>
        <w:t xml:space="preserve">. But similar benefits are also enjoyed by German, British, and French HIV patients, and were financed by the same revenues generated, in large part, by high American drug prices. Whether one sees this as philanthropy on the part of American drug buyers, or free-riding on the part of other wealthy countries who pay much less for the same drugs, </w:t>
      </w:r>
      <w:r w:rsidRPr="0075595F">
        <w:rPr>
          <w:rFonts w:eastAsia="Cambria"/>
          <w:highlight w:val="green"/>
          <w:u w:val="single"/>
        </w:rPr>
        <w:t>America</w:t>
      </w:r>
      <w:r w:rsidRPr="0075595F">
        <w:rPr>
          <w:rFonts w:eastAsia="Cambria"/>
          <w:u w:val="single"/>
        </w:rPr>
        <w:t xml:space="preserve"> clearly </w:t>
      </w:r>
      <w:r w:rsidRPr="0075595F">
        <w:rPr>
          <w:rFonts w:eastAsia="Cambria"/>
          <w:highlight w:val="green"/>
          <w:u w:val="single"/>
        </w:rPr>
        <w:t>contributes</w:t>
      </w:r>
      <w:r w:rsidRPr="0075595F">
        <w:rPr>
          <w:rFonts w:eastAsia="Cambria"/>
          <w:u w:val="single"/>
        </w:rPr>
        <w:t xml:space="preserve"> </w:t>
      </w:r>
      <w:r w:rsidRPr="0075595F">
        <w:rPr>
          <w:rFonts w:eastAsia="Cambria"/>
          <w:highlight w:val="green"/>
          <w:u w:val="single"/>
        </w:rPr>
        <w:t>more to pharmaceutical revenue</w:t>
      </w:r>
      <w:r w:rsidRPr="0075595F">
        <w:rPr>
          <w:rFonts w:eastAsia="Cambria"/>
          <w:u w:val="single"/>
        </w:rPr>
        <w:t>, and hence incentives for new drug development, than its income and population size would suggest</w:t>
      </w:r>
      <w:r w:rsidRPr="0075595F">
        <w:rPr>
          <w:rFonts w:eastAsia="Cambria"/>
          <w:sz w:val="14"/>
        </w:rPr>
        <w:t xml:space="preserve">. </w:t>
      </w:r>
      <w:r w:rsidRPr="0075595F">
        <w:rPr>
          <w:rFonts w:eastAsia="Cambria"/>
          <w:b/>
          <w:iCs/>
          <w:highlight w:val="green"/>
          <w:u w:val="single"/>
        </w:rPr>
        <w:t>What we pay for medicines today affects the number and kinds of drugs discovered tomorrow</w:t>
      </w:r>
      <w:r w:rsidRPr="0075595F">
        <w:rPr>
          <w:rFonts w:eastAsia="Cambria"/>
          <w:b/>
          <w:iCs/>
          <w:u w:val="single"/>
        </w:rPr>
        <w:t>.</w:t>
      </w:r>
      <w:r w:rsidRPr="0075595F">
        <w:rPr>
          <w:rFonts w:eastAsia="Cambria"/>
          <w:u w:val="single"/>
        </w:rPr>
        <w:t xml:space="preserve"> Empirical research has established that drug development activity is sensitive to expected future revenues in the market for those drugs</w:t>
      </w:r>
      <w:r w:rsidRPr="0075595F">
        <w:rPr>
          <w:rFonts w:eastAsia="Cambria"/>
          <w:sz w:val="14"/>
        </w:rPr>
        <w:t xml:space="preserve">. The most recent evidence suggests that </w:t>
      </w:r>
      <w:r w:rsidRPr="0075595F">
        <w:rPr>
          <w:rFonts w:eastAsia="Cambria"/>
          <w:u w:val="single"/>
        </w:rPr>
        <w:t>it takes $2.5 billion in additional drug revenue to spur one new drug approval, based on data from 1997 to 2007.[3 ]Another study assesses the Orphan Drug Act, passed in 1982 to stimulate development of treatments for rare diseases</w:t>
      </w:r>
      <w:r w:rsidRPr="0075595F">
        <w:rPr>
          <w:rFonts w:eastAsia="Cambria"/>
          <w:sz w:val="14"/>
        </w:rPr>
        <w:t xml:space="preserve">. Its key feature was the granting of </w:t>
      </w:r>
      <w:r w:rsidRPr="0075595F">
        <w:rPr>
          <w:rFonts w:eastAsia="Cambria"/>
          <w:u w:val="single"/>
        </w:rPr>
        <w:t xml:space="preserve">market exclusivity that would restrict entry by competitors — in other words, allow for higher prices. The result was a dramatic increase in the number of compounds brought into development </w:t>
      </w:r>
      <w:r w:rsidRPr="0075595F">
        <w:rPr>
          <w:rFonts w:eastAsia="Cambria"/>
          <w:sz w:val="14"/>
        </w:rPr>
        <w:t>to treat rare diseases (figure 3).[4 ]</w:t>
      </w:r>
    </w:p>
    <w:p w14:paraId="4C150AD9" w14:textId="77777777" w:rsidR="0075595F" w:rsidRPr="0075595F" w:rsidRDefault="0075595F" w:rsidP="0075595F">
      <w:pPr>
        <w:rPr>
          <w:rFonts w:eastAsia="Cambria"/>
        </w:rPr>
      </w:pPr>
    </w:p>
    <w:p w14:paraId="5E4E1161" w14:textId="77777777" w:rsidR="0075595F" w:rsidRPr="0075595F" w:rsidRDefault="0075595F" w:rsidP="0075595F">
      <w:pPr>
        <w:keepNext/>
        <w:keepLines/>
        <w:spacing w:before="40" w:after="0"/>
        <w:outlineLvl w:val="3"/>
        <w:rPr>
          <w:rFonts w:eastAsia="MS Gothic"/>
          <w:b/>
          <w:iCs/>
          <w:sz w:val="26"/>
        </w:rPr>
      </w:pPr>
      <w:r w:rsidRPr="0075595F">
        <w:rPr>
          <w:rFonts w:eastAsia="MS Gothic"/>
          <w:b/>
          <w:iCs/>
          <w:sz w:val="26"/>
        </w:rPr>
        <w:t>Patent revitalizes WTO’s credibility</w:t>
      </w:r>
    </w:p>
    <w:p w14:paraId="73FD9B50" w14:textId="77777777" w:rsidR="0075595F" w:rsidRPr="0075595F" w:rsidRDefault="0075595F" w:rsidP="0075595F">
      <w:pPr>
        <w:rPr>
          <w:rFonts w:eastAsia="Cambria"/>
        </w:rPr>
      </w:pPr>
      <w:r w:rsidRPr="0075595F">
        <w:rPr>
          <w:rFonts w:eastAsia="Cambria"/>
          <w:b/>
          <w:bCs/>
          <w:sz w:val="26"/>
        </w:rPr>
        <w:t>Meyer 6-18-</w:t>
      </w:r>
      <w:r w:rsidRPr="0075595F">
        <w:rPr>
          <w:rFonts w:eastAsia="Cambria"/>
          <w:bCs/>
          <w:sz w:val="26"/>
        </w:rPr>
        <w:t>21.</w:t>
      </w:r>
      <w:r w:rsidRPr="0075595F">
        <w:rPr>
          <w:rFonts w:eastAsia="Cambria"/>
        </w:rPr>
        <w:t xml:space="preserve">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23" w:history="1">
        <w:r w:rsidRPr="0075595F">
          <w:rPr>
            <w:rFonts w:eastAsia="Cambria"/>
          </w:rPr>
          <w:t>https://fortune.com/2021/06/18/wto-covid-vaccines-patents-waiver-south-africa-trips/</w:t>
        </w:r>
      </w:hyperlink>
      <w:r w:rsidRPr="0075595F">
        <w:rPr>
          <w:rFonts w:eastAsia="Cambria"/>
        </w:rPr>
        <w:t>] TDI</w:t>
      </w:r>
    </w:p>
    <w:p w14:paraId="633C4D89" w14:textId="77777777" w:rsidR="0075595F" w:rsidRPr="0075595F" w:rsidRDefault="0075595F" w:rsidP="0075595F">
      <w:pPr>
        <w:rPr>
          <w:rFonts w:eastAsia="Cambria"/>
          <w:sz w:val="12"/>
        </w:rPr>
      </w:pPr>
      <w:r w:rsidRPr="0075595F">
        <w:rPr>
          <w:rFonts w:eastAsia="Cambria"/>
          <w:sz w:val="12"/>
        </w:rPr>
        <w:t xml:space="preserve">The World Trade Organization knows all about crises. Former U.S. President Donald Trump threw a wrench into its core function of resolving trade disputes—a blocker that President Joe Biden has not yet removed—and </w:t>
      </w:r>
      <w:r w:rsidRPr="0075595F">
        <w:rPr>
          <w:rFonts w:eastAsia="Cambria"/>
          <w:u w:val="single"/>
        </w:rPr>
        <w:t xml:space="preserve">there is widespread </w:t>
      </w:r>
      <w:r w:rsidRPr="0075595F">
        <w:rPr>
          <w:rFonts w:eastAsia="Cambria"/>
          <w:highlight w:val="green"/>
          <w:u w:val="single"/>
        </w:rPr>
        <w:t>dissatisfaction</w:t>
      </w:r>
      <w:r w:rsidRPr="0075595F">
        <w:rPr>
          <w:rFonts w:eastAsia="Cambria"/>
          <w:sz w:val="12"/>
          <w:highlight w:val="green"/>
        </w:rPr>
        <w:t xml:space="preserve"> </w:t>
      </w:r>
      <w:r w:rsidRPr="0075595F">
        <w:rPr>
          <w:rFonts w:eastAsia="Cambria"/>
          <w:highlight w:val="green"/>
          <w:u w:val="single"/>
        </w:rPr>
        <w:t>over</w:t>
      </w:r>
      <w:r w:rsidRPr="0075595F">
        <w:rPr>
          <w:rFonts w:eastAsia="Cambria"/>
          <w:u w:val="single"/>
        </w:rPr>
        <w:t xml:space="preserve"> the</w:t>
      </w:r>
      <w:r w:rsidRPr="0075595F">
        <w:rPr>
          <w:rFonts w:eastAsia="Cambria"/>
          <w:sz w:val="12"/>
        </w:rPr>
        <w:t xml:space="preserve"> </w:t>
      </w:r>
      <w:r w:rsidRPr="0075595F">
        <w:rPr>
          <w:rFonts w:eastAsia="Cambria"/>
          <w:highlight w:val="green"/>
          <w:u w:val="single"/>
        </w:rPr>
        <w:t>fairness of</w:t>
      </w:r>
      <w:r w:rsidRPr="0075595F">
        <w:rPr>
          <w:rFonts w:eastAsia="Cambria"/>
          <w:u w:val="single"/>
        </w:rPr>
        <w:t xml:space="preserve"> the global </w:t>
      </w:r>
      <w:r w:rsidRPr="0075595F">
        <w:rPr>
          <w:rFonts w:eastAsia="Cambria"/>
          <w:highlight w:val="green"/>
          <w:u w:val="single"/>
        </w:rPr>
        <w:t>trade rulebook</w:t>
      </w:r>
      <w:r w:rsidRPr="0075595F">
        <w:rPr>
          <w:rFonts w:eastAsia="Cambria"/>
          <w:sz w:val="12"/>
        </w:rPr>
        <w:t xml:space="preserve">. </w:t>
      </w:r>
      <w:r w:rsidRPr="0075595F">
        <w:rPr>
          <w:rFonts w:eastAsia="Cambria"/>
          <w:u w:val="single"/>
        </w:rPr>
        <w:t>The</w:t>
      </w:r>
      <w:r w:rsidRPr="0075595F">
        <w:rPr>
          <w:rFonts w:eastAsia="Cambria"/>
          <w:sz w:val="12"/>
        </w:rPr>
        <w:t xml:space="preserve"> 164-country </w:t>
      </w:r>
      <w:r w:rsidRPr="0075595F">
        <w:rPr>
          <w:rFonts w:eastAsia="Cambria"/>
          <w:u w:val="single"/>
        </w:rPr>
        <w:t>organization</w:t>
      </w:r>
      <w:r w:rsidRPr="0075595F">
        <w:rPr>
          <w:rFonts w:eastAsia="Cambria"/>
          <w:sz w:val="12"/>
        </w:rPr>
        <w:t xml:space="preserve">, under the fresh leadership of Nigeria's Ngozi Okonjo-Iweala, </w:t>
      </w:r>
      <w:r w:rsidRPr="0075595F">
        <w:rPr>
          <w:rFonts w:eastAsia="Cambria"/>
          <w:u w:val="single"/>
        </w:rPr>
        <w:t xml:space="preserve">has a lot to fix. </w:t>
      </w:r>
      <w:r w:rsidRPr="0075595F">
        <w:rPr>
          <w:rFonts w:eastAsia="Cambria"/>
          <w:sz w:val="12"/>
        </w:rPr>
        <w:t xml:space="preserve">However, </w:t>
      </w:r>
      <w:r w:rsidRPr="0075595F">
        <w:rPr>
          <w:rFonts w:eastAsia="Cambria"/>
          <w:b/>
          <w:bCs/>
          <w:highlight w:val="green"/>
          <w:u w:val="single"/>
        </w:rPr>
        <w:t>one crisis is more pressing</w:t>
      </w:r>
      <w:r w:rsidRPr="0075595F">
        <w:rPr>
          <w:rFonts w:eastAsia="Cambria"/>
          <w:b/>
          <w:bCs/>
          <w:u w:val="single"/>
        </w:rPr>
        <w:t xml:space="preserve"> than</w:t>
      </w:r>
      <w:r w:rsidRPr="0075595F">
        <w:rPr>
          <w:rFonts w:eastAsia="Cambria"/>
          <w:sz w:val="12"/>
        </w:rPr>
        <w:t xml:space="preserve"> the </w:t>
      </w:r>
      <w:r w:rsidRPr="0075595F">
        <w:rPr>
          <w:rFonts w:eastAsia="Cambria"/>
          <w:b/>
          <w:bCs/>
          <w:u w:val="single"/>
        </w:rPr>
        <w:t>others</w:t>
      </w:r>
      <w:r w:rsidRPr="0075595F">
        <w:rPr>
          <w:rFonts w:eastAsia="Cambria"/>
          <w:sz w:val="12"/>
        </w:rPr>
        <w:t xml:space="preserve">: </w:t>
      </w:r>
      <w:r w:rsidRPr="0075595F">
        <w:rPr>
          <w:rFonts w:eastAsia="Cambria"/>
          <w:u w:val="single"/>
        </w:rPr>
        <w:t xml:space="preserve">the battle over COVID-19 </w:t>
      </w:r>
      <w:r w:rsidRPr="0075595F">
        <w:rPr>
          <w:rFonts w:eastAsia="Cambria"/>
          <w:highlight w:val="green"/>
          <w:u w:val="single"/>
        </w:rPr>
        <w:t>vaccines</w:t>
      </w:r>
      <w:r w:rsidRPr="0075595F">
        <w:rPr>
          <w:rFonts w:eastAsia="Cambria"/>
          <w:sz w:val="12"/>
        </w:rPr>
        <w:t xml:space="preserve">, </w:t>
      </w:r>
      <w:r w:rsidRPr="0075595F">
        <w:rPr>
          <w:rFonts w:eastAsia="Cambria"/>
          <w:u w:val="single"/>
        </w:rPr>
        <w:t>and whether the protection</w:t>
      </w:r>
      <w:r w:rsidRPr="0075595F">
        <w:rPr>
          <w:rFonts w:eastAsia="Cambria"/>
          <w:sz w:val="12"/>
        </w:rPr>
        <w:t xml:space="preserve"> of their patents and other intellectual property should be temporarily lifted to boost production and end the pandemic sooner rather than later. According to some of those pushing for the waiver—which was originally proposed last year by India and South Africa—</w:t>
      </w:r>
      <w:r w:rsidRPr="0075595F">
        <w:rPr>
          <w:rFonts w:eastAsia="Cambria"/>
          <w:b/>
          <w:bCs/>
          <w:u w:val="single"/>
        </w:rPr>
        <w:t xml:space="preserve">the </w:t>
      </w:r>
      <w:r w:rsidRPr="0075595F">
        <w:rPr>
          <w:rFonts w:eastAsia="Cambria"/>
          <w:b/>
          <w:bCs/>
          <w:highlight w:val="green"/>
          <w:u w:val="single"/>
        </w:rPr>
        <w:t>WTO's future rests on what happens next.</w:t>
      </w:r>
      <w:r w:rsidRPr="0075595F">
        <w:rPr>
          <w:rFonts w:eastAsia="Cambria"/>
          <w:sz w:val="12"/>
        </w:rPr>
        <w:t xml:space="preserve"> </w:t>
      </w:r>
      <w:r w:rsidRPr="0075595F">
        <w:rPr>
          <w:rFonts w:eastAsia="Cambria"/>
          <w:u w:val="single"/>
        </w:rPr>
        <w:t xml:space="preserve">"The </w:t>
      </w:r>
      <w:r w:rsidRPr="0075595F">
        <w:rPr>
          <w:rFonts w:eastAsia="Cambria"/>
          <w:highlight w:val="green"/>
          <w:u w:val="single"/>
        </w:rPr>
        <w:t>credibility</w:t>
      </w:r>
      <w:r w:rsidRPr="0075595F">
        <w:rPr>
          <w:rFonts w:eastAsia="Cambria"/>
          <w:u w:val="single"/>
        </w:rPr>
        <w:t xml:space="preserve"> of the WTO will </w:t>
      </w:r>
      <w:r w:rsidRPr="0075595F">
        <w:rPr>
          <w:rFonts w:eastAsia="Cambria"/>
          <w:highlight w:val="green"/>
          <w:u w:val="single"/>
        </w:rPr>
        <w:t>depend on</w:t>
      </w:r>
      <w:r w:rsidRPr="0075595F">
        <w:rPr>
          <w:rFonts w:eastAsia="Cambria"/>
          <w:u w:val="single"/>
        </w:rPr>
        <w:t xml:space="preserve"> its </w:t>
      </w:r>
      <w:r w:rsidRPr="0075595F">
        <w:rPr>
          <w:rFonts w:eastAsia="Cambria"/>
          <w:highlight w:val="green"/>
          <w:u w:val="single"/>
        </w:rPr>
        <w:t>ability to find</w:t>
      </w:r>
      <w:r w:rsidRPr="0075595F">
        <w:rPr>
          <w:rFonts w:eastAsia="Cambria"/>
          <w:u w:val="single"/>
        </w:rPr>
        <w:t xml:space="preserve"> a </w:t>
      </w:r>
      <w:r w:rsidRPr="0075595F">
        <w:rPr>
          <w:rFonts w:eastAsia="Cambria"/>
          <w:highlight w:val="green"/>
          <w:u w:val="single"/>
        </w:rPr>
        <w:t>meaningful outcome</w:t>
      </w:r>
      <w:r w:rsidRPr="0075595F">
        <w:rPr>
          <w:rFonts w:eastAsia="Cambria"/>
          <w:sz w:val="12"/>
        </w:rPr>
        <w:t xml:space="preserve"> </w:t>
      </w:r>
      <w:r w:rsidRPr="0075595F">
        <w:rPr>
          <w:rFonts w:eastAsia="Cambria"/>
          <w:u w:val="single"/>
        </w:rPr>
        <w:t>on this issue</w:t>
      </w:r>
      <w:r w:rsidRPr="0075595F">
        <w:rPr>
          <w:rFonts w:eastAsia="Cambria"/>
          <w:sz w:val="12"/>
        </w:rPr>
        <w:t xml:space="preserve"> that truly ramps-up and diversifies production," says Xolelwa Mlumbi-Peter, South Africa's ambassador to the WTO. "Final nail in the coffin" The Geneva-based </w:t>
      </w:r>
      <w:r w:rsidRPr="0075595F">
        <w:rPr>
          <w:rFonts w:eastAsia="Cambria"/>
          <w:u w:val="single"/>
        </w:rPr>
        <w:t>WTO isn't an organization with power</w:t>
      </w:r>
      <w:r w:rsidRPr="0075595F">
        <w:rPr>
          <w:rFonts w:eastAsia="Cambria"/>
          <w:sz w:val="12"/>
        </w:rPr>
        <w:t xml:space="preserve">, as such—it's a framework within which countries make big decisions about trade, generally by consensus. </w:t>
      </w:r>
      <w:r w:rsidRPr="0075595F">
        <w:rPr>
          <w:rFonts w:eastAsia="Cambria"/>
          <w:u w:val="single"/>
        </w:rPr>
        <w:t>It's supposed to be</w:t>
      </w:r>
      <w:r w:rsidRPr="0075595F">
        <w:rPr>
          <w:rFonts w:eastAsia="Cambria"/>
          <w:sz w:val="12"/>
        </w:rPr>
        <w:t xml:space="preserve"> the forum </w:t>
      </w:r>
      <w:r w:rsidRPr="0075595F">
        <w:rPr>
          <w:rFonts w:eastAsia="Cambria"/>
          <w:u w:val="single"/>
        </w:rPr>
        <w:t>where disputes get</w:t>
      </w:r>
      <w:r w:rsidRPr="0075595F">
        <w:rPr>
          <w:rFonts w:eastAsia="Cambria"/>
          <w:sz w:val="12"/>
        </w:rPr>
        <w:t xml:space="preserve"> </w:t>
      </w:r>
      <w:r w:rsidRPr="0075595F">
        <w:rPr>
          <w:rFonts w:eastAsia="Cambria"/>
          <w:u w:val="single"/>
        </w:rPr>
        <w:t>settled</w:t>
      </w:r>
      <w:r w:rsidRPr="0075595F">
        <w:rPr>
          <w:rFonts w:eastAsia="Cambria"/>
          <w:sz w:val="12"/>
        </w:rPr>
        <w:t xml:space="preserve">, because all its members have signed up to the same rules. And one of its most important rulebooks is the Agreement on Trade-Related Aspects of Intellectual Property Rights, or TRIPS, which sprang to life alongside the WTO in 1995. The WTO's </w:t>
      </w:r>
      <w:r w:rsidRPr="0075595F">
        <w:rPr>
          <w:rFonts w:eastAsia="Cambria"/>
          <w:u w:val="single"/>
        </w:rPr>
        <w:t>founding agreement</w:t>
      </w:r>
      <w:r w:rsidRPr="0075595F">
        <w:rPr>
          <w:rFonts w:eastAsia="Cambria"/>
          <w:sz w:val="12"/>
        </w:rPr>
        <w:t xml:space="preserve"> </w:t>
      </w:r>
      <w:r w:rsidRPr="0075595F">
        <w:rPr>
          <w:rFonts w:eastAsia="Cambria"/>
          <w:u w:val="single"/>
        </w:rPr>
        <w:t>allows for rules to be waived in exceptional circumstances</w:t>
      </w:r>
      <w:r w:rsidRPr="0075595F">
        <w:rPr>
          <w:rFonts w:eastAsia="Cambria"/>
          <w:sz w:val="12"/>
        </w:rPr>
        <w:t>, and indeed this has happened before: its members agreed in 2003 to waive TRIPS obligations that were blocking the importation of cheap, generic drugs into developing countries that lack manufacturing capacity. (That waiver was effectively made permanent in 2017</w:t>
      </w:r>
      <w:r w:rsidRPr="0075595F">
        <w:rPr>
          <w:rFonts w:eastAsia="Cambria"/>
          <w:sz w:val="12"/>
          <w:highlight w:val="green"/>
        </w:rPr>
        <w:t xml:space="preserve">.) </w:t>
      </w:r>
      <w:r w:rsidRPr="0075595F">
        <w:rPr>
          <w:rFonts w:eastAsia="Cambria"/>
          <w:highlight w:val="green"/>
          <w:u w:val="single"/>
        </w:rPr>
        <w:t>Consensus is</w:t>
      </w:r>
      <w:r w:rsidRPr="0075595F">
        <w:rPr>
          <w:rFonts w:eastAsia="Cambria"/>
          <w:u w:val="single"/>
        </w:rPr>
        <w:t xml:space="preserve"> the </w:t>
      </w:r>
      <w:r w:rsidRPr="0075595F">
        <w:rPr>
          <w:rFonts w:eastAsia="Cambria"/>
          <w:highlight w:val="green"/>
          <w:u w:val="single"/>
        </w:rPr>
        <w:t>key</w:t>
      </w:r>
      <w:r w:rsidRPr="0075595F">
        <w:rPr>
          <w:rFonts w:eastAsia="Cambria"/>
          <w:u w:val="single"/>
        </w:rPr>
        <w:t xml:space="preserve"> here. </w:t>
      </w:r>
      <w:r w:rsidRPr="0075595F">
        <w:rPr>
          <w:rFonts w:eastAsia="Cambria"/>
          <w:sz w:val="12"/>
        </w:rPr>
        <w:t xml:space="preserve">Although the failure to reach consensus on a waiver could be overcome with a 75% supermajority vote by the WTO's membership, this would be an unprecedented and seismic event. </w:t>
      </w:r>
      <w:r w:rsidRPr="0075595F">
        <w:rPr>
          <w:rFonts w:eastAsia="Cambria"/>
          <w:u w:val="single"/>
        </w:rPr>
        <w:t xml:space="preserve">In the case of the COVID-19 vaccine IP waiver, it would mean </w:t>
      </w:r>
      <w:r w:rsidRPr="0075595F">
        <w:rPr>
          <w:rFonts w:eastAsia="Cambria"/>
          <w:highlight w:val="green"/>
          <w:u w:val="single"/>
        </w:rPr>
        <w:t>standing up to the</w:t>
      </w:r>
      <w:r w:rsidRPr="0075595F">
        <w:rPr>
          <w:rFonts w:eastAsia="Cambria"/>
          <w:u w:val="single"/>
        </w:rPr>
        <w:t xml:space="preserve"> </w:t>
      </w:r>
      <w:r w:rsidRPr="0075595F">
        <w:rPr>
          <w:rFonts w:eastAsia="Cambria"/>
          <w:highlight w:val="green"/>
          <w:u w:val="single"/>
        </w:rPr>
        <w:t>E</w:t>
      </w:r>
      <w:r w:rsidRPr="0075595F">
        <w:rPr>
          <w:rFonts w:eastAsia="Cambria"/>
          <w:u w:val="single"/>
        </w:rPr>
        <w:t xml:space="preserve">uropean </w:t>
      </w:r>
      <w:r w:rsidRPr="0075595F">
        <w:rPr>
          <w:rFonts w:eastAsia="Cambria"/>
          <w:highlight w:val="green"/>
          <w:u w:val="single"/>
        </w:rPr>
        <w:t>U</w:t>
      </w:r>
      <w:r w:rsidRPr="0075595F">
        <w:rPr>
          <w:rFonts w:eastAsia="Cambria"/>
          <w:u w:val="single"/>
        </w:rPr>
        <w:t>nion,</w:t>
      </w:r>
      <w:r w:rsidRPr="0075595F">
        <w:rPr>
          <w:rFonts w:eastAsia="Cambria"/>
          <w:sz w:val="12"/>
        </w:rPr>
        <w:t xml:space="preserve"> and Germany in particular, as well as countries such as Canada and the U.K.—the U.S. recently flipped from opposing the idea of a waiver to supporting it, as did France. </w:t>
      </w:r>
      <w:r w:rsidRPr="0075595F">
        <w:rPr>
          <w:rFonts w:eastAsia="Cambria"/>
          <w:b/>
          <w:bCs/>
          <w:u w:val="single"/>
        </w:rPr>
        <w:t>It's a dispute between countries, but the result will be on the WTO as a whole</w:t>
      </w:r>
      <w:r w:rsidRPr="0075595F">
        <w:rPr>
          <w:rFonts w:eastAsia="Cambria"/>
          <w:sz w:val="12"/>
        </w:rPr>
        <w:t>, say waiver advocates. "</w:t>
      </w:r>
      <w:r w:rsidRPr="0075595F">
        <w:rPr>
          <w:rFonts w:eastAsia="Cambria"/>
          <w:highlight w:val="green"/>
          <w:u w:val="single"/>
        </w:rPr>
        <w:t>If, in</w:t>
      </w:r>
      <w:r w:rsidRPr="0075595F">
        <w:rPr>
          <w:rFonts w:eastAsia="Cambria"/>
          <w:u w:val="single"/>
        </w:rPr>
        <w:t xml:space="preserve"> the face of one of humanity's greatest </w:t>
      </w:r>
      <w:r w:rsidRPr="0075595F">
        <w:rPr>
          <w:rFonts w:eastAsia="Cambria"/>
          <w:highlight w:val="green"/>
          <w:u w:val="single"/>
        </w:rPr>
        <w:t>challenge</w:t>
      </w:r>
      <w:r w:rsidRPr="0075595F">
        <w:rPr>
          <w:rFonts w:eastAsia="Cambria"/>
          <w:u w:val="single"/>
        </w:rPr>
        <w:t>s</w:t>
      </w:r>
      <w:r w:rsidRPr="0075595F">
        <w:rPr>
          <w:rFonts w:eastAsia="Cambria"/>
          <w:sz w:val="12"/>
        </w:rPr>
        <w:t xml:space="preserve"> in a century, </w:t>
      </w:r>
      <w:r w:rsidRPr="0075595F">
        <w:rPr>
          <w:rFonts w:eastAsia="Cambria"/>
          <w:highlight w:val="green"/>
          <w:u w:val="single"/>
        </w:rPr>
        <w:t>the WTO</w:t>
      </w:r>
      <w:r w:rsidRPr="0075595F">
        <w:rPr>
          <w:rFonts w:eastAsia="Cambria"/>
          <w:u w:val="single"/>
        </w:rPr>
        <w:t xml:space="preserve"> functionally</w:t>
      </w:r>
      <w:r w:rsidRPr="0075595F">
        <w:rPr>
          <w:rFonts w:eastAsia="Cambria"/>
          <w:sz w:val="12"/>
        </w:rPr>
        <w:t xml:space="preserve"> </w:t>
      </w:r>
      <w:r w:rsidRPr="0075595F">
        <w:rPr>
          <w:rFonts w:eastAsia="Cambria"/>
          <w:highlight w:val="green"/>
          <w:u w:val="single"/>
        </w:rPr>
        <w:t>becomes an obstacle</w:t>
      </w:r>
      <w:r w:rsidRPr="0075595F">
        <w:rPr>
          <w:rFonts w:eastAsia="Cambria"/>
          <w:sz w:val="12"/>
        </w:rPr>
        <w:t xml:space="preserve"> as in contrast to part of the solution, </w:t>
      </w:r>
      <w:r w:rsidRPr="0075595F">
        <w:rPr>
          <w:rFonts w:eastAsia="Cambria"/>
          <w:b/>
          <w:bCs/>
          <w:u w:val="single"/>
        </w:rPr>
        <w:t xml:space="preserve">I think </w:t>
      </w:r>
      <w:r w:rsidRPr="0075595F">
        <w:rPr>
          <w:rFonts w:eastAsia="Cambria"/>
          <w:b/>
          <w:bCs/>
          <w:highlight w:val="green"/>
          <w:u w:val="single"/>
        </w:rPr>
        <w:t>it could be the final nail in the coffin</w:t>
      </w:r>
      <w:r w:rsidRPr="0075595F">
        <w:rPr>
          <w:rFonts w:eastAsia="Cambria"/>
          <w:b/>
          <w:bCs/>
          <w:u w:val="single"/>
        </w:rPr>
        <w:t>"</w:t>
      </w:r>
      <w:r w:rsidRPr="0075595F">
        <w:rPr>
          <w:rFonts w:eastAsia="Cambria"/>
          <w:sz w:val="12"/>
        </w:rPr>
        <w:t xml:space="preserve"> </w:t>
      </w:r>
      <w:r w:rsidRPr="0075595F">
        <w:rPr>
          <w:rFonts w:eastAsia="Cambria"/>
          <w:b/>
          <w:bCs/>
          <w:u w:val="single"/>
        </w:rPr>
        <w:t>for the organization</w:t>
      </w:r>
      <w:r w:rsidRPr="0075595F">
        <w:rPr>
          <w:rFonts w:eastAsia="Cambria"/>
          <w:sz w:val="12"/>
        </w:rPr>
        <w:t>, says Lori Wallach, the founder of Public Citizen's Global Trade Watch, a U.S. campaigning group that focuses on the WTO and trade agreements. "</w:t>
      </w:r>
      <w:r w:rsidRPr="0075595F">
        <w:rPr>
          <w:rFonts w:eastAsia="Cambria"/>
          <w:highlight w:val="green"/>
          <w:u w:val="single"/>
        </w:rPr>
        <w:t>If the</w:t>
      </w:r>
      <w:r w:rsidRPr="0075595F">
        <w:rPr>
          <w:rFonts w:eastAsia="Cambria"/>
          <w:sz w:val="12"/>
        </w:rPr>
        <w:t xml:space="preserve"> TRIPS </w:t>
      </w:r>
      <w:r w:rsidRPr="0075595F">
        <w:rPr>
          <w:rFonts w:eastAsia="Cambria"/>
          <w:highlight w:val="green"/>
          <w:u w:val="single"/>
        </w:rPr>
        <w:t>waiver is successful</w:t>
      </w:r>
      <w:r w:rsidRPr="0075595F">
        <w:rPr>
          <w:rFonts w:eastAsia="Cambria"/>
          <w:sz w:val="12"/>
          <w:highlight w:val="green"/>
        </w:rPr>
        <w:t>,</w:t>
      </w:r>
      <w:r w:rsidRPr="0075595F">
        <w:rPr>
          <w:rFonts w:eastAsia="Cambria"/>
          <w:sz w:val="12"/>
        </w:rPr>
        <w:t xml:space="preserve"> </w:t>
      </w:r>
      <w:r w:rsidRPr="0075595F">
        <w:rPr>
          <w:rFonts w:eastAsia="Cambria"/>
          <w:u w:val="single"/>
        </w:rPr>
        <w:t>and people see the WTO as being part of the solution</w:t>
      </w:r>
      <w:r w:rsidRPr="0075595F">
        <w:rPr>
          <w:rFonts w:eastAsia="Cambria"/>
          <w:sz w:val="12"/>
        </w:rPr>
        <w:t>—saving lives and livelihoods—</w:t>
      </w:r>
      <w:r w:rsidRPr="0075595F">
        <w:rPr>
          <w:rFonts w:eastAsia="Cambria"/>
          <w:b/>
          <w:bCs/>
          <w:highlight w:val="green"/>
          <w:u w:val="single"/>
        </w:rPr>
        <w:t>it could create goodwill and momentum</w:t>
      </w:r>
      <w:r w:rsidRPr="0075595F">
        <w:rPr>
          <w:rFonts w:eastAsia="Cambria"/>
          <w:b/>
          <w:bCs/>
          <w:u w:val="single"/>
        </w:rPr>
        <w:t xml:space="preserve"> to address what are still daunting structural problems."</w:t>
      </w:r>
      <w:r w:rsidRPr="0075595F">
        <w:rPr>
          <w:rFonts w:eastAsia="Cambria"/>
          <w:sz w:val="12"/>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Mercurio thinks China may agree to reforms on some of these issues, particularly regarding subsidies, but "only if it is offered something in return." </w:t>
      </w:r>
      <w:r w:rsidRPr="0075595F">
        <w:rPr>
          <w:rFonts w:eastAsia="Cambria"/>
          <w:u w:val="single"/>
        </w:rPr>
        <w:t>All these problems won't go away if the WTO manages to come up with a TRIPS waiver</w:t>
      </w:r>
      <w:r w:rsidRPr="0075595F">
        <w:rPr>
          <w:rFonts w:eastAsia="Cambria"/>
          <w:sz w:val="12"/>
        </w:rPr>
        <w:t xml:space="preserve"> for COVID-19 vaccines and medical supplies, Wallach concedes. "</w:t>
      </w:r>
      <w:r w:rsidRPr="0075595F">
        <w:rPr>
          <w:rFonts w:eastAsia="Cambria"/>
          <w:b/>
          <w:bCs/>
          <w:u w:val="single"/>
        </w:rPr>
        <w:t>But</w:t>
      </w:r>
      <w:r w:rsidRPr="0075595F">
        <w:rPr>
          <w:rFonts w:eastAsia="Cambria"/>
          <w:sz w:val="12"/>
        </w:rPr>
        <w:t>," she adds, "</w:t>
      </w:r>
      <w:r w:rsidRPr="0075595F">
        <w:rPr>
          <w:rFonts w:eastAsia="Cambria"/>
          <w:b/>
          <w:bCs/>
          <w:u w:val="single"/>
        </w:rPr>
        <w:t xml:space="preserve">the will and the good faith to tackle these challenges is increased enormously if the WTO has the experience of being part of the solution, not just an obstacle." </w:t>
      </w:r>
      <w:r w:rsidRPr="0075595F">
        <w:rPr>
          <w:rFonts w:eastAsia="Cambria"/>
          <w:sz w:val="12"/>
        </w:rPr>
        <w:t>Wallach points to a statement released earlier this month by Asia Pacific Economic Cooperation (APEC) trade ministers, which called for urgent discussions on the waiver. "</w:t>
      </w:r>
      <w:r w:rsidRPr="0075595F">
        <w:rPr>
          <w:rFonts w:eastAsia="Cambria"/>
          <w:u w:val="single"/>
        </w:rPr>
        <w:t xml:space="preserve">The WTO </w:t>
      </w:r>
      <w:r w:rsidRPr="0075595F">
        <w:rPr>
          <w:rFonts w:eastAsia="Cambria"/>
          <w:highlight w:val="green"/>
          <w:u w:val="single"/>
        </w:rPr>
        <w:t>must</w:t>
      </w:r>
      <w:r w:rsidRPr="0075595F">
        <w:rPr>
          <w:rFonts w:eastAsia="Cambria"/>
          <w:sz w:val="12"/>
          <w:highlight w:val="green"/>
        </w:rPr>
        <w:t xml:space="preserve"> </w:t>
      </w:r>
      <w:r w:rsidRPr="0075595F">
        <w:rPr>
          <w:rFonts w:eastAsia="Cambria"/>
          <w:highlight w:val="green"/>
          <w:u w:val="single"/>
        </w:rPr>
        <w:t>demonstrate</w:t>
      </w:r>
      <w:r w:rsidRPr="0075595F">
        <w:rPr>
          <w:rFonts w:eastAsia="Cambria"/>
          <w:u w:val="single"/>
        </w:rPr>
        <w:t xml:space="preserve"> that </w:t>
      </w:r>
      <w:r w:rsidRPr="0075595F">
        <w:rPr>
          <w:rFonts w:eastAsia="Cambria"/>
          <w:highlight w:val="green"/>
          <w:u w:val="single"/>
        </w:rPr>
        <w:t>global trade rules can help address the human catastrophe</w:t>
      </w:r>
      <w:r w:rsidRPr="0075595F">
        <w:rPr>
          <w:rFonts w:eastAsia="Cambria"/>
          <w:sz w:val="12"/>
        </w:rPr>
        <w:t xml:space="preserve"> of the COVID-19 pandemic and facilitate the recovery," the statement read in its section about WTO reform. Okonjo-Iweala's role The </w:t>
      </w:r>
      <w:r w:rsidRPr="0075595F">
        <w:rPr>
          <w:rFonts w:eastAsia="Cambria"/>
          <w:u w:val="single"/>
        </w:rPr>
        <w:t xml:space="preserve">WTO's </w:t>
      </w:r>
      <w:r w:rsidRPr="0075595F">
        <w:rPr>
          <w:rFonts w:eastAsia="Cambria"/>
          <w:highlight w:val="green"/>
          <w:u w:val="single"/>
        </w:rPr>
        <w:t>new director general</w:t>
      </w:r>
      <w:r w:rsidRPr="0075595F">
        <w:rPr>
          <w:rFonts w:eastAsia="Cambria"/>
          <w:sz w:val="12"/>
        </w:rPr>
        <w:t xml:space="preserve">, whose route to the top was unblocked in early 2021 with the demise of the Trump administration, </w:t>
      </w:r>
      <w:r w:rsidRPr="0075595F">
        <w:rPr>
          <w:rFonts w:eastAsia="Cambria"/>
          <w:u w:val="single"/>
        </w:rPr>
        <w:t xml:space="preserve">is certainly </w:t>
      </w:r>
      <w:r w:rsidRPr="0075595F">
        <w:rPr>
          <w:rFonts w:eastAsia="Cambria"/>
          <w:highlight w:val="green"/>
          <w:u w:val="single"/>
        </w:rPr>
        <w:t>keen to fix the problems</w:t>
      </w:r>
      <w:r w:rsidRPr="0075595F">
        <w:rPr>
          <w:rFonts w:eastAsia="Cambria"/>
          <w:sz w:val="12"/>
        </w:rPr>
        <w:t xml:space="preserve"> that contributed to the early departure of her predecessor, Brazil's Robert Azevedo. "</w:t>
      </w:r>
      <w:r w:rsidRPr="0075595F">
        <w:rPr>
          <w:rFonts w:eastAsia="Cambria"/>
          <w:u w:val="single"/>
        </w:rPr>
        <w:t xml:space="preserve">We must act now </w:t>
      </w:r>
      <w:r w:rsidRPr="0075595F">
        <w:rPr>
          <w:rFonts w:eastAsia="Cambria"/>
          <w:sz w:val="12"/>
        </w:rPr>
        <w:t xml:space="preserve">to get all our ambassadors to the table to negotiate a text" on the issue of an IP waiver for COVID vaccines, Ngozi Okonjo-Iweala, director general of the World Trade Organization, has said. Dursun Aydemir—Anadolu/Bloomberg/Getty Images Earlier this week, when the U.S. and EU agreed a five-year ceasefire in a long-running dispute over Boeing and Airbus aircraft subsidies, Okonjo-Iweala tweeted: </w:t>
      </w:r>
      <w:r w:rsidRPr="0075595F">
        <w:rPr>
          <w:rFonts w:eastAsia="Cambria"/>
          <w:u w:val="single"/>
        </w:rPr>
        <w:t>"With political will, we can solve even the most intractable problems."</w:t>
      </w:r>
      <w:r w:rsidRPr="0075595F">
        <w:rPr>
          <w:rFonts w:eastAsia="Cambria"/>
          <w:sz w:val="12"/>
        </w:rPr>
        <w:t xml:space="preserve">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w:t>
      </w:r>
      <w:r w:rsidRPr="0075595F">
        <w:rPr>
          <w:rFonts w:eastAsia="Cambria"/>
          <w:u w:val="single"/>
        </w:rPr>
        <w:t>Ngozi is very much someone who will actively seek solutions to problems</w:t>
      </w:r>
      <w:r w:rsidRPr="0075595F">
        <w:rPr>
          <w:rFonts w:eastAsia="Cambria"/>
          <w:sz w:val="12"/>
        </w:rPr>
        <w:t xml:space="preserve">, and in this way different to her predecessor. If the role of mediator is welcomed, </w:t>
      </w:r>
      <w:r w:rsidRPr="0075595F">
        <w:rPr>
          <w:rFonts w:eastAsia="Cambria"/>
          <w:u w:val="single"/>
        </w:rPr>
        <w:t>she could have an impact not in starting discussions but in getting deals over the finish line</w:t>
      </w:r>
      <w:r w:rsidRPr="0075595F">
        <w:rPr>
          <w:rFonts w:eastAsia="Cambria"/>
          <w:sz w:val="12"/>
        </w:rPr>
        <w:t>."</w:t>
      </w:r>
    </w:p>
    <w:p w14:paraId="1B777C2E" w14:textId="77777777" w:rsidR="00316E53" w:rsidRDefault="00316E53"/>
    <w:sectPr w:rsidR="00316E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595F"/>
    <w:rsid w:val="002437AC"/>
    <w:rsid w:val="00316E53"/>
    <w:rsid w:val="007559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9572B9"/>
  <w15:chartTrackingRefBased/>
  <w15:docId w15:val="{955C9114-554C-488A-8ED3-E906FAB62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437AC"/>
    <w:rPr>
      <w:rFonts w:ascii="Calibri" w:eastAsiaTheme="minorHAnsi" w:hAnsi="Calibri" w:cs="Calibri"/>
      <w:lang w:eastAsia="en-US"/>
    </w:rPr>
  </w:style>
  <w:style w:type="paragraph" w:styleId="Heading1">
    <w:name w:val="heading 1"/>
    <w:aliases w:val="Pocket"/>
    <w:basedOn w:val="Normal"/>
    <w:next w:val="Normal"/>
    <w:link w:val="Heading1Char"/>
    <w:qFormat/>
    <w:rsid w:val="002437A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437A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437A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2437A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437A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437AC"/>
  </w:style>
  <w:style w:type="character" w:customStyle="1" w:styleId="Heading1Char">
    <w:name w:val="Heading 1 Char"/>
    <w:aliases w:val="Pocket Char"/>
    <w:basedOn w:val="DefaultParagraphFont"/>
    <w:link w:val="Heading1"/>
    <w:rsid w:val="002437AC"/>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2437AC"/>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2437AC"/>
    <w:rPr>
      <w:rFonts w:ascii="Calibri" w:eastAsiaTheme="majorEastAsia" w:hAnsi="Calibri" w:cstheme="majorBidi"/>
      <w:b/>
      <w:sz w:val="32"/>
      <w:szCs w:val="24"/>
      <w:u w:val="single"/>
      <w:lang w:eastAsia="en-US"/>
    </w:rPr>
  </w:style>
  <w:style w:type="character" w:customStyle="1" w:styleId="Heading4Char">
    <w:name w:val="Heading 4 Char"/>
    <w:aliases w:val="Tag Char"/>
    <w:basedOn w:val="DefaultParagraphFont"/>
    <w:link w:val="Heading4"/>
    <w:uiPriority w:val="3"/>
    <w:rsid w:val="002437AC"/>
    <w:rPr>
      <w:rFonts w:ascii="Calibri" w:eastAsiaTheme="majorEastAsia" w:hAnsi="Calibri" w:cstheme="majorBidi"/>
      <w:b/>
      <w:iCs/>
      <w:sz w:val="26"/>
      <w:lang w:eastAsia="en-US"/>
    </w:rPr>
  </w:style>
  <w:style w:type="character" w:styleId="Emphasis">
    <w:name w:val="Emphasis"/>
    <w:basedOn w:val="DefaultParagraphFont"/>
    <w:uiPriority w:val="7"/>
    <w:qFormat/>
    <w:rsid w:val="002437AC"/>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2437AC"/>
    <w:rPr>
      <w:b/>
      <w:bCs/>
      <w:sz w:val="26"/>
      <w:u w:val="none"/>
    </w:rPr>
  </w:style>
  <w:style w:type="character" w:customStyle="1" w:styleId="StyleUnderline">
    <w:name w:val="Style Underline"/>
    <w:aliases w:val="Underline"/>
    <w:basedOn w:val="DefaultParagraphFont"/>
    <w:uiPriority w:val="6"/>
    <w:qFormat/>
    <w:rsid w:val="002437AC"/>
    <w:rPr>
      <w:b w:val="0"/>
      <w:sz w:val="22"/>
      <w:u w:val="single"/>
    </w:rPr>
  </w:style>
  <w:style w:type="character" w:styleId="Hyperlink">
    <w:name w:val="Hyperlink"/>
    <w:basedOn w:val="DefaultParagraphFont"/>
    <w:uiPriority w:val="99"/>
    <w:semiHidden/>
    <w:unhideWhenUsed/>
    <w:rsid w:val="002437AC"/>
    <w:rPr>
      <w:color w:val="auto"/>
      <w:u w:val="none"/>
    </w:rPr>
  </w:style>
  <w:style w:type="character" w:styleId="FollowedHyperlink">
    <w:name w:val="FollowedHyperlink"/>
    <w:basedOn w:val="DefaultParagraphFont"/>
    <w:uiPriority w:val="99"/>
    <w:semiHidden/>
    <w:unhideWhenUsed/>
    <w:rsid w:val="002437AC"/>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mericanprogress.org/issues/healthcare/reports/2020/07/28/488196/comprehensive-covid-19-vaccine-plan/" TargetMode="External"/><Relationship Id="rId13" Type="http://schemas.openxmlformats.org/officeDocument/2006/relationships/hyperlink" Target="https://www.whitehouse.gov/briefing-room/speeches-remarks/2021/05/17/remarks-by-president-biden-on-the-covid-19-response-and-the-vaccination-program-4/" TargetMode="External"/><Relationship Id="rId18" Type="http://schemas.openxmlformats.org/officeDocument/2006/relationships/hyperlink" Target="https://www.jdsupra.com/authors/jamieson-greer/" TargetMode="External"/><Relationship Id="rId3" Type="http://schemas.openxmlformats.org/officeDocument/2006/relationships/settings" Target="settings.xml"/><Relationship Id="rId21" Type="http://schemas.openxmlformats.org/officeDocument/2006/relationships/hyperlink" Target="https://www.jdsupra.com/legalnews/group-of-nearly-60-wto-members-seek-2523821/" TargetMode="External"/><Relationship Id="rId7" Type="http://schemas.openxmlformats.org/officeDocument/2006/relationships/hyperlink" Target="https://www.who.int/director-general/speeches/detail/director-general-s-opening-remarks-at-the-g7-summit---12-june-2021" TargetMode="External"/><Relationship Id="rId12" Type="http://schemas.openxmlformats.org/officeDocument/2006/relationships/hyperlink" Target="https://www.who.int/initiatives/act-accelerator/covax" TargetMode="External"/><Relationship Id="rId17" Type="http://schemas.openxmlformats.org/officeDocument/2006/relationships/hyperlink" Target="https://www.jdsupra.com/authors/isabel-fernandez-de-la-cuesta/"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jdsupra.com/authors/evan-diamond/" TargetMode="External"/><Relationship Id="rId20" Type="http://schemas.openxmlformats.org/officeDocument/2006/relationships/hyperlink" Target="https://www.jdsupra.com/authors/brian-white/" TargetMode="External"/><Relationship Id="rId1" Type="http://schemas.openxmlformats.org/officeDocument/2006/relationships/numbering" Target="numbering.xml"/><Relationship Id="rId6" Type="http://schemas.openxmlformats.org/officeDocument/2006/relationships/hyperlink" Target="https://www.barrons.com/articles/a-plan-to-break-the-vaccine-manufacturing-bottleneck-51621952245" TargetMode="External"/><Relationship Id="rId11" Type="http://schemas.openxmlformats.org/officeDocument/2006/relationships/hyperlink" Target="https://www.bmj.com/content/372/bmj.n281" TargetMode="External"/><Relationship Id="rId24" Type="http://schemas.openxmlformats.org/officeDocument/2006/relationships/fontTable" Target="fontTable.xml"/><Relationship Id="rId5" Type="http://schemas.openxmlformats.org/officeDocument/2006/relationships/hyperlink" Target="https://www.ncbi.nlm.nih.gov/pmc/articles/PMC6446569/" TargetMode="External"/><Relationship Id="rId15" Type="http://schemas.openxmlformats.org/officeDocument/2006/relationships/hyperlink" Target="https://www.jdsupra.com/authors/daniel-crosby/" TargetMode="External"/><Relationship Id="rId23" Type="http://schemas.openxmlformats.org/officeDocument/2006/relationships/hyperlink" Target="https://fortune.com/2021/06/18/wto-covid-vaccines-patents-waiver-south-africa-trips/" TargetMode="External"/><Relationship Id="rId10" Type="http://schemas.openxmlformats.org/officeDocument/2006/relationships/hyperlink" Target="https://www.timesofisrael.com/israel-said-to-be-paying-average-of-47-per-person-for-pfizer-moderna-vaccines/" TargetMode="External"/><Relationship Id="rId19" Type="http://schemas.openxmlformats.org/officeDocument/2006/relationships/hyperlink" Target="https://www.jdsupra.com/authors/jeffrey-telep/" TargetMode="External"/><Relationship Id="rId4" Type="http://schemas.openxmlformats.org/officeDocument/2006/relationships/webSettings" Target="webSettings.xml"/><Relationship Id="rId9" Type="http://schemas.openxmlformats.org/officeDocument/2006/relationships/hyperlink" Target="https://launchandscalefaster.org/covid-19/vaccinemanufacturing" TargetMode="External"/><Relationship Id="rId14" Type="http://schemas.openxmlformats.org/officeDocument/2006/relationships/hyperlink" Target="https://www.npr.org/sections/goatsandsoda/2021/08/03/1023822839/biden-is-sending-110-million-vaccines-to-nations-in-need-thats-just-a-first-step" TargetMode="External"/><Relationship Id="rId22" Type="http://schemas.openxmlformats.org/officeDocument/2006/relationships/hyperlink" Target="http://www.brookings.edu/research/the-global-burden-of-medical-innov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risc\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1</TotalTime>
  <Pages>1</Pages>
  <Words>10550</Words>
  <Characters>60141</Characters>
  <Application>Microsoft Office Word</Application>
  <DocSecurity>0</DocSecurity>
  <Lines>501</Lines>
  <Paragraphs>141</Paragraphs>
  <ScaleCrop>false</ScaleCrop>
  <Company/>
  <LinksUpToDate>false</LinksUpToDate>
  <CharactersWithSpaces>70550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Chen</dc:creator>
  <cp:keywords/>
  <dc:description/>
  <cp:lastModifiedBy>Iris Chen</cp:lastModifiedBy>
  <cp:revision>2</cp:revision>
  <dcterms:created xsi:type="dcterms:W3CDTF">2021-10-09T04:15:00Z</dcterms:created>
  <dcterms:modified xsi:type="dcterms:W3CDTF">2021-10-09T04:16:00Z</dcterms:modified>
</cp:coreProperties>
</file>