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04E3F9" w14:textId="77777777" w:rsidR="009D422F" w:rsidRPr="009D422F" w:rsidRDefault="009D422F" w:rsidP="009D42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eastAsiaTheme="majorEastAsia" w:cstheme="majorBidi"/>
          <w:b/>
          <w:sz w:val="52"/>
          <w:szCs w:val="32"/>
        </w:rPr>
      </w:pPr>
      <w:r w:rsidRPr="009D422F">
        <w:rPr>
          <w:rFonts w:eastAsiaTheme="majorEastAsia" w:cstheme="majorBidi"/>
          <w:b/>
          <w:sz w:val="52"/>
          <w:szCs w:val="32"/>
        </w:rPr>
        <w:t>1NC</w:t>
      </w:r>
    </w:p>
    <w:p w14:paraId="06AAC5F1" w14:textId="77777777" w:rsidR="009D422F" w:rsidRPr="009D422F" w:rsidRDefault="009D422F" w:rsidP="009D422F">
      <w:pPr>
        <w:keepNext/>
        <w:keepLines/>
        <w:pageBreakBefore/>
        <w:spacing w:before="40" w:after="0"/>
        <w:jc w:val="center"/>
        <w:outlineLvl w:val="1"/>
        <w:rPr>
          <w:rFonts w:eastAsiaTheme="majorEastAsia" w:cstheme="majorBidi"/>
          <w:b/>
          <w:sz w:val="44"/>
          <w:szCs w:val="26"/>
          <w:u w:val="double"/>
        </w:rPr>
      </w:pPr>
      <w:r w:rsidRPr="009D422F">
        <w:rPr>
          <w:rFonts w:eastAsiaTheme="majorEastAsia" w:cstheme="majorBidi"/>
          <w:b/>
          <w:sz w:val="44"/>
          <w:szCs w:val="26"/>
          <w:u w:val="double"/>
        </w:rPr>
        <w:t>Framework</w:t>
      </w:r>
    </w:p>
    <w:p w14:paraId="6078530A" w14:textId="77777777" w:rsidR="009D422F" w:rsidRPr="009D422F" w:rsidRDefault="009D422F" w:rsidP="009D422F">
      <w:pPr>
        <w:keepNext/>
        <w:keepLines/>
        <w:spacing w:before="40" w:after="0"/>
        <w:outlineLvl w:val="3"/>
        <w:rPr>
          <w:rFonts w:eastAsiaTheme="majorEastAsia" w:cstheme="majorBidi"/>
          <w:b/>
          <w:iCs/>
          <w:sz w:val="26"/>
        </w:rPr>
      </w:pPr>
      <w:r w:rsidRPr="009D422F">
        <w:rPr>
          <w:rFonts w:eastAsiaTheme="majorEastAsia" w:cstheme="majorBidi"/>
          <w:b/>
          <w:iCs/>
          <w:sz w:val="26"/>
        </w:rPr>
        <w:t>My value is morality, and my value criterion is maximizing expected well-being.</w:t>
      </w:r>
    </w:p>
    <w:p w14:paraId="03169216" w14:textId="77777777" w:rsidR="009D422F" w:rsidRPr="009D422F" w:rsidRDefault="009D422F" w:rsidP="009D422F">
      <w:pPr>
        <w:keepNext/>
        <w:keepLines/>
        <w:spacing w:before="40" w:after="0"/>
        <w:outlineLvl w:val="3"/>
        <w:rPr>
          <w:rFonts w:eastAsiaTheme="majorEastAsia" w:cstheme="majorBidi"/>
          <w:b/>
          <w:iCs/>
          <w:sz w:val="26"/>
        </w:rPr>
      </w:pPr>
      <w:r w:rsidRPr="009D422F">
        <w:rPr>
          <w:rFonts w:eastAsiaTheme="majorEastAsia" w:cstheme="majorBidi"/>
          <w:b/>
          <w:iCs/>
          <w:sz w:val="26"/>
        </w:rPr>
        <w:t>Prefer this – 1] states can't engage in "haunting" 2] their fw collapses bc the reason colonial violence is bad is because it causes pain + decreases well-being</w:t>
      </w:r>
    </w:p>
    <w:p w14:paraId="13EEF53E" w14:textId="77777777" w:rsidR="009D422F" w:rsidRPr="009D422F" w:rsidRDefault="009D422F" w:rsidP="009D422F">
      <w:pPr>
        <w:keepNext/>
        <w:keepLines/>
        <w:spacing w:before="40" w:after="0"/>
        <w:outlineLvl w:val="3"/>
        <w:rPr>
          <w:rFonts w:eastAsia="MS Gothic"/>
          <w:b/>
          <w:iCs/>
          <w:sz w:val="26"/>
        </w:rPr>
      </w:pPr>
      <w:r w:rsidRPr="009D422F">
        <w:rPr>
          <w:rFonts w:eastAsia="MS Gothic"/>
          <w:b/>
          <w:iCs/>
          <w:sz w:val="26"/>
        </w:rPr>
        <w:t>Government must be practical and cannot concern itself with metaphysical questions – its only role is to protect citizens’ interests</w:t>
      </w:r>
    </w:p>
    <w:p w14:paraId="5142F52F" w14:textId="77777777" w:rsidR="009D422F" w:rsidRPr="009D422F" w:rsidRDefault="009D422F" w:rsidP="009D422F">
      <w:pPr>
        <w:rPr>
          <w:rFonts w:eastAsia="Cambria"/>
        </w:rPr>
      </w:pPr>
      <w:r w:rsidRPr="009D422F">
        <w:rPr>
          <w:rFonts w:eastAsia="Cambria"/>
          <w:b/>
          <w:bCs/>
          <w:sz w:val="26"/>
        </w:rPr>
        <w:t xml:space="preserve">Rhonheimer 05 </w:t>
      </w:r>
      <w:r w:rsidRPr="009D422F">
        <w:rPr>
          <w:rFonts w:eastAsia="Cambria"/>
        </w:rPr>
        <w:t>[(Martin, Prof Of Philosophy at The Pontifical University of the Holy Cross in Rome). “THE POLITICAL ETHOS OF CONSTITUTIONAL DEMOCRACY AND THE PLACE OF NATURAL LAW IN PUBLIC REASON: RAWLS’S “POLITICAL LIBERALISM” REVISITED” The American Journal of Jurisprudence vol. 50 (2005), pp. 1-70]</w:t>
      </w:r>
    </w:p>
    <w:p w14:paraId="10C4FC9F" w14:textId="77777777" w:rsidR="009D422F" w:rsidRPr="009D422F" w:rsidRDefault="009D422F" w:rsidP="009D422F">
      <w:pPr>
        <w:rPr>
          <w:rFonts w:eastAsia="Cambria"/>
        </w:rPr>
      </w:pPr>
      <w:r w:rsidRPr="009D422F">
        <w:rPr>
          <w:rFonts w:eastAsia="Cambria"/>
        </w:rPr>
        <w:t>The goal of political . The gov exists for other peple it rules over other people. People represent a plurality of interests. Just like it would be unfair to declare religion over all else. Declaring the state ought to make assumptions about what the state should say (e.g. kant). States have to be neutral in regards to what a good life to is. Responds to meta physical arguments</w:t>
      </w:r>
    </w:p>
    <w:p w14:paraId="701C0C7E" w14:textId="77777777" w:rsidR="009D422F" w:rsidRPr="009D422F" w:rsidRDefault="009D422F" w:rsidP="009D422F">
      <w:pPr>
        <w:rPr>
          <w:rFonts w:eastAsia="Cambria"/>
          <w:sz w:val="10"/>
          <w:szCs w:val="12"/>
        </w:rPr>
      </w:pPr>
      <w:r w:rsidRPr="009D422F">
        <w:rPr>
          <w:rFonts w:eastAsia="Cambria"/>
          <w:sz w:val="10"/>
          <w:szCs w:val="10"/>
        </w:rPr>
        <w:t xml:space="preserve">It is a fundamental feature of political philosophy to be part of practical philosophy. </w:t>
      </w:r>
      <w:r w:rsidRPr="009D422F">
        <w:rPr>
          <w:rFonts w:eastAsia="Cambria"/>
          <w:highlight w:val="green"/>
          <w:u w:val="single"/>
        </w:rPr>
        <w:t>Political philosophy</w:t>
      </w:r>
      <w:r w:rsidRPr="009D422F">
        <w:rPr>
          <w:rFonts w:eastAsia="Cambria"/>
          <w:sz w:val="10"/>
          <w:highlight w:val="green"/>
        </w:rPr>
        <w:t xml:space="preserve"> </w:t>
      </w:r>
      <w:r w:rsidRPr="009D422F">
        <w:rPr>
          <w:rFonts w:eastAsia="Cambria"/>
          <w:sz w:val="10"/>
        </w:rPr>
        <w:t>belongs to ethics, which</w:t>
      </w:r>
      <w:r w:rsidRPr="009D422F">
        <w:rPr>
          <w:rFonts w:eastAsia="Cambria"/>
          <w:u w:val="single"/>
        </w:rPr>
        <w:t xml:space="preserve"> </w:t>
      </w:r>
      <w:r w:rsidRPr="009D422F">
        <w:rPr>
          <w:rFonts w:eastAsia="Cambria"/>
          <w:highlight w:val="green"/>
          <w:u w:val="single"/>
        </w:rPr>
        <w:t xml:space="preserve">is practical, for it </w:t>
      </w:r>
      <w:r w:rsidRPr="009D422F">
        <w:rPr>
          <w:rFonts w:eastAsia="Cambria"/>
          <w:sz w:val="10"/>
        </w:rPr>
        <w:t>both</w:t>
      </w:r>
      <w:r w:rsidRPr="009D422F">
        <w:rPr>
          <w:rFonts w:eastAsia="Cambria"/>
          <w:u w:val="single"/>
        </w:rPr>
        <w:t xml:space="preserve"> </w:t>
      </w:r>
      <w:r w:rsidRPr="009D422F">
        <w:rPr>
          <w:rFonts w:eastAsia="Cambria"/>
          <w:sz w:val="10"/>
        </w:rPr>
        <w:t xml:space="preserve">reflects on practical  knowledge and </w:t>
      </w:r>
      <w:r w:rsidRPr="009D422F">
        <w:rPr>
          <w:rFonts w:eastAsia="Cambria"/>
          <w:highlight w:val="green"/>
          <w:u w:val="single"/>
        </w:rPr>
        <w:t xml:space="preserve">aims at action. </w:t>
      </w:r>
      <w:r w:rsidRPr="009D422F">
        <w:rPr>
          <w:rFonts w:eastAsia="Cambria"/>
          <w:u w:val="single"/>
        </w:rPr>
        <w:t xml:space="preserve">Therefore, </w:t>
      </w:r>
      <w:r w:rsidRPr="009D422F">
        <w:rPr>
          <w:rFonts w:eastAsia="Cambria"/>
          <w:highlight w:val="green"/>
          <w:u w:val="single"/>
        </w:rPr>
        <w:t xml:space="preserve">it </w:t>
      </w:r>
      <w:r w:rsidRPr="009D422F">
        <w:rPr>
          <w:rFonts w:eastAsia="Cambria"/>
          <w:u w:val="single"/>
        </w:rPr>
        <w:t xml:space="preserve">is not only normative, but </w:t>
      </w:r>
      <w:r w:rsidRPr="009D422F">
        <w:rPr>
          <w:rFonts w:eastAsia="Cambria"/>
          <w:highlight w:val="green"/>
          <w:u w:val="single"/>
        </w:rPr>
        <w:t xml:space="preserve">must consider the concrete conditions of realization. </w:t>
      </w:r>
      <w:r w:rsidRPr="009D422F">
        <w:rPr>
          <w:rFonts w:eastAsia="Cambria"/>
          <w:u w:val="single"/>
        </w:rPr>
        <w:t>The rationale of political institutions</w:t>
      </w:r>
      <w:r w:rsidRPr="009D422F">
        <w:rPr>
          <w:rFonts w:eastAsia="Cambria"/>
          <w:sz w:val="14"/>
          <w:szCs w:val="12"/>
          <w:u w:val="single"/>
        </w:rPr>
        <w:t xml:space="preserve"> </w:t>
      </w:r>
      <w:r w:rsidRPr="009D422F">
        <w:rPr>
          <w:rFonts w:eastAsia="Cambria"/>
          <w:sz w:val="10"/>
          <w:szCs w:val="12"/>
        </w:rPr>
        <w:t>and action</w:t>
      </w:r>
      <w:r w:rsidRPr="009D422F">
        <w:rPr>
          <w:rFonts w:eastAsia="Cambria"/>
          <w:sz w:val="14"/>
          <w:szCs w:val="12"/>
          <w:u w:val="single"/>
        </w:rPr>
        <w:t xml:space="preserve"> </w:t>
      </w:r>
      <w:r w:rsidRPr="009D422F">
        <w:rPr>
          <w:rFonts w:eastAsia="Cambria"/>
          <w:u w:val="single"/>
        </w:rPr>
        <w:t>must be</w:t>
      </w:r>
      <w:r w:rsidRPr="009D422F">
        <w:rPr>
          <w:rFonts w:eastAsia="Cambria"/>
          <w:sz w:val="14"/>
          <w:szCs w:val="12"/>
          <w:u w:val="single"/>
        </w:rPr>
        <w:t xml:space="preserve"> </w:t>
      </w:r>
      <w:r w:rsidRPr="009D422F">
        <w:rPr>
          <w:rFonts w:eastAsia="Cambria"/>
          <w:sz w:val="10"/>
        </w:rPr>
        <w:t>understood as</w:t>
      </w:r>
      <w:r w:rsidRPr="009D422F">
        <w:rPr>
          <w:rFonts w:eastAsia="Cambria"/>
          <w:sz w:val="14"/>
          <w:szCs w:val="12"/>
          <w:u w:val="single"/>
        </w:rPr>
        <w:t xml:space="preserve"> </w:t>
      </w:r>
      <w:r w:rsidRPr="009D422F">
        <w:rPr>
          <w:rFonts w:eastAsia="Cambria"/>
          <w:u w:val="single"/>
        </w:rPr>
        <w:t>embedded in concrete</w:t>
      </w:r>
      <w:r w:rsidRPr="009D422F">
        <w:rPr>
          <w:rFonts w:eastAsia="Cambria"/>
          <w:sz w:val="14"/>
          <w:szCs w:val="12"/>
          <w:u w:val="single"/>
        </w:rPr>
        <w:t xml:space="preserve"> </w:t>
      </w:r>
      <w:r w:rsidRPr="009D422F">
        <w:rPr>
          <w:rFonts w:eastAsia="Cambria"/>
          <w:sz w:val="10"/>
          <w:szCs w:val="12"/>
        </w:rPr>
        <w:t>cultural and, therefore, historical</w:t>
      </w:r>
      <w:r w:rsidRPr="009D422F">
        <w:rPr>
          <w:rFonts w:eastAsia="Cambria"/>
          <w:sz w:val="14"/>
          <w:szCs w:val="12"/>
          <w:u w:val="single"/>
        </w:rPr>
        <w:t xml:space="preserve"> </w:t>
      </w:r>
      <w:r w:rsidRPr="009D422F">
        <w:rPr>
          <w:rFonts w:eastAsia="Cambria"/>
          <w:u w:val="single"/>
        </w:rPr>
        <w:t>contexts</w:t>
      </w:r>
      <w:r w:rsidRPr="009D422F">
        <w:rPr>
          <w:rFonts w:eastAsia="Cambria"/>
          <w:sz w:val="14"/>
          <w:szCs w:val="12"/>
          <w:u w:val="single"/>
        </w:rPr>
        <w:t xml:space="preserve"> </w:t>
      </w:r>
      <w:r w:rsidRPr="009D422F">
        <w:rPr>
          <w:rFonts w:eastAsia="Cambria"/>
          <w:sz w:val="10"/>
          <w:szCs w:val="12"/>
        </w:rPr>
        <w:t xml:space="preserve">and </w:t>
      </w:r>
      <w:r w:rsidRPr="009D422F">
        <w:rPr>
          <w:rFonts w:eastAsia="Cambria"/>
          <w:sz w:val="10"/>
        </w:rPr>
        <w:t xml:space="preserve">as meeting with problems that only in these contexts are understandable. </w:t>
      </w:r>
      <w:r w:rsidRPr="009D422F">
        <w:rPr>
          <w:rFonts w:eastAsia="Cambria"/>
          <w:u w:val="single"/>
        </w:rPr>
        <w:t>A</w:t>
      </w:r>
      <w:r w:rsidRPr="009D422F">
        <w:rPr>
          <w:rFonts w:eastAsia="Cambria"/>
          <w:sz w:val="14"/>
          <w:szCs w:val="12"/>
          <w:u w:val="single"/>
        </w:rPr>
        <w:t xml:space="preserve"> </w:t>
      </w:r>
      <w:r w:rsidRPr="009D422F">
        <w:rPr>
          <w:rFonts w:eastAsia="Cambria"/>
          <w:sz w:val="10"/>
          <w:szCs w:val="12"/>
        </w:rPr>
        <w:t xml:space="preserve">normative </w:t>
      </w:r>
      <w:r w:rsidRPr="009D422F">
        <w:rPr>
          <w:rFonts w:eastAsia="Cambria"/>
          <w:sz w:val="10"/>
        </w:rPr>
        <w:t>political</w:t>
      </w:r>
      <w:r w:rsidRPr="009D422F">
        <w:rPr>
          <w:rFonts w:eastAsia="Cambria"/>
          <w:sz w:val="10"/>
          <w:szCs w:val="12"/>
        </w:rPr>
        <w:t xml:space="preserve"> </w:t>
      </w:r>
      <w:r w:rsidRPr="009D422F">
        <w:rPr>
          <w:rFonts w:eastAsia="Cambria"/>
          <w:u w:val="single"/>
        </w:rPr>
        <w:t xml:space="preserve">philosophy which would abstract from the conditions of  realizability </w:t>
      </w:r>
      <w:r w:rsidRPr="009D422F">
        <w:rPr>
          <w:rFonts w:eastAsia="Cambria"/>
          <w:sz w:val="10"/>
        </w:rPr>
        <w:t>would</w:t>
      </w:r>
      <w:r w:rsidRPr="009D422F">
        <w:rPr>
          <w:rFonts w:eastAsia="Cambria"/>
          <w:sz w:val="14"/>
          <w:szCs w:val="12"/>
          <w:u w:val="single"/>
        </w:rPr>
        <w:t xml:space="preserve"> </w:t>
      </w:r>
      <w:r w:rsidRPr="009D422F">
        <w:rPr>
          <w:rFonts w:eastAsia="Cambria"/>
          <w:sz w:val="10"/>
        </w:rPr>
        <w:t xml:space="preserve">be  trying to establish norms for realizing the “idea of the good” or of “the just” (as Plato, in  fact, tried to do in his Republic). Such a purely metaphysical view, however, </w:t>
      </w:r>
      <w:r w:rsidRPr="009D422F">
        <w:rPr>
          <w:rFonts w:eastAsia="Cambria"/>
          <w:u w:val="single"/>
        </w:rPr>
        <w:t>is doomed to fail</w:t>
      </w:r>
      <w:r w:rsidRPr="009D422F">
        <w:rPr>
          <w:rFonts w:eastAsia="Cambria"/>
          <w:sz w:val="10"/>
          <w:szCs w:val="12"/>
        </w:rPr>
        <w:t>ure</w:t>
      </w:r>
      <w:r w:rsidRPr="009D422F">
        <w:rPr>
          <w:rFonts w:eastAsia="Cambria"/>
          <w:sz w:val="14"/>
          <w:szCs w:val="12"/>
          <w:u w:val="single"/>
        </w:rPr>
        <w:t xml:space="preserve">. </w:t>
      </w:r>
      <w:r w:rsidRPr="009D422F">
        <w:rPr>
          <w:rFonts w:eastAsia="Cambria"/>
          <w:sz w:val="10"/>
          <w:szCs w:val="12"/>
        </w:rPr>
        <w:t xml:space="preserve">As a theory of political praxis, political philosophy must include in its reflection the concrete historical context, historical experiences and the corresponding knowledge of the proper logic of the political. 14 Briefly: political philosophy is not metaphysics, which contemplates the necessary order of being, but practical philosophy, which  deals with </w:t>
      </w:r>
      <w:r w:rsidRPr="009D422F">
        <w:rPr>
          <w:rFonts w:eastAsia="Cambria"/>
          <w:sz w:val="10"/>
          <w:szCs w:val="10"/>
        </w:rPr>
        <w:t>partly contingent matters and aims at action.  Moreover,</w:t>
      </w:r>
      <w:r w:rsidRPr="009D422F">
        <w:rPr>
          <w:rFonts w:eastAsia="Cambria"/>
          <w:sz w:val="10"/>
        </w:rPr>
        <w:t xml:space="preserve"> </w:t>
      </w:r>
      <w:r w:rsidRPr="009D422F">
        <w:rPr>
          <w:rFonts w:eastAsia="Cambria"/>
          <w:u w:val="single"/>
        </w:rPr>
        <w:t xml:space="preserve">unlike moral norms </w:t>
      </w:r>
      <w:r w:rsidRPr="009D422F">
        <w:rPr>
          <w:rFonts w:eastAsia="Cambria"/>
          <w:sz w:val="14"/>
          <w:u w:val="single"/>
        </w:rPr>
        <w:t>in general</w:t>
      </w:r>
      <w:r w:rsidRPr="009D422F">
        <w:rPr>
          <w:rFonts w:eastAsia="Cambria"/>
          <w:sz w:val="10"/>
          <w:szCs w:val="10"/>
        </w:rPr>
        <w:t>—natural law included,—which rule the  actions of a person—“my acting” and pursuing the good—,</w:t>
      </w:r>
      <w:r w:rsidRPr="009D422F">
        <w:rPr>
          <w:rFonts w:eastAsia="Cambria"/>
          <w:sz w:val="10"/>
        </w:rPr>
        <w:t xml:space="preserve"> </w:t>
      </w:r>
      <w:r w:rsidRPr="009D422F">
        <w:rPr>
          <w:rFonts w:eastAsia="Cambria"/>
          <w:highlight w:val="green"/>
          <w:u w:val="single"/>
        </w:rPr>
        <w:t xml:space="preserve">the </w:t>
      </w:r>
      <w:r w:rsidRPr="009D422F">
        <w:rPr>
          <w:rFonts w:eastAsia="Cambria"/>
          <w:sz w:val="10"/>
        </w:rPr>
        <w:t>logic of the</w:t>
      </w:r>
      <w:r w:rsidRPr="009D422F">
        <w:rPr>
          <w:rFonts w:eastAsia="Cambria"/>
          <w:sz w:val="20"/>
          <w:u w:val="single"/>
        </w:rPr>
        <w:t xml:space="preserve"> </w:t>
      </w:r>
      <w:r w:rsidRPr="009D422F">
        <w:rPr>
          <w:rFonts w:eastAsia="Cambria"/>
          <w:highlight w:val="green"/>
          <w:u w:val="single"/>
        </w:rPr>
        <w:t xml:space="preserve">political is characterized by </w:t>
      </w:r>
      <w:r w:rsidRPr="009D422F">
        <w:rPr>
          <w:rFonts w:eastAsia="Cambria"/>
          <w:u w:val="single"/>
        </w:rPr>
        <w:t xml:space="preserve">acts like </w:t>
      </w:r>
      <w:r w:rsidRPr="009D422F">
        <w:rPr>
          <w:rFonts w:eastAsia="Cambria"/>
          <w:highlight w:val="green"/>
          <w:u w:val="single"/>
        </w:rPr>
        <w:t xml:space="preserve">framing institutions </w:t>
      </w:r>
      <w:r w:rsidRPr="009D422F">
        <w:rPr>
          <w:rFonts w:eastAsia="Cambria"/>
          <w:sz w:val="10"/>
        </w:rPr>
        <w:t>and establishing legal rules</w:t>
      </w:r>
      <w:r w:rsidRPr="009D422F">
        <w:rPr>
          <w:rFonts w:eastAsia="Cambria"/>
          <w:sz w:val="20"/>
          <w:u w:val="single"/>
        </w:rPr>
        <w:t xml:space="preserve"> </w:t>
      </w:r>
      <w:r w:rsidRPr="009D422F">
        <w:rPr>
          <w:rFonts w:eastAsia="Cambria"/>
          <w:highlight w:val="green"/>
          <w:u w:val="single"/>
        </w:rPr>
        <w:t xml:space="preserve">by which </w:t>
      </w:r>
      <w:r w:rsidRPr="009D422F">
        <w:rPr>
          <w:rFonts w:eastAsia="Cambria"/>
          <w:sz w:val="10"/>
        </w:rPr>
        <w:t xml:space="preserve">not only personal actions but the actions of </w:t>
      </w:r>
      <w:r w:rsidRPr="009D422F">
        <w:rPr>
          <w:rFonts w:eastAsia="Cambria"/>
          <w:highlight w:val="green"/>
          <w:u w:val="single"/>
        </w:rPr>
        <w:t>a multitude</w:t>
      </w:r>
      <w:r w:rsidRPr="009D422F">
        <w:rPr>
          <w:rFonts w:eastAsia="Cambria"/>
          <w:sz w:val="10"/>
        </w:rPr>
        <w:t xml:space="preserve"> of persons </w:t>
      </w:r>
      <w:r w:rsidRPr="009D422F">
        <w:rPr>
          <w:rFonts w:eastAsia="Cambria"/>
          <w:highlight w:val="green"/>
          <w:u w:val="single"/>
        </w:rPr>
        <w:t xml:space="preserve">are regulated </w:t>
      </w:r>
      <w:r w:rsidRPr="009D422F">
        <w:rPr>
          <w:rFonts w:eastAsia="Cambria"/>
          <w:sz w:val="10"/>
        </w:rPr>
        <w:t>by the coercive force of state power, and by</w:t>
      </w:r>
      <w:r w:rsidRPr="009D422F">
        <w:rPr>
          <w:rFonts w:eastAsia="Cambria"/>
          <w:sz w:val="10"/>
          <w:szCs w:val="10"/>
        </w:rPr>
        <w:t xml:space="preserve"> which a part of citizens exercises power over others. </w:t>
      </w:r>
      <w:r w:rsidRPr="009D422F">
        <w:rPr>
          <w:rFonts w:eastAsia="Cambria"/>
          <w:sz w:val="10"/>
        </w:rPr>
        <w:t xml:space="preserve"> </w:t>
      </w:r>
      <w:r w:rsidRPr="009D422F">
        <w:rPr>
          <w:rFonts w:eastAsia="Cambria"/>
          <w:highlight w:val="green"/>
          <w:u w:val="single"/>
        </w:rPr>
        <w:t>Political actions are</w:t>
      </w:r>
      <w:r w:rsidRPr="009D422F">
        <w:rPr>
          <w:rFonts w:eastAsia="Cambria"/>
          <w:sz w:val="10"/>
        </w:rPr>
        <w:t xml:space="preserve">, thus, </w:t>
      </w:r>
      <w:r w:rsidRPr="009D422F">
        <w:rPr>
          <w:rFonts w:eastAsia="Cambria"/>
          <w:sz w:val="10"/>
          <w:szCs w:val="10"/>
        </w:rPr>
        <w:t>both</w:t>
      </w:r>
      <w:r w:rsidRPr="009D422F">
        <w:rPr>
          <w:rFonts w:eastAsia="Cambria"/>
          <w:sz w:val="10"/>
        </w:rPr>
        <w:t xml:space="preserve"> actions of</w:t>
      </w:r>
      <w:r w:rsidRPr="009D422F">
        <w:rPr>
          <w:rFonts w:eastAsia="Cambria"/>
          <w:sz w:val="14"/>
          <w:u w:val="single"/>
        </w:rPr>
        <w:t xml:space="preserve"> </w:t>
      </w:r>
      <w:r w:rsidRPr="009D422F">
        <w:rPr>
          <w:rFonts w:eastAsia="Cambria"/>
          <w:highlight w:val="green"/>
          <w:u w:val="single"/>
        </w:rPr>
        <w:t>the</w:t>
      </w:r>
      <w:r w:rsidRPr="009D422F">
        <w:rPr>
          <w:rFonts w:eastAsia="Cambria"/>
          <w:sz w:val="14"/>
          <w:u w:val="single"/>
        </w:rPr>
        <w:t xml:space="preserve"> </w:t>
      </w:r>
      <w:r w:rsidRPr="009D422F">
        <w:rPr>
          <w:rFonts w:eastAsia="Cambria"/>
          <w:highlight w:val="green"/>
          <w:u w:val="single"/>
        </w:rPr>
        <w:t xml:space="preserve">whole </w:t>
      </w:r>
      <w:r w:rsidRPr="009D422F">
        <w:rPr>
          <w:rFonts w:eastAsia="Cambria"/>
          <w:sz w:val="10"/>
        </w:rPr>
        <w:t>of the</w:t>
      </w:r>
      <w:r w:rsidRPr="009D422F">
        <w:rPr>
          <w:rFonts w:eastAsia="Cambria"/>
          <w:sz w:val="14"/>
          <w:u w:val="single"/>
        </w:rPr>
        <w:t xml:space="preserve"> </w:t>
      </w:r>
      <w:r w:rsidRPr="009D422F">
        <w:rPr>
          <w:rFonts w:eastAsia="Cambria"/>
          <w:highlight w:val="green"/>
          <w:u w:val="single"/>
        </w:rPr>
        <w:t>body politic</w:t>
      </w:r>
      <w:r w:rsidRPr="009D422F">
        <w:rPr>
          <w:rFonts w:eastAsia="Cambria"/>
          <w:sz w:val="10"/>
          <w:highlight w:val="green"/>
        </w:rPr>
        <w:t xml:space="preserve"> </w:t>
      </w:r>
      <w:r w:rsidRPr="009D422F">
        <w:rPr>
          <w:rFonts w:eastAsia="Cambria"/>
          <w:sz w:val="10"/>
          <w:szCs w:val="10"/>
        </w:rPr>
        <w:t>and referring to  the whole of the community of citizens. 15</w:t>
      </w:r>
      <w:r w:rsidRPr="009D422F">
        <w:rPr>
          <w:rFonts w:eastAsia="Cambria"/>
          <w:sz w:val="10"/>
        </w:rPr>
        <w:t xml:space="preserve"> </w:t>
      </w:r>
      <w:r w:rsidRPr="009D422F">
        <w:rPr>
          <w:rFonts w:eastAsia="Cambria"/>
          <w:highlight w:val="green"/>
          <w:u w:val="single"/>
        </w:rPr>
        <w:t xml:space="preserve">Unless </w:t>
      </w:r>
      <w:r w:rsidRPr="009D422F">
        <w:rPr>
          <w:rFonts w:eastAsia="Cambria"/>
          <w:sz w:val="10"/>
        </w:rPr>
        <w:t>we</w:t>
      </w:r>
      <w:r w:rsidRPr="009D422F">
        <w:rPr>
          <w:rFonts w:eastAsia="Cambria"/>
          <w:sz w:val="8"/>
          <w:u w:val="single"/>
        </w:rPr>
        <w:t xml:space="preserve"> </w:t>
      </w:r>
      <w:r w:rsidRPr="009D422F">
        <w:rPr>
          <w:rFonts w:eastAsia="Cambria"/>
          <w:sz w:val="10"/>
        </w:rPr>
        <w:t xml:space="preserve">wish to espouse a platonic view according to which </w:t>
      </w:r>
      <w:r w:rsidRPr="009D422F">
        <w:rPr>
          <w:rFonts w:eastAsia="Cambria"/>
          <w:highlight w:val="green"/>
          <w:u w:val="single"/>
        </w:rPr>
        <w:t>some</w:t>
      </w:r>
      <w:r w:rsidRPr="009D422F">
        <w:rPr>
          <w:rFonts w:eastAsia="Cambria"/>
          <w:sz w:val="10"/>
          <w:highlight w:val="green"/>
        </w:rPr>
        <w:t xml:space="preserve"> </w:t>
      </w:r>
      <w:r w:rsidRPr="009D422F">
        <w:rPr>
          <w:rFonts w:eastAsia="Cambria"/>
          <w:sz w:val="10"/>
        </w:rPr>
        <w:t>persons</w:t>
      </w:r>
      <w:r w:rsidRPr="009D422F">
        <w:rPr>
          <w:rFonts w:eastAsia="Cambria"/>
          <w:u w:val="single"/>
        </w:rPr>
        <w:t xml:space="preserve"> </w:t>
      </w:r>
      <w:r w:rsidRPr="009D422F">
        <w:rPr>
          <w:rFonts w:eastAsia="Cambria"/>
          <w:highlight w:val="green"/>
          <w:u w:val="single"/>
        </w:rPr>
        <w:t xml:space="preserve">are </w:t>
      </w:r>
      <w:r w:rsidRPr="009D422F">
        <w:rPr>
          <w:rFonts w:eastAsia="Cambria"/>
          <w:sz w:val="10"/>
        </w:rPr>
        <w:t>by  nature</w:t>
      </w:r>
      <w:r w:rsidRPr="009D422F">
        <w:rPr>
          <w:rFonts w:eastAsia="Cambria"/>
          <w:sz w:val="20"/>
          <w:u w:val="single"/>
        </w:rPr>
        <w:t xml:space="preserve"> </w:t>
      </w:r>
      <w:r w:rsidRPr="009D422F">
        <w:rPr>
          <w:rFonts w:eastAsia="Cambria"/>
          <w:highlight w:val="green"/>
          <w:u w:val="single"/>
        </w:rPr>
        <w:t xml:space="preserve">rulers while others are </w:t>
      </w:r>
      <w:r w:rsidRPr="009D422F">
        <w:rPr>
          <w:rFonts w:eastAsia="Cambria"/>
          <w:sz w:val="10"/>
        </w:rPr>
        <w:t>by nature</w:t>
      </w:r>
      <w:r w:rsidRPr="009D422F">
        <w:rPr>
          <w:rFonts w:eastAsia="Cambria"/>
          <w:sz w:val="20"/>
          <w:u w:val="single"/>
        </w:rPr>
        <w:t xml:space="preserve"> </w:t>
      </w:r>
      <w:r w:rsidRPr="009D422F">
        <w:rPr>
          <w:rFonts w:eastAsia="Cambria"/>
          <w:highlight w:val="green"/>
          <w:u w:val="single"/>
        </w:rPr>
        <w:t>subjects</w:t>
      </w:r>
      <w:r w:rsidRPr="009D422F">
        <w:rPr>
          <w:rFonts w:eastAsia="Cambria"/>
          <w:sz w:val="10"/>
        </w:rPr>
        <w:t xml:space="preserve">, </w:t>
      </w:r>
      <w:r w:rsidRPr="009D422F">
        <w:rPr>
          <w:rFonts w:eastAsia="Cambria"/>
          <w:sz w:val="10"/>
          <w:szCs w:val="10"/>
        </w:rPr>
        <w:t xml:space="preserve">we will stick to the Aristotelian differentiation between the “domestic” and the “political” kind of rule 16 : unlike domestic rule,  which is over people with a common interest and harmoniously striving after the </w:t>
      </w:r>
      <w:r w:rsidRPr="009D422F">
        <w:rPr>
          <w:rFonts w:eastAsia="Cambria"/>
          <w:sz w:val="10"/>
        </w:rPr>
        <w:t>same good [despotism]</w:t>
      </w:r>
      <w:r w:rsidRPr="009D422F">
        <w:rPr>
          <w:rFonts w:eastAsia="Cambria"/>
          <w:sz w:val="14"/>
          <w:u w:val="single"/>
        </w:rPr>
        <w:t xml:space="preserve"> </w:t>
      </w:r>
      <w:r w:rsidRPr="009D422F">
        <w:rPr>
          <w:rFonts w:eastAsia="Cambria"/>
          <w:sz w:val="10"/>
          <w:szCs w:val="12"/>
        </w:rPr>
        <w:t xml:space="preserve">and, therefore, according to Aristotle is essentially “despotic,” </w:t>
      </w:r>
      <w:r w:rsidRPr="009D422F">
        <w:rPr>
          <w:rFonts w:eastAsia="Cambria"/>
          <w:sz w:val="10"/>
        </w:rPr>
        <w:t>political</w:t>
      </w:r>
      <w:r w:rsidRPr="009D422F">
        <w:rPr>
          <w:rFonts w:eastAsia="Cambria"/>
          <w:u w:val="single"/>
        </w:rPr>
        <w:t xml:space="preserve"> rule is </w:t>
      </w:r>
      <w:r w:rsidRPr="009D422F">
        <w:rPr>
          <w:rFonts w:eastAsia="Cambria"/>
          <w:sz w:val="10"/>
        </w:rPr>
        <w:t>exercised</w:t>
      </w:r>
      <w:r w:rsidRPr="009D422F">
        <w:rPr>
          <w:rFonts w:eastAsia="Cambria"/>
          <w:u w:val="single"/>
        </w:rPr>
        <w:t xml:space="preserve"> over </w:t>
      </w:r>
      <w:r w:rsidRPr="009D422F">
        <w:rPr>
          <w:rFonts w:eastAsia="Cambria"/>
          <w:highlight w:val="green"/>
          <w:u w:val="single"/>
        </w:rPr>
        <w:t xml:space="preserve">free persons </w:t>
      </w:r>
      <w:r w:rsidRPr="009D422F">
        <w:rPr>
          <w:rFonts w:eastAsia="Cambria"/>
          <w:u w:val="single"/>
        </w:rPr>
        <w:t xml:space="preserve">who </w:t>
      </w:r>
      <w:r w:rsidRPr="009D422F">
        <w:rPr>
          <w:rFonts w:eastAsia="Cambria"/>
          <w:highlight w:val="green"/>
          <w:u w:val="single"/>
        </w:rPr>
        <w:t>represent a plurality of interests and</w:t>
      </w:r>
      <w:r w:rsidRPr="009D422F">
        <w:rPr>
          <w:rFonts w:eastAsia="Cambria"/>
          <w:sz w:val="10"/>
          <w:szCs w:val="10"/>
        </w:rPr>
        <w:t xml:space="preserve"> pursue, in the common context of the polis, different </w:t>
      </w:r>
      <w:r w:rsidRPr="009D422F">
        <w:rPr>
          <w:rFonts w:eastAsia="Cambria"/>
          <w:sz w:val="10"/>
        </w:rPr>
        <w:t xml:space="preserve">goods. The exercise of </w:t>
      </w:r>
      <w:r w:rsidRPr="009D422F">
        <w:rPr>
          <w:rFonts w:eastAsia="Cambria"/>
          <w:u w:val="single"/>
        </w:rPr>
        <w:t xml:space="preserve">such political rule, </w:t>
      </w:r>
      <w:r w:rsidRPr="009D422F">
        <w:rPr>
          <w:rFonts w:eastAsia="Cambria"/>
          <w:highlight w:val="green"/>
          <w:u w:val="single"/>
        </w:rPr>
        <w:t>therefore, needs justification</w:t>
      </w:r>
      <w:r w:rsidRPr="009D422F">
        <w:rPr>
          <w:rFonts w:eastAsia="Cambria"/>
          <w:sz w:val="14"/>
          <w:u w:val="single"/>
        </w:rPr>
        <w:t xml:space="preserve"> </w:t>
      </w:r>
      <w:r w:rsidRPr="009D422F">
        <w:rPr>
          <w:rFonts w:eastAsia="Cambria"/>
          <w:u w:val="single"/>
        </w:rPr>
        <w:t>and is</w:t>
      </w:r>
      <w:r w:rsidRPr="009D422F">
        <w:rPr>
          <w:rFonts w:eastAsia="Cambria"/>
          <w:sz w:val="10"/>
        </w:rPr>
        <w:t xml:space="preserve"> continuously </w:t>
      </w:r>
      <w:r w:rsidRPr="009D422F">
        <w:rPr>
          <w:rFonts w:eastAsia="Cambria"/>
          <w:u w:val="single"/>
        </w:rPr>
        <w:t>in search of  consent among those</w:t>
      </w:r>
      <w:r w:rsidRPr="009D422F">
        <w:rPr>
          <w:rFonts w:eastAsia="Cambria"/>
          <w:sz w:val="10"/>
          <w:szCs w:val="12"/>
        </w:rPr>
        <w:t xml:space="preserve"> who are</w:t>
      </w:r>
      <w:r w:rsidRPr="009D422F">
        <w:rPr>
          <w:rFonts w:eastAsia="Cambria"/>
          <w:sz w:val="14"/>
          <w:szCs w:val="12"/>
          <w:u w:val="single"/>
        </w:rPr>
        <w:t xml:space="preserve">  </w:t>
      </w:r>
      <w:r w:rsidRPr="009D422F">
        <w:rPr>
          <w:rFonts w:eastAsia="Cambria"/>
          <w:u w:val="single"/>
        </w:rPr>
        <w:t>ruled</w:t>
      </w:r>
      <w:r w:rsidRPr="009D422F">
        <w:rPr>
          <w:rFonts w:eastAsia="Cambria"/>
          <w:sz w:val="10"/>
          <w:szCs w:val="12"/>
        </w:rPr>
        <w:t>, but who potentially at the same time are also the rulers.</w:t>
      </w:r>
    </w:p>
    <w:p w14:paraId="7F182878" w14:textId="77777777" w:rsidR="009D422F" w:rsidRPr="009D422F" w:rsidRDefault="009D422F" w:rsidP="009D422F"/>
    <w:p w14:paraId="5CD5769B" w14:textId="77777777" w:rsidR="009D422F" w:rsidRPr="009D422F" w:rsidRDefault="009D422F" w:rsidP="009D422F">
      <w:pPr>
        <w:keepNext/>
        <w:keepLines/>
        <w:spacing w:before="40" w:after="0"/>
        <w:outlineLvl w:val="3"/>
        <w:rPr>
          <w:rFonts w:eastAsiaTheme="majorEastAsia" w:cstheme="majorBidi"/>
          <w:b/>
          <w:iCs/>
          <w:sz w:val="26"/>
        </w:rPr>
      </w:pPr>
      <w:r w:rsidRPr="009D422F">
        <w:rPr>
          <w:rFonts w:eastAsiaTheme="majorEastAsia" w:cstheme="majorBidi"/>
          <w:b/>
          <w:iCs/>
          <w:sz w:val="26"/>
        </w:rPr>
        <w:t xml:space="preserve">doesnt cause genocide – thats when its used to further colonial goals but we dont </w:t>
      </w:r>
    </w:p>
    <w:p w14:paraId="0434119F" w14:textId="77777777" w:rsidR="009D422F" w:rsidRPr="009D422F" w:rsidRDefault="009D422F" w:rsidP="009D422F">
      <w:pPr>
        <w:keepNext/>
        <w:keepLines/>
        <w:spacing w:before="40" w:after="0"/>
        <w:outlineLvl w:val="3"/>
        <w:rPr>
          <w:rFonts w:eastAsiaTheme="majorEastAsia" w:cstheme="majorBidi"/>
          <w:b/>
          <w:iCs/>
          <w:sz w:val="26"/>
        </w:rPr>
      </w:pPr>
      <w:r w:rsidRPr="009D422F">
        <w:rPr>
          <w:rFonts w:eastAsiaTheme="majorEastAsia" w:cstheme="majorBidi"/>
          <w:b/>
          <w:iCs/>
          <w:sz w:val="26"/>
        </w:rPr>
        <w:t>The role of the ballot is to tell tabroom who won – nothing spills up past this round and the case provides 0 concrete ways debaters can engage in the method other than the reading itself which means the only portable skill/impact that leaves the round is policymaking education</w:t>
      </w:r>
    </w:p>
    <w:p w14:paraId="5C94B729" w14:textId="77777777" w:rsidR="009D422F" w:rsidRPr="009D422F" w:rsidRDefault="009D422F" w:rsidP="009D422F">
      <w:pPr>
        <w:keepNext/>
        <w:keepLines/>
        <w:pageBreakBefore/>
        <w:spacing w:before="40" w:after="0"/>
        <w:jc w:val="center"/>
        <w:outlineLvl w:val="1"/>
        <w:rPr>
          <w:rFonts w:eastAsiaTheme="majorEastAsia" w:cstheme="majorBidi"/>
          <w:b/>
          <w:sz w:val="44"/>
          <w:szCs w:val="26"/>
          <w:u w:val="double"/>
        </w:rPr>
      </w:pPr>
      <w:r w:rsidRPr="009D422F">
        <w:rPr>
          <w:rFonts w:eastAsiaTheme="majorEastAsia" w:cstheme="majorBidi"/>
          <w:b/>
          <w:sz w:val="44"/>
          <w:szCs w:val="26"/>
          <w:u w:val="double"/>
        </w:rPr>
        <w:t>T</w:t>
      </w:r>
    </w:p>
    <w:p w14:paraId="504374CA" w14:textId="77777777" w:rsidR="009D422F" w:rsidRPr="009D422F" w:rsidRDefault="009D422F" w:rsidP="009D422F">
      <w:pPr>
        <w:keepNext/>
        <w:keepLines/>
        <w:spacing w:before="40" w:after="0"/>
        <w:outlineLvl w:val="3"/>
        <w:rPr>
          <w:rFonts w:eastAsiaTheme="majorEastAsia" w:cstheme="majorBidi"/>
          <w:b/>
          <w:iCs/>
          <w:sz w:val="26"/>
        </w:rPr>
      </w:pPr>
      <w:r w:rsidRPr="009D422F">
        <w:rPr>
          <w:rFonts w:eastAsiaTheme="majorEastAsia" w:cstheme="majorBidi"/>
          <w:b/>
          <w:iCs/>
          <w:sz w:val="26"/>
        </w:rPr>
        <w:t>Interpretation: the affirmative must only garner offense from the consequences of member nations of the World Trade Organization reducing intellectual property protections for medicines.</w:t>
      </w:r>
    </w:p>
    <w:p w14:paraId="46E43B81" w14:textId="77777777" w:rsidR="009D422F" w:rsidRPr="009D422F" w:rsidRDefault="009D422F" w:rsidP="009D422F">
      <w:pPr>
        <w:keepNext/>
        <w:keepLines/>
        <w:spacing w:before="40" w:after="0"/>
        <w:outlineLvl w:val="3"/>
        <w:rPr>
          <w:rFonts w:eastAsiaTheme="majorEastAsia" w:cstheme="majorBidi"/>
          <w:b/>
          <w:iCs/>
          <w:sz w:val="26"/>
        </w:rPr>
      </w:pPr>
      <w:r w:rsidRPr="009D422F">
        <w:rPr>
          <w:rFonts w:eastAsiaTheme="majorEastAsia" w:cstheme="majorBidi"/>
          <w:b/>
          <w:iCs/>
          <w:sz w:val="26"/>
        </w:rPr>
        <w:t>violation – epistemology offense, plantext, ROB, "the wto using haunting as a method"</w:t>
      </w:r>
    </w:p>
    <w:p w14:paraId="3CCBA0B3" w14:textId="77777777" w:rsidR="009D422F" w:rsidRPr="009D422F" w:rsidRDefault="009D422F" w:rsidP="009D422F">
      <w:pPr>
        <w:keepNext/>
        <w:keepLines/>
        <w:spacing w:before="40" w:after="0"/>
        <w:outlineLvl w:val="3"/>
        <w:rPr>
          <w:rFonts w:eastAsiaTheme="majorEastAsia" w:cstheme="majorBidi"/>
          <w:b/>
          <w:iCs/>
          <w:sz w:val="26"/>
        </w:rPr>
      </w:pPr>
      <w:r w:rsidRPr="009D422F">
        <w:rPr>
          <w:rFonts w:eastAsiaTheme="majorEastAsia" w:cstheme="majorBidi"/>
          <w:b/>
          <w:iCs/>
          <w:sz w:val="26"/>
        </w:rPr>
        <w:t xml:space="preserve">Standards – </w:t>
      </w:r>
    </w:p>
    <w:p w14:paraId="6AE0CEE3" w14:textId="77777777" w:rsidR="009D422F" w:rsidRPr="009D422F" w:rsidRDefault="009D422F" w:rsidP="009D422F">
      <w:pPr>
        <w:keepNext/>
        <w:keepLines/>
        <w:spacing w:before="40" w:after="0"/>
        <w:outlineLvl w:val="3"/>
        <w:rPr>
          <w:rFonts w:eastAsiaTheme="majorEastAsia" w:cstheme="majorBidi"/>
          <w:b/>
          <w:iCs/>
          <w:sz w:val="26"/>
        </w:rPr>
      </w:pPr>
      <w:r w:rsidRPr="009D422F">
        <w:rPr>
          <w:rFonts w:eastAsiaTheme="majorEastAsia" w:cstheme="majorBidi"/>
          <w:b/>
          <w:iCs/>
          <w:sz w:val="26"/>
        </w:rPr>
        <w:t xml:space="preserve">1] predictability – prepared to debate policy consequences – that's k2 pre round prep which is important for in round prep and clash – limits DA ground because they can add planks that solve </w:t>
      </w:r>
    </w:p>
    <w:p w14:paraId="4D6DCED4" w14:textId="77777777" w:rsidR="009D422F" w:rsidRPr="009D422F" w:rsidRDefault="009D422F" w:rsidP="009D422F">
      <w:pPr>
        <w:keepNext/>
        <w:keepLines/>
        <w:spacing w:before="40" w:after="0"/>
        <w:outlineLvl w:val="3"/>
        <w:rPr>
          <w:rFonts w:eastAsiaTheme="majorEastAsia" w:cstheme="majorBidi"/>
          <w:b/>
          <w:iCs/>
          <w:sz w:val="26"/>
        </w:rPr>
      </w:pPr>
      <w:r w:rsidRPr="009D422F">
        <w:rPr>
          <w:rFonts w:eastAsiaTheme="majorEastAsia" w:cstheme="majorBidi"/>
          <w:b/>
          <w:iCs/>
          <w:sz w:val="26"/>
        </w:rPr>
        <w:t>2] limits – interp would allow "wto reduces ip and gives everyone 200 dollars" which takes us away from the core of the topic – that o/w on urgency + explodes the neg research burden bc we have to research issues completely unrelated to the topic</w:t>
      </w:r>
    </w:p>
    <w:p w14:paraId="08A4784E" w14:textId="77777777" w:rsidR="009D422F" w:rsidRPr="009D422F" w:rsidRDefault="009D422F" w:rsidP="009D422F">
      <w:pPr>
        <w:keepNext/>
        <w:keepLines/>
        <w:spacing w:before="40" w:after="0"/>
        <w:outlineLvl w:val="3"/>
        <w:rPr>
          <w:rFonts w:eastAsiaTheme="majorEastAsia" w:cstheme="majorBidi"/>
          <w:b/>
          <w:iCs/>
          <w:sz w:val="26"/>
        </w:rPr>
      </w:pPr>
      <w:r w:rsidRPr="009D422F">
        <w:rPr>
          <w:rFonts w:eastAsiaTheme="majorEastAsia" w:cstheme="majorBidi"/>
          <w:b/>
          <w:iCs/>
          <w:sz w:val="26"/>
        </w:rPr>
        <w:t xml:space="preserve">Use competing interpretations – reasonability invites judge intervention and they arent reasonable proven by the fact that "wto" shows up a total of two times in the 1ac file </w:t>
      </w:r>
    </w:p>
    <w:p w14:paraId="28A80148" w14:textId="77777777" w:rsidR="009D422F" w:rsidRPr="009D422F" w:rsidRDefault="009D422F" w:rsidP="009D422F"/>
    <w:p w14:paraId="504602CB" w14:textId="77777777" w:rsidR="009D422F" w:rsidRPr="009D422F" w:rsidRDefault="009D422F" w:rsidP="009D422F">
      <w:pPr>
        <w:keepNext/>
        <w:keepLines/>
        <w:pageBreakBefore/>
        <w:spacing w:before="40" w:after="0"/>
        <w:jc w:val="center"/>
        <w:outlineLvl w:val="1"/>
        <w:rPr>
          <w:rFonts w:eastAsiaTheme="majorEastAsia" w:cstheme="majorBidi"/>
          <w:b/>
          <w:sz w:val="44"/>
          <w:szCs w:val="26"/>
          <w:u w:val="double"/>
        </w:rPr>
      </w:pPr>
      <w:r w:rsidRPr="009D422F">
        <w:rPr>
          <w:rFonts w:eastAsiaTheme="majorEastAsia" w:cstheme="majorBidi"/>
          <w:b/>
          <w:sz w:val="44"/>
          <w:szCs w:val="26"/>
          <w:u w:val="double"/>
        </w:rPr>
        <w:t>CP – Distribution</w:t>
      </w:r>
    </w:p>
    <w:p w14:paraId="28E60535" w14:textId="77777777" w:rsidR="009D422F" w:rsidRPr="009D422F" w:rsidRDefault="009D422F" w:rsidP="009D422F"/>
    <w:p w14:paraId="1B628578" w14:textId="77777777" w:rsidR="009D422F" w:rsidRPr="009D422F" w:rsidRDefault="009D422F" w:rsidP="009D422F">
      <w:pPr>
        <w:keepNext/>
        <w:keepLines/>
        <w:spacing w:before="40" w:after="0"/>
        <w:outlineLvl w:val="3"/>
        <w:rPr>
          <w:rFonts w:eastAsia="MS Gothic" w:cs="Times New Roman"/>
          <w:b/>
          <w:iCs/>
          <w:sz w:val="26"/>
        </w:rPr>
      </w:pPr>
      <w:r w:rsidRPr="009D422F">
        <w:rPr>
          <w:rFonts w:eastAsia="MS Gothic" w:cs="Times New Roman"/>
          <w:b/>
          <w:iCs/>
          <w:sz w:val="26"/>
        </w:rPr>
        <w:t>Text: The People’s Republic of China should offer Chinese developed vaccines and medical technology related to COVID-19 to the world for free</w:t>
      </w:r>
    </w:p>
    <w:p w14:paraId="2DA6FD73" w14:textId="77777777" w:rsidR="009D422F" w:rsidRPr="009D422F" w:rsidRDefault="009D422F" w:rsidP="009D422F">
      <w:pPr>
        <w:keepNext/>
        <w:keepLines/>
        <w:spacing w:before="40" w:after="0"/>
        <w:outlineLvl w:val="3"/>
        <w:rPr>
          <w:rFonts w:eastAsiaTheme="majorEastAsia" w:cstheme="majorBidi"/>
          <w:b/>
          <w:iCs/>
          <w:sz w:val="26"/>
        </w:rPr>
      </w:pPr>
      <w:r w:rsidRPr="009D422F">
        <w:rPr>
          <w:rFonts w:eastAsiaTheme="majorEastAsia" w:cstheme="majorBidi"/>
          <w:b/>
          <w:iCs/>
          <w:sz w:val="26"/>
        </w:rPr>
        <w:t>This negates – it proves that the plan precludes the option to do something better, which means the plan should not be done.</w:t>
      </w:r>
    </w:p>
    <w:p w14:paraId="7A55E8BC" w14:textId="77777777" w:rsidR="009D422F" w:rsidRPr="009D422F" w:rsidRDefault="009D422F" w:rsidP="009D422F"/>
    <w:p w14:paraId="4CCE6AD5" w14:textId="77777777" w:rsidR="009D422F" w:rsidRPr="009D422F" w:rsidRDefault="009D422F" w:rsidP="009D422F">
      <w:pPr>
        <w:keepNext/>
        <w:keepLines/>
        <w:spacing w:before="40" w:after="0"/>
        <w:outlineLvl w:val="3"/>
        <w:rPr>
          <w:rFonts w:eastAsia="MS Gothic" w:cs="Times New Roman"/>
          <w:b/>
          <w:iCs/>
          <w:sz w:val="26"/>
        </w:rPr>
      </w:pPr>
      <w:r w:rsidRPr="009D422F">
        <w:rPr>
          <w:rFonts w:eastAsia="MS Gothic" w:cs="Times New Roman"/>
          <w:b/>
          <w:iCs/>
          <w:sz w:val="26"/>
        </w:rPr>
        <w:t>Successful vaccine diplomacy is key to overall Chinese Soft Power</w:t>
      </w:r>
    </w:p>
    <w:p w14:paraId="25E55502" w14:textId="77777777" w:rsidR="009D422F" w:rsidRPr="009D422F" w:rsidRDefault="009D422F" w:rsidP="009D422F">
      <w:pPr>
        <w:rPr>
          <w:rFonts w:eastAsia="Cambria"/>
          <w:b/>
          <w:bCs/>
          <w:sz w:val="26"/>
        </w:rPr>
      </w:pPr>
      <w:r w:rsidRPr="009D422F">
        <w:rPr>
          <w:rFonts w:eastAsia="Cambria"/>
          <w:b/>
          <w:bCs/>
          <w:sz w:val="26"/>
        </w:rPr>
        <w:t>Huang, PhD, 3-11-21</w:t>
      </w:r>
    </w:p>
    <w:p w14:paraId="69FAE938" w14:textId="77777777" w:rsidR="009D422F" w:rsidRPr="009D422F" w:rsidRDefault="009D422F" w:rsidP="009D422F">
      <w:pPr>
        <w:rPr>
          <w:rFonts w:eastAsia="Cambria"/>
          <w:sz w:val="16"/>
        </w:rPr>
      </w:pPr>
      <w:r w:rsidRPr="009D422F">
        <w:rPr>
          <w:rFonts w:eastAsia="Cambria"/>
          <w:sz w:val="16"/>
        </w:rPr>
        <w:t>(YANZHONG HUANG is Senior Fellow for Global Health at the Council on Foreign Relations, a Professor at Seton Hall University’s School of Diplomacy and International Relations, and Director of the school’s Center for Global Health Studies. https://www.foreignaffairs.com/articles/china/2021-03-11/vaccine-diplomacy-paying-china )</w:t>
      </w:r>
    </w:p>
    <w:p w14:paraId="59D1EBB9" w14:textId="77777777" w:rsidR="009D422F" w:rsidRPr="009D422F" w:rsidRDefault="009D422F" w:rsidP="009D422F">
      <w:pPr>
        <w:rPr>
          <w:rFonts w:eastAsia="Cambria"/>
        </w:rPr>
      </w:pPr>
      <w:r w:rsidRPr="009D422F">
        <w:rPr>
          <w:rFonts w:eastAsia="Cambria"/>
          <w:highlight w:val="green"/>
          <w:u w:val="single"/>
        </w:rPr>
        <w:t>Vaccines have</w:t>
      </w:r>
      <w:r w:rsidRPr="009D422F">
        <w:rPr>
          <w:rFonts w:eastAsia="Cambria"/>
          <w:u w:val="single"/>
        </w:rPr>
        <w:t xml:space="preserve"> had </w:t>
      </w:r>
      <w:r w:rsidRPr="009D422F">
        <w:rPr>
          <w:rFonts w:eastAsia="Cambria"/>
          <w:highlight w:val="green"/>
          <w:u w:val="single"/>
        </w:rPr>
        <w:t>a place in diplomacy</w:t>
      </w:r>
      <w:r w:rsidRPr="009D422F">
        <w:rPr>
          <w:rFonts w:eastAsia="Cambria"/>
          <w:u w:val="single"/>
        </w:rPr>
        <w:t xml:space="preserve"> since the Cold War era. </w:t>
      </w:r>
      <w:r w:rsidRPr="009D422F">
        <w:rPr>
          <w:rFonts w:eastAsia="Cambria"/>
          <w:highlight w:val="green"/>
          <w:u w:val="single"/>
        </w:rPr>
        <w:t>The country that can manufacture and distribute lifesaving injections</w:t>
      </w:r>
      <w:r w:rsidRPr="009D422F">
        <w:rPr>
          <w:rFonts w:eastAsia="Cambria"/>
          <w:u w:val="single"/>
        </w:rPr>
        <w:t xml:space="preserve"> to others less fortunate </w:t>
      </w:r>
      <w:r w:rsidRPr="009D422F">
        <w:rPr>
          <w:rFonts w:eastAsia="Cambria"/>
          <w:highlight w:val="green"/>
          <w:u w:val="single"/>
        </w:rPr>
        <w:t>sees a return</w:t>
      </w:r>
      <w:r w:rsidRPr="009D422F">
        <w:rPr>
          <w:rFonts w:eastAsia="Cambria"/>
          <w:u w:val="single"/>
        </w:rPr>
        <w:t xml:space="preserve"> on its investment </w:t>
      </w:r>
      <w:r w:rsidRPr="009D422F">
        <w:rPr>
          <w:rFonts w:eastAsia="Cambria"/>
          <w:highlight w:val="green"/>
          <w:u w:val="single"/>
        </w:rPr>
        <w:t xml:space="preserve">in the form of </w:t>
      </w:r>
      <w:r w:rsidRPr="009D422F">
        <w:rPr>
          <w:rFonts w:eastAsia="Cambria"/>
          <w:b/>
          <w:iCs/>
          <w:highlight w:val="green"/>
          <w:u w:val="single"/>
        </w:rPr>
        <w:t>soft power</w:t>
      </w:r>
      <w:r w:rsidRPr="009D422F">
        <w:rPr>
          <w:rFonts w:eastAsia="Cambria"/>
          <w:sz w:val="16"/>
        </w:rPr>
        <w:t xml:space="preserve">: </w:t>
      </w:r>
      <w:r w:rsidRPr="009D422F">
        <w:rPr>
          <w:rFonts w:eastAsia="Cambria"/>
          <w:highlight w:val="green"/>
          <w:u w:val="single"/>
        </w:rPr>
        <w:t>prestige</w:t>
      </w:r>
      <w:r w:rsidRPr="009D422F">
        <w:rPr>
          <w:rFonts w:eastAsia="Cambria"/>
          <w:u w:val="single"/>
        </w:rPr>
        <w:t xml:space="preserve">, </w:t>
      </w:r>
      <w:r w:rsidRPr="009D422F">
        <w:rPr>
          <w:rFonts w:eastAsia="Cambria"/>
          <w:highlight w:val="green"/>
          <w:u w:val="single"/>
        </w:rPr>
        <w:t>goodwill</w:t>
      </w:r>
      <w:r w:rsidRPr="009D422F">
        <w:rPr>
          <w:rFonts w:eastAsia="Cambria"/>
          <w:u w:val="single"/>
        </w:rPr>
        <w:t xml:space="preserve">, perhaps a degree of </w:t>
      </w:r>
      <w:r w:rsidRPr="009D422F">
        <w:rPr>
          <w:rFonts w:eastAsia="Cambria"/>
          <w:highlight w:val="green"/>
          <w:u w:val="single"/>
        </w:rPr>
        <w:t>indebtedness</w:t>
      </w:r>
      <w:r w:rsidRPr="009D422F">
        <w:rPr>
          <w:rFonts w:eastAsia="Cambria"/>
          <w:u w:val="single"/>
        </w:rPr>
        <w:t xml:space="preserve">, even </w:t>
      </w:r>
      <w:r w:rsidRPr="009D422F">
        <w:rPr>
          <w:rFonts w:eastAsia="Cambria"/>
          <w:highlight w:val="green"/>
          <w:u w:val="single"/>
        </w:rPr>
        <w:t>awe</w:t>
      </w:r>
      <w:r w:rsidRPr="009D422F">
        <w:rPr>
          <w:rFonts w:eastAsia="Cambria"/>
          <w:u w:val="single"/>
        </w:rPr>
        <w:t>.</w:t>
      </w:r>
      <w:r w:rsidRPr="009D422F">
        <w:rPr>
          <w:rFonts w:eastAsia="Cambria"/>
          <w:sz w:val="16"/>
        </w:rPr>
        <w:t xml:space="preserve"> </w:t>
      </w:r>
      <w:r w:rsidRPr="009D422F">
        <w:rPr>
          <w:rFonts w:eastAsia="Cambria"/>
          <w:highlight w:val="green"/>
          <w:u w:val="single"/>
        </w:rPr>
        <w:t>Today the country moving fastest</w:t>
      </w:r>
      <w:r w:rsidRPr="009D422F">
        <w:rPr>
          <w:rFonts w:eastAsia="Cambria"/>
          <w:u w:val="single"/>
        </w:rPr>
        <w:t xml:space="preserve"> toward consolidating these gains may be </w:t>
      </w:r>
      <w:r w:rsidRPr="009D422F">
        <w:rPr>
          <w:rFonts w:eastAsia="Cambria"/>
          <w:highlight w:val="green"/>
          <w:u w:val="single"/>
        </w:rPr>
        <w:t>China</w:t>
      </w:r>
      <w:r w:rsidRPr="009D422F">
        <w:rPr>
          <w:rFonts w:eastAsia="Cambria"/>
          <w:sz w:val="16"/>
        </w:rPr>
        <w:t xml:space="preserve">, under President Xi Jinping, </w:t>
      </w:r>
      <w:r w:rsidRPr="009D422F">
        <w:rPr>
          <w:rFonts w:eastAsia="Cambria"/>
          <w:u w:val="single"/>
        </w:rPr>
        <w:t>who pro</w:t>
      </w:r>
      <w:r w:rsidRPr="009D422F">
        <w:rPr>
          <w:rFonts w:eastAsia="Cambria"/>
          <w:highlight w:val="green"/>
          <w:u w:val="single"/>
        </w:rPr>
        <w:t>claimed</w:t>
      </w:r>
      <w:r w:rsidRPr="009D422F">
        <w:rPr>
          <w:rFonts w:eastAsia="Cambria"/>
          <w:u w:val="single"/>
        </w:rPr>
        <w:t xml:space="preserve"> last May that </w:t>
      </w:r>
      <w:r w:rsidRPr="009D422F">
        <w:rPr>
          <w:rFonts w:eastAsia="Cambria"/>
          <w:highlight w:val="green"/>
          <w:u w:val="single"/>
        </w:rPr>
        <w:t>Chinese-made vaccines</w:t>
      </w:r>
      <w:r w:rsidRPr="009D422F">
        <w:rPr>
          <w:rFonts w:eastAsia="Cambria"/>
          <w:u w:val="single"/>
        </w:rPr>
        <w:t xml:space="preserve"> against COVID-19 </w:t>
      </w:r>
      <w:r w:rsidRPr="009D422F">
        <w:rPr>
          <w:rFonts w:eastAsia="Cambria"/>
          <w:highlight w:val="green"/>
          <w:u w:val="single"/>
        </w:rPr>
        <w:t>would become a “</w:t>
      </w:r>
      <w:r w:rsidRPr="009D422F">
        <w:rPr>
          <w:rFonts w:eastAsia="Cambria"/>
          <w:b/>
          <w:iCs/>
          <w:highlight w:val="green"/>
          <w:u w:val="single"/>
        </w:rPr>
        <w:t>global public good.”</w:t>
      </w:r>
      <w:r w:rsidRPr="009D422F">
        <w:rPr>
          <w:rFonts w:eastAsia="Cambria"/>
          <w:sz w:val="16"/>
        </w:rPr>
        <w:t xml:space="preserve"> Since that time, top officials have promised many developing countries priority access to Chinese vaccines, and the Chinese Foreign Ministry has announced that the country is providing free vaccines to 69 countries and commercially exporting them to 28 more. </w:t>
      </w:r>
      <w:r w:rsidRPr="009D422F">
        <w:rPr>
          <w:rFonts w:eastAsia="Cambria"/>
          <w:highlight w:val="green"/>
          <w:u w:val="single"/>
        </w:rPr>
        <w:t>China’s competitors worry</w:t>
      </w:r>
      <w:r w:rsidRPr="009D422F">
        <w:rPr>
          <w:rFonts w:eastAsia="Cambria"/>
          <w:u w:val="single"/>
        </w:rPr>
        <w:t xml:space="preserve"> that where </w:t>
      </w:r>
      <w:r w:rsidRPr="009D422F">
        <w:rPr>
          <w:rFonts w:eastAsia="Cambria"/>
          <w:highlight w:val="green"/>
          <w:u w:val="single"/>
        </w:rPr>
        <w:t>Beijing’s</w:t>
      </w:r>
      <w:r w:rsidRPr="009D422F">
        <w:rPr>
          <w:rFonts w:eastAsia="Cambria"/>
          <w:u w:val="single"/>
        </w:rPr>
        <w:t xml:space="preserve"> inoculations go, </w:t>
      </w:r>
      <w:r w:rsidRPr="009D422F">
        <w:rPr>
          <w:rFonts w:eastAsia="Cambria"/>
          <w:b/>
          <w:iCs/>
          <w:u w:val="single"/>
        </w:rPr>
        <w:t xml:space="preserve">its </w:t>
      </w:r>
      <w:r w:rsidRPr="009D422F">
        <w:rPr>
          <w:rFonts w:eastAsia="Cambria"/>
          <w:b/>
          <w:iCs/>
          <w:highlight w:val="green"/>
          <w:u w:val="single"/>
        </w:rPr>
        <w:t>influence will follow.</w:t>
      </w:r>
      <w:r w:rsidRPr="009D422F">
        <w:rPr>
          <w:rFonts w:eastAsia="Cambria"/>
          <w:sz w:val="16"/>
        </w:rPr>
        <w:t xml:space="preserve"> But the field of COVID-19 vaccination is still a largely uncharted one and scattered with barriers, whether logistical, scientific, psychological, or geopolitical. </w:t>
      </w:r>
      <w:r w:rsidRPr="009D422F">
        <w:rPr>
          <w:rFonts w:eastAsia="Cambria"/>
          <w:u w:val="single"/>
        </w:rPr>
        <w:t>China’s path through this labyrinth is neither obvious nor assured. The country faces stiffening competition from Russia and India.</w:t>
      </w:r>
      <w:r w:rsidRPr="009D422F">
        <w:rPr>
          <w:rFonts w:eastAsia="Cambria"/>
          <w:sz w:val="16"/>
        </w:rPr>
        <w:t xml:space="preserve"> Now the United States, too, has entered the global stakes for equitable distribution of safe and effective vaccines. </w:t>
      </w:r>
      <w:r w:rsidRPr="009D422F">
        <w:rPr>
          <w:rFonts w:eastAsia="Cambria"/>
          <w:u w:val="single"/>
        </w:rPr>
        <w:t xml:space="preserve">China has yet to prove that it can fulfill the role it has taken on or win the trust of those it has offered to aid. </w:t>
      </w:r>
      <w:r w:rsidRPr="009D422F">
        <w:rPr>
          <w:rFonts w:eastAsia="Cambria"/>
          <w:sz w:val="16"/>
        </w:rPr>
        <w:t xml:space="preserve">CHINA'S STAKE The Chinese government dislikes the term “vaccine diplomacy.” The implication that China would distribute vaccine doses in order to broaden its global political influence is a “sinister” one, according to the official Xinhua News Agency. Rather, the Chinese government contends that “in promoting cooperation in combating the pandemic, China does not seek any geopolitical goals or have any economic interest considerations, and it has never attached any political strings.” Xi has further stressed that by distributing necessary goods in a crisis, China is merely acting as a responsible great power should. In this regard, </w:t>
      </w:r>
      <w:r w:rsidRPr="009D422F">
        <w:rPr>
          <w:rFonts w:eastAsia="Cambria"/>
          <w:u w:val="single"/>
        </w:rPr>
        <w:t xml:space="preserve">China may seek to succeed with vaccines where it failed with masks: last spring, quality-control issues and clumsy propaganda tarnished the country’s efforts to supply medical products to the developed world. Now </w:t>
      </w:r>
      <w:r w:rsidRPr="009D422F">
        <w:rPr>
          <w:rFonts w:eastAsia="Cambria"/>
          <w:highlight w:val="green"/>
          <w:u w:val="single"/>
        </w:rPr>
        <w:t>China</w:t>
      </w:r>
      <w:r w:rsidRPr="009D422F">
        <w:rPr>
          <w:rFonts w:eastAsia="Cambria"/>
          <w:u w:val="single"/>
        </w:rPr>
        <w:t xml:space="preserve"> is </w:t>
      </w:r>
      <w:r w:rsidRPr="009D422F">
        <w:rPr>
          <w:rFonts w:eastAsia="Cambria"/>
          <w:highlight w:val="green"/>
          <w:u w:val="single"/>
        </w:rPr>
        <w:t xml:space="preserve">looking to </w:t>
      </w:r>
      <w:r w:rsidRPr="009D422F">
        <w:rPr>
          <w:rFonts w:eastAsia="Cambria"/>
          <w:b/>
          <w:iCs/>
          <w:highlight w:val="green"/>
          <w:u w:val="single"/>
        </w:rPr>
        <w:t>showcase its global health leadership</w:t>
      </w:r>
      <w:r w:rsidRPr="009D422F">
        <w:rPr>
          <w:rFonts w:eastAsia="Cambria"/>
          <w:highlight w:val="green"/>
          <w:u w:val="single"/>
        </w:rPr>
        <w:t xml:space="preserve"> to lower-</w:t>
      </w:r>
      <w:r w:rsidRPr="009D422F">
        <w:rPr>
          <w:rFonts w:eastAsia="Cambria"/>
          <w:u w:val="single"/>
        </w:rPr>
        <w:t xml:space="preserve"> and middle-</w:t>
      </w:r>
      <w:r w:rsidRPr="009D422F">
        <w:rPr>
          <w:rFonts w:eastAsia="Cambria"/>
          <w:highlight w:val="green"/>
          <w:u w:val="single"/>
        </w:rPr>
        <w:t>income countries</w:t>
      </w:r>
      <w:r w:rsidRPr="009D422F">
        <w:rPr>
          <w:rFonts w:eastAsia="Cambria"/>
          <w:u w:val="single"/>
        </w:rPr>
        <w:t>, where it is distributing vaccines. But Beijing surely has additional foreign policy objectives in mind.</w:t>
      </w:r>
      <w:r w:rsidRPr="009D422F">
        <w:rPr>
          <w:rFonts w:eastAsia="Cambria"/>
          <w:sz w:val="16"/>
        </w:rPr>
        <w:t xml:space="preserve"> China began its vaccine development projects early last spring, and </w:t>
      </w:r>
      <w:r w:rsidRPr="009D422F">
        <w:rPr>
          <w:rFonts w:eastAsia="Cambria"/>
          <w:u w:val="single"/>
        </w:rPr>
        <w:t xml:space="preserve">state media made quite clear that through them, China hoped to </w:t>
      </w:r>
      <w:r w:rsidRPr="009D422F">
        <w:rPr>
          <w:rFonts w:eastAsia="Cambria"/>
          <w:highlight w:val="green"/>
          <w:u w:val="single"/>
        </w:rPr>
        <w:t>demonstrate</w:t>
      </w:r>
      <w:r w:rsidRPr="009D422F">
        <w:rPr>
          <w:rFonts w:eastAsia="Cambria"/>
          <w:u w:val="single"/>
        </w:rPr>
        <w:t xml:space="preserve"> </w:t>
      </w:r>
      <w:r w:rsidRPr="009D422F">
        <w:rPr>
          <w:rFonts w:eastAsia="Cambria"/>
          <w:highlight w:val="green"/>
          <w:u w:val="single"/>
        </w:rPr>
        <w:t>its tech</w:t>
      </w:r>
      <w:r w:rsidRPr="009D422F">
        <w:rPr>
          <w:rFonts w:eastAsia="Cambria"/>
          <w:u w:val="single"/>
        </w:rPr>
        <w:t xml:space="preserve">nological </w:t>
      </w:r>
      <w:r w:rsidRPr="009D422F">
        <w:rPr>
          <w:rFonts w:eastAsia="Cambria"/>
          <w:highlight w:val="green"/>
          <w:u w:val="single"/>
        </w:rPr>
        <w:t xml:space="preserve">prowess and the </w:t>
      </w:r>
      <w:r w:rsidRPr="009D422F">
        <w:rPr>
          <w:rFonts w:eastAsia="Cambria"/>
          <w:b/>
          <w:iCs/>
          <w:highlight w:val="green"/>
          <w:u w:val="single"/>
        </w:rPr>
        <w:t>superiority of its authoritarian model</w:t>
      </w:r>
      <w:r w:rsidRPr="009D422F">
        <w:rPr>
          <w:rFonts w:eastAsia="Cambria"/>
          <w:b/>
          <w:iCs/>
          <w:u w:val="single"/>
        </w:rPr>
        <w:t xml:space="preserve"> of governance</w:t>
      </w:r>
      <w:r w:rsidRPr="009D422F">
        <w:rPr>
          <w:rFonts w:eastAsia="Cambria"/>
          <w:sz w:val="16"/>
        </w:rPr>
        <w:t>. “</w:t>
      </w:r>
      <w:r w:rsidRPr="009D422F">
        <w:rPr>
          <w:rFonts w:eastAsia="Cambria"/>
          <w:u w:val="single"/>
        </w:rPr>
        <w:t>We are not lagging behind the United States as far as the technology is concerned</w:t>
      </w:r>
      <w:r w:rsidRPr="009D422F">
        <w:rPr>
          <w:rFonts w:eastAsia="Cambria"/>
          <w:sz w:val="16"/>
        </w:rPr>
        <w:t>,” a Chinese virologist told the state-backed Global Times. Another scientist highlighted China’s “system advantages”: “</w:t>
      </w:r>
      <w:r w:rsidRPr="009D422F">
        <w:rPr>
          <w:rFonts w:eastAsia="Cambria"/>
          <w:highlight w:val="green"/>
          <w:u w:val="single"/>
        </w:rPr>
        <w:t>The U</w:t>
      </w:r>
      <w:r w:rsidRPr="009D422F">
        <w:rPr>
          <w:rFonts w:eastAsia="Cambria"/>
          <w:u w:val="single"/>
        </w:rPr>
        <w:t xml:space="preserve">nited </w:t>
      </w:r>
      <w:r w:rsidRPr="009D422F">
        <w:rPr>
          <w:rFonts w:eastAsia="Cambria"/>
          <w:highlight w:val="green"/>
          <w:u w:val="single"/>
        </w:rPr>
        <w:t>S</w:t>
      </w:r>
      <w:r w:rsidRPr="009D422F">
        <w:rPr>
          <w:rFonts w:eastAsia="Cambria"/>
          <w:u w:val="single"/>
        </w:rPr>
        <w:t xml:space="preserve">tates </w:t>
      </w:r>
      <w:r w:rsidRPr="009D422F">
        <w:rPr>
          <w:rFonts w:eastAsia="Cambria"/>
          <w:highlight w:val="green"/>
          <w:u w:val="single"/>
        </w:rPr>
        <w:t>is no match</w:t>
      </w:r>
      <w:r w:rsidRPr="009D422F">
        <w:rPr>
          <w:rFonts w:eastAsia="Cambria"/>
          <w:u w:val="single"/>
        </w:rPr>
        <w:t xml:space="preserve"> for China </w:t>
      </w:r>
      <w:r w:rsidRPr="009D422F">
        <w:rPr>
          <w:rFonts w:eastAsia="Cambria"/>
          <w:highlight w:val="green"/>
          <w:u w:val="single"/>
        </w:rPr>
        <w:t>in terms of concentrating power to accomplish big things</w:t>
      </w:r>
      <w:r w:rsidRPr="009D422F">
        <w:rPr>
          <w:rFonts w:eastAsia="Cambria"/>
          <w:sz w:val="16"/>
        </w:rPr>
        <w:t xml:space="preserve">.” Indeed, </w:t>
      </w:r>
      <w:r w:rsidRPr="009D422F">
        <w:rPr>
          <w:rFonts w:eastAsia="Cambria"/>
          <w:u w:val="single"/>
        </w:rPr>
        <w:t xml:space="preserve">unlike in the United States, </w:t>
      </w:r>
      <w:r w:rsidRPr="009D422F">
        <w:rPr>
          <w:rFonts w:eastAsia="Cambria"/>
          <w:highlight w:val="green"/>
          <w:u w:val="single"/>
        </w:rPr>
        <w:t>vaccine development in China was</w:t>
      </w:r>
      <w:r w:rsidRPr="009D422F">
        <w:rPr>
          <w:rFonts w:eastAsia="Cambria"/>
          <w:u w:val="single"/>
        </w:rPr>
        <w:t xml:space="preserve"> a </w:t>
      </w:r>
      <w:r w:rsidRPr="009D422F">
        <w:rPr>
          <w:rFonts w:eastAsia="Cambria"/>
          <w:highlight w:val="green"/>
          <w:u w:val="single"/>
        </w:rPr>
        <w:t>highly state-driven</w:t>
      </w:r>
      <w:r w:rsidRPr="009D422F">
        <w:rPr>
          <w:rFonts w:eastAsia="Cambria"/>
          <w:u w:val="single"/>
        </w:rPr>
        <w:t xml:space="preserve"> process</w:t>
      </w:r>
      <w:r w:rsidRPr="009D422F">
        <w:rPr>
          <w:rFonts w:eastAsia="Cambria"/>
          <w:sz w:val="16"/>
        </w:rPr>
        <w:t xml:space="preserve">. The Chinese government simultaneously pushed several technological approaches, including inactivated vaccines, mRNA vaccines, and adenovirus vector vaccines. It mobilized at least 22 institutes and firms to work on 17 vaccine development projects. And until last summer, China was leading the global race in vaccine development. It developed a vaccine (Ad5-nCoV) as early as February 2020, started Phase 1 clinical trials on March 16, and published results of the trials in late May. General Chen Wei, the face of China’s vaccine development operation, celebrated such achievements as “an embodiment of our country’s S&amp;T progress, an embodiment of China’s great-power image and responsibility, and, even more, a contribution to humankind.” </w:t>
      </w:r>
      <w:r w:rsidRPr="009D422F">
        <w:rPr>
          <w:rFonts w:eastAsia="Cambria"/>
          <w:u w:val="single"/>
        </w:rPr>
        <w:t xml:space="preserve">Behind such lofty goals lie commercial objectives, too. </w:t>
      </w:r>
      <w:r w:rsidRPr="009D422F">
        <w:rPr>
          <w:rFonts w:eastAsia="Cambria"/>
          <w:highlight w:val="green"/>
          <w:u w:val="single"/>
        </w:rPr>
        <w:t>Health-related development assistance</w:t>
      </w:r>
      <w:r w:rsidRPr="009D422F">
        <w:rPr>
          <w:rFonts w:eastAsia="Cambria"/>
          <w:u w:val="single"/>
        </w:rPr>
        <w:t xml:space="preserve"> has long </w:t>
      </w:r>
      <w:r w:rsidRPr="009D422F">
        <w:rPr>
          <w:rFonts w:eastAsia="Cambria"/>
          <w:highlight w:val="green"/>
          <w:u w:val="single"/>
        </w:rPr>
        <w:t>offer</w:t>
      </w:r>
      <w:r w:rsidRPr="009D422F">
        <w:rPr>
          <w:rFonts w:eastAsia="Cambria"/>
          <w:u w:val="single"/>
        </w:rPr>
        <w:t xml:space="preserve">ed </w:t>
      </w:r>
      <w:r w:rsidRPr="009D422F">
        <w:rPr>
          <w:rFonts w:eastAsia="Cambria"/>
          <w:highlight w:val="green"/>
          <w:u w:val="single"/>
        </w:rPr>
        <w:t>Chinese pharmaceutical companies a low-cost means of expanding their market share</w:t>
      </w:r>
      <w:r w:rsidRPr="009D422F">
        <w:rPr>
          <w:rFonts w:eastAsia="Cambria"/>
          <w:u w:val="single"/>
        </w:rPr>
        <w:t xml:space="preserve"> in the developing world.</w:t>
      </w:r>
      <w:r w:rsidRPr="009D422F">
        <w:rPr>
          <w:rFonts w:eastAsia="Cambria"/>
          <w:sz w:val="16"/>
        </w:rPr>
        <w:t xml:space="preserve"> In March 2020, President Xi explicitly linked the shipment of medical supplies overseas to the “Health Silk Road,” now an important component of the Belt and Road Initiative. Xiaofeng Liang, a former deputy director of the Chinese Center for Disease Control and Prevention, has publicly called for prioritizing BRI countries for access to Chinese vaccines. But the opportunity hardly ends there. </w:t>
      </w:r>
      <w:r w:rsidRPr="009D422F">
        <w:rPr>
          <w:rFonts w:eastAsia="Cambria"/>
          <w:highlight w:val="green"/>
          <w:u w:val="single"/>
        </w:rPr>
        <w:t>Prior to</w:t>
      </w:r>
      <w:r w:rsidRPr="009D422F">
        <w:rPr>
          <w:rFonts w:eastAsia="Cambria"/>
          <w:u w:val="single"/>
        </w:rPr>
        <w:t xml:space="preserve"> the </w:t>
      </w:r>
      <w:r w:rsidRPr="009D422F">
        <w:rPr>
          <w:rFonts w:eastAsia="Cambria"/>
          <w:highlight w:val="green"/>
          <w:u w:val="single"/>
        </w:rPr>
        <w:t>COVID</w:t>
      </w:r>
      <w:r w:rsidRPr="009D422F">
        <w:rPr>
          <w:rFonts w:eastAsia="Cambria"/>
          <w:u w:val="single"/>
        </w:rPr>
        <w:t xml:space="preserve">-19 pandemic, </w:t>
      </w:r>
      <w:r w:rsidRPr="009D422F">
        <w:rPr>
          <w:rFonts w:eastAsia="Cambria"/>
          <w:highlight w:val="green"/>
          <w:u w:val="single"/>
        </w:rPr>
        <w:t>few Chinese</w:t>
      </w:r>
      <w:r w:rsidRPr="009D422F">
        <w:rPr>
          <w:rFonts w:eastAsia="Cambria"/>
          <w:u w:val="single"/>
        </w:rPr>
        <w:t xml:space="preserve"> pharmaceutical </w:t>
      </w:r>
      <w:r w:rsidRPr="009D422F">
        <w:rPr>
          <w:rFonts w:eastAsia="Cambria"/>
          <w:highlight w:val="green"/>
          <w:u w:val="single"/>
        </w:rPr>
        <w:t>companies had received W</w:t>
      </w:r>
      <w:r w:rsidRPr="009D422F">
        <w:rPr>
          <w:rFonts w:eastAsia="Cambria"/>
          <w:u w:val="single"/>
        </w:rPr>
        <w:t xml:space="preserve">orld </w:t>
      </w:r>
      <w:r w:rsidRPr="009D422F">
        <w:rPr>
          <w:rFonts w:eastAsia="Cambria"/>
          <w:highlight w:val="green"/>
          <w:u w:val="single"/>
        </w:rPr>
        <w:t>H</w:t>
      </w:r>
      <w:r w:rsidRPr="009D422F">
        <w:rPr>
          <w:rFonts w:eastAsia="Cambria"/>
          <w:u w:val="single"/>
        </w:rPr>
        <w:t xml:space="preserve">ealth </w:t>
      </w:r>
      <w:r w:rsidRPr="009D422F">
        <w:rPr>
          <w:rFonts w:eastAsia="Cambria"/>
          <w:highlight w:val="green"/>
          <w:u w:val="single"/>
        </w:rPr>
        <w:t>O</w:t>
      </w:r>
      <w:r w:rsidRPr="009D422F">
        <w:rPr>
          <w:rFonts w:eastAsia="Cambria"/>
          <w:u w:val="single"/>
        </w:rPr>
        <w:t xml:space="preserve">rganization </w:t>
      </w:r>
      <w:r w:rsidRPr="009D422F">
        <w:rPr>
          <w:rFonts w:eastAsia="Cambria"/>
          <w:highlight w:val="green"/>
          <w:u w:val="single"/>
        </w:rPr>
        <w:t>prequalification to supply medical products</w:t>
      </w:r>
      <w:r w:rsidRPr="009D422F">
        <w:rPr>
          <w:rFonts w:eastAsia="Cambria"/>
          <w:u w:val="single"/>
        </w:rPr>
        <w:t xml:space="preserve"> to international organizations and donor fund</w:t>
      </w:r>
      <w:r w:rsidRPr="009D422F">
        <w:rPr>
          <w:rFonts w:eastAsia="Cambria"/>
          <w:sz w:val="16"/>
        </w:rPr>
        <w:t xml:space="preserve">s. In 2019, China’s share in the value of UN-procured medical products was only 1.9 percent, compared with 21.9 percent for India. Chinese media lamented that of the 155 WHO-prequalified vaccines, only four were from China, compared with 44 from India. Indeed, Indian pharmaceutical firms produced more than 60 percent of the vaccines sold worldwide. </w:t>
      </w:r>
      <w:r w:rsidRPr="009D422F">
        <w:rPr>
          <w:rFonts w:eastAsia="Cambria"/>
          <w:u w:val="single"/>
        </w:rPr>
        <w:t xml:space="preserve">The </w:t>
      </w:r>
      <w:r w:rsidRPr="009D422F">
        <w:rPr>
          <w:rFonts w:eastAsia="Cambria"/>
          <w:highlight w:val="green"/>
          <w:u w:val="single"/>
        </w:rPr>
        <w:t>huge global demand for</w:t>
      </w:r>
      <w:r w:rsidRPr="009D422F">
        <w:rPr>
          <w:rFonts w:eastAsia="Cambria"/>
          <w:u w:val="single"/>
        </w:rPr>
        <w:t xml:space="preserve"> COVID-19 </w:t>
      </w:r>
      <w:r w:rsidRPr="009D422F">
        <w:rPr>
          <w:rFonts w:eastAsia="Cambria"/>
          <w:highlight w:val="green"/>
          <w:u w:val="single"/>
        </w:rPr>
        <w:t>vaccines</w:t>
      </w:r>
      <w:r w:rsidRPr="009D422F">
        <w:rPr>
          <w:rFonts w:eastAsia="Cambria"/>
          <w:u w:val="single"/>
        </w:rPr>
        <w:t xml:space="preserve"> and “vaccine nationalism” in wealthy nations </w:t>
      </w:r>
      <w:r w:rsidRPr="009D422F">
        <w:rPr>
          <w:rFonts w:eastAsia="Cambria"/>
          <w:highlight w:val="green"/>
          <w:u w:val="single"/>
        </w:rPr>
        <w:t>have created</w:t>
      </w:r>
      <w:r w:rsidRPr="009D422F">
        <w:rPr>
          <w:rFonts w:eastAsia="Cambria"/>
          <w:u w:val="single"/>
        </w:rPr>
        <w:t xml:space="preserve"> a great </w:t>
      </w:r>
      <w:r w:rsidRPr="009D422F">
        <w:rPr>
          <w:rFonts w:eastAsia="Cambria"/>
          <w:highlight w:val="green"/>
          <w:u w:val="single"/>
        </w:rPr>
        <w:t>opportunity for China to break into a market that Indian and Western pharmaceutical firms have long dominated</w:t>
      </w:r>
      <w:r w:rsidRPr="009D422F">
        <w:rPr>
          <w:rFonts w:eastAsia="Cambria"/>
          <w:sz w:val="16"/>
        </w:rPr>
        <w:t>. If the vaccine were priced at $10 per dose with a 40 percent net profit margin, even a 15 percent share of the vaccine market in lower- and middle-income countries would generate total sales of $10.8 billion and a profit of $4.32 billion for the Chinese economy. In reality, Chinese vaccines are often priced higher than $10.</w:t>
      </w:r>
    </w:p>
    <w:p w14:paraId="654D0500" w14:textId="77777777" w:rsidR="009D422F" w:rsidRPr="009D422F" w:rsidRDefault="009D422F" w:rsidP="009D422F">
      <w:pPr>
        <w:rPr>
          <w:rFonts w:eastAsia="Cambria"/>
        </w:rPr>
      </w:pPr>
    </w:p>
    <w:p w14:paraId="56C5C750" w14:textId="77777777" w:rsidR="009D422F" w:rsidRPr="009D422F" w:rsidRDefault="009D422F" w:rsidP="009D422F">
      <w:pPr>
        <w:keepNext/>
        <w:keepLines/>
        <w:spacing w:before="40" w:after="0"/>
        <w:outlineLvl w:val="3"/>
        <w:rPr>
          <w:rFonts w:eastAsia="MS Gothic" w:cs="Times New Roman"/>
          <w:b/>
          <w:iCs/>
          <w:sz w:val="26"/>
        </w:rPr>
      </w:pPr>
      <w:r w:rsidRPr="009D422F">
        <w:rPr>
          <w:rFonts w:eastAsia="MS Gothic" w:cs="Times New Roman"/>
          <w:b/>
          <w:iCs/>
          <w:sz w:val="26"/>
        </w:rPr>
        <w:t>Chinese leadership stops global secessionist conflict</w:t>
      </w:r>
    </w:p>
    <w:p w14:paraId="7C7C1AA1" w14:textId="77777777" w:rsidR="009D422F" w:rsidRPr="009D422F" w:rsidRDefault="009D422F" w:rsidP="009D422F">
      <w:pPr>
        <w:rPr>
          <w:rFonts w:eastAsia="Cambria"/>
        </w:rPr>
      </w:pPr>
      <w:r w:rsidRPr="009D422F">
        <w:rPr>
          <w:rFonts w:eastAsia="Cambria"/>
          <w:b/>
          <w:bCs/>
          <w:sz w:val="26"/>
        </w:rPr>
        <w:t>Griffiths 16</w:t>
      </w:r>
      <w:r w:rsidRPr="009D422F">
        <w:rPr>
          <w:rFonts w:eastAsia="Cambria"/>
          <w:b/>
        </w:rPr>
        <w:t xml:space="preserve"> -</w:t>
      </w:r>
      <w:r w:rsidRPr="009D422F">
        <w:rPr>
          <w:rFonts w:eastAsia="Cambria"/>
        </w:rPr>
        <w:t xml:space="preserve"> Senior Lecturer in the Department of Government and International Relations at the University of Sydney (Ryan, States, Nations, and Territorial Stability: Why Chinese Hegemony Would Be Better for International Order, Security Studies, 25:3, 519-545, DOI: 10.1080/09636412.2016.1195628)</w:t>
      </w:r>
    </w:p>
    <w:p w14:paraId="40169922" w14:textId="77777777" w:rsidR="009D422F" w:rsidRPr="009D422F" w:rsidRDefault="009D422F" w:rsidP="009D422F">
      <w:pPr>
        <w:rPr>
          <w:rFonts w:eastAsia="Cambria"/>
        </w:rPr>
      </w:pPr>
      <w:r w:rsidRPr="009D422F">
        <w:rPr>
          <w:rFonts w:eastAsia="Cambria"/>
        </w:rPr>
        <w:t xml:space="preserve">I began the article by claiming that the </w:t>
      </w:r>
      <w:r w:rsidRPr="009D422F">
        <w:rPr>
          <w:rFonts w:eastAsia="Cambria"/>
          <w:b/>
          <w:iCs/>
          <w:highlight w:val="green"/>
          <w:u w:val="single"/>
        </w:rPr>
        <w:t>Pax Sinica would be better for international order</w:t>
      </w:r>
      <w:r w:rsidRPr="009D422F">
        <w:rPr>
          <w:rFonts w:eastAsia="Cambria"/>
        </w:rPr>
        <w:t xml:space="preserve">. In making this claim I define “better” in narrow terms emphasizing territorial stability, which can be assessed in several ways. How often do either external aggressors or internal separatists shift sovereign borders through violence? What is the frequency of secessionist civil war? How much international discord is there on the topic of secession and recognition? This is the ledger I use when comparing the Pax Sinica with the post-1945 American-led order. There are many other factors, to be sure, and critics might point to a number of ways in which Chinese hegemony would be worse. For example, they may question the support for human rights under Chinese leadership. I do not argue that Chinese hegemony would be better in all ways—there are pros and cons to any order—but I contend that </w:t>
      </w:r>
      <w:r w:rsidRPr="009D422F">
        <w:rPr>
          <w:rFonts w:eastAsia="Cambria"/>
          <w:highlight w:val="green"/>
          <w:u w:val="single"/>
        </w:rPr>
        <w:t xml:space="preserve">there are net benefits where </w:t>
      </w:r>
      <w:r w:rsidRPr="009D422F">
        <w:rPr>
          <w:rFonts w:eastAsia="Cambria"/>
          <w:b/>
          <w:iCs/>
          <w:highlight w:val="green"/>
          <w:u w:val="single"/>
        </w:rPr>
        <w:t>territorial stability is concerned</w:t>
      </w:r>
      <w:r w:rsidRPr="009D422F">
        <w:rPr>
          <w:rFonts w:eastAsia="Cambria"/>
          <w:highlight w:val="green"/>
        </w:rPr>
        <w:t>.</w:t>
      </w:r>
      <w:r w:rsidRPr="009D422F">
        <w:rPr>
          <w:rFonts w:eastAsia="Cambria"/>
        </w:rPr>
        <w:t xml:space="preserve"> Analyzed under these terms </w:t>
      </w:r>
      <w:r w:rsidRPr="009D422F">
        <w:rPr>
          <w:rFonts w:eastAsia="Cambria"/>
          <w:u w:val="single"/>
        </w:rPr>
        <w:t>the key differences between the American order and the</w:t>
      </w:r>
      <w:r w:rsidRPr="009D422F">
        <w:rPr>
          <w:rFonts w:eastAsia="Cambria"/>
        </w:rPr>
        <w:t xml:space="preserve"> imagined </w:t>
      </w:r>
      <w:r w:rsidRPr="009D422F">
        <w:rPr>
          <w:rFonts w:eastAsia="Cambria"/>
          <w:u w:val="single"/>
        </w:rPr>
        <w:t>Chinese order have to do with</w:t>
      </w:r>
      <w:r w:rsidRPr="009D422F">
        <w:rPr>
          <w:rFonts w:eastAsia="Cambria"/>
        </w:rPr>
        <w:t xml:space="preserve"> the politics of </w:t>
      </w:r>
      <w:r w:rsidRPr="009D422F">
        <w:rPr>
          <w:rFonts w:eastAsia="Cambria"/>
          <w:u w:val="single"/>
        </w:rPr>
        <w:t>secession and sovereign recognition</w:t>
      </w:r>
      <w:r w:rsidRPr="009D422F">
        <w:rPr>
          <w:rFonts w:eastAsia="Cambria"/>
        </w:rPr>
        <w:t xml:space="preserve">. </w:t>
      </w:r>
      <w:r w:rsidRPr="009D422F">
        <w:rPr>
          <w:rFonts w:eastAsia="Cambria"/>
          <w:highlight w:val="green"/>
          <w:u w:val="single"/>
        </w:rPr>
        <w:t>International order matters because it</w:t>
      </w:r>
      <w:r w:rsidRPr="009D422F">
        <w:rPr>
          <w:rFonts w:eastAsia="Cambria"/>
          <w:u w:val="single"/>
        </w:rPr>
        <w:t xml:space="preserve"> determines diplomatic practices and shapes behavior. It </w:t>
      </w:r>
      <w:r w:rsidRPr="009D422F">
        <w:rPr>
          <w:rFonts w:eastAsia="Cambria"/>
          <w:highlight w:val="green"/>
          <w:u w:val="single"/>
        </w:rPr>
        <w:t>sets the rules of the game</w:t>
      </w:r>
      <w:r w:rsidRPr="009D422F">
        <w:rPr>
          <w:rFonts w:eastAsia="Cambria"/>
          <w:u w:val="single"/>
        </w:rPr>
        <w:t xml:space="preserve">. The </w:t>
      </w:r>
      <w:r w:rsidRPr="009D422F">
        <w:rPr>
          <w:rFonts w:eastAsia="Cambria"/>
          <w:highlight w:val="green"/>
          <w:u w:val="single"/>
        </w:rPr>
        <w:t>American-led order</w:t>
      </w:r>
      <w:r w:rsidRPr="009D422F">
        <w:rPr>
          <w:rFonts w:eastAsia="Cambria"/>
          <w:u w:val="single"/>
        </w:rPr>
        <w:t xml:space="preserve"> </w:t>
      </w:r>
      <w:r w:rsidRPr="009D422F">
        <w:rPr>
          <w:rFonts w:eastAsia="Cambria"/>
        </w:rPr>
        <w:t xml:space="preserve">over the last seventy years </w:t>
      </w:r>
      <w:r w:rsidRPr="009D422F">
        <w:rPr>
          <w:rFonts w:eastAsia="Cambria"/>
          <w:u w:val="single"/>
        </w:rPr>
        <w:t xml:space="preserve">has </w:t>
      </w:r>
      <w:r w:rsidRPr="009D422F">
        <w:rPr>
          <w:rFonts w:eastAsia="Cambria"/>
          <w:highlight w:val="green"/>
          <w:u w:val="single"/>
        </w:rPr>
        <w:t>attempted to balance</w:t>
      </w:r>
      <w:r w:rsidRPr="009D422F">
        <w:rPr>
          <w:rFonts w:eastAsia="Cambria"/>
          <w:u w:val="single"/>
        </w:rPr>
        <w:t xml:space="preserve"> the norms of </w:t>
      </w:r>
      <w:r w:rsidRPr="009D422F">
        <w:rPr>
          <w:rFonts w:eastAsia="Cambria"/>
          <w:highlight w:val="green"/>
          <w:u w:val="single"/>
        </w:rPr>
        <w:t>territorial integrity and self-determination</w:t>
      </w:r>
      <w:r w:rsidRPr="009D422F">
        <w:rPr>
          <w:rFonts w:eastAsia="Cambria"/>
        </w:rPr>
        <w:t xml:space="preserve"> by establishing rules for what nations are eligible for independence. But, as Fabry notes, that is an enormously challenging project because developing clear rules that separate the lucky from the unlucky requires that states derive agreed-upon criteria in a constitutive process.73 </w:t>
      </w:r>
      <w:r w:rsidRPr="009D422F">
        <w:rPr>
          <w:rFonts w:eastAsia="Cambria"/>
          <w:highlight w:val="green"/>
          <w:u w:val="single"/>
        </w:rPr>
        <w:t>Given</w:t>
      </w:r>
      <w:r w:rsidRPr="009D422F">
        <w:rPr>
          <w:rFonts w:eastAsia="Cambria"/>
          <w:u w:val="single"/>
        </w:rPr>
        <w:t xml:space="preserve"> the </w:t>
      </w:r>
      <w:r w:rsidRPr="009D422F">
        <w:rPr>
          <w:rFonts w:eastAsia="Cambria"/>
          <w:highlight w:val="green"/>
          <w:u w:val="single"/>
        </w:rPr>
        <w:t>politics</w:t>
      </w:r>
      <w:r w:rsidRPr="009D422F">
        <w:rPr>
          <w:rFonts w:eastAsia="Cambria"/>
          <w:u w:val="single"/>
        </w:rPr>
        <w:t xml:space="preserve"> and conflicting principles </w:t>
      </w:r>
      <w:r w:rsidRPr="009D422F">
        <w:rPr>
          <w:rFonts w:eastAsia="Cambria"/>
          <w:highlight w:val="green"/>
          <w:u w:val="single"/>
        </w:rPr>
        <w:t>of international life</w:t>
      </w:r>
      <w:r w:rsidRPr="009D422F">
        <w:rPr>
          <w:rFonts w:eastAsia="Cambria"/>
          <w:u w:val="single"/>
        </w:rPr>
        <w:t xml:space="preserve"> </w:t>
      </w:r>
      <w:r w:rsidRPr="009D422F">
        <w:rPr>
          <w:rFonts w:eastAsia="Cambria"/>
        </w:rPr>
        <w:t xml:space="preserve">(and the evolving nature of normative arguments), </w:t>
      </w:r>
      <w:r w:rsidRPr="009D422F">
        <w:rPr>
          <w:rFonts w:eastAsia="Cambria"/>
          <w:highlight w:val="green"/>
          <w:u w:val="single"/>
        </w:rPr>
        <w:t>inconsistency, ambiguity, and accusations of hypocrisy are unavoidable. The resulting</w:t>
      </w:r>
      <w:r w:rsidRPr="009D422F">
        <w:rPr>
          <w:rFonts w:eastAsia="Cambria"/>
          <w:u w:val="single"/>
        </w:rPr>
        <w:t xml:space="preserve"> political </w:t>
      </w:r>
      <w:r w:rsidRPr="009D422F">
        <w:rPr>
          <w:rFonts w:eastAsia="Cambria"/>
          <w:highlight w:val="green"/>
          <w:u w:val="single"/>
        </w:rPr>
        <w:t xml:space="preserve">space creates </w:t>
      </w:r>
      <w:r w:rsidRPr="009D422F">
        <w:rPr>
          <w:rFonts w:eastAsia="Cambria"/>
          <w:b/>
          <w:iCs/>
          <w:highlight w:val="green"/>
          <w:u w:val="single"/>
        </w:rPr>
        <w:t>uncertainty</w:t>
      </w:r>
      <w:r w:rsidRPr="009D422F">
        <w:rPr>
          <w:rFonts w:eastAsia="Cambria"/>
          <w:highlight w:val="green"/>
          <w:u w:val="single"/>
        </w:rPr>
        <w:t xml:space="preserve"> for states and nationalist movements</w:t>
      </w:r>
      <w:r w:rsidRPr="009D422F">
        <w:rPr>
          <w:rFonts w:eastAsia="Cambria"/>
          <w:u w:val="single"/>
        </w:rPr>
        <w:t xml:space="preserve"> over when self-determination applies </w:t>
      </w:r>
      <w:r w:rsidRPr="009D422F">
        <w:rPr>
          <w:rFonts w:eastAsia="Cambria"/>
        </w:rPr>
        <w:t xml:space="preserve">and when it should be subordinated to territorial integrity. </w:t>
      </w:r>
      <w:r w:rsidRPr="009D422F">
        <w:rPr>
          <w:rFonts w:eastAsia="Cambria"/>
          <w:highlight w:val="green"/>
          <w:u w:val="single"/>
        </w:rPr>
        <w:t>Incidents like the Ukrainian crisis</w:t>
      </w:r>
      <w:r w:rsidRPr="009D422F">
        <w:rPr>
          <w:rFonts w:eastAsia="Cambria"/>
          <w:u w:val="single"/>
        </w:rPr>
        <w:t xml:space="preserve"> cast a shadow over separatist crises elsewhere.</w:t>
      </w:r>
      <w:r w:rsidRPr="009D422F">
        <w:rPr>
          <w:rFonts w:eastAsia="Cambria"/>
        </w:rPr>
        <w:t xml:space="preserve"> The leadership in </w:t>
      </w:r>
      <w:r w:rsidRPr="009D422F">
        <w:rPr>
          <w:rFonts w:eastAsia="Cambria"/>
          <w:u w:val="single"/>
        </w:rPr>
        <w:t>Azerbaijan detects double standards in American policy</w:t>
      </w:r>
      <w:r w:rsidRPr="009D422F">
        <w:rPr>
          <w:rFonts w:eastAsia="Cambria"/>
        </w:rPr>
        <w:t xml:space="preserve">, wondering why it “punishes Russia for annexing Crimea, but not Armenia for similar behavior in Karabakh.”74 </w:t>
      </w:r>
      <w:r w:rsidRPr="009D422F">
        <w:rPr>
          <w:rFonts w:eastAsia="Cambria"/>
          <w:u w:val="single"/>
        </w:rPr>
        <w:t xml:space="preserve">Such </w:t>
      </w:r>
      <w:r w:rsidRPr="009D422F">
        <w:rPr>
          <w:rFonts w:eastAsia="Cambria"/>
          <w:highlight w:val="green"/>
          <w:u w:val="single"/>
        </w:rPr>
        <w:t>uncertainly</w:t>
      </w:r>
      <w:r w:rsidRPr="009D422F">
        <w:rPr>
          <w:rFonts w:eastAsia="Cambria"/>
          <w:u w:val="single"/>
        </w:rPr>
        <w:t xml:space="preserve"> can </w:t>
      </w:r>
      <w:r w:rsidRPr="009D422F">
        <w:rPr>
          <w:rFonts w:eastAsia="Cambria"/>
          <w:highlight w:val="green"/>
          <w:u w:val="single"/>
        </w:rPr>
        <w:t>makes states feel vulnerable</w:t>
      </w:r>
      <w:r w:rsidRPr="009D422F">
        <w:rPr>
          <w:rFonts w:eastAsia="Cambria"/>
          <w:u w:val="single"/>
        </w:rPr>
        <w:t xml:space="preserve">, as it has in Azerbaijan, </w:t>
      </w:r>
      <w:r w:rsidRPr="009D422F">
        <w:rPr>
          <w:rFonts w:eastAsia="Cambria"/>
          <w:highlight w:val="green"/>
          <w:u w:val="single"/>
        </w:rPr>
        <w:t xml:space="preserve">change the incentives for key actors, and </w:t>
      </w:r>
      <w:r w:rsidRPr="009D422F">
        <w:rPr>
          <w:rFonts w:eastAsia="Cambria"/>
          <w:b/>
          <w:iCs/>
          <w:highlight w:val="green"/>
          <w:u w:val="single"/>
        </w:rPr>
        <w:t>increase the chance of conflict</w:t>
      </w:r>
      <w:r w:rsidRPr="009D422F">
        <w:rPr>
          <w:rFonts w:eastAsia="Cambria"/>
        </w:rPr>
        <w:t xml:space="preserve">. </w:t>
      </w:r>
      <w:r w:rsidRPr="009D422F">
        <w:rPr>
          <w:rFonts w:eastAsia="Cambria"/>
          <w:highlight w:val="green"/>
          <w:u w:val="single"/>
        </w:rPr>
        <w:t>Secessionist civil war is</w:t>
      </w:r>
      <w:r w:rsidRPr="009D422F">
        <w:rPr>
          <w:rFonts w:eastAsia="Cambria"/>
          <w:u w:val="single"/>
        </w:rPr>
        <w:t xml:space="preserve"> </w:t>
      </w:r>
      <w:r w:rsidRPr="009D422F">
        <w:rPr>
          <w:rFonts w:eastAsia="Cambria"/>
        </w:rPr>
        <w:t xml:space="preserve">a </w:t>
      </w:r>
      <w:r w:rsidRPr="009D422F">
        <w:rPr>
          <w:rFonts w:eastAsia="Cambria"/>
          <w:b/>
          <w:iCs/>
          <w:highlight w:val="green"/>
          <w:u w:val="single"/>
        </w:rPr>
        <w:t>common</w:t>
      </w:r>
      <w:r w:rsidRPr="009D422F">
        <w:rPr>
          <w:rFonts w:eastAsia="Cambria"/>
        </w:rPr>
        <w:t xml:space="preserve"> feature of contemporary times. Scholars estimate that at least half of the civil wars since 1945 have involved secessionism, and Barbara F. Walter argues that secessionism is the chief source of violence in the world today.75 Erica Chenowith and Maria Stephan find that secessionism is one of the few (if only) forms of political protest where violent tactics are more effective than nonviolent.76 Meanwhile, Tanisha Fazal and I identify </w:t>
      </w:r>
      <w:r w:rsidRPr="009D422F">
        <w:rPr>
          <w:rFonts w:eastAsia="Cambria"/>
          <w:highlight w:val="green"/>
          <w:u w:val="single"/>
        </w:rPr>
        <w:t>fifty-five</w:t>
      </w:r>
      <w:r w:rsidRPr="009D422F">
        <w:rPr>
          <w:rFonts w:eastAsia="Cambria"/>
          <w:u w:val="single"/>
        </w:rPr>
        <w:t xml:space="preserve"> secessionist </w:t>
      </w:r>
      <w:r w:rsidRPr="009D422F">
        <w:rPr>
          <w:rFonts w:eastAsia="Cambria"/>
          <w:highlight w:val="green"/>
          <w:u w:val="single"/>
        </w:rPr>
        <w:t>movements</w:t>
      </w:r>
      <w:r w:rsidRPr="009D422F">
        <w:rPr>
          <w:rFonts w:eastAsia="Cambria"/>
          <w:u w:val="single"/>
        </w:rPr>
        <w:t xml:space="preserve"> </w:t>
      </w:r>
      <w:r w:rsidRPr="009D422F">
        <w:rPr>
          <w:rFonts w:eastAsia="Cambria"/>
        </w:rPr>
        <w:t xml:space="preserve">as of 2011 and record that many of these movements feel they </w:t>
      </w:r>
      <w:r w:rsidRPr="009D422F">
        <w:rPr>
          <w:rFonts w:eastAsia="Cambria"/>
          <w:highlight w:val="green"/>
          <w:u w:val="single"/>
        </w:rPr>
        <w:t>have a</w:t>
      </w:r>
      <w:r w:rsidRPr="009D422F">
        <w:rPr>
          <w:rFonts w:eastAsia="Cambria"/>
          <w:u w:val="single"/>
        </w:rPr>
        <w:t xml:space="preserve"> reasonable </w:t>
      </w:r>
      <w:r w:rsidRPr="009D422F">
        <w:rPr>
          <w:rFonts w:eastAsia="Cambria"/>
          <w:highlight w:val="green"/>
          <w:u w:val="single"/>
        </w:rPr>
        <w:t>chance</w:t>
      </w:r>
      <w:r w:rsidRPr="009D422F">
        <w:rPr>
          <w:rFonts w:eastAsia="Cambria"/>
          <w:u w:val="single"/>
        </w:rPr>
        <w:t xml:space="preserve"> of gaining independence</w:t>
      </w:r>
      <w:r w:rsidRPr="009D422F">
        <w:rPr>
          <w:rFonts w:eastAsia="Cambria"/>
        </w:rPr>
        <w:t xml:space="preserve"> in light of the somewhat flexible practices surrounding recognition.77 Given the strategic environment in which secessionists operate, where violence can be effective and where sovereignty is thought to be obtainable, it should come as no surprise that conflict is common. </w:t>
      </w:r>
      <w:r w:rsidRPr="009D422F">
        <w:rPr>
          <w:rFonts w:eastAsia="Cambria"/>
          <w:u w:val="single"/>
        </w:rPr>
        <w:t xml:space="preserve">In regard to territorial stability, </w:t>
      </w:r>
      <w:r w:rsidRPr="009D422F">
        <w:rPr>
          <w:rFonts w:eastAsia="Cambria"/>
          <w:highlight w:val="green"/>
          <w:u w:val="single"/>
        </w:rPr>
        <w:t>the concern</w:t>
      </w:r>
      <w:r w:rsidRPr="009D422F">
        <w:rPr>
          <w:rFonts w:eastAsia="Cambria"/>
        </w:rPr>
        <w:t xml:space="preserve"> of contemporary times </w:t>
      </w:r>
      <w:r w:rsidRPr="009D422F">
        <w:rPr>
          <w:rFonts w:eastAsia="Cambria"/>
          <w:highlight w:val="green"/>
          <w:u w:val="single"/>
        </w:rPr>
        <w:t>is not</w:t>
      </w:r>
      <w:r w:rsidRPr="009D422F">
        <w:rPr>
          <w:rFonts w:eastAsia="Cambria"/>
          <w:u w:val="single"/>
        </w:rPr>
        <w:t xml:space="preserve"> traditional territorial </w:t>
      </w:r>
      <w:r w:rsidRPr="009D422F">
        <w:rPr>
          <w:rFonts w:eastAsia="Cambria"/>
          <w:highlight w:val="green"/>
          <w:u w:val="single"/>
        </w:rPr>
        <w:t>conquest, but</w:t>
      </w:r>
      <w:r w:rsidRPr="009D422F">
        <w:rPr>
          <w:rFonts w:eastAsia="Cambria"/>
          <w:u w:val="single"/>
        </w:rPr>
        <w:t xml:space="preserve"> the threat posed by </w:t>
      </w:r>
      <w:r w:rsidRPr="009D422F">
        <w:rPr>
          <w:rFonts w:eastAsia="Cambria"/>
          <w:highlight w:val="green"/>
          <w:u w:val="single"/>
        </w:rPr>
        <w:t>state fragmentation</w:t>
      </w:r>
      <w:r w:rsidRPr="009D422F">
        <w:rPr>
          <w:rFonts w:eastAsia="Cambria"/>
        </w:rPr>
        <w:t xml:space="preserve">.78 </w:t>
      </w:r>
      <w:r w:rsidRPr="009D422F">
        <w:rPr>
          <w:rFonts w:eastAsia="Cambria"/>
          <w:u w:val="single"/>
        </w:rPr>
        <w:t xml:space="preserve">This is where </w:t>
      </w:r>
      <w:r w:rsidRPr="009D422F">
        <w:rPr>
          <w:rFonts w:eastAsia="Cambria"/>
          <w:highlight w:val="green"/>
          <w:u w:val="single"/>
        </w:rPr>
        <w:t>Chinese heg</w:t>
      </w:r>
      <w:r w:rsidRPr="009D422F">
        <w:rPr>
          <w:rFonts w:eastAsia="Cambria"/>
          <w:u w:val="single"/>
        </w:rPr>
        <w:t xml:space="preserve">emony ought to </w:t>
      </w:r>
      <w:r w:rsidRPr="009D422F">
        <w:rPr>
          <w:rFonts w:eastAsia="Cambria"/>
          <w:b/>
          <w:iCs/>
          <w:highlight w:val="green"/>
          <w:u w:val="single"/>
        </w:rPr>
        <w:t>improve international order</w:t>
      </w:r>
      <w:r w:rsidRPr="009D422F">
        <w:rPr>
          <w:rFonts w:eastAsia="Cambria"/>
          <w:highlight w:val="green"/>
        </w:rPr>
        <w:t>.</w:t>
      </w:r>
    </w:p>
    <w:p w14:paraId="3DFD96ED" w14:textId="77777777" w:rsidR="009D422F" w:rsidRPr="009D422F" w:rsidRDefault="009D422F" w:rsidP="009D422F">
      <w:pPr>
        <w:keepNext/>
        <w:keepLines/>
        <w:spacing w:before="40" w:after="0"/>
        <w:outlineLvl w:val="3"/>
        <w:rPr>
          <w:rFonts w:eastAsia="MS Gothic" w:cs="Times New Roman"/>
          <w:b/>
          <w:iCs/>
          <w:sz w:val="26"/>
        </w:rPr>
      </w:pPr>
      <w:r w:rsidRPr="009D422F">
        <w:rPr>
          <w:rFonts w:eastAsia="MS Gothic" w:cs="Times New Roman"/>
          <w:b/>
          <w:iCs/>
          <w:sz w:val="26"/>
        </w:rPr>
        <w:t>The impact is great power nuclear war and a collapse of institutions---the Chinese model is preferable because the US will call for partitions</w:t>
      </w:r>
    </w:p>
    <w:p w14:paraId="4493D950" w14:textId="77777777" w:rsidR="009D422F" w:rsidRPr="009D422F" w:rsidRDefault="009D422F" w:rsidP="009D422F">
      <w:pPr>
        <w:rPr>
          <w:rFonts w:eastAsia="Cambria"/>
        </w:rPr>
      </w:pPr>
      <w:r w:rsidRPr="009D422F">
        <w:rPr>
          <w:rFonts w:eastAsia="Cambria"/>
          <w:b/>
          <w:bCs/>
          <w:sz w:val="26"/>
        </w:rPr>
        <w:t>Fearon 4</w:t>
      </w:r>
      <w:r w:rsidRPr="009D422F">
        <w:rPr>
          <w:rFonts w:eastAsia="Cambria"/>
          <w:b/>
        </w:rPr>
        <w:t xml:space="preserve"> </w:t>
      </w:r>
      <w:r w:rsidRPr="009D422F">
        <w:rPr>
          <w:rFonts w:eastAsia="Cambria"/>
        </w:rPr>
        <w:t xml:space="preserve">- Department of Political Science Stanford University (James, “Separatist Wars, Partition, and World Order” </w:t>
      </w:r>
      <w:hyperlink r:id="rId5" w:history="1">
        <w:r w:rsidRPr="009D422F">
          <w:rPr>
            <w:rFonts w:eastAsia="Cambria"/>
          </w:rPr>
          <w:t>https://web.stanford.edu/group/fearon-research/cgi-bin/wordpress/wp-content/uploads/2013/10/Separatist-Wars-Partition-and-World-Order.pdf</w:t>
        </w:r>
      </w:hyperlink>
      <w:r w:rsidRPr="009D422F">
        <w:rPr>
          <w:rFonts w:eastAsia="Cambria"/>
        </w:rPr>
        <w:t>)</w:t>
      </w:r>
    </w:p>
    <w:p w14:paraId="7704BC62" w14:textId="77777777" w:rsidR="009D422F" w:rsidRPr="009D422F" w:rsidRDefault="009D422F" w:rsidP="009D422F">
      <w:pPr>
        <w:rPr>
          <w:rFonts w:eastAsia="Cambria"/>
        </w:rPr>
      </w:pPr>
      <w:r w:rsidRPr="009D422F">
        <w:rPr>
          <w:rFonts w:eastAsia="Cambria"/>
          <w:highlight w:val="green"/>
          <w:u w:val="single"/>
        </w:rPr>
        <w:t>Civil wars of separatist nationalism raged</w:t>
      </w:r>
      <w:r w:rsidRPr="009D422F">
        <w:rPr>
          <w:rFonts w:eastAsia="Cambria"/>
          <w:u w:val="single"/>
        </w:rPr>
        <w:t xml:space="preserve"> around the globe </w:t>
      </w:r>
      <w:r w:rsidRPr="009D422F">
        <w:rPr>
          <w:rFonts w:eastAsia="Cambria"/>
          <w:highlight w:val="green"/>
          <w:u w:val="single"/>
        </w:rPr>
        <w:t>in the</w:t>
      </w:r>
      <w:r w:rsidRPr="009D422F">
        <w:rPr>
          <w:rFonts w:eastAsia="Cambria"/>
          <w:u w:val="single"/>
        </w:rPr>
        <w:t xml:space="preserve"> </w:t>
      </w:r>
      <w:r w:rsidRPr="009D422F">
        <w:rPr>
          <w:rFonts w:eastAsia="Cambria"/>
        </w:rPr>
        <w:t>19</w:t>
      </w:r>
      <w:r w:rsidRPr="009D422F">
        <w:rPr>
          <w:rFonts w:eastAsia="Cambria"/>
          <w:highlight w:val="green"/>
          <w:u w:val="single"/>
        </w:rPr>
        <w:t>90s</w:t>
      </w:r>
      <w:r w:rsidRPr="009D422F">
        <w:rPr>
          <w:rFonts w:eastAsia="Cambria"/>
        </w:rPr>
        <w:t xml:space="preserve">, </w:t>
      </w:r>
      <w:r w:rsidRPr="009D422F">
        <w:rPr>
          <w:rFonts w:eastAsia="Cambria"/>
          <w:u w:val="single"/>
        </w:rPr>
        <w:t>in the Balkans, India, Russia, Azerbaijan,</w:t>
      </w:r>
      <w:r w:rsidRPr="009D422F">
        <w:rPr>
          <w:rFonts w:eastAsia="Cambria"/>
        </w:rPr>
        <w:t xml:space="preserve"> Sudan, Indonesia, Britain (Northern Ireland), </w:t>
      </w:r>
      <w:r w:rsidRPr="009D422F">
        <w:rPr>
          <w:rFonts w:eastAsia="Cambria"/>
          <w:u w:val="single"/>
        </w:rPr>
        <w:t>Turkey, Georgia, the Philippines, and Burma</w:t>
      </w:r>
      <w:r w:rsidRPr="009D422F">
        <w:rPr>
          <w:rFonts w:eastAsia="Cambria"/>
        </w:rPr>
        <w:t xml:space="preserve">, to name only some of the more prominent examples. </w:t>
      </w:r>
      <w:r w:rsidRPr="009D422F">
        <w:rPr>
          <w:rFonts w:eastAsia="Cambria"/>
          <w:highlight w:val="green"/>
          <w:u w:val="single"/>
        </w:rPr>
        <w:t>These wars</w:t>
      </w:r>
      <w:r w:rsidRPr="009D422F">
        <w:rPr>
          <w:rFonts w:eastAsia="Cambria"/>
          <w:u w:val="single"/>
        </w:rPr>
        <w:t xml:space="preserve"> have </w:t>
      </w:r>
      <w:r w:rsidRPr="009D422F">
        <w:rPr>
          <w:rFonts w:eastAsia="Cambria"/>
          <w:highlight w:val="green"/>
          <w:u w:val="single"/>
        </w:rPr>
        <w:t>caused</w:t>
      </w:r>
      <w:r w:rsidRPr="009D422F">
        <w:rPr>
          <w:rFonts w:eastAsia="Cambria"/>
          <w:u w:val="single"/>
        </w:rPr>
        <w:t xml:space="preserve"> considerable loss of life, massive refugee crises, economic devastation, </w:t>
      </w:r>
      <w:r w:rsidRPr="009D422F">
        <w:rPr>
          <w:rFonts w:eastAsia="Cambria"/>
          <w:b/>
          <w:iCs/>
          <w:highlight w:val="green"/>
          <w:u w:val="single"/>
        </w:rPr>
        <w:t>significant strains on great power relations</w:t>
      </w:r>
      <w:r w:rsidRPr="009D422F">
        <w:rPr>
          <w:rFonts w:eastAsia="Cambria"/>
          <w:highlight w:val="green"/>
          <w:u w:val="single"/>
        </w:rPr>
        <w:t xml:space="preserve"> and </w:t>
      </w:r>
      <w:r w:rsidRPr="009D422F">
        <w:rPr>
          <w:rFonts w:eastAsia="Cambria"/>
          <w:b/>
          <w:iCs/>
          <w:highlight w:val="green"/>
          <w:u w:val="single"/>
        </w:rPr>
        <w:t>important international institutions</w:t>
      </w:r>
      <w:r w:rsidRPr="009D422F">
        <w:rPr>
          <w:rFonts w:eastAsia="Cambria"/>
          <w:u w:val="single"/>
        </w:rPr>
        <w:t xml:space="preserve"> like NATO and the United Nations, </w:t>
      </w:r>
      <w:r w:rsidRPr="009D422F">
        <w:rPr>
          <w:rFonts w:eastAsia="Cambria"/>
          <w:highlight w:val="green"/>
          <w:u w:val="single"/>
        </w:rPr>
        <w:t xml:space="preserve">and </w:t>
      </w:r>
      <w:r w:rsidRPr="009D422F">
        <w:rPr>
          <w:rFonts w:eastAsia="Cambria"/>
          <w:b/>
          <w:iCs/>
          <w:highlight w:val="green"/>
          <w:u w:val="single"/>
        </w:rPr>
        <w:t>a significant risk of nuclear war</w:t>
      </w:r>
      <w:r w:rsidRPr="009D422F">
        <w:rPr>
          <w:rFonts w:eastAsia="Cambria"/>
          <w:highlight w:val="green"/>
          <w:u w:val="single"/>
        </w:rPr>
        <w:t xml:space="preserve"> in South Asia</w:t>
      </w:r>
      <w:r w:rsidRPr="009D422F">
        <w:rPr>
          <w:rFonts w:eastAsia="Cambria"/>
        </w:rPr>
        <w:t xml:space="preserve">. What should be done? Thus far, </w:t>
      </w:r>
      <w:r w:rsidRPr="009D422F">
        <w:rPr>
          <w:rFonts w:eastAsia="Cambria"/>
          <w:highlight w:val="green"/>
          <w:u w:val="single"/>
        </w:rPr>
        <w:t>the western</w:t>
      </w:r>
      <w:r w:rsidRPr="009D422F">
        <w:rPr>
          <w:rFonts w:eastAsia="Cambria"/>
          <w:u w:val="single"/>
        </w:rPr>
        <w:t xml:space="preserve"> powers’ </w:t>
      </w:r>
      <w:r w:rsidRPr="009D422F">
        <w:rPr>
          <w:rFonts w:eastAsia="Cambria"/>
          <w:highlight w:val="green"/>
          <w:u w:val="single"/>
        </w:rPr>
        <w:t xml:space="preserve">approach has been </w:t>
      </w:r>
      <w:r w:rsidRPr="009D422F">
        <w:rPr>
          <w:rFonts w:eastAsia="Cambria"/>
          <w:b/>
          <w:iCs/>
          <w:highlight w:val="green"/>
          <w:u w:val="single"/>
        </w:rPr>
        <w:t>ad hoc</w:t>
      </w:r>
      <w:r w:rsidRPr="009D422F">
        <w:rPr>
          <w:rFonts w:eastAsia="Cambria"/>
          <w:highlight w:val="green"/>
          <w:u w:val="single"/>
        </w:rPr>
        <w:t>, with little</w:t>
      </w:r>
      <w:r w:rsidRPr="009D422F">
        <w:rPr>
          <w:rFonts w:eastAsia="Cambria"/>
        </w:rPr>
        <w:t xml:space="preserve"> public </w:t>
      </w:r>
      <w:r w:rsidRPr="009D422F">
        <w:rPr>
          <w:rFonts w:eastAsia="Cambria"/>
          <w:highlight w:val="green"/>
          <w:u w:val="single"/>
        </w:rPr>
        <w:t>discussion of the</w:t>
      </w:r>
      <w:r w:rsidRPr="009D422F">
        <w:rPr>
          <w:rFonts w:eastAsia="Cambria"/>
          <w:u w:val="single"/>
        </w:rPr>
        <w:t xml:space="preserve"> broader implications of particular cases and the </w:t>
      </w:r>
      <w:r w:rsidRPr="009D422F">
        <w:rPr>
          <w:rFonts w:eastAsia="Cambria"/>
          <w:highlight w:val="green"/>
          <w:u w:val="single"/>
        </w:rPr>
        <w:t>problems</w:t>
      </w:r>
      <w:r w:rsidRPr="009D422F">
        <w:rPr>
          <w:rFonts w:eastAsia="Cambria"/>
          <w:u w:val="single"/>
        </w:rPr>
        <w:t xml:space="preserve"> for the international system </w:t>
      </w:r>
      <w:r w:rsidRPr="009D422F">
        <w:rPr>
          <w:rFonts w:eastAsia="Cambria"/>
          <w:highlight w:val="green"/>
          <w:u w:val="single"/>
        </w:rPr>
        <w:t>posed by separatist nationalism</w:t>
      </w:r>
      <w:r w:rsidRPr="009D422F">
        <w:rPr>
          <w:rFonts w:eastAsia="Cambria"/>
        </w:rPr>
        <w:t xml:space="preserve">.1 At least five sorts of ad hoc responses can be identified: 1. The imposition of weak international protectorates by stronger states through international organizations, as at Dayton, over Kosovo, Northern Iraq, and, earlier, Cyprus. 2. Disapproval but little or no direct action, either due to lack of interest (Kurds in Turkey, Tamils in Sri Lanka, Southerners in Sudan, Tuaregs in Mali, and many other such cases) or due to the power of the states involved (Russia/Chechnya, China/Tibet, India/Kashmir). 3. Weak international attempts to facilitate partition when this is by mutual consent of some sort (East Timor, Eritrea, the Czech Republic and Slovakia, the West Bank in a halting way). 4. Stable cease-fires and de facto partitions, as in Nagorno-Karabagh and Somaliland. 5. Some efforts to help negotiate power-sharing agreements, as in Northern Ireland and Angola (the latter with a largely ethnic but not separatist war). That international responses to wars of separatist nationalism have been ad hoc is not surprising. International relations is the realm of the ad hoc, and even if it were possible it is hard to imagine a general, one-size-fits-all approach that would make sense. But the lack of discussion about the broader implications of different possible policies in particular cases is surprising. Here is a possible explanation. For the western powers, separatist nationalism is so perplexing and fundamental a problem that it has to be ignored as a general phenomenon. The problem is that the overwhelmingly accepted diagnosis of the cause of separatist nationalism implies a policy remedy no major power can stomach. In brief, the standard diagnosis is Wilsonianism, the theory that separatist nationalism stems from bad borders and incompatible cultures. Wilsonianism holds that violent separatism arises when state borders are not properly aligned with national groups, which are fixed, preexisting entities. Separatism is due to the injustice of depriving proper nations of proper states. If one accepts this, then the remedy for nationalist wars is obvious. Just redraw the borders. Impose partitions. And indeed </w:t>
      </w:r>
      <w:r w:rsidRPr="009D422F">
        <w:rPr>
          <w:rFonts w:eastAsia="Cambria"/>
          <w:highlight w:val="green"/>
          <w:u w:val="single"/>
        </w:rPr>
        <w:t>with each nationalist war</w:t>
      </w:r>
      <w:r w:rsidRPr="009D422F">
        <w:rPr>
          <w:rFonts w:eastAsia="Cambria"/>
        </w:rPr>
        <w:t xml:space="preserve"> foreign policy analysts in </w:t>
      </w:r>
      <w:r w:rsidRPr="009D422F">
        <w:rPr>
          <w:rFonts w:eastAsia="Cambria"/>
          <w:highlight w:val="green"/>
          <w:u w:val="single"/>
        </w:rPr>
        <w:t>the U.S</w:t>
      </w:r>
      <w:r w:rsidRPr="009D422F">
        <w:rPr>
          <w:rFonts w:eastAsia="Cambria"/>
          <w:highlight w:val="green"/>
        </w:rPr>
        <w:t>.</w:t>
      </w:r>
      <w:r w:rsidRPr="009D422F">
        <w:rPr>
          <w:rFonts w:eastAsia="Cambria"/>
        </w:rPr>
        <w:t xml:space="preserve"> and elsewhere </w:t>
      </w:r>
      <w:r w:rsidRPr="009D422F">
        <w:rPr>
          <w:rFonts w:eastAsia="Cambria"/>
          <w:u w:val="single"/>
        </w:rPr>
        <w:t xml:space="preserve">have </w:t>
      </w:r>
      <w:r w:rsidRPr="009D422F">
        <w:rPr>
          <w:rFonts w:eastAsia="Cambria"/>
          <w:highlight w:val="green"/>
          <w:u w:val="single"/>
        </w:rPr>
        <w:t>called for partition</w:t>
      </w:r>
      <w:r w:rsidRPr="009D422F">
        <w:rPr>
          <w:rFonts w:eastAsia="Cambria"/>
          <w:highlight w:val="green"/>
        </w:rPr>
        <w:t xml:space="preserve"> </w:t>
      </w:r>
      <w:r w:rsidRPr="009D422F">
        <w:rPr>
          <w:rFonts w:eastAsia="Cambria"/>
          <w:highlight w:val="green"/>
          <w:u w:val="single"/>
        </w:rPr>
        <w:t>as the</w:t>
      </w:r>
      <w:r w:rsidRPr="009D422F">
        <w:rPr>
          <w:rFonts w:eastAsia="Cambria"/>
        </w:rPr>
        <w:t xml:space="preserve"> obvious and proper </w:t>
      </w:r>
      <w:r w:rsidRPr="009D422F">
        <w:rPr>
          <w:rFonts w:eastAsia="Cambria"/>
          <w:highlight w:val="green"/>
          <w:u w:val="single"/>
        </w:rPr>
        <w:t>solution</w:t>
      </w:r>
      <w:r w:rsidRPr="009D422F">
        <w:rPr>
          <w:rFonts w:eastAsia="Cambria"/>
        </w:rPr>
        <w:t xml:space="preserve">.2 In the wake of the intense killing and brutality in Bosnia and Kosovo, partition has often seemed, reasonably, “inevitable.” Even if these people lived together once, analysts say, how can they live together now? If one accepts the general diagnosis, the argument for partition seems inescapably strong. So why not do it? Why aren’t the major powers leaping on partition as the obvious solution, rather than setting up costly and ineffectual protectorates? Are there any good reasons to oppose partition, or are the western powers just misguided, cowardly, or transfixed by a naive and dangerous commitment to multiculturalism (Mearsheimer and Van Evera 1995; Mearsheimer and Pape 1993)? I argue in this paper that </w:t>
      </w:r>
      <w:r w:rsidRPr="009D422F">
        <w:rPr>
          <w:rFonts w:eastAsia="Cambria"/>
          <w:highlight w:val="green"/>
          <w:u w:val="single"/>
        </w:rPr>
        <w:t>there are</w:t>
      </w:r>
      <w:r w:rsidRPr="009D422F">
        <w:rPr>
          <w:rFonts w:eastAsia="Cambria"/>
          <w:u w:val="single"/>
        </w:rPr>
        <w:t xml:space="preserve"> indeed </w:t>
      </w:r>
      <w:r w:rsidRPr="009D422F">
        <w:rPr>
          <w:rFonts w:eastAsia="Cambria"/>
          <w:highlight w:val="green"/>
          <w:u w:val="single"/>
        </w:rPr>
        <w:t>good reasons to be skeptical of partition</w:t>
      </w:r>
      <w:r w:rsidRPr="009D422F">
        <w:rPr>
          <w:rFonts w:eastAsia="Cambria"/>
          <w:u w:val="single"/>
        </w:rPr>
        <w:t xml:space="preserve"> as a general solution to nationalist wars</w:t>
      </w:r>
      <w:r w:rsidRPr="009D422F">
        <w:rPr>
          <w:rFonts w:eastAsia="Cambria"/>
        </w:rPr>
        <w:t xml:space="preserve">. The most important of these, and the least explored, are two types of incentive effects. First, </w:t>
      </w:r>
      <w:r w:rsidRPr="009D422F">
        <w:rPr>
          <w:rFonts w:eastAsia="Cambria"/>
          <w:highlight w:val="green"/>
          <w:u w:val="single"/>
        </w:rPr>
        <w:t>ad hoc partition</w:t>
      </w:r>
      <w:r w:rsidRPr="009D422F">
        <w:rPr>
          <w:rFonts w:eastAsia="Cambria"/>
        </w:rPr>
        <w:t xml:space="preserve"> applied to one trouble spot </w:t>
      </w:r>
      <w:r w:rsidRPr="009D422F">
        <w:rPr>
          <w:rFonts w:eastAsia="Cambria"/>
          <w:u w:val="single"/>
        </w:rPr>
        <w:t>may</w:t>
      </w:r>
      <w:r w:rsidRPr="009D422F">
        <w:rPr>
          <w:rFonts w:eastAsia="Cambria"/>
        </w:rPr>
        <w:t xml:space="preserve"> help </w:t>
      </w:r>
      <w:r w:rsidRPr="009D422F">
        <w:rPr>
          <w:rFonts w:eastAsia="Cambria"/>
          <w:u w:val="single"/>
        </w:rPr>
        <w:t>p</w:t>
      </w:r>
      <w:r w:rsidRPr="009D422F">
        <w:rPr>
          <w:rFonts w:eastAsia="Cambria"/>
          <w:highlight w:val="green"/>
          <w:u w:val="single"/>
        </w:rPr>
        <w:t>roduce more violent separatist</w:t>
      </w:r>
      <w:r w:rsidRPr="009D422F">
        <w:rPr>
          <w:rFonts w:eastAsia="Cambria"/>
          <w:u w:val="single"/>
        </w:rPr>
        <w:t xml:space="preserve"> nationalist </w:t>
      </w:r>
      <w:r w:rsidRPr="009D422F">
        <w:rPr>
          <w:rFonts w:eastAsia="Cambria"/>
          <w:highlight w:val="green"/>
          <w:u w:val="single"/>
        </w:rPr>
        <w:t>movements elsewhere</w:t>
      </w:r>
      <w:r w:rsidRPr="009D422F">
        <w:rPr>
          <w:rFonts w:eastAsia="Cambria"/>
          <w:u w:val="single"/>
        </w:rPr>
        <w:t xml:space="preserve">, in addition to </w:t>
      </w:r>
      <w:r w:rsidRPr="009D422F">
        <w:rPr>
          <w:rFonts w:eastAsia="Cambria"/>
          <w:highlight w:val="green"/>
          <w:u w:val="single"/>
        </w:rPr>
        <w:t>making existing</w:t>
      </w:r>
      <w:r w:rsidRPr="009D422F">
        <w:rPr>
          <w:rFonts w:eastAsia="Cambria"/>
          <w:u w:val="single"/>
        </w:rPr>
        <w:t xml:space="preserve"> nationalist </w:t>
      </w:r>
      <w:r w:rsidRPr="009D422F">
        <w:rPr>
          <w:rFonts w:eastAsia="Cambria"/>
          <w:highlight w:val="green"/>
          <w:u w:val="single"/>
        </w:rPr>
        <w:t>wars more difficult to resolve</w:t>
      </w:r>
      <w:r w:rsidRPr="009D422F">
        <w:rPr>
          <w:rFonts w:eastAsia="Cambria"/>
        </w:rPr>
        <w:t>. The Wilsonian diagnosis is wrong. The world is not composed of a fixed number of true nations, so that peace can be had by properly sorting them into states. Rather, there is literally no end of cultural difference in the world suitable for politicization in the form of nationalist insurgencies. As long as controlling a recognized state apparatus is a desirable thing and “nationhood” is understood to ground claims to a state, ambitious individuals will try to put together nationalist movements to claim statehood. A (de facto) policy of partition that says, in effect, “You may get a state if you can get a bloody enough nationalist insurgency going” provides the wrong incentives. The more general point is that whether partition is good idea depends in part on one’s theory of what causes separatist nationalism. I will argue that the dominant theory of Wilsonianism is misleading, and implies ad hoc “solutions” that states are right to shy away from.</w:t>
      </w:r>
    </w:p>
    <w:p w14:paraId="0BBBF224" w14:textId="77777777" w:rsidR="009D422F" w:rsidRPr="009D422F" w:rsidRDefault="009D422F" w:rsidP="009D422F"/>
    <w:p w14:paraId="44451057" w14:textId="77777777" w:rsidR="009D422F" w:rsidRPr="009D422F" w:rsidRDefault="009D422F" w:rsidP="009D422F"/>
    <w:p w14:paraId="2890BB77" w14:textId="77777777" w:rsidR="009D422F" w:rsidRPr="009D422F" w:rsidRDefault="009D422F" w:rsidP="009D422F">
      <w:pPr>
        <w:keepNext/>
        <w:keepLines/>
        <w:pageBreakBefore/>
        <w:spacing w:before="40" w:after="0"/>
        <w:jc w:val="center"/>
        <w:outlineLvl w:val="1"/>
        <w:rPr>
          <w:rFonts w:eastAsiaTheme="majorEastAsia" w:cstheme="majorBidi"/>
          <w:b/>
          <w:sz w:val="44"/>
          <w:szCs w:val="26"/>
          <w:u w:val="double"/>
        </w:rPr>
      </w:pPr>
      <w:r w:rsidRPr="009D422F">
        <w:rPr>
          <w:rFonts w:eastAsiaTheme="majorEastAsia" w:cstheme="majorBidi"/>
          <w:b/>
          <w:sz w:val="44"/>
          <w:szCs w:val="26"/>
          <w:u w:val="double"/>
        </w:rPr>
        <w:t>DA</w:t>
      </w:r>
    </w:p>
    <w:p w14:paraId="5374803F" w14:textId="77777777" w:rsidR="009D422F" w:rsidRPr="009D422F" w:rsidRDefault="009D422F" w:rsidP="009D422F">
      <w:pPr>
        <w:keepNext/>
        <w:keepLines/>
        <w:spacing w:before="40" w:after="0"/>
        <w:outlineLvl w:val="3"/>
        <w:rPr>
          <w:rFonts w:eastAsia="DengXian Light" w:cs="Times New Roman"/>
          <w:b/>
          <w:iCs/>
          <w:sz w:val="26"/>
        </w:rPr>
      </w:pPr>
      <w:r w:rsidRPr="009D422F">
        <w:rPr>
          <w:rFonts w:eastAsia="DengXian Light" w:cs="Times New Roman"/>
          <w:b/>
          <w:iCs/>
          <w:sz w:val="26"/>
        </w:rPr>
        <w:t>Pharma industry innovation is up but profit margins are razor thin</w:t>
      </w:r>
    </w:p>
    <w:p w14:paraId="3768DDAF" w14:textId="77777777" w:rsidR="009D422F" w:rsidRPr="009D422F" w:rsidRDefault="009D422F" w:rsidP="009D422F">
      <w:pPr>
        <w:rPr>
          <w:rFonts w:eastAsia="Calibri"/>
          <w:b/>
          <w:bCs/>
          <w:sz w:val="26"/>
        </w:rPr>
      </w:pPr>
      <w:r w:rsidRPr="009D422F">
        <w:rPr>
          <w:rFonts w:eastAsia="Calibri"/>
          <w:b/>
          <w:bCs/>
          <w:sz w:val="26"/>
        </w:rPr>
        <w:t xml:space="preserve">Young 9-14-21 </w:t>
      </w:r>
    </w:p>
    <w:p w14:paraId="4D0D5286" w14:textId="77777777" w:rsidR="009D422F" w:rsidRPr="009D422F" w:rsidRDefault="009D422F" w:rsidP="009D422F">
      <w:pPr>
        <w:rPr>
          <w:rFonts w:eastAsia="Calibri"/>
          <w:sz w:val="16"/>
        </w:rPr>
      </w:pPr>
      <w:r w:rsidRPr="009D422F">
        <w:rPr>
          <w:rFonts w:eastAsia="Calibri"/>
          <w:sz w:val="16"/>
        </w:rPr>
        <w:t>(Peter, CEO and President of Young &amp; Partners, and a member of Pharm Exec’s Editorial Advisory Board. https://www.pharmexec.com/view/fishawack-health-appoints-new-ceo-jonathan-koch)</w:t>
      </w:r>
    </w:p>
    <w:p w14:paraId="1323B141" w14:textId="77777777" w:rsidR="009D422F" w:rsidRPr="009D422F" w:rsidRDefault="009D422F" w:rsidP="009D422F">
      <w:pPr>
        <w:rPr>
          <w:rFonts w:eastAsia="Calibri"/>
          <w:u w:val="single"/>
        </w:rPr>
      </w:pPr>
      <w:r w:rsidRPr="009D422F">
        <w:rPr>
          <w:rFonts w:eastAsia="Calibri"/>
          <w:sz w:val="16"/>
        </w:rPr>
        <w:t xml:space="preserve">Business. </w:t>
      </w:r>
      <w:r w:rsidRPr="009D422F">
        <w:rPr>
          <w:rFonts w:eastAsia="Calibri"/>
          <w:u w:val="single"/>
        </w:rPr>
        <w:t xml:space="preserve">The </w:t>
      </w:r>
      <w:r w:rsidRPr="009D422F">
        <w:rPr>
          <w:rFonts w:eastAsia="Calibri"/>
          <w:highlight w:val="green"/>
          <w:u w:val="single"/>
        </w:rPr>
        <w:t xml:space="preserve">business outlook for pharma </w:t>
      </w:r>
      <w:r w:rsidRPr="009D422F">
        <w:rPr>
          <w:rFonts w:eastAsia="Calibri"/>
          <w:u w:val="single"/>
        </w:rPr>
        <w:t xml:space="preserve">manufacturers </w:t>
      </w:r>
      <w:r w:rsidRPr="009D422F">
        <w:rPr>
          <w:rFonts w:eastAsia="Calibri"/>
          <w:highlight w:val="green"/>
          <w:u w:val="single"/>
        </w:rPr>
        <w:t>is positive</w:t>
      </w:r>
      <w:r w:rsidRPr="009D422F">
        <w:rPr>
          <w:rFonts w:eastAsia="Calibri"/>
          <w:u w:val="single"/>
        </w:rPr>
        <w:t xml:space="preserve"> with regard to drug development and the </w:t>
      </w:r>
      <w:r w:rsidRPr="009D422F">
        <w:rPr>
          <w:rFonts w:eastAsia="Calibri"/>
          <w:b/>
          <w:iCs/>
          <w:highlight w:val="green"/>
          <w:u w:val="single"/>
        </w:rPr>
        <w:t>volume and quality of promising drugs in the pipeline</w:t>
      </w:r>
      <w:r w:rsidRPr="009D422F">
        <w:rPr>
          <w:rFonts w:eastAsia="Calibri"/>
          <w:sz w:val="16"/>
        </w:rPr>
        <w:t xml:space="preserve">. </w:t>
      </w:r>
      <w:r w:rsidRPr="009D422F">
        <w:rPr>
          <w:rFonts w:eastAsia="Calibri"/>
          <w:u w:val="single"/>
        </w:rPr>
        <w:t xml:space="preserve">The industry’s </w:t>
      </w:r>
      <w:r w:rsidRPr="009D422F">
        <w:rPr>
          <w:rFonts w:eastAsia="Calibri"/>
          <w:highlight w:val="green"/>
          <w:u w:val="single"/>
        </w:rPr>
        <w:t>innovations</w:t>
      </w:r>
      <w:r w:rsidRPr="009D422F">
        <w:rPr>
          <w:rFonts w:eastAsia="Calibri"/>
          <w:u w:val="single"/>
        </w:rPr>
        <w:t xml:space="preserve"> in drug development and productivity </w:t>
      </w:r>
      <w:r w:rsidRPr="009D422F">
        <w:rPr>
          <w:rFonts w:eastAsia="Calibri"/>
          <w:b/>
          <w:iCs/>
          <w:highlight w:val="green"/>
          <w:u w:val="single"/>
        </w:rPr>
        <w:t>have improved</w:t>
      </w:r>
      <w:r w:rsidRPr="009D422F">
        <w:rPr>
          <w:rFonts w:eastAsia="Calibri"/>
          <w:sz w:val="16"/>
        </w:rPr>
        <w:t xml:space="preserve">. </w:t>
      </w:r>
      <w:r w:rsidRPr="009D422F">
        <w:rPr>
          <w:rFonts w:eastAsia="Calibri"/>
          <w:u w:val="single"/>
        </w:rPr>
        <w:t xml:space="preserve">Combined with indirect R&amp;D pursuits through the biotech industry, overall </w:t>
      </w:r>
      <w:r w:rsidRPr="009D422F">
        <w:rPr>
          <w:rFonts w:eastAsia="Calibri"/>
          <w:highlight w:val="green"/>
          <w:u w:val="single"/>
        </w:rPr>
        <w:t>development</w:t>
      </w:r>
      <w:r w:rsidRPr="009D422F">
        <w:rPr>
          <w:rFonts w:eastAsia="Calibri"/>
          <w:u w:val="single"/>
        </w:rPr>
        <w:t xml:space="preserve"> activity has been </w:t>
      </w:r>
      <w:r w:rsidRPr="009D422F">
        <w:rPr>
          <w:rFonts w:eastAsia="Calibri"/>
          <w:b/>
          <w:iCs/>
          <w:u w:val="single"/>
        </w:rPr>
        <w:t xml:space="preserve">strong and </w:t>
      </w:r>
      <w:r w:rsidRPr="009D422F">
        <w:rPr>
          <w:rFonts w:eastAsia="Calibri"/>
          <w:b/>
          <w:iCs/>
          <w:highlight w:val="green"/>
          <w:u w:val="single"/>
        </w:rPr>
        <w:t>should continue to be strong</w:t>
      </w:r>
      <w:r w:rsidRPr="009D422F">
        <w:rPr>
          <w:rFonts w:eastAsia="Calibri"/>
          <w:sz w:val="16"/>
        </w:rPr>
        <w:t xml:space="preserve">. </w:t>
      </w:r>
      <w:r w:rsidRPr="009D422F">
        <w:rPr>
          <w:rFonts w:eastAsia="Calibri"/>
          <w:u w:val="single"/>
        </w:rPr>
        <w:t>There has been a shift in emphasis toward orphan drugs, oncology therapies, new innovations such as mRNA, gene therapy, CAR-T, immune system solutions, CRISPR</w:t>
      </w:r>
      <w:r w:rsidRPr="009D422F">
        <w:rPr>
          <w:rFonts w:eastAsia="Calibri"/>
          <w:sz w:val="16"/>
        </w:rPr>
        <w:t xml:space="preserve">, etc. The current pandemic has been a plus for the reputation of the industry, but a negative with regard to the ability to execute clinical trials and to maintain industry supply chains. </w:t>
      </w:r>
      <w:r w:rsidRPr="009D422F">
        <w:rPr>
          <w:rFonts w:eastAsia="Calibri"/>
          <w:u w:val="single"/>
        </w:rPr>
        <w:t xml:space="preserve">Generic pharma </w:t>
      </w:r>
      <w:r w:rsidRPr="009D422F">
        <w:rPr>
          <w:rFonts w:eastAsia="Calibri"/>
          <w:highlight w:val="green"/>
          <w:u w:val="single"/>
        </w:rPr>
        <w:t xml:space="preserve">companies are </w:t>
      </w:r>
      <w:r w:rsidRPr="009D422F">
        <w:rPr>
          <w:rFonts w:eastAsia="Calibri"/>
          <w:b/>
          <w:iCs/>
          <w:highlight w:val="green"/>
          <w:u w:val="single"/>
        </w:rPr>
        <w:t xml:space="preserve">under severe </w:t>
      </w:r>
      <w:r w:rsidRPr="009D422F">
        <w:rPr>
          <w:rFonts w:eastAsia="Calibri"/>
          <w:b/>
          <w:iCs/>
          <w:u w:val="single"/>
        </w:rPr>
        <w:t xml:space="preserve">profit </w:t>
      </w:r>
      <w:r w:rsidRPr="009D422F">
        <w:rPr>
          <w:rFonts w:eastAsia="Calibri"/>
          <w:b/>
          <w:iCs/>
          <w:highlight w:val="green"/>
          <w:u w:val="single"/>
        </w:rPr>
        <w:t>pressures</w:t>
      </w:r>
      <w:r w:rsidRPr="009D422F">
        <w:rPr>
          <w:rFonts w:eastAsia="Calibri"/>
          <w:highlight w:val="green"/>
          <w:u w:val="single"/>
        </w:rPr>
        <w:t xml:space="preserve"> and will continue to</w:t>
      </w:r>
      <w:r w:rsidRPr="009D422F">
        <w:rPr>
          <w:rFonts w:eastAsia="Calibri"/>
          <w:u w:val="single"/>
        </w:rPr>
        <w:t xml:space="preserve"> consolidat</w:t>
      </w:r>
      <w:r w:rsidRPr="009D422F">
        <w:rPr>
          <w:rFonts w:eastAsia="Calibri"/>
          <w:sz w:val="16"/>
        </w:rPr>
        <w:t xml:space="preserve">e, </w:t>
      </w:r>
      <w:r w:rsidRPr="009D422F">
        <w:rPr>
          <w:rFonts w:eastAsia="Calibri"/>
          <w:u w:val="single"/>
        </w:rPr>
        <w:t xml:space="preserve">cut costs, and try to </w:t>
      </w:r>
      <w:r w:rsidRPr="009D422F">
        <w:rPr>
          <w:rFonts w:eastAsia="Calibri"/>
          <w:highlight w:val="green"/>
          <w:u w:val="single"/>
        </w:rPr>
        <w:t>push</w:t>
      </w:r>
      <w:r w:rsidRPr="009D422F">
        <w:rPr>
          <w:rFonts w:eastAsia="Calibri"/>
          <w:u w:val="single"/>
        </w:rPr>
        <w:t xml:space="preserve"> selectively </w:t>
      </w:r>
      <w:r w:rsidRPr="009D422F">
        <w:rPr>
          <w:rFonts w:eastAsia="Calibri"/>
          <w:highlight w:val="green"/>
          <w:u w:val="single"/>
        </w:rPr>
        <w:t xml:space="preserve">into </w:t>
      </w:r>
      <w:r w:rsidRPr="009D422F">
        <w:rPr>
          <w:rFonts w:eastAsia="Calibri"/>
          <w:u w:val="single"/>
        </w:rPr>
        <w:t xml:space="preserve">higher value and </w:t>
      </w:r>
      <w:r w:rsidRPr="009D422F">
        <w:rPr>
          <w:rFonts w:eastAsia="Calibri"/>
          <w:highlight w:val="green"/>
          <w:u w:val="single"/>
        </w:rPr>
        <w:t xml:space="preserve">more protected </w:t>
      </w:r>
      <w:r w:rsidRPr="009D422F">
        <w:rPr>
          <w:rFonts w:eastAsia="Calibri"/>
          <w:u w:val="single"/>
        </w:rPr>
        <w:t xml:space="preserve">product </w:t>
      </w:r>
      <w:r w:rsidRPr="009D422F">
        <w:rPr>
          <w:rFonts w:eastAsia="Calibri"/>
          <w:highlight w:val="green"/>
          <w:u w:val="single"/>
        </w:rPr>
        <w:t>areas</w:t>
      </w:r>
      <w:r w:rsidRPr="009D422F">
        <w:rPr>
          <w:rFonts w:eastAsia="Calibri"/>
          <w:u w:val="single"/>
        </w:rPr>
        <w:t>. They are under intense pricing and competitive pressure.</w:t>
      </w:r>
    </w:p>
    <w:p w14:paraId="5B53C488" w14:textId="77777777" w:rsidR="009D422F" w:rsidRPr="009D422F" w:rsidRDefault="009D422F" w:rsidP="009D422F">
      <w:pPr>
        <w:rPr>
          <w:rFonts w:eastAsia="Calibri"/>
        </w:rPr>
      </w:pPr>
    </w:p>
    <w:p w14:paraId="37A77EE8" w14:textId="77777777" w:rsidR="009D422F" w:rsidRPr="009D422F" w:rsidRDefault="009D422F" w:rsidP="009D422F"/>
    <w:p w14:paraId="2FBC5A88" w14:textId="77777777" w:rsidR="009D422F" w:rsidRPr="009D422F" w:rsidRDefault="009D422F" w:rsidP="009D422F">
      <w:pPr>
        <w:keepNext/>
        <w:keepLines/>
        <w:spacing w:before="40" w:after="0"/>
        <w:outlineLvl w:val="3"/>
        <w:rPr>
          <w:rFonts w:eastAsia="MS Gothic"/>
          <w:b/>
          <w:iCs/>
          <w:sz w:val="26"/>
        </w:rPr>
      </w:pPr>
      <w:r w:rsidRPr="009D422F">
        <w:rPr>
          <w:rFonts w:eastAsia="MS Gothic"/>
          <w:b/>
          <w:iCs/>
          <w:sz w:val="26"/>
        </w:rPr>
        <w:t xml:space="preserve">Strong IP protection spurs innovation by encouraging risk-taking and incentivizing knowledge sharing -- prefer statistical analysis of multiple studies </w:t>
      </w:r>
    </w:p>
    <w:p w14:paraId="67E9DB7C" w14:textId="77777777" w:rsidR="009D422F" w:rsidRPr="009D422F" w:rsidRDefault="009D422F" w:rsidP="009D422F">
      <w:pPr>
        <w:rPr>
          <w:rFonts w:eastAsia="Cambria"/>
          <w:bCs/>
          <w:sz w:val="16"/>
          <w:szCs w:val="16"/>
        </w:rPr>
      </w:pPr>
      <w:r w:rsidRPr="009D422F">
        <w:rPr>
          <w:rFonts w:eastAsia="Cambria"/>
          <w:b/>
          <w:bCs/>
          <w:sz w:val="26"/>
        </w:rPr>
        <w:t xml:space="preserve">Ezell and Cory 19 </w:t>
      </w:r>
      <w:r w:rsidRPr="009D422F">
        <w:rPr>
          <w:rFonts w:eastAsia="Cambria"/>
          <w:bCs/>
          <w:sz w:val="16"/>
          <w:szCs w:val="16"/>
        </w:rPr>
        <w:t xml:space="preserve">[Stephen Ezell, vice president &amp; global innovation policy @ ITIF, BS Georgetown School of Foreign Service. Nigel Cory, associate director covering trade policy @ ITIF, MA public policy @ Georgetown. "The Way Forward for Intellectual Property Internationally," Information Technology &amp; Innovation Foundation, 4-25-2019, accessed 8-25-2021, https://itif.org/publications/2019/04/25/way-forward-intellectual-property-internationally] HWIC </w:t>
      </w:r>
    </w:p>
    <w:p w14:paraId="11961A36" w14:textId="77777777" w:rsidR="009D422F" w:rsidRPr="009D422F" w:rsidRDefault="009D422F" w:rsidP="009D422F">
      <w:pPr>
        <w:rPr>
          <w:rFonts w:eastAsia="Cambria"/>
          <w:sz w:val="16"/>
        </w:rPr>
      </w:pPr>
      <w:r w:rsidRPr="009D422F">
        <w:rPr>
          <w:rFonts w:eastAsia="Cambria"/>
          <w:sz w:val="16"/>
        </w:rPr>
        <w:t>IPRs Strengthen Innovation</w:t>
      </w:r>
    </w:p>
    <w:p w14:paraId="46784E40" w14:textId="77777777" w:rsidR="009D422F" w:rsidRPr="009D422F" w:rsidRDefault="009D422F" w:rsidP="009D422F">
      <w:pPr>
        <w:rPr>
          <w:rFonts w:eastAsia="Cambria"/>
          <w:sz w:val="16"/>
        </w:rPr>
      </w:pPr>
      <w:r w:rsidRPr="009D422F">
        <w:rPr>
          <w:rFonts w:eastAsia="Cambria"/>
          <w:highlight w:val="green"/>
          <w:u w:val="single"/>
        </w:rPr>
        <w:t>I</w:t>
      </w:r>
      <w:r w:rsidRPr="009D422F">
        <w:rPr>
          <w:rFonts w:eastAsia="Cambria"/>
          <w:u w:val="single"/>
        </w:rPr>
        <w:t xml:space="preserve">ntellectual </w:t>
      </w:r>
      <w:r w:rsidRPr="009D422F">
        <w:rPr>
          <w:rFonts w:eastAsia="Cambria"/>
          <w:highlight w:val="green"/>
          <w:u w:val="single"/>
        </w:rPr>
        <w:t>p</w:t>
      </w:r>
      <w:r w:rsidRPr="009D422F">
        <w:rPr>
          <w:rFonts w:eastAsia="Cambria"/>
          <w:u w:val="single"/>
        </w:rPr>
        <w:t xml:space="preserve">roperty </w:t>
      </w:r>
      <w:r w:rsidRPr="009D422F">
        <w:rPr>
          <w:rFonts w:eastAsia="Cambria"/>
          <w:highlight w:val="green"/>
          <w:u w:val="single"/>
        </w:rPr>
        <w:t>rights power innovation</w:t>
      </w:r>
      <w:r w:rsidRPr="009D422F">
        <w:rPr>
          <w:rFonts w:eastAsia="Cambria"/>
          <w:sz w:val="16"/>
        </w:rPr>
        <w:t xml:space="preserve">. For instance, </w:t>
      </w:r>
      <w:r w:rsidRPr="009D422F">
        <w:rPr>
          <w:rFonts w:eastAsia="Cambria"/>
          <w:u w:val="single"/>
        </w:rPr>
        <w:t>analyzing the level of intellectual property protections</w:t>
      </w:r>
      <w:r w:rsidRPr="009D422F">
        <w:rPr>
          <w:rFonts w:eastAsia="Cambria"/>
          <w:sz w:val="16"/>
        </w:rPr>
        <w:t xml:space="preserve"> (via the World Economic Forum’s Global Competitiveness reports) </w:t>
      </w:r>
      <w:r w:rsidRPr="009D422F">
        <w:rPr>
          <w:rFonts w:eastAsia="Cambria"/>
          <w:u w:val="single"/>
        </w:rPr>
        <w:t>and creative outputs</w:t>
      </w:r>
      <w:r w:rsidRPr="009D422F">
        <w:rPr>
          <w:rFonts w:eastAsia="Cambria"/>
          <w:sz w:val="16"/>
        </w:rPr>
        <w:t xml:space="preserve"> (via the Global Innovation Index) </w:t>
      </w:r>
      <w:r w:rsidRPr="009D422F">
        <w:rPr>
          <w:rFonts w:eastAsia="Cambria"/>
          <w:u w:val="single"/>
        </w:rPr>
        <w:t xml:space="preserve">shows that </w:t>
      </w:r>
      <w:r w:rsidRPr="009D422F">
        <w:rPr>
          <w:rFonts w:eastAsia="Cambria"/>
          <w:highlight w:val="green"/>
          <w:u w:val="single"/>
        </w:rPr>
        <w:t>counties with stronger IP protection have more creative outputs</w:t>
      </w:r>
      <w:r w:rsidRPr="009D422F">
        <w:rPr>
          <w:rFonts w:eastAsia="Cambria"/>
          <w:sz w:val="16"/>
        </w:rPr>
        <w:t xml:space="preserve"> (in terms of intangible assets and creative goods and services in a nation’s media, printing and publishing, and entertainment industries, including online), </w:t>
      </w:r>
      <w:r w:rsidRPr="009D422F">
        <w:rPr>
          <w:rFonts w:eastAsia="Cambria"/>
          <w:u w:val="single"/>
        </w:rPr>
        <w:t xml:space="preserve">even </w:t>
      </w:r>
      <w:r w:rsidRPr="009D422F">
        <w:rPr>
          <w:rFonts w:eastAsia="Cambria"/>
          <w:highlight w:val="green"/>
          <w:u w:val="single"/>
        </w:rPr>
        <w:t>at varying levels of development</w:t>
      </w:r>
      <w:r w:rsidRPr="009D422F">
        <w:rPr>
          <w:rFonts w:eastAsia="Cambria"/>
          <w:sz w:val="16"/>
        </w:rPr>
        <w:t>.46</w:t>
      </w:r>
    </w:p>
    <w:p w14:paraId="105ED5C7" w14:textId="77777777" w:rsidR="009D422F" w:rsidRPr="009D422F" w:rsidRDefault="009D422F" w:rsidP="009D422F">
      <w:pPr>
        <w:rPr>
          <w:rFonts w:eastAsia="Cambria"/>
          <w:sz w:val="16"/>
        </w:rPr>
      </w:pPr>
      <w:r w:rsidRPr="009D422F">
        <w:rPr>
          <w:rFonts w:eastAsia="Cambria"/>
          <w:sz w:val="16"/>
        </w:rPr>
        <w:t xml:space="preserve">IPR reforms also introduce strong incentives for domestic innovation. Sherwood, using case studies from 18 developing countries, concluded that </w:t>
      </w:r>
      <w:r w:rsidRPr="009D422F">
        <w:rPr>
          <w:rFonts w:eastAsia="Cambria"/>
          <w:u w:val="single"/>
        </w:rPr>
        <w:t>poor provision of intellectual property rights deters local innovation and risk-taking</w:t>
      </w:r>
      <w:r w:rsidRPr="009D422F">
        <w:rPr>
          <w:rFonts w:eastAsia="Cambria"/>
          <w:sz w:val="16"/>
        </w:rPr>
        <w:t xml:space="preserve">.47 In contrast, </w:t>
      </w:r>
      <w:r w:rsidRPr="009D422F">
        <w:rPr>
          <w:rFonts w:eastAsia="Cambria"/>
          <w:highlight w:val="green"/>
          <w:u w:val="single"/>
        </w:rPr>
        <w:t>IPR reform has been associated with increased innovative activity</w:t>
      </w:r>
      <w:r w:rsidRPr="009D422F">
        <w:rPr>
          <w:rFonts w:eastAsia="Cambria"/>
          <w:u w:val="single"/>
        </w:rPr>
        <w:t>, as measured by domestic patent filings</w:t>
      </w:r>
      <w:r w:rsidRPr="009D422F">
        <w:rPr>
          <w:rFonts w:eastAsia="Cambria"/>
          <w:sz w:val="16"/>
        </w:rPr>
        <w:t xml:space="preserve">, albeit with some variation across countries and sectors.48 For example, Ryan, in a study of biomedical innovations and patent reform in Brazil, found that </w:t>
      </w:r>
      <w:r w:rsidRPr="009D422F">
        <w:rPr>
          <w:rFonts w:eastAsia="Cambria"/>
          <w:u w:val="single"/>
        </w:rPr>
        <w:t>patents provided incentives for innovation investments and facilitated the functioning of technology markets</w:t>
      </w:r>
      <w:r w:rsidRPr="009D422F">
        <w:rPr>
          <w:rFonts w:eastAsia="Cambria"/>
          <w:sz w:val="16"/>
        </w:rPr>
        <w:t xml:space="preserve">.49 Park and Lippoldt also observed that the </w:t>
      </w:r>
      <w:r w:rsidRPr="009D422F">
        <w:rPr>
          <w:rFonts w:eastAsia="Cambria"/>
          <w:u w:val="single"/>
        </w:rPr>
        <w:t>provision of adequate protection for IPRs can help to stimulate local innovation</w:t>
      </w:r>
      <w:r w:rsidRPr="009D422F">
        <w:rPr>
          <w:rFonts w:eastAsia="Cambria"/>
          <w:sz w:val="16"/>
        </w:rPr>
        <w:t xml:space="preserve">, in some cases building on the transfer of technologies that provide inputs and spillovers.50 In other words, </w:t>
      </w:r>
      <w:r w:rsidRPr="009D422F">
        <w:rPr>
          <w:rFonts w:eastAsia="Cambria"/>
          <w:highlight w:val="green"/>
          <w:u w:val="single"/>
        </w:rPr>
        <w:t>local innovators are introduced to technologies</w:t>
      </w:r>
      <w:r w:rsidRPr="009D422F">
        <w:rPr>
          <w:rFonts w:eastAsia="Cambria"/>
          <w:u w:val="single"/>
        </w:rPr>
        <w:t xml:space="preserve"> first </w:t>
      </w:r>
      <w:r w:rsidRPr="009D422F">
        <w:rPr>
          <w:rFonts w:eastAsia="Cambria"/>
          <w:highlight w:val="green"/>
          <w:u w:val="single"/>
        </w:rPr>
        <w:t>through</w:t>
      </w:r>
      <w:r w:rsidRPr="009D422F">
        <w:rPr>
          <w:rFonts w:eastAsia="Cambria"/>
          <w:u w:val="single"/>
        </w:rPr>
        <w:t xml:space="preserve"> the technology </w:t>
      </w:r>
      <w:r w:rsidRPr="009D422F">
        <w:rPr>
          <w:rFonts w:eastAsia="Cambria"/>
          <w:highlight w:val="green"/>
          <w:u w:val="single"/>
        </w:rPr>
        <w:t>transfer</w:t>
      </w:r>
      <w:r w:rsidRPr="009D422F">
        <w:rPr>
          <w:rFonts w:eastAsia="Cambria"/>
          <w:u w:val="single"/>
        </w:rPr>
        <w:t xml:space="preserve"> that takes place in an environment </w:t>
      </w:r>
      <w:r w:rsidRPr="009D422F">
        <w:rPr>
          <w:rFonts w:eastAsia="Cambria"/>
          <w:highlight w:val="green"/>
          <w:u w:val="single"/>
        </w:rPr>
        <w:t>wherein protection of IPRs is assured</w:t>
      </w:r>
      <w:r w:rsidRPr="009D422F">
        <w:rPr>
          <w:rFonts w:eastAsia="Cambria"/>
          <w:u w:val="single"/>
        </w:rPr>
        <w:t>; then, they may build on those ideas to create an evolved product or develop alternate approaches</w:t>
      </w:r>
      <w:r w:rsidRPr="009D422F">
        <w:rPr>
          <w:rFonts w:eastAsia="Cambria"/>
          <w:sz w:val="16"/>
        </w:rPr>
        <w:t xml:space="preserve"> (i.e., to innovate). Related research finds that </w:t>
      </w:r>
      <w:r w:rsidRPr="009D422F">
        <w:rPr>
          <w:rFonts w:eastAsia="Cambria"/>
          <w:u w:val="single"/>
        </w:rPr>
        <w:t>trade in technology</w:t>
      </w:r>
      <w:r w:rsidRPr="009D422F">
        <w:rPr>
          <w:rFonts w:eastAsia="Cambria"/>
          <w:sz w:val="16"/>
        </w:rPr>
        <w:t>—through channels including imports, foreign direct investment, and technology licensing—</w:t>
      </w:r>
      <w:r w:rsidRPr="009D422F">
        <w:rPr>
          <w:rFonts w:eastAsia="Cambria"/>
          <w:u w:val="single"/>
        </w:rPr>
        <w:t>improves the quality of developing-country innovation by increasing the pool of ideas and efficiency of innovation</w:t>
      </w:r>
      <w:r w:rsidRPr="009D422F">
        <w:rPr>
          <w:rFonts w:eastAsia="Cambria"/>
          <w:sz w:val="16"/>
        </w:rPr>
        <w:t xml:space="preserve"> by encouraging the division of innovative labor and specialization.51 However, Maskus notes that </w:t>
      </w:r>
      <w:r w:rsidRPr="009D422F">
        <w:rPr>
          <w:rFonts w:eastAsia="Cambria"/>
          <w:b/>
          <w:iCs/>
          <w:highlight w:val="green"/>
          <w:u w:val="single"/>
        </w:rPr>
        <w:t>without protection from</w:t>
      </w:r>
      <w:r w:rsidRPr="009D422F">
        <w:rPr>
          <w:rFonts w:eastAsia="Cambria"/>
          <w:b/>
          <w:iCs/>
          <w:u w:val="single"/>
        </w:rPr>
        <w:t xml:space="preserve"> potential </w:t>
      </w:r>
      <w:r w:rsidRPr="009D422F">
        <w:rPr>
          <w:rFonts w:eastAsia="Cambria"/>
          <w:b/>
          <w:iCs/>
          <w:highlight w:val="green"/>
          <w:u w:val="single"/>
        </w:rPr>
        <w:t>abuse of their</w:t>
      </w:r>
      <w:r w:rsidRPr="009D422F">
        <w:rPr>
          <w:rFonts w:eastAsia="Cambria"/>
          <w:b/>
          <w:iCs/>
          <w:u w:val="single"/>
        </w:rPr>
        <w:t xml:space="preserve"> newly developed </w:t>
      </w:r>
      <w:r w:rsidRPr="009D422F">
        <w:rPr>
          <w:rFonts w:eastAsia="Cambria"/>
          <w:b/>
          <w:iCs/>
          <w:highlight w:val="green"/>
          <w:u w:val="single"/>
        </w:rPr>
        <w:t>technologies, foreign enterprises may be less willing to reveal technical information associated with</w:t>
      </w:r>
      <w:r w:rsidRPr="009D422F">
        <w:rPr>
          <w:rFonts w:eastAsia="Cambria"/>
          <w:b/>
          <w:iCs/>
          <w:u w:val="single"/>
        </w:rPr>
        <w:t xml:space="preserve"> their </w:t>
      </w:r>
      <w:r w:rsidRPr="009D422F">
        <w:rPr>
          <w:rFonts w:eastAsia="Cambria"/>
          <w:b/>
          <w:iCs/>
          <w:highlight w:val="green"/>
          <w:u w:val="single"/>
        </w:rPr>
        <w:t>innovations</w:t>
      </w:r>
      <w:r w:rsidRPr="009D422F">
        <w:rPr>
          <w:rFonts w:eastAsia="Cambria"/>
          <w:sz w:val="16"/>
        </w:rPr>
        <w:t xml:space="preserve">.52 The protection of patents and trade secrets provides necessary legal assurances for firms wishing to reveal proprietary characteristics of technologies to subsidiaries and licensees via contracts. Counties with stronger IP protection have more creative outputs (in terms of intangible assets and creative goods and services in a nation’s media, printing and publishing, and entertainment industries, including online), even at varying levels of development. </w:t>
      </w:r>
      <w:r w:rsidRPr="009D422F">
        <w:rPr>
          <w:rFonts w:eastAsia="Cambria"/>
          <w:u w:val="single"/>
        </w:rPr>
        <w:t>The relationship</w:t>
      </w:r>
      <w:r w:rsidRPr="009D422F">
        <w:rPr>
          <w:rFonts w:eastAsia="Cambria"/>
          <w:sz w:val="16"/>
        </w:rPr>
        <w:t xml:space="preserve"> between IPR rights and innovation </w:t>
      </w:r>
      <w:r w:rsidRPr="009D422F">
        <w:rPr>
          <w:rFonts w:eastAsia="Cambria"/>
          <w:u w:val="single"/>
        </w:rPr>
        <w:t xml:space="preserve">can also be seen in studies of how the introduction of </w:t>
      </w:r>
      <w:r w:rsidRPr="009D422F">
        <w:rPr>
          <w:rFonts w:eastAsia="Cambria"/>
          <w:highlight w:val="green"/>
          <w:u w:val="single"/>
        </w:rPr>
        <w:t>stronger IPR laws</w:t>
      </w:r>
      <w:r w:rsidRPr="009D422F">
        <w:rPr>
          <w:rFonts w:eastAsia="Cambria"/>
          <w:sz w:val="16"/>
        </w:rPr>
        <w:t xml:space="preserve">, with regard to patents, copyrights, and trademarks, </w:t>
      </w:r>
      <w:r w:rsidRPr="009D422F">
        <w:rPr>
          <w:rFonts w:eastAsia="Cambria"/>
          <w:highlight w:val="green"/>
          <w:u w:val="single"/>
        </w:rPr>
        <w:t>affect R&amp;D activity</w:t>
      </w:r>
      <w:r w:rsidRPr="009D422F">
        <w:rPr>
          <w:rFonts w:eastAsia="Cambria"/>
          <w:u w:val="single"/>
        </w:rPr>
        <w:t xml:space="preserve"> in an economy</w:t>
      </w:r>
      <w:r w:rsidRPr="009D422F">
        <w:rPr>
          <w:rFonts w:eastAsia="Cambria"/>
          <w:sz w:val="16"/>
        </w:rPr>
        <w:t xml:space="preserve">. Studies by Varsakelis and by Kanwar and Evenson found that </w:t>
      </w:r>
      <w:r w:rsidRPr="009D422F">
        <w:rPr>
          <w:rFonts w:eastAsia="Cambria"/>
          <w:b/>
          <w:iCs/>
          <w:highlight w:val="green"/>
          <w:u w:val="single"/>
        </w:rPr>
        <w:t>R&amp;D to GDP ratios are positively related to the strength of patent rights</w:t>
      </w:r>
      <w:r w:rsidRPr="009D422F">
        <w:rPr>
          <w:rFonts w:eastAsia="Cambria"/>
          <w:u w:val="single"/>
        </w:rPr>
        <w:t>, and are conditional on other factors</w:t>
      </w:r>
      <w:r w:rsidRPr="009D422F">
        <w:rPr>
          <w:rFonts w:eastAsia="Cambria"/>
          <w:sz w:val="16"/>
        </w:rPr>
        <w:t xml:space="preserve">.53 Cavazos Cepeda et al. found </w:t>
      </w:r>
      <w:r w:rsidRPr="009D422F">
        <w:rPr>
          <w:rFonts w:eastAsia="Cambria"/>
          <w:u w:val="single"/>
        </w:rPr>
        <w:t>a positive influence of IPRs on the level of R&amp;D in an economy</w:t>
      </w:r>
      <w:r w:rsidRPr="009D422F">
        <w:rPr>
          <w:rFonts w:eastAsia="Cambria"/>
          <w:sz w:val="16"/>
        </w:rPr>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w:t>
      </w:r>
      <w:r w:rsidRPr="009D422F">
        <w:rPr>
          <w:rFonts w:eastAsia="Cambria"/>
          <w:highlight w:val="green"/>
          <w:u w:val="single"/>
        </w:rPr>
        <w:t>trademark protection increased by 1 percent</w:t>
      </w:r>
      <w:r w:rsidRPr="009D422F">
        <w:rPr>
          <w:rFonts w:eastAsia="Cambria"/>
          <w:u w:val="single"/>
        </w:rPr>
        <w:t xml:space="preserve">, there was an </w:t>
      </w:r>
      <w:r w:rsidRPr="009D422F">
        <w:rPr>
          <w:rFonts w:eastAsia="Cambria"/>
          <w:highlight w:val="green"/>
          <w:u w:val="single"/>
        </w:rPr>
        <w:t>associated R&amp;D increase of 1.4 percent</w:t>
      </w:r>
      <w:r w:rsidRPr="009D422F">
        <w:rPr>
          <w:rFonts w:eastAsia="Cambria"/>
          <w:sz w:val="16"/>
        </w:rPr>
        <w:t>. As the authors concluded, “</w:t>
      </w:r>
      <w:r w:rsidRPr="009D422F">
        <w:rPr>
          <w:rFonts w:eastAsia="Cambria"/>
          <w:u w:val="single"/>
        </w:rPr>
        <w:t xml:space="preserve">Increases in the protection of the IPRs carried economic benefits in the form of </w:t>
      </w:r>
      <w:r w:rsidRPr="009D422F">
        <w:rPr>
          <w:rFonts w:eastAsia="Cambria"/>
          <w:highlight w:val="green"/>
          <w:u w:val="single"/>
        </w:rPr>
        <w:t>higher</w:t>
      </w:r>
      <w:r w:rsidRPr="009D422F">
        <w:rPr>
          <w:rFonts w:eastAsia="Cambria"/>
          <w:u w:val="single"/>
        </w:rPr>
        <w:t xml:space="preserve"> inflows of </w:t>
      </w:r>
      <w:r w:rsidRPr="009D422F">
        <w:rPr>
          <w:rFonts w:eastAsia="Cambria"/>
          <w:highlight w:val="green"/>
          <w:u w:val="single"/>
        </w:rPr>
        <w:t>FDI</w:t>
      </w:r>
      <w:r w:rsidRPr="009D422F">
        <w:rPr>
          <w:rFonts w:eastAsia="Cambria"/>
          <w:u w:val="single"/>
        </w:rPr>
        <w:t xml:space="preserve">, and </w:t>
      </w:r>
      <w:r w:rsidRPr="009D422F">
        <w:rPr>
          <w:rFonts w:eastAsia="Cambria"/>
          <w:highlight w:val="green"/>
          <w:u w:val="single"/>
        </w:rPr>
        <w:t>increases in</w:t>
      </w:r>
      <w:r w:rsidRPr="009D422F">
        <w:rPr>
          <w:rFonts w:eastAsia="Cambria"/>
          <w:u w:val="single"/>
        </w:rPr>
        <w:t xml:space="preserve"> the levels of both domestically conducted </w:t>
      </w:r>
      <w:r w:rsidRPr="009D422F">
        <w:rPr>
          <w:rFonts w:eastAsia="Cambria"/>
          <w:highlight w:val="green"/>
          <w:u w:val="single"/>
        </w:rPr>
        <w:t>R&amp;D</w:t>
      </w:r>
      <w:r w:rsidRPr="009D422F">
        <w:rPr>
          <w:rFonts w:eastAsia="Cambria"/>
          <w:u w:val="single"/>
        </w:rPr>
        <w:t xml:space="preserve"> and service imports as measured by licensing fees</w:t>
      </w:r>
      <w:r w:rsidRPr="009D422F">
        <w:rPr>
          <w:rFonts w:eastAsia="Cambria"/>
          <w:sz w:val="16"/>
        </w:rPr>
        <w:t xml:space="preserve">.”55 As Jackson summarized, regarding the relationship between IPR reform and both innovation and R&amp;D, and FDI, “In addition to spurring domestic innovation, </w:t>
      </w:r>
      <w:r w:rsidRPr="009D422F">
        <w:rPr>
          <w:rFonts w:eastAsia="Cambria"/>
          <w:u w:val="single"/>
        </w:rPr>
        <w:t xml:space="preserve">strong intellectual property rights can increase incentives for foreign direct investment </w:t>
      </w:r>
      <w:r w:rsidRPr="009D422F">
        <w:rPr>
          <w:rFonts w:eastAsia="Cambria"/>
          <w:highlight w:val="green"/>
          <w:u w:val="single"/>
        </w:rPr>
        <w:t>which</w:t>
      </w:r>
      <w:r w:rsidRPr="009D422F">
        <w:rPr>
          <w:rFonts w:eastAsia="Cambria"/>
          <w:u w:val="single"/>
        </w:rPr>
        <w:t xml:space="preserve"> in turn also </w:t>
      </w:r>
      <w:r w:rsidRPr="009D422F">
        <w:rPr>
          <w:rFonts w:eastAsia="Cambria"/>
          <w:highlight w:val="green"/>
          <w:u w:val="single"/>
        </w:rPr>
        <w:t>leads to economic growth</w:t>
      </w:r>
      <w:r w:rsidRPr="009D422F">
        <w:rPr>
          <w:rFonts w:eastAsia="Cambria"/>
          <w:sz w:val="16"/>
        </w:rPr>
        <w:t>.”56</w:t>
      </w:r>
    </w:p>
    <w:p w14:paraId="213BF5AF" w14:textId="77777777" w:rsidR="009D422F" w:rsidRPr="009D422F" w:rsidRDefault="009D422F" w:rsidP="009D422F">
      <w:pPr>
        <w:rPr>
          <w:rFonts w:eastAsia="Cambria"/>
          <w:sz w:val="16"/>
        </w:rPr>
      </w:pPr>
    </w:p>
    <w:p w14:paraId="144CEB81" w14:textId="77777777" w:rsidR="009D422F" w:rsidRPr="009D422F" w:rsidRDefault="009D422F" w:rsidP="009D422F">
      <w:pPr>
        <w:rPr>
          <w:rFonts w:eastAsia="Cambria"/>
        </w:rPr>
      </w:pPr>
    </w:p>
    <w:p w14:paraId="65F37ECA" w14:textId="77777777" w:rsidR="009D422F" w:rsidRPr="009D422F" w:rsidRDefault="009D422F" w:rsidP="009D422F">
      <w:pPr>
        <w:keepNext/>
        <w:keepLines/>
        <w:spacing w:before="40" w:after="0"/>
        <w:outlineLvl w:val="3"/>
        <w:rPr>
          <w:rFonts w:eastAsia="DengXian Light" w:cs="Times New Roman"/>
          <w:b/>
          <w:iCs/>
          <w:sz w:val="26"/>
        </w:rPr>
      </w:pPr>
      <w:r w:rsidRPr="009D422F">
        <w:rPr>
          <w:rFonts w:eastAsia="DengXian Light" w:cs="Times New Roman"/>
          <w:b/>
          <w:iCs/>
          <w:sz w:val="26"/>
        </w:rPr>
        <w:t>Biopharmaceutical innovation is key to prevent future pandemics and bioterror</w:t>
      </w:r>
    </w:p>
    <w:p w14:paraId="4953FDCC" w14:textId="77777777" w:rsidR="009D422F" w:rsidRPr="009D422F" w:rsidRDefault="009D422F" w:rsidP="009D422F">
      <w:pPr>
        <w:rPr>
          <w:rFonts w:eastAsia="Calibri"/>
        </w:rPr>
      </w:pPr>
      <w:r w:rsidRPr="009D422F">
        <w:rPr>
          <w:rFonts w:eastAsia="Calibri"/>
          <w:b/>
          <w:bCs/>
          <w:sz w:val="26"/>
        </w:rPr>
        <w:t>Marjanovic and Feijao 20</w:t>
      </w:r>
      <w:r w:rsidRPr="009D422F">
        <w:rPr>
          <w:rFonts w:eastAsia="Calibri"/>
        </w:rPr>
        <w:t xml:space="preserve"> </w:t>
      </w:r>
      <w:r w:rsidRPr="009D422F">
        <w:rPr>
          <w:rFonts w:eastAsia="Calibri"/>
          <w:sz w:val="16"/>
          <w:szCs w:val="16"/>
        </w:rPr>
        <w:t>[Sonja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363C62F6" w14:textId="77777777" w:rsidR="009D422F" w:rsidRPr="009D422F" w:rsidRDefault="009D422F" w:rsidP="009D422F">
      <w:pPr>
        <w:spacing w:after="0" w:line="240" w:lineRule="auto"/>
        <w:rPr>
          <w:rFonts w:ascii="Times New Roman" w:eastAsia="Times New Roman" w:hAnsi="Times New Roman" w:cs="Times New Roman"/>
          <w:sz w:val="24"/>
        </w:rPr>
      </w:pPr>
      <w:r w:rsidRPr="009D422F">
        <w:rPr>
          <w:rFonts w:eastAsia="Calibri"/>
          <w:sz w:val="16"/>
        </w:rPr>
        <w:t xml:space="preserve">As key actors in the healthcare innovation landscape, </w:t>
      </w:r>
      <w:r w:rsidRPr="009D422F">
        <w:rPr>
          <w:rFonts w:eastAsia="Calibri"/>
          <w:highlight w:val="green"/>
          <w:u w:val="single"/>
        </w:rPr>
        <w:t>pharmaceutical</w:t>
      </w:r>
      <w:r w:rsidRPr="009D422F">
        <w:rPr>
          <w:rFonts w:eastAsia="Calibri"/>
          <w:sz w:val="16"/>
        </w:rPr>
        <w:t xml:space="preserve"> and life sciences </w:t>
      </w:r>
      <w:r w:rsidRPr="009D422F">
        <w:rPr>
          <w:rFonts w:eastAsia="Calibri"/>
          <w:highlight w:val="green"/>
          <w:u w:val="single"/>
        </w:rPr>
        <w:t>companies</w:t>
      </w:r>
      <w:r w:rsidRPr="009D422F">
        <w:rPr>
          <w:rFonts w:eastAsia="Calibri"/>
          <w:u w:val="single"/>
        </w:rPr>
        <w:t xml:space="preserve"> have been called on to </w:t>
      </w:r>
      <w:r w:rsidRPr="009D422F">
        <w:rPr>
          <w:rFonts w:eastAsia="Calibri"/>
          <w:highlight w:val="green"/>
          <w:u w:val="single"/>
        </w:rPr>
        <w:t>develop</w:t>
      </w:r>
      <w:r w:rsidRPr="009D422F">
        <w:rPr>
          <w:rFonts w:eastAsia="Calibri"/>
          <w:u w:val="single"/>
        </w:rPr>
        <w:t xml:space="preserve"> medicines, </w:t>
      </w:r>
      <w:r w:rsidRPr="009D422F">
        <w:rPr>
          <w:rFonts w:eastAsia="Calibri"/>
          <w:highlight w:val="green"/>
          <w:u w:val="single"/>
        </w:rPr>
        <w:t>vaccines</w:t>
      </w:r>
      <w:r w:rsidRPr="009D422F">
        <w:rPr>
          <w:rFonts w:eastAsia="Calibri"/>
          <w:u w:val="single"/>
        </w:rPr>
        <w:t xml:space="preserve"> and diagnostics </w:t>
      </w:r>
      <w:r w:rsidRPr="009D422F">
        <w:rPr>
          <w:rFonts w:eastAsia="Calibri"/>
          <w:highlight w:val="green"/>
          <w:u w:val="single"/>
        </w:rPr>
        <w:t>for</w:t>
      </w:r>
      <w:r w:rsidRPr="009D422F">
        <w:rPr>
          <w:rFonts w:eastAsia="Calibri"/>
          <w:u w:val="single"/>
        </w:rPr>
        <w:t xml:space="preserve"> pressing </w:t>
      </w:r>
      <w:r w:rsidRPr="009D422F">
        <w:rPr>
          <w:rFonts w:eastAsia="Calibri"/>
          <w:highlight w:val="green"/>
          <w:u w:val="single"/>
        </w:rPr>
        <w:t>public health challenges</w:t>
      </w:r>
      <w:r w:rsidRPr="009D422F">
        <w:rPr>
          <w:rFonts w:eastAsia="Calibri"/>
          <w:sz w:val="16"/>
        </w:rPr>
        <w:t xml:space="preserve">. The COVID-19 crisis is one such challenge, but there are many others. For example, MERS, SARS, Ebola, Zika and avian and swine flu are also infectious diseases that represent public health threats. Infectious agents such as </w:t>
      </w:r>
      <w:r w:rsidRPr="009D422F">
        <w:rPr>
          <w:rFonts w:eastAsia="Calibri"/>
          <w:highlight w:val="green"/>
          <w:u w:val="single"/>
        </w:rPr>
        <w:t>anthrax, smallpox and tularemia</w:t>
      </w:r>
      <w:r w:rsidRPr="009D422F">
        <w:rPr>
          <w:rFonts w:eastAsia="Calibri"/>
          <w:u w:val="single"/>
        </w:rPr>
        <w:t xml:space="preserve"> could </w:t>
      </w:r>
      <w:r w:rsidRPr="009D422F">
        <w:rPr>
          <w:rFonts w:eastAsia="Calibri"/>
          <w:highlight w:val="green"/>
          <w:u w:val="single"/>
        </w:rPr>
        <w:t>present threats in</w:t>
      </w:r>
      <w:r w:rsidRPr="009D422F">
        <w:rPr>
          <w:rFonts w:eastAsia="Calibri"/>
          <w:u w:val="single"/>
        </w:rPr>
        <w:t xml:space="preserve"> a </w:t>
      </w:r>
      <w:r w:rsidRPr="009D422F">
        <w:rPr>
          <w:rFonts w:eastAsia="Calibri"/>
          <w:highlight w:val="green"/>
          <w:u w:val="single"/>
        </w:rPr>
        <w:t>bioterrorism</w:t>
      </w:r>
      <w:r w:rsidRPr="009D422F">
        <w:rPr>
          <w:rFonts w:eastAsia="Calibri"/>
          <w:u w:val="single"/>
        </w:rPr>
        <w:t xml:space="preserve"> context</w:t>
      </w:r>
      <w:r w:rsidRPr="009D422F">
        <w:rPr>
          <w:rFonts w:eastAsia="Calibri"/>
          <w:sz w:val="16"/>
        </w:rPr>
        <w:t xml:space="preserve">.1 The general threat to public health that is posed by antimicrobial resistance is also well-recognised as an area in need of pharmaceutical innovation. </w:t>
      </w:r>
      <w:r w:rsidRPr="009D422F">
        <w:rPr>
          <w:rFonts w:eastAsia="Calibri"/>
          <w:u w:val="single"/>
        </w:rPr>
        <w:t>Innovating</w:t>
      </w:r>
      <w:r w:rsidRPr="009D422F">
        <w:rPr>
          <w:rFonts w:eastAsia="Calibri"/>
          <w:sz w:val="16"/>
        </w:rPr>
        <w:t xml:space="preserve"> in response to these challenges </w:t>
      </w:r>
      <w:r w:rsidRPr="009D422F">
        <w:rPr>
          <w:rFonts w:eastAsia="Calibri"/>
          <w:u w:val="single"/>
        </w:rPr>
        <w:t>does not always align well with pharmaceutical industry commercial models, shareholder expectations and competition</w:t>
      </w:r>
      <w:r w:rsidRPr="009D422F">
        <w:rPr>
          <w:rFonts w:eastAsia="Calibri"/>
          <w:sz w:val="16"/>
        </w:rPr>
        <w:t xml:space="preserve"> within the industry. However, </w:t>
      </w:r>
      <w:r w:rsidRPr="009D422F">
        <w:rPr>
          <w:rFonts w:eastAsia="Calibri"/>
          <w:u w:val="single"/>
        </w:rPr>
        <w:t xml:space="preserve">the </w:t>
      </w:r>
      <w:r w:rsidRPr="009D422F">
        <w:rPr>
          <w:rFonts w:eastAsia="Calibri"/>
          <w:highlight w:val="green"/>
          <w:u w:val="single"/>
        </w:rPr>
        <w:t>expertise, networks and infrastructure</w:t>
      </w:r>
      <w:r w:rsidRPr="009D422F">
        <w:rPr>
          <w:rFonts w:eastAsia="Calibri"/>
          <w:u w:val="single"/>
        </w:rPr>
        <w:t xml:space="preserve"> that industry has</w:t>
      </w:r>
      <w:r w:rsidRPr="009D422F">
        <w:rPr>
          <w:rFonts w:eastAsia="Calibri"/>
          <w:sz w:val="16"/>
        </w:rPr>
        <w:t xml:space="preserve"> within its reach, </w:t>
      </w:r>
      <w:r w:rsidRPr="009D422F">
        <w:rPr>
          <w:rFonts w:eastAsia="Calibri"/>
          <w:u w:val="single"/>
        </w:rPr>
        <w:t>as well as public expectations and</w:t>
      </w:r>
      <w:r w:rsidRPr="009D422F">
        <w:rPr>
          <w:rFonts w:eastAsia="Calibri"/>
          <w:sz w:val="16"/>
        </w:rPr>
        <w:t xml:space="preserve"> the </w:t>
      </w:r>
      <w:r w:rsidRPr="009D422F">
        <w:rPr>
          <w:rFonts w:eastAsia="Calibri"/>
          <w:u w:val="single"/>
        </w:rPr>
        <w:t xml:space="preserve">moral imperative, </w:t>
      </w:r>
      <w:r w:rsidRPr="009D422F">
        <w:rPr>
          <w:rFonts w:eastAsia="Calibri"/>
          <w:highlight w:val="green"/>
          <w:u w:val="single"/>
        </w:rPr>
        <w:t>make pharma</w:t>
      </w:r>
      <w:r w:rsidRPr="009D422F">
        <w:rPr>
          <w:rFonts w:eastAsia="Calibri"/>
          <w:u w:val="single"/>
        </w:rPr>
        <w:t>ceutical</w:t>
      </w:r>
      <w:r w:rsidRPr="009D422F">
        <w:rPr>
          <w:rFonts w:eastAsia="Calibri"/>
          <w:highlight w:val="green"/>
          <w:u w:val="single"/>
        </w:rPr>
        <w:t xml:space="preserve"> companies</w:t>
      </w:r>
      <w:r w:rsidRPr="009D422F">
        <w:rPr>
          <w:rFonts w:eastAsia="Calibri"/>
          <w:sz w:val="16"/>
        </w:rPr>
        <w:t xml:space="preserve"> and the wider life sciences sector </w:t>
      </w:r>
      <w:r w:rsidRPr="009D422F">
        <w:rPr>
          <w:rFonts w:eastAsia="Calibri"/>
          <w:u w:val="single"/>
        </w:rPr>
        <w:t xml:space="preserve">an </w:t>
      </w:r>
      <w:r w:rsidRPr="009D422F">
        <w:rPr>
          <w:rFonts w:eastAsia="Calibri"/>
          <w:highlight w:val="green"/>
          <w:u w:val="single"/>
        </w:rPr>
        <w:t>indispensable</w:t>
      </w:r>
      <w:r w:rsidRPr="009D422F">
        <w:rPr>
          <w:rFonts w:eastAsia="Calibri"/>
          <w:u w:val="single"/>
        </w:rPr>
        <w:t xml:space="preserve"> partner</w:t>
      </w:r>
      <w:r w:rsidRPr="009D422F">
        <w:rPr>
          <w:rFonts w:eastAsia="Calibri"/>
          <w:sz w:val="16"/>
        </w:rPr>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9D422F">
        <w:rPr>
          <w:rFonts w:eastAsia="Calibri"/>
          <w:u w:val="single"/>
        </w:rPr>
        <w:t>we are seeing industry-wide efforts unfold at unprecedented scale and pace.</w:t>
      </w:r>
      <w:r w:rsidRPr="009D422F">
        <w:rPr>
          <w:rFonts w:eastAsia="Calibri"/>
          <w:sz w:val="16"/>
        </w:rPr>
        <w:t xml:space="preserve"> Whereas there is always scope for more activity, </w:t>
      </w:r>
      <w:r w:rsidRPr="009D422F">
        <w:rPr>
          <w:rFonts w:eastAsia="Calibri"/>
          <w:u w:val="single"/>
        </w:rPr>
        <w:t>industry is currently contributing in a variety of ways. Examples include pharmaceutical companies donating existing compounds to assess their utility</w:t>
      </w:r>
      <w:r w:rsidRPr="009D422F">
        <w:rPr>
          <w:rFonts w:eastAsia="Calibri"/>
          <w:sz w:val="16"/>
        </w:rPr>
        <w:t xml:space="preserve"> in the fight against COVID19; </w:t>
      </w:r>
      <w:r w:rsidRPr="009D422F">
        <w:rPr>
          <w:rFonts w:eastAsia="Calibri"/>
          <w:u w:val="single"/>
        </w:rPr>
        <w:t>screening existing compound libraries in-house or with partners to see if they can be repurposed; accelerating trials</w:t>
      </w:r>
      <w:r w:rsidRPr="009D422F">
        <w:rPr>
          <w:rFonts w:eastAsia="Calibri"/>
          <w:sz w:val="16"/>
        </w:rPr>
        <w:t xml:space="preserve"> for potentially effective medicine or vaccine candidates; </w:t>
      </w:r>
      <w:r w:rsidRPr="009D422F">
        <w:rPr>
          <w:rFonts w:eastAsia="Calibri"/>
          <w:u w:val="single"/>
        </w:rPr>
        <w:t xml:space="preserve">and in some cases rapidly accelerating in-house research and development </w:t>
      </w:r>
      <w:r w:rsidRPr="009D422F">
        <w:rPr>
          <w:rFonts w:eastAsia="Calibri"/>
          <w:sz w:val="16"/>
        </w:rPr>
        <w:t xml:space="preserve">to discover new treatments or vaccine agents and develop diagnostics tests.3,4 </w:t>
      </w:r>
      <w:r w:rsidRPr="009D422F">
        <w:rPr>
          <w:rFonts w:eastAsia="Calibri"/>
          <w:u w:val="single"/>
        </w:rPr>
        <w:t>Pharmaceutical companies are collaborating</w:t>
      </w:r>
      <w:r w:rsidRPr="009D422F">
        <w:rPr>
          <w:rFonts w:eastAsia="Calibri"/>
          <w:sz w:val="16"/>
        </w:rPr>
        <w:t xml:space="preserve"> with each other in some of these efforts </w:t>
      </w:r>
      <w:r w:rsidRPr="009D422F">
        <w:rPr>
          <w:rFonts w:eastAsia="Calibri"/>
          <w:u w:val="single"/>
        </w:rPr>
        <w:t xml:space="preserve">and </w:t>
      </w:r>
      <w:r w:rsidRPr="009D422F">
        <w:rPr>
          <w:rFonts w:eastAsia="Calibri"/>
          <w:highlight w:val="green"/>
          <w:u w:val="single"/>
        </w:rPr>
        <w:t>participating in global R&amp;D partnerships</w:t>
      </w:r>
      <w:r w:rsidRPr="009D422F">
        <w:rPr>
          <w:rFonts w:eastAsia="Calibr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9D422F">
        <w:rPr>
          <w:rFonts w:eastAsia="Calibri"/>
          <w:u w:val="single"/>
        </w:rPr>
        <w:t>there are likely to be relatively few companies that are ‘commercial’ winners</w:t>
      </w:r>
      <w:r w:rsidRPr="009D422F">
        <w:rPr>
          <w:rFonts w:eastAsia="Calibri"/>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9D422F">
        <w:rPr>
          <w:rFonts w:eastAsia="Calibri"/>
          <w:u w:val="single"/>
        </w:rPr>
        <w:t>in the United States AbbVie has waived intellectual property rights for an existing combination product that is being tested for therapeutic potential against COVID-19</w:t>
      </w:r>
      <w:r w:rsidRPr="009D422F">
        <w:rPr>
          <w:rFonts w:eastAsia="Calibri"/>
          <w:sz w:val="16"/>
        </w:rPr>
        <w:t xml:space="preserve">,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w:t>
      </w:r>
      <w:r w:rsidRPr="009D422F">
        <w:rPr>
          <w:rFonts w:eastAsia="Calibri"/>
          <w:u w:val="single"/>
        </w:rPr>
        <w:t xml:space="preserve">Many </w:t>
      </w:r>
      <w:r w:rsidRPr="009D422F">
        <w:rPr>
          <w:rFonts w:eastAsia="Calibri"/>
          <w:highlight w:val="green"/>
          <w:u w:val="single"/>
        </w:rPr>
        <w:t>public health threats</w:t>
      </w:r>
      <w:r w:rsidRPr="009D422F">
        <w:rPr>
          <w:rFonts w:eastAsia="Calibri"/>
          <w:u w:val="single"/>
        </w:rPr>
        <w:t xml:space="preserve"> (</w:t>
      </w:r>
      <w:r w:rsidRPr="009D422F">
        <w:rPr>
          <w:rFonts w:eastAsia="Calibri"/>
          <w:highlight w:val="green"/>
          <w:u w:val="single"/>
        </w:rPr>
        <w:t>including</w:t>
      </w:r>
      <w:r w:rsidRPr="009D422F">
        <w:rPr>
          <w:rFonts w:eastAsia="Calibri"/>
          <w:u w:val="single"/>
        </w:rPr>
        <w:t xml:space="preserve"> those associated with other infectious diseases, </w:t>
      </w:r>
      <w:r w:rsidRPr="009D422F">
        <w:rPr>
          <w:rFonts w:eastAsia="Calibri"/>
          <w:highlight w:val="green"/>
          <w:u w:val="single"/>
        </w:rPr>
        <w:t>bioterrorism</w:t>
      </w:r>
      <w:r w:rsidRPr="009D422F">
        <w:rPr>
          <w:rFonts w:eastAsia="Calibri"/>
          <w:u w:val="single"/>
        </w:rPr>
        <w:t xml:space="preserve"> agents and antimicrobial resistance) </w:t>
      </w:r>
      <w:r w:rsidRPr="009D422F">
        <w:rPr>
          <w:rFonts w:eastAsia="Calibri"/>
          <w:highlight w:val="green"/>
          <w:u w:val="single"/>
        </w:rPr>
        <w:t>are urgently in need of pharmaceutical innovation</w:t>
      </w:r>
      <w:r w:rsidRPr="009D422F">
        <w:rPr>
          <w:rFonts w:eastAsia="Calibri"/>
          <w:sz w:val="16"/>
        </w:rPr>
        <w:t xml:space="preserve">, even if their impacts are not as visible to society as COVID-19 is in the immediate term. </w:t>
      </w:r>
      <w:r w:rsidRPr="009D422F">
        <w:rPr>
          <w:rFonts w:eastAsia="Calibri"/>
          <w:u w:val="single"/>
        </w:rPr>
        <w:t>The pharmaceutical industry has responded to previous public health emergencies associated with infectious disease in recent times – for example</w:t>
      </w:r>
      <w:r w:rsidRPr="009D422F">
        <w:rPr>
          <w:rFonts w:eastAsia="Calibri"/>
          <w:sz w:val="16"/>
        </w:rPr>
        <w:t xml:space="preserve"> those associated with </w:t>
      </w:r>
      <w:r w:rsidRPr="009D422F">
        <w:rPr>
          <w:rFonts w:eastAsia="Calibri"/>
          <w:u w:val="single"/>
        </w:rPr>
        <w:t>Ebola and Zika</w:t>
      </w:r>
      <w:r w:rsidRPr="009D422F">
        <w:rPr>
          <w:rFonts w:eastAsia="Calibri"/>
          <w:sz w:val="16"/>
        </w:rPr>
        <w:t xml:space="preserve"> outbreaks.11 However, </w:t>
      </w:r>
      <w:r w:rsidRPr="009D422F">
        <w:rPr>
          <w:rFonts w:eastAsia="Calibri"/>
          <w:u w:val="single"/>
        </w:rPr>
        <w:t>it has done so to a lesser scale than for COVID-19 and with contributions from fewer companies</w:t>
      </w:r>
      <w:r w:rsidRPr="009D422F">
        <w:rPr>
          <w:rFonts w:eastAsia="Calibri"/>
          <w:sz w:val="16"/>
        </w:rPr>
        <w:t xml:space="preserve">. Similarly, </w:t>
      </w:r>
      <w:r w:rsidRPr="009D422F">
        <w:rPr>
          <w:rFonts w:eastAsia="Calibri"/>
          <w:u w:val="single"/>
        </w:rPr>
        <w:t>levels of activity in response to the threat of antimicrobial resistance are still low</w:t>
      </w:r>
      <w:r w:rsidRPr="009D422F">
        <w:rPr>
          <w:rFonts w:eastAsia="Calibri"/>
          <w:sz w:val="16"/>
        </w:rPr>
        <w:t xml:space="preserve">.12 There are important policy questions as to whether – and how – industry could engage with such public health threats to an even greater extent under improved innovation conditions. </w:t>
      </w:r>
    </w:p>
    <w:p w14:paraId="45AD47C4" w14:textId="77777777" w:rsidR="009D422F" w:rsidRPr="009D422F" w:rsidRDefault="009D422F" w:rsidP="009D422F">
      <w:pPr>
        <w:rPr>
          <w:rFonts w:eastAsia="Cambria"/>
        </w:rPr>
      </w:pPr>
    </w:p>
    <w:p w14:paraId="23A70039" w14:textId="77777777" w:rsidR="009D422F" w:rsidRPr="009D422F" w:rsidRDefault="009D422F" w:rsidP="009D422F">
      <w:pPr>
        <w:keepNext/>
        <w:keepLines/>
        <w:spacing w:before="40" w:after="0"/>
        <w:outlineLvl w:val="3"/>
        <w:rPr>
          <w:rFonts w:eastAsia="MS Gothic"/>
          <w:b/>
          <w:iCs/>
          <w:sz w:val="26"/>
        </w:rPr>
      </w:pPr>
      <w:r w:rsidRPr="009D422F">
        <w:rPr>
          <w:rFonts w:eastAsia="MS Gothic"/>
          <w:b/>
          <w:iCs/>
          <w:sz w:val="26"/>
        </w:rPr>
        <w:t>That causes extinction, which outweighs.</w:t>
      </w:r>
    </w:p>
    <w:p w14:paraId="58C05243" w14:textId="77777777" w:rsidR="009D422F" w:rsidRPr="009D422F" w:rsidRDefault="009D422F" w:rsidP="009D422F">
      <w:pPr>
        <w:rPr>
          <w:rFonts w:eastAsia="Cambria"/>
          <w:szCs w:val="16"/>
        </w:rPr>
      </w:pPr>
      <w:r w:rsidRPr="009D422F">
        <w:rPr>
          <w:rFonts w:eastAsia="Cambria"/>
          <w:b/>
          <w:bCs/>
          <w:sz w:val="26"/>
        </w:rPr>
        <w:t>Millett &amp; Snyder-Beattie ‘17</w:t>
      </w:r>
      <w:r w:rsidRPr="009D422F">
        <w:rPr>
          <w:rFonts w:eastAsia="Cambria"/>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6520C016" w14:textId="77777777" w:rsidR="009D422F" w:rsidRPr="009D422F" w:rsidRDefault="009D422F" w:rsidP="009D422F">
      <w:pPr>
        <w:shd w:val="clear" w:color="auto" w:fill="FFFFFF"/>
        <w:rPr>
          <w:rFonts w:eastAsia="Cambria"/>
          <w:sz w:val="16"/>
        </w:rPr>
      </w:pPr>
      <w:r w:rsidRPr="009D422F">
        <w:rPr>
          <w:rFonts w:eastAsia="Cambria"/>
          <w:sz w:val="16"/>
        </w:rPr>
        <w:t>In the decades to come, </w:t>
      </w:r>
      <w:r w:rsidRPr="009D422F">
        <w:rPr>
          <w:rFonts w:eastAsia="Cambria"/>
          <w:highlight w:val="green"/>
          <w:u w:val="single"/>
        </w:rPr>
        <w:t>advanced bioweapons</w:t>
      </w:r>
      <w:r w:rsidRPr="009D422F">
        <w:rPr>
          <w:rFonts w:eastAsia="Cambria"/>
          <w:u w:val="single"/>
        </w:rPr>
        <w:t> could </w:t>
      </w:r>
      <w:r w:rsidRPr="009D422F">
        <w:rPr>
          <w:rFonts w:eastAsia="Cambria"/>
          <w:b/>
          <w:iCs/>
          <w:highlight w:val="green"/>
          <w:u w:val="single"/>
        </w:rPr>
        <w:t>threaten human existence</w:t>
      </w:r>
      <w:r w:rsidRPr="009D422F">
        <w:rPr>
          <w:rFonts w:eastAsia="Cambria"/>
          <w:sz w:val="16"/>
        </w:rPr>
        <w:t>. Al</w:t>
      </w:r>
      <w:r w:rsidRPr="009D422F">
        <w:rPr>
          <w:rFonts w:eastAsia="Cambria"/>
          <w:u w:val="single"/>
        </w:rPr>
        <w:t>though</w:t>
      </w:r>
      <w:r w:rsidRPr="009D422F">
        <w:rPr>
          <w:rFonts w:eastAsia="Cambria"/>
          <w:sz w:val="16"/>
        </w:rPr>
        <w:t> the </w:t>
      </w:r>
      <w:r w:rsidRPr="009D422F">
        <w:rPr>
          <w:rFonts w:eastAsia="Cambria"/>
          <w:b/>
          <w:iCs/>
          <w:u w:val="single"/>
        </w:rPr>
        <w:t>probability</w:t>
      </w:r>
      <w:r w:rsidRPr="009D422F">
        <w:rPr>
          <w:rFonts w:eastAsia="Cambria"/>
          <w:sz w:val="16"/>
        </w:rPr>
        <w:t> of human extinction from bioweapons </w:t>
      </w:r>
      <w:r w:rsidRPr="009D422F">
        <w:rPr>
          <w:rFonts w:eastAsia="Cambria"/>
          <w:b/>
          <w:iCs/>
          <w:u w:val="single"/>
        </w:rPr>
        <w:t>may</w:t>
      </w:r>
      <w:r w:rsidRPr="009D422F">
        <w:rPr>
          <w:rFonts w:eastAsia="Cambria"/>
          <w:u w:val="single"/>
        </w:rPr>
        <w:t xml:space="preserve"> be low, </w:t>
      </w:r>
      <w:r w:rsidRPr="009D422F">
        <w:rPr>
          <w:rFonts w:eastAsia="Cambria"/>
          <w:highlight w:val="green"/>
          <w:u w:val="single"/>
        </w:rPr>
        <w:t>the</w:t>
      </w:r>
      <w:r w:rsidRPr="009D422F">
        <w:rPr>
          <w:rFonts w:eastAsia="Cambria"/>
          <w:u w:val="single"/>
        </w:rPr>
        <w:t xml:space="preserve"> </w:t>
      </w:r>
      <w:r w:rsidRPr="009D422F">
        <w:rPr>
          <w:rFonts w:eastAsia="Cambria"/>
          <w:b/>
          <w:iCs/>
          <w:u w:val="single"/>
        </w:rPr>
        <w:t>expected </w:t>
      </w:r>
      <w:r w:rsidRPr="009D422F">
        <w:rPr>
          <w:rFonts w:eastAsia="Cambria"/>
          <w:b/>
          <w:iCs/>
          <w:highlight w:val="green"/>
          <w:u w:val="single"/>
        </w:rPr>
        <w:t>value</w:t>
      </w:r>
      <w:r w:rsidRPr="009D422F">
        <w:rPr>
          <w:rFonts w:eastAsia="Cambria"/>
          <w:highlight w:val="green"/>
          <w:u w:val="single"/>
        </w:rPr>
        <w:t xml:space="preserve"> of </w:t>
      </w:r>
      <w:r w:rsidRPr="009D422F">
        <w:rPr>
          <w:rFonts w:eastAsia="Cambria"/>
          <w:b/>
          <w:iCs/>
          <w:highlight w:val="green"/>
          <w:u w:val="single"/>
        </w:rPr>
        <w:t>reducing</w:t>
      </w:r>
      <w:r w:rsidRPr="009D422F">
        <w:rPr>
          <w:rFonts w:eastAsia="Cambria"/>
          <w:sz w:val="16"/>
        </w:rPr>
        <w:t xml:space="preserve"> the </w:t>
      </w:r>
      <w:r w:rsidRPr="009D422F">
        <w:rPr>
          <w:rFonts w:eastAsia="Cambria"/>
          <w:highlight w:val="green"/>
          <w:u w:val="single"/>
        </w:rPr>
        <w:t>risk could </w:t>
      </w:r>
      <w:r w:rsidRPr="009D422F">
        <w:rPr>
          <w:rFonts w:eastAsia="Cambria"/>
          <w:b/>
          <w:iCs/>
          <w:highlight w:val="green"/>
          <w:u w:val="single"/>
        </w:rPr>
        <w:t>still</w:t>
      </w:r>
      <w:r w:rsidRPr="009D422F">
        <w:rPr>
          <w:rFonts w:eastAsia="Cambria"/>
          <w:highlight w:val="green"/>
          <w:u w:val="single"/>
        </w:rPr>
        <w:t> be </w:t>
      </w:r>
      <w:r w:rsidRPr="009D422F">
        <w:rPr>
          <w:rFonts w:eastAsia="Cambria"/>
          <w:b/>
          <w:iCs/>
          <w:highlight w:val="green"/>
          <w:u w:val="single"/>
        </w:rPr>
        <w:t>large</w:t>
      </w:r>
      <w:r w:rsidRPr="009D422F">
        <w:rPr>
          <w:rFonts w:eastAsia="Cambria"/>
          <w:highlight w:val="green"/>
          <w:u w:val="single"/>
        </w:rPr>
        <w:t>, since</w:t>
      </w:r>
      <w:r w:rsidRPr="009D422F">
        <w:rPr>
          <w:rFonts w:eastAsia="Cambria"/>
          <w:sz w:val="16"/>
        </w:rPr>
        <w:t xml:space="preserve"> such </w:t>
      </w:r>
      <w:r w:rsidRPr="009D422F">
        <w:rPr>
          <w:rFonts w:eastAsia="Cambria"/>
          <w:highlight w:val="green"/>
          <w:u w:val="single"/>
        </w:rPr>
        <w:t>risks jeopardize</w:t>
      </w:r>
      <w:r w:rsidRPr="009D422F">
        <w:rPr>
          <w:rFonts w:eastAsia="Cambria"/>
          <w:sz w:val="16"/>
        </w:rPr>
        <w:t xml:space="preserve"> the existence of </w:t>
      </w:r>
      <w:r w:rsidRPr="009D422F">
        <w:rPr>
          <w:rFonts w:eastAsia="Cambria"/>
          <w:b/>
          <w:iCs/>
          <w:highlight w:val="green"/>
          <w:u w:val="single"/>
        </w:rPr>
        <w:t>all future generations</w:t>
      </w:r>
      <w:r w:rsidRPr="009D422F">
        <w:rPr>
          <w:rFonts w:eastAsia="Cambria"/>
          <w:sz w:val="16"/>
        </w:rPr>
        <w:t>. We provide an overview of biotechnological extinction risk, make some rough initial estimates for how severe the risks might be, and compare the cost-effectiveness of reducing these extinction-level risks with existing biosecurity work. We find that </w:t>
      </w:r>
      <w:r w:rsidRPr="009D422F">
        <w:rPr>
          <w:rFonts w:eastAsia="Cambria"/>
          <w:highlight w:val="green"/>
          <w:u w:val="single"/>
        </w:rPr>
        <w:t xml:space="preserve">reducing </w:t>
      </w:r>
      <w:r w:rsidRPr="009D422F">
        <w:rPr>
          <w:rFonts w:eastAsia="Cambria"/>
          <w:u w:val="single"/>
        </w:rPr>
        <w:t xml:space="preserve">human </w:t>
      </w:r>
      <w:r w:rsidRPr="009D422F">
        <w:rPr>
          <w:rFonts w:eastAsia="Cambria"/>
          <w:highlight w:val="green"/>
          <w:u w:val="single"/>
        </w:rPr>
        <w:t xml:space="preserve">extinction </w:t>
      </w:r>
      <w:r w:rsidRPr="009D422F">
        <w:rPr>
          <w:rFonts w:eastAsia="Cambria"/>
          <w:u w:val="single"/>
        </w:rPr>
        <w:t>risk can be</w:t>
      </w:r>
      <w:r w:rsidRPr="009D422F">
        <w:rPr>
          <w:rFonts w:eastAsia="Cambria"/>
          <w:highlight w:val="green"/>
          <w:u w:val="single"/>
        </w:rPr>
        <w:t xml:space="preserve"> more cost-effective than </w:t>
      </w:r>
      <w:r w:rsidRPr="009D422F">
        <w:rPr>
          <w:rFonts w:eastAsia="Cambria"/>
          <w:u w:val="single"/>
        </w:rPr>
        <w:t xml:space="preserve">reducing </w:t>
      </w:r>
      <w:r w:rsidRPr="009D422F">
        <w:rPr>
          <w:rFonts w:eastAsia="Cambria"/>
          <w:highlight w:val="green"/>
          <w:u w:val="single"/>
        </w:rPr>
        <w:t>smaller-scale risks</w:t>
      </w:r>
      <w:r w:rsidRPr="009D422F">
        <w:rPr>
          <w:rFonts w:eastAsia="Cambria"/>
          <w:u w:val="single"/>
        </w:rPr>
        <w:t>, even when using conservative estimates. This suggests that the risks are not low enough to ignore and that more ought to be done to prevent the worst-case scenarios.</w:t>
      </w:r>
      <w:r w:rsidRPr="009D422F">
        <w:rPr>
          <w:rFonts w:eastAsia="Cambria"/>
          <w:sz w:val="16"/>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9D422F">
        <w:rPr>
          <w:rFonts w:eastAsia="Cambria"/>
          <w:u w:val="single"/>
        </w:rPr>
        <w:t>the expected value of reducing these risks is large, especially since such risks jeopardize the existence of all future human lives.</w:t>
      </w:r>
      <w:r w:rsidRPr="009D422F">
        <w:rPr>
          <w:rFonts w:eastAsia="Cambria"/>
          <w:sz w:val="16"/>
        </w:rPr>
        <w:t> </w:t>
      </w:r>
      <w:r w:rsidRPr="009D422F">
        <w:rPr>
          <w:rFonts w:eastAsia="Cambria"/>
          <w:b/>
          <w:iCs/>
          <w:highlight w:val="green"/>
          <w:u w:val="single"/>
        </w:rPr>
        <w:t>Historically</w:t>
      </w:r>
      <w:r w:rsidRPr="009D422F">
        <w:rPr>
          <w:rFonts w:eastAsia="Cambria"/>
          <w:b/>
          <w:iCs/>
          <w:u w:val="single"/>
        </w:rPr>
        <w:t xml:space="preserve">, disease events have been </w:t>
      </w:r>
      <w:r w:rsidRPr="009D422F">
        <w:rPr>
          <w:rFonts w:eastAsia="Cambria"/>
          <w:b/>
          <w:iCs/>
          <w:highlight w:val="green"/>
          <w:u w:val="single"/>
        </w:rPr>
        <w:t>responsible for the greatest death tolls</w:t>
      </w:r>
      <w:r w:rsidRPr="009D422F">
        <w:rPr>
          <w:rFonts w:eastAsia="Cambria"/>
          <w:u w:val="single"/>
        </w:rPr>
        <w:t> on humanity</w:t>
      </w:r>
      <w:r w:rsidRPr="009D422F">
        <w:rPr>
          <w:rFonts w:eastAsia="Cambria"/>
          <w:sz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9D422F">
        <w:rPr>
          <w:rFonts w:eastAsia="Cambria"/>
          <w:u w:val="single"/>
        </w:rPr>
        <w:t>a future pandemic could result in outright human extinction or the irreversible collapse of civilization</w:t>
      </w:r>
      <w:r w:rsidRPr="009D422F">
        <w:rPr>
          <w:rFonts w:eastAsia="Cambria"/>
          <w:sz w:val="16"/>
        </w:rPr>
        <w:t>. </w:t>
      </w:r>
      <w:r w:rsidRPr="009D422F">
        <w:rPr>
          <w:rFonts w:eastAsia="Cambria"/>
          <w:u w:val="single"/>
        </w:rPr>
        <w:t>A </w:t>
      </w:r>
      <w:r w:rsidRPr="009D422F">
        <w:rPr>
          <w:rFonts w:eastAsia="Cambria"/>
          <w:highlight w:val="green"/>
          <w:u w:val="single"/>
        </w:rPr>
        <w:t>skeptic</w:t>
      </w:r>
      <w:r w:rsidRPr="009D422F">
        <w:rPr>
          <w:rFonts w:eastAsia="Cambria"/>
          <w:u w:val="single"/>
        </w:rPr>
        <w:t> would have many good reasons to </w:t>
      </w:r>
      <w:r w:rsidRPr="009D422F">
        <w:rPr>
          <w:rFonts w:eastAsia="Cambria"/>
          <w:highlight w:val="green"/>
          <w:u w:val="single"/>
        </w:rPr>
        <w:t>think</w:t>
      </w:r>
      <w:r w:rsidRPr="009D422F">
        <w:rPr>
          <w:rFonts w:eastAsia="Cambria"/>
          <w:u w:val="single"/>
        </w:rPr>
        <w:t> that existential risk from disease is </w:t>
      </w:r>
      <w:r w:rsidRPr="009D422F">
        <w:rPr>
          <w:rFonts w:eastAsia="Cambria"/>
          <w:highlight w:val="green"/>
          <w:u w:val="single"/>
        </w:rPr>
        <w:t>unlikely</w:t>
      </w:r>
      <w:r w:rsidRPr="009D422F">
        <w:rPr>
          <w:rFonts w:eastAsia="Cambria"/>
          <w:u w:val="single"/>
        </w:rPr>
        <w:t>. Such a disease would need </w:t>
      </w:r>
      <w:r w:rsidRPr="009D422F">
        <w:rPr>
          <w:rFonts w:eastAsia="Cambria"/>
          <w:highlight w:val="green"/>
          <w:u w:val="single"/>
        </w:rPr>
        <w:t>to spread</w:t>
      </w:r>
      <w:r w:rsidRPr="009D422F">
        <w:rPr>
          <w:rFonts w:eastAsia="Cambria"/>
          <w:u w:val="single"/>
        </w:rPr>
        <w:t> worldwide </w:t>
      </w:r>
      <w:r w:rsidRPr="009D422F">
        <w:rPr>
          <w:rFonts w:eastAsia="Cambria"/>
          <w:highlight w:val="green"/>
          <w:u w:val="single"/>
        </w:rPr>
        <w:t>to </w:t>
      </w:r>
      <w:r w:rsidRPr="009D422F">
        <w:rPr>
          <w:rFonts w:eastAsia="Cambria"/>
          <w:b/>
          <w:iCs/>
          <w:highlight w:val="green"/>
          <w:u w:val="single"/>
        </w:rPr>
        <w:t>remote populations</w:t>
      </w:r>
      <w:r w:rsidRPr="009D422F">
        <w:rPr>
          <w:rFonts w:eastAsia="Cambria"/>
          <w:u w:val="single"/>
        </w:rPr>
        <w:t>, </w:t>
      </w:r>
      <w:r w:rsidRPr="009D422F">
        <w:rPr>
          <w:rFonts w:eastAsia="Cambria"/>
          <w:highlight w:val="green"/>
          <w:u w:val="single"/>
        </w:rPr>
        <w:t>overcome</w:t>
      </w:r>
      <w:r w:rsidRPr="009D422F">
        <w:rPr>
          <w:rFonts w:eastAsia="Cambria"/>
          <w:u w:val="single"/>
        </w:rPr>
        <w:t> </w:t>
      </w:r>
      <w:r w:rsidRPr="009D422F">
        <w:rPr>
          <w:rFonts w:eastAsia="Cambria"/>
          <w:b/>
          <w:iCs/>
          <w:u w:val="single"/>
        </w:rPr>
        <w:t>rare </w:t>
      </w:r>
      <w:r w:rsidRPr="009D422F">
        <w:rPr>
          <w:rFonts w:eastAsia="Cambria"/>
          <w:b/>
          <w:iCs/>
          <w:highlight w:val="green"/>
          <w:u w:val="single"/>
        </w:rPr>
        <w:t>genetic resistances</w:t>
      </w:r>
      <w:r w:rsidRPr="009D422F">
        <w:rPr>
          <w:rFonts w:eastAsia="Cambria"/>
          <w:u w:val="single"/>
        </w:rPr>
        <w:t>, and </w:t>
      </w:r>
      <w:r w:rsidRPr="009D422F">
        <w:rPr>
          <w:rFonts w:eastAsia="Cambria"/>
          <w:b/>
          <w:iCs/>
          <w:highlight w:val="green"/>
          <w:u w:val="single"/>
        </w:rPr>
        <w:t>evade detection</w:t>
      </w:r>
      <w:r w:rsidRPr="009D422F">
        <w:rPr>
          <w:rFonts w:eastAsia="Cambria"/>
          <w:u w:val="single"/>
        </w:rPr>
        <w:t>, cures, </w:t>
      </w:r>
      <w:r w:rsidRPr="009D422F">
        <w:rPr>
          <w:rFonts w:eastAsia="Cambria"/>
          <w:highlight w:val="green"/>
          <w:u w:val="single"/>
        </w:rPr>
        <w:t xml:space="preserve">and </w:t>
      </w:r>
      <w:r w:rsidRPr="009D422F">
        <w:rPr>
          <w:rFonts w:eastAsia="Cambria"/>
          <w:b/>
          <w:iCs/>
          <w:highlight w:val="green"/>
          <w:u w:val="single"/>
        </w:rPr>
        <w:t>countermeasures</w:t>
      </w:r>
      <w:r w:rsidRPr="009D422F">
        <w:rPr>
          <w:rFonts w:eastAsia="Cambria"/>
          <w:u w:val="single"/>
        </w:rPr>
        <w:t>. Even evolution itself may work in humanity's favor: </w:t>
      </w:r>
      <w:r w:rsidRPr="009D422F">
        <w:rPr>
          <w:rFonts w:eastAsia="Cambria"/>
          <w:b/>
          <w:iCs/>
          <w:highlight w:val="green"/>
          <w:u w:val="single"/>
        </w:rPr>
        <w:t>Virulence and transmission</w:t>
      </w:r>
      <w:r w:rsidRPr="009D422F">
        <w:rPr>
          <w:rFonts w:eastAsia="Cambria"/>
          <w:b/>
          <w:iCs/>
          <w:u w:val="single"/>
        </w:rPr>
        <w:t xml:space="preserve"> is often a </w:t>
      </w:r>
      <w:r w:rsidRPr="009D422F">
        <w:rPr>
          <w:rFonts w:eastAsia="Cambria"/>
          <w:b/>
          <w:iCs/>
          <w:highlight w:val="green"/>
          <w:u w:val="single"/>
        </w:rPr>
        <w:t>trade-off</w:t>
      </w:r>
      <w:r w:rsidRPr="009D422F">
        <w:rPr>
          <w:rFonts w:eastAsia="Cambria"/>
          <w:u w:val="single"/>
        </w:rPr>
        <w:t>, and so </w:t>
      </w:r>
      <w:r w:rsidRPr="009D422F">
        <w:rPr>
          <w:rFonts w:eastAsia="Cambria"/>
          <w:b/>
          <w:iCs/>
          <w:u w:val="single"/>
        </w:rPr>
        <w:t>evolutionary pressures</w:t>
      </w:r>
      <w:r w:rsidRPr="009D422F">
        <w:rPr>
          <w:rFonts w:eastAsia="Cambria"/>
          <w:u w:val="single"/>
        </w:rPr>
        <w:t> could push against maximally lethal wild-type pathogens</w:t>
      </w:r>
      <w:r w:rsidRPr="009D422F">
        <w:rPr>
          <w:rFonts w:eastAsia="Cambria"/>
          <w:sz w:val="16"/>
        </w:rPr>
        <w:t>.5,6 </w:t>
      </w:r>
      <w:r w:rsidRPr="009D422F">
        <w:rPr>
          <w:rFonts w:eastAsia="Cambria"/>
          <w:u w:val="single"/>
        </w:rPr>
        <w:t>While </w:t>
      </w:r>
      <w:r w:rsidRPr="009D422F">
        <w:rPr>
          <w:rFonts w:eastAsia="Cambria"/>
          <w:highlight w:val="green"/>
          <w:u w:val="single"/>
        </w:rPr>
        <w:t>these arguments</w:t>
      </w:r>
      <w:r w:rsidRPr="009D422F">
        <w:rPr>
          <w:rFonts w:eastAsia="Cambria"/>
          <w:sz w:val="16"/>
        </w:rPr>
        <w:t> point to a very small risk of human extinction, they </w:t>
      </w:r>
      <w:r w:rsidRPr="009D422F">
        <w:rPr>
          <w:rFonts w:eastAsia="Cambria"/>
          <w:b/>
          <w:iCs/>
          <w:highlight w:val="green"/>
          <w:u w:val="single"/>
        </w:rPr>
        <w:t>do not rule</w:t>
      </w:r>
      <w:r w:rsidRPr="009D422F">
        <w:rPr>
          <w:rFonts w:eastAsia="Cambria"/>
          <w:sz w:val="16"/>
        </w:rPr>
        <w:t xml:space="preserve"> the possibility </w:t>
      </w:r>
      <w:r w:rsidRPr="009D422F">
        <w:rPr>
          <w:rFonts w:eastAsia="Cambria"/>
          <w:b/>
          <w:iCs/>
          <w:highlight w:val="green"/>
          <w:u w:val="single"/>
        </w:rPr>
        <w:t>out</w:t>
      </w:r>
      <w:r w:rsidRPr="009D422F">
        <w:rPr>
          <w:rFonts w:eastAsia="Cambria"/>
          <w:sz w:val="16"/>
        </w:rPr>
        <w:t xml:space="preserve"> entirely. Although rare, there are recorded instances of </w:t>
      </w:r>
      <w:r w:rsidRPr="009D422F">
        <w:rPr>
          <w:rFonts w:eastAsia="Cambria"/>
          <w:b/>
          <w:iCs/>
          <w:highlight w:val="green"/>
          <w:u w:val="single"/>
        </w:rPr>
        <w:t>species going extinct due to disease</w:t>
      </w:r>
      <w:r w:rsidRPr="009D422F">
        <w:rPr>
          <w:rFonts w:eastAsia="Cambria"/>
          <w:u w:val="single"/>
        </w:rPr>
        <w:t>—primarily in amphibians, but also in 1 mammalian species of rat on Christmas Island</w:t>
      </w:r>
      <w:r w:rsidRPr="009D422F">
        <w:rPr>
          <w:rFonts w:eastAsia="Cambria"/>
          <w:sz w:val="16"/>
        </w:rPr>
        <w:t>.7,8 </w:t>
      </w:r>
      <w:r w:rsidRPr="009D422F">
        <w:rPr>
          <w:rFonts w:eastAsia="Cambria"/>
          <w:highlight w:val="green"/>
          <w:u w:val="single"/>
        </w:rPr>
        <w:t>There are</w:t>
      </w:r>
      <w:r w:rsidRPr="009D422F">
        <w:rPr>
          <w:rFonts w:eastAsia="Cambria"/>
          <w:u w:val="single"/>
        </w:rPr>
        <w:t> also </w:t>
      </w:r>
      <w:r w:rsidRPr="009D422F">
        <w:rPr>
          <w:rFonts w:eastAsia="Cambria"/>
          <w:b/>
          <w:iCs/>
          <w:highlight w:val="green"/>
          <w:u w:val="single"/>
        </w:rPr>
        <w:t>historical examples of</w:t>
      </w:r>
      <w:r w:rsidRPr="009D422F">
        <w:rPr>
          <w:rFonts w:eastAsia="Cambria"/>
          <w:b/>
          <w:iCs/>
          <w:u w:val="single"/>
        </w:rPr>
        <w:t xml:space="preserve"> large </w:t>
      </w:r>
      <w:r w:rsidRPr="009D422F">
        <w:rPr>
          <w:rFonts w:eastAsia="Cambria"/>
          <w:b/>
          <w:iCs/>
          <w:highlight w:val="green"/>
          <w:u w:val="single"/>
        </w:rPr>
        <w:t>human populations</w:t>
      </w:r>
      <w:r w:rsidRPr="009D422F">
        <w:rPr>
          <w:rFonts w:eastAsia="Cambria"/>
          <w:b/>
          <w:iCs/>
          <w:u w:val="single"/>
        </w:rPr>
        <w:t> being almost entirely </w:t>
      </w:r>
      <w:r w:rsidRPr="009D422F">
        <w:rPr>
          <w:rFonts w:eastAsia="Cambria"/>
          <w:b/>
          <w:iCs/>
          <w:highlight w:val="green"/>
          <w:u w:val="single"/>
        </w:rPr>
        <w:t>wiped out</w:t>
      </w:r>
      <w:r w:rsidRPr="009D422F">
        <w:rPr>
          <w:rFonts w:eastAsia="Cambria"/>
          <w:u w:val="single"/>
        </w:rPr>
        <w:t> by disease, especially when multiple diseases were simultaneously introduced into a population without immunity. The most striking examples of total population collapse include </w:t>
      </w:r>
      <w:r w:rsidRPr="009D422F">
        <w:rPr>
          <w:rFonts w:eastAsia="Cambria"/>
          <w:b/>
          <w:iCs/>
          <w:u w:val="single"/>
        </w:rPr>
        <w:t>native American tribes</w:t>
      </w:r>
      <w:r w:rsidRPr="009D422F">
        <w:rPr>
          <w:rFonts w:eastAsia="Cambria"/>
          <w:u w:val="single"/>
        </w:rPr>
        <w:t> exposed to European diseases, such as the Massachusett</w:t>
      </w:r>
      <w:r w:rsidRPr="009D422F">
        <w:rPr>
          <w:rFonts w:eastAsia="Cambria"/>
          <w:sz w:val="16"/>
        </w:rPr>
        <w:t> (86% loss of population), </w:t>
      </w:r>
      <w:r w:rsidRPr="009D422F">
        <w:rPr>
          <w:rFonts w:eastAsia="Cambria"/>
          <w:u w:val="single"/>
        </w:rPr>
        <w:t>Quiripi-Unquachog</w:t>
      </w:r>
      <w:r w:rsidRPr="009D422F">
        <w:rPr>
          <w:rFonts w:eastAsia="Cambria"/>
          <w:sz w:val="16"/>
        </w:rPr>
        <w:t> (95% loss of population), </w:t>
      </w:r>
      <w:r w:rsidRPr="009D422F">
        <w:rPr>
          <w:rFonts w:eastAsia="Cambria"/>
          <w:u w:val="single"/>
        </w:rPr>
        <w:t>and the Western Abenaki</w:t>
      </w:r>
      <w:r w:rsidRPr="009D422F">
        <w:rPr>
          <w:rFonts w:eastAsia="Cambria"/>
          <w:sz w:val="16"/>
        </w:rPr>
        <w:t> (which suffered a staggering 98% loss of population).9 </w:t>
      </w:r>
      <w:r w:rsidRPr="009D422F">
        <w:rPr>
          <w:rFonts w:eastAsia="Cambria"/>
          <w:u w:val="single"/>
        </w:rPr>
        <w:t>In the modern context, no single disease currently exists that combines the worst-case levels of transmissibility, lethality, resistance to countermeasures, and global reach. But </w:t>
      </w:r>
      <w:r w:rsidRPr="009D422F">
        <w:rPr>
          <w:rFonts w:eastAsia="Cambria"/>
          <w:b/>
          <w:iCs/>
          <w:highlight w:val="green"/>
          <w:u w:val="single"/>
        </w:rPr>
        <w:t>many diseases are proof</w:t>
      </w:r>
      <w:r w:rsidRPr="009D422F">
        <w:rPr>
          <w:rFonts w:eastAsia="Cambria"/>
          <w:u w:val="single"/>
        </w:rPr>
        <w:t> of principle that </w:t>
      </w:r>
      <w:r w:rsidRPr="009D422F">
        <w:rPr>
          <w:rFonts w:eastAsia="Cambria"/>
          <w:b/>
          <w:iCs/>
          <w:highlight w:val="green"/>
          <w:u w:val="single"/>
        </w:rPr>
        <w:t>each worst-case attribute can be realized</w:t>
      </w:r>
      <w:r w:rsidRPr="009D422F">
        <w:rPr>
          <w:rFonts w:eastAsia="Cambria"/>
          <w:b/>
          <w:iCs/>
          <w:u w:val="single"/>
        </w:rPr>
        <w:t xml:space="preserve"> independently</w:t>
      </w:r>
      <w:r w:rsidRPr="009D422F">
        <w:rPr>
          <w:rFonts w:eastAsia="Cambria"/>
          <w:sz w:val="16"/>
        </w:rPr>
        <w:t>. For example, </w:t>
      </w:r>
      <w:r w:rsidRPr="009D422F">
        <w:rPr>
          <w:rFonts w:eastAsia="Cambria"/>
          <w:u w:val="single"/>
        </w:rPr>
        <w:t>some diseases exhibit nearly a 100% case fatality ratio in the absence of treatment</w:t>
      </w:r>
      <w:r w:rsidRPr="009D422F">
        <w:rPr>
          <w:rFonts w:eastAsia="Cambria"/>
          <w:sz w:val="16"/>
        </w:rPr>
        <w:t>, such as rabies or septicemic plague. </w:t>
      </w:r>
      <w:r w:rsidRPr="009D422F">
        <w:rPr>
          <w:rFonts w:eastAsia="Cambria"/>
          <w:u w:val="single"/>
        </w:rPr>
        <w:t>Other diseases have a track record of spreading to virtually every human community worldwide, such as the 1918 flu</w:t>
      </w:r>
      <w:r w:rsidRPr="009D422F">
        <w:rPr>
          <w:rFonts w:eastAsia="Cambria"/>
          <w:sz w:val="16"/>
        </w:rPr>
        <w:t>,10 </w:t>
      </w:r>
      <w:r w:rsidRPr="009D422F">
        <w:rPr>
          <w:rFonts w:eastAsia="Cambria"/>
          <w:u w:val="single"/>
        </w:rPr>
        <w:t>and seroprevalence studies indicate that other pathogens, such as chickenpox and HSV-1, can successfully reach over 95% of a population</w:t>
      </w:r>
      <w:r w:rsidRPr="009D422F">
        <w:rPr>
          <w:rFonts w:eastAsia="Cambria"/>
          <w:sz w:val="16"/>
        </w:rPr>
        <w:t>.11,12 Under optimal virulence theory, </w:t>
      </w:r>
      <w:r w:rsidRPr="009D422F">
        <w:rPr>
          <w:rFonts w:eastAsia="Cambria"/>
          <w:b/>
          <w:iCs/>
          <w:u w:val="single"/>
        </w:rPr>
        <w:t>natural evolution</w:t>
      </w:r>
      <w:r w:rsidRPr="009D422F">
        <w:rPr>
          <w:rFonts w:eastAsia="Cambria"/>
          <w:u w:val="single"/>
        </w:rPr>
        <w:t> would be an </w:t>
      </w:r>
      <w:r w:rsidRPr="009D422F">
        <w:rPr>
          <w:rFonts w:eastAsia="Cambria"/>
          <w:b/>
          <w:iCs/>
          <w:u w:val="single"/>
        </w:rPr>
        <w:t>unlikely</w:t>
      </w:r>
      <w:r w:rsidRPr="009D422F">
        <w:rPr>
          <w:rFonts w:eastAsia="Cambria"/>
          <w:u w:val="single"/>
        </w:rPr>
        <w:t> source for pathogens with the </w:t>
      </w:r>
      <w:r w:rsidRPr="009D422F">
        <w:rPr>
          <w:rFonts w:eastAsia="Cambria"/>
          <w:b/>
          <w:iCs/>
          <w:u w:val="single"/>
        </w:rPr>
        <w:t>highest possible levels of transmissibility, virulence, and global reach</w:t>
      </w:r>
      <w:r w:rsidRPr="009D422F">
        <w:rPr>
          <w:rFonts w:eastAsia="Cambria"/>
          <w:u w:val="single"/>
        </w:rPr>
        <w:t>. But </w:t>
      </w:r>
      <w:r w:rsidRPr="009D422F">
        <w:rPr>
          <w:rFonts w:eastAsia="Cambria"/>
          <w:b/>
          <w:iCs/>
          <w:u w:val="single"/>
        </w:rPr>
        <w:t xml:space="preserve">advances in </w:t>
      </w:r>
      <w:r w:rsidRPr="009D422F">
        <w:rPr>
          <w:rFonts w:eastAsia="Cambria"/>
          <w:b/>
          <w:iCs/>
          <w:highlight w:val="green"/>
          <w:u w:val="single"/>
        </w:rPr>
        <w:t>biotech</w:t>
      </w:r>
      <w:r w:rsidRPr="009D422F">
        <w:rPr>
          <w:rFonts w:eastAsia="Cambria"/>
          <w:u w:val="single"/>
        </w:rPr>
        <w:t xml:space="preserve">nology </w:t>
      </w:r>
      <w:r w:rsidRPr="009D422F">
        <w:rPr>
          <w:rFonts w:eastAsia="Cambria"/>
          <w:highlight w:val="green"/>
          <w:u w:val="single"/>
        </w:rPr>
        <w:t>might</w:t>
      </w:r>
      <w:r w:rsidRPr="009D422F">
        <w:rPr>
          <w:rFonts w:eastAsia="Cambria"/>
          <w:u w:val="single"/>
        </w:rPr>
        <w:t xml:space="preserve"> allow the creation of diseases that </w:t>
      </w:r>
      <w:r w:rsidRPr="009D422F">
        <w:rPr>
          <w:rFonts w:eastAsia="Cambria"/>
          <w:b/>
          <w:iCs/>
          <w:highlight w:val="green"/>
          <w:u w:val="single"/>
        </w:rPr>
        <w:t>combine such traits</w:t>
      </w:r>
      <w:r w:rsidRPr="009D422F">
        <w:rPr>
          <w:rFonts w:eastAsia="Cambria"/>
          <w:sz w:val="16"/>
        </w:rPr>
        <w:t>. </w:t>
      </w:r>
      <w:r w:rsidRPr="009D422F">
        <w:rPr>
          <w:rFonts w:eastAsia="Cambria"/>
          <w:u w:val="single"/>
        </w:rPr>
        <w:t>Recent controversy has </w:t>
      </w:r>
      <w:r w:rsidRPr="009D422F">
        <w:rPr>
          <w:rFonts w:eastAsia="Cambria"/>
          <w:b/>
          <w:iCs/>
          <w:u w:val="single"/>
        </w:rPr>
        <w:t>already emerged</w:t>
      </w:r>
      <w:r w:rsidRPr="009D422F">
        <w:rPr>
          <w:rFonts w:eastAsia="Cambria"/>
          <w:u w:val="single"/>
        </w:rPr>
        <w:t> over a number of </w:t>
      </w:r>
      <w:r w:rsidRPr="009D422F">
        <w:rPr>
          <w:rFonts w:eastAsia="Cambria"/>
          <w:b/>
          <w:iCs/>
          <w:u w:val="single"/>
        </w:rPr>
        <w:t xml:space="preserve">scientific </w:t>
      </w:r>
      <w:r w:rsidRPr="009D422F">
        <w:rPr>
          <w:rFonts w:eastAsia="Cambria"/>
          <w:b/>
          <w:iCs/>
          <w:highlight w:val="green"/>
          <w:u w:val="single"/>
        </w:rPr>
        <w:t>experiments</w:t>
      </w:r>
      <w:r w:rsidRPr="009D422F">
        <w:rPr>
          <w:rFonts w:eastAsia="Cambria"/>
          <w:u w:val="single"/>
        </w:rPr>
        <w:t xml:space="preserve"> that </w:t>
      </w:r>
      <w:r w:rsidRPr="009D422F">
        <w:rPr>
          <w:rFonts w:eastAsia="Cambria"/>
          <w:highlight w:val="green"/>
          <w:u w:val="single"/>
        </w:rPr>
        <w:t>resulted in</w:t>
      </w:r>
      <w:r w:rsidRPr="009D422F">
        <w:rPr>
          <w:rFonts w:eastAsia="Cambria"/>
          <w:u w:val="single"/>
        </w:rPr>
        <w:t xml:space="preserve"> viruses with </w:t>
      </w:r>
      <w:r w:rsidRPr="009D422F">
        <w:rPr>
          <w:rFonts w:eastAsia="Cambria"/>
          <w:highlight w:val="green"/>
          <w:u w:val="single"/>
        </w:rPr>
        <w:t xml:space="preserve">enhanced </w:t>
      </w:r>
      <w:r w:rsidRPr="009D422F">
        <w:rPr>
          <w:rFonts w:eastAsia="Cambria"/>
          <w:b/>
          <w:iCs/>
          <w:highlight w:val="green"/>
          <w:u w:val="single"/>
        </w:rPr>
        <w:t>transmissibility</w:t>
      </w:r>
      <w:r w:rsidRPr="009D422F">
        <w:rPr>
          <w:rFonts w:eastAsia="Cambria"/>
          <w:highlight w:val="green"/>
          <w:u w:val="single"/>
        </w:rPr>
        <w:t xml:space="preserve">, </w:t>
      </w:r>
      <w:r w:rsidRPr="009D422F">
        <w:rPr>
          <w:rFonts w:eastAsia="Cambria"/>
          <w:b/>
          <w:iCs/>
          <w:highlight w:val="green"/>
          <w:u w:val="single"/>
        </w:rPr>
        <w:t>lethality</w:t>
      </w:r>
      <w:r w:rsidRPr="009D422F">
        <w:rPr>
          <w:rFonts w:eastAsia="Cambria"/>
          <w:u w:val="single"/>
        </w:rPr>
        <w:t xml:space="preserve">, and/or the ability to </w:t>
      </w:r>
      <w:r w:rsidRPr="009D422F">
        <w:rPr>
          <w:rFonts w:eastAsia="Cambria"/>
          <w:highlight w:val="green"/>
          <w:u w:val="single"/>
        </w:rPr>
        <w:t xml:space="preserve">overcome </w:t>
      </w:r>
      <w:r w:rsidRPr="009D422F">
        <w:rPr>
          <w:rFonts w:eastAsia="Cambria"/>
          <w:b/>
          <w:iCs/>
          <w:highlight w:val="green"/>
          <w:u w:val="single"/>
        </w:rPr>
        <w:t>therapeutics</w:t>
      </w:r>
      <w:r w:rsidRPr="009D422F">
        <w:rPr>
          <w:rFonts w:eastAsia="Cambria"/>
          <w:sz w:val="16"/>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9D422F">
        <w:rPr>
          <w:rFonts w:eastAsia="Cambria"/>
          <w:u w:val="single"/>
        </w:rPr>
        <w:t>Although these experiments had scientific merit and were not conducted with malicious intent, their implications are still worrying. This is especially true given that there is also a </w:t>
      </w:r>
      <w:r w:rsidRPr="009D422F">
        <w:rPr>
          <w:rFonts w:eastAsia="Cambria"/>
          <w:b/>
          <w:iCs/>
          <w:u w:val="single"/>
        </w:rPr>
        <w:t>long historical track record</w:t>
      </w:r>
      <w:r w:rsidRPr="009D422F">
        <w:rPr>
          <w:rFonts w:eastAsia="Cambria"/>
          <w:u w:val="single"/>
        </w:rPr>
        <w:t> of</w:t>
      </w:r>
      <w:r w:rsidRPr="009D422F">
        <w:rPr>
          <w:rFonts w:eastAsia="Cambria"/>
          <w:b/>
          <w:iCs/>
          <w:u w:val="single"/>
        </w:rPr>
        <w:t>state-run bioweapon research</w:t>
      </w:r>
      <w:r w:rsidRPr="009D422F">
        <w:rPr>
          <w:rFonts w:eastAsia="Cambria"/>
          <w:u w:val="single"/>
        </w:rPr>
        <w:t> applying cutting-edge science and technology to design agents not previously seen in nature</w:t>
      </w:r>
      <w:r w:rsidRPr="009D422F">
        <w:rPr>
          <w:rFonts w:eastAsia="Cambria"/>
          <w:sz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9D422F">
        <w:rPr>
          <w:rFonts w:eastAsia="Cambria"/>
          <w:u w:val="single"/>
        </w:rPr>
        <w:t>the logic of deterrence and </w:t>
      </w:r>
      <w:r w:rsidRPr="009D422F">
        <w:rPr>
          <w:rFonts w:eastAsia="Cambria"/>
          <w:b/>
          <w:iCs/>
          <w:u w:val="single"/>
        </w:rPr>
        <w:t>m</w:t>
      </w:r>
      <w:r w:rsidRPr="009D422F">
        <w:rPr>
          <w:rFonts w:eastAsia="Cambria"/>
          <w:u w:val="single"/>
        </w:rPr>
        <w:t>utually </w:t>
      </w:r>
      <w:r w:rsidRPr="009D422F">
        <w:rPr>
          <w:rFonts w:eastAsia="Cambria"/>
          <w:b/>
          <w:iCs/>
          <w:u w:val="single"/>
        </w:rPr>
        <w:t>a</w:t>
      </w:r>
      <w:r w:rsidRPr="009D422F">
        <w:rPr>
          <w:rFonts w:eastAsia="Cambria"/>
          <w:u w:val="single"/>
        </w:rPr>
        <w:t>ssured </w:t>
      </w:r>
      <w:r w:rsidRPr="009D422F">
        <w:rPr>
          <w:rFonts w:eastAsia="Cambria"/>
          <w:b/>
          <w:iCs/>
          <w:u w:val="single"/>
        </w:rPr>
        <w:t>d</w:t>
      </w:r>
      <w:r w:rsidRPr="009D422F">
        <w:rPr>
          <w:rFonts w:eastAsia="Cambria"/>
          <w:u w:val="single"/>
        </w:rPr>
        <w:t>estruction could create such incentives in more unstable political environments</w:t>
      </w:r>
      <w:r w:rsidRPr="009D422F">
        <w:rPr>
          <w:rFonts w:eastAsia="Cambria"/>
          <w:sz w:val="16"/>
        </w:rPr>
        <w:t> or following a breakdown of the Biological Weapons Convention.25 </w:t>
      </w:r>
      <w:r w:rsidRPr="009D422F">
        <w:rPr>
          <w:rFonts w:eastAsia="Cambria"/>
          <w:u w:val="single"/>
        </w:rPr>
        <w:t>The </w:t>
      </w:r>
      <w:r w:rsidRPr="009D422F">
        <w:rPr>
          <w:rFonts w:eastAsia="Cambria"/>
          <w:b/>
          <w:iCs/>
          <w:u w:val="single"/>
        </w:rPr>
        <w:t>possibility of a war</w:t>
      </w:r>
      <w:r w:rsidRPr="009D422F">
        <w:rPr>
          <w:rFonts w:eastAsia="Cambria"/>
          <w:u w:val="single"/>
        </w:rPr>
        <w:t> between great powers could also increase the pressure to use such weapons—during the World Wars, bioweapons were used across multiple continents</w:t>
      </w:r>
      <w:r w:rsidRPr="009D422F">
        <w:rPr>
          <w:rFonts w:eastAsia="Cambria"/>
          <w:sz w:val="16"/>
        </w:rPr>
        <w:t>, with Germany targeting animals in WWI,26 and Japan using plague to cause an epidemic in China during WWII.27</w:t>
      </w:r>
    </w:p>
    <w:p w14:paraId="3475ED7A" w14:textId="77777777" w:rsidR="009D422F" w:rsidRPr="009D422F" w:rsidRDefault="009D422F" w:rsidP="009D422F">
      <w:pPr>
        <w:rPr>
          <w:rFonts w:eastAsia="Cambria"/>
        </w:rPr>
      </w:pPr>
    </w:p>
    <w:p w14:paraId="2B2420DC" w14:textId="77777777" w:rsidR="009D422F" w:rsidRPr="009D422F" w:rsidRDefault="009D422F" w:rsidP="009D422F"/>
    <w:p w14:paraId="240D72F6" w14:textId="77777777" w:rsidR="009D422F" w:rsidRPr="009D422F" w:rsidRDefault="009D422F" w:rsidP="009D422F">
      <w:pPr>
        <w:keepNext/>
        <w:keepLines/>
        <w:pageBreakBefore/>
        <w:spacing w:before="40" w:after="0"/>
        <w:jc w:val="center"/>
        <w:outlineLvl w:val="1"/>
        <w:rPr>
          <w:rFonts w:eastAsiaTheme="majorEastAsia" w:cstheme="majorBidi"/>
          <w:b/>
          <w:sz w:val="44"/>
          <w:szCs w:val="26"/>
          <w:u w:val="double"/>
        </w:rPr>
      </w:pPr>
      <w:r w:rsidRPr="009D422F">
        <w:rPr>
          <w:rFonts w:eastAsiaTheme="majorEastAsia" w:cstheme="majorBidi"/>
          <w:b/>
          <w:sz w:val="44"/>
          <w:szCs w:val="26"/>
          <w:u w:val="double"/>
        </w:rPr>
        <w:t>Case</w:t>
      </w:r>
    </w:p>
    <w:p w14:paraId="33001572" w14:textId="77777777" w:rsidR="009D422F" w:rsidRPr="009D422F" w:rsidRDefault="009D422F" w:rsidP="009D422F">
      <w:pPr>
        <w:keepNext/>
        <w:keepLines/>
        <w:spacing w:before="40" w:after="0"/>
        <w:outlineLvl w:val="3"/>
        <w:rPr>
          <w:rFonts w:eastAsia="MS Gothic" w:cs="Times New Roman"/>
          <w:b/>
          <w:iCs/>
          <w:sz w:val="26"/>
        </w:rPr>
      </w:pPr>
      <w:r w:rsidRPr="009D422F">
        <w:rPr>
          <w:rFonts w:eastAsia="MS Gothic" w:cs="Times New Roman"/>
          <w:b/>
          <w:iCs/>
          <w:sz w:val="26"/>
        </w:rPr>
        <w:t>Using haunting as a method reinscribes colonial relations- turns the aff</w:t>
      </w:r>
    </w:p>
    <w:p w14:paraId="2543743B" w14:textId="77777777" w:rsidR="009D422F" w:rsidRPr="009D422F" w:rsidRDefault="009D422F" w:rsidP="009D422F">
      <w:pPr>
        <w:rPr>
          <w:rFonts w:eastAsia="Cambria"/>
          <w:b/>
          <w:bCs/>
          <w:sz w:val="26"/>
        </w:rPr>
      </w:pPr>
      <w:r w:rsidRPr="009D422F">
        <w:rPr>
          <w:rFonts w:eastAsia="Cambria"/>
          <w:b/>
          <w:bCs/>
          <w:sz w:val="26"/>
        </w:rPr>
        <w:t xml:space="preserve">Cameron 08 </w:t>
      </w:r>
    </w:p>
    <w:p w14:paraId="27CECFA8" w14:textId="77777777" w:rsidR="009D422F" w:rsidRPr="009D422F" w:rsidRDefault="009D422F" w:rsidP="009D422F">
      <w:pPr>
        <w:rPr>
          <w:rFonts w:eastAsia="Cambria"/>
          <w:b/>
          <w:bCs/>
          <w:sz w:val="20"/>
          <w:szCs w:val="20"/>
        </w:rPr>
      </w:pPr>
      <w:r w:rsidRPr="009D422F">
        <w:rPr>
          <w:rFonts w:eastAsia="Cambria"/>
          <w:b/>
          <w:bCs/>
          <w:sz w:val="20"/>
          <w:szCs w:val="20"/>
        </w:rPr>
        <w:t>(Cultural geographies essay: Indigenous spectrality and the politics of postcolonial ghost stories Emilie Cameron cultural geographies Vol 15, Issue 3, pp. 383 - 393 First Published July 1, 2008)</w:t>
      </w:r>
    </w:p>
    <w:p w14:paraId="440119CD" w14:textId="77777777" w:rsidR="009D422F" w:rsidRPr="009D422F" w:rsidRDefault="009D422F" w:rsidP="009D422F">
      <w:pPr>
        <w:rPr>
          <w:rFonts w:eastAsia="Cambria"/>
          <w:u w:val="single"/>
        </w:rPr>
      </w:pPr>
      <w:r w:rsidRPr="009D422F">
        <w:rPr>
          <w:rFonts w:eastAsia="Cambria"/>
          <w:sz w:val="16"/>
        </w:rPr>
        <w:t xml:space="preserve">The very slipperiness and indeterminacy of haunting makes it amenable to a great variety of invocations and seems to capture something of the unfinished, contested nature of colonial and postcolonial geographies, but in this essay I ask </w:t>
      </w:r>
      <w:r w:rsidRPr="009D422F">
        <w:rPr>
          <w:rFonts w:eastAsia="Cambria"/>
          <w:u w:val="single"/>
        </w:rPr>
        <w:t>what risks are involved in deploying a ‘spectrogeographical’ lens</w:t>
      </w:r>
      <w:r w:rsidRPr="009D422F">
        <w:rPr>
          <w:rFonts w:eastAsia="Cambria"/>
          <w:sz w:val="16"/>
        </w:rPr>
        <w:t xml:space="preserve"> in studies of the colonial and postcolonial, and </w:t>
      </w:r>
      <w:r w:rsidRPr="009D422F">
        <w:rPr>
          <w:rFonts w:eastAsia="Cambria"/>
          <w:u w:val="single"/>
        </w:rPr>
        <w:t xml:space="preserve">particularly in </w:t>
      </w:r>
      <w:r w:rsidRPr="009D422F">
        <w:rPr>
          <w:rFonts w:eastAsia="Cambria"/>
          <w:highlight w:val="green"/>
          <w:u w:val="single"/>
        </w:rPr>
        <w:t>figuring Indigenous bodies, voices, and histories in ghostly terms</w:t>
      </w:r>
      <w:r w:rsidRPr="009D422F">
        <w:rPr>
          <w:rFonts w:eastAsia="Cambria"/>
          <w:u w:val="single"/>
        </w:rPr>
        <w:t>.</w:t>
      </w:r>
      <w:r w:rsidRPr="009D422F">
        <w:rPr>
          <w:rFonts w:eastAsia="Cambria"/>
          <w:sz w:val="16"/>
        </w:rPr>
        <w:t xml:space="preserve"> If, as Haraway notes, </w:t>
      </w:r>
      <w:r w:rsidRPr="009D422F">
        <w:rPr>
          <w:rFonts w:eastAsia="Cambria"/>
          <w:highlight w:val="green"/>
          <w:u w:val="single"/>
        </w:rPr>
        <w:t>we inevitably read the world through tropes</w:t>
      </w:r>
      <w:r w:rsidRPr="009D422F">
        <w:rPr>
          <w:rFonts w:eastAsia="Cambria"/>
          <w:u w:val="single"/>
        </w:rPr>
        <w:t>, we can still choose ‘less-deadly version[s] for moral discourse’</w:t>
      </w:r>
      <w:r w:rsidRPr="009D422F">
        <w:rPr>
          <w:rFonts w:eastAsia="Cambria"/>
          <w:sz w:val="16"/>
        </w:rPr>
        <w:t xml:space="preserve">,11 </w:t>
      </w:r>
      <w:r w:rsidRPr="009D422F">
        <w:rPr>
          <w:rFonts w:eastAsia="Cambria"/>
          <w:u w:val="single"/>
        </w:rPr>
        <w:t>and at a time when spectral metaphors are proliferating, it seems crucial to interrogate the ‘deadliness’ of this particular line of thought</w:t>
      </w:r>
      <w:r w:rsidRPr="009D422F">
        <w:rPr>
          <w:rFonts w:eastAsia="Cambria"/>
          <w:sz w:val="16"/>
        </w:rPr>
        <w:t xml:space="preserve">. I would like to make a contribution along these lines by drawing attention to the longer history of haunting tropes in Canada and their re-emergence in the past decade or so in, among other places, a wilderness park in southwestern British Columbia. My intent is to draw points of connection between past and present hauntologies and interrogate the positionality of those who figure Indigenous peoples in ghostly terms. I will argue that </w:t>
      </w:r>
      <w:r w:rsidRPr="009D422F">
        <w:rPr>
          <w:rFonts w:eastAsia="Cambria"/>
          <w:highlight w:val="green"/>
          <w:u w:val="single"/>
        </w:rPr>
        <w:t>allegorical representations of Indigenous peoples as ghosts haunting the</w:t>
      </w:r>
      <w:r w:rsidRPr="009D422F">
        <w:rPr>
          <w:rFonts w:eastAsia="Cambria"/>
          <w:sz w:val="16"/>
        </w:rPr>
        <w:t xml:space="preserve"> Canadian </w:t>
      </w:r>
      <w:r w:rsidRPr="009D422F">
        <w:rPr>
          <w:rFonts w:eastAsia="Cambria"/>
          <w:highlight w:val="green"/>
          <w:u w:val="single"/>
        </w:rPr>
        <w:t>state reinscribe colonial relations</w:t>
      </w:r>
      <w:r w:rsidRPr="009D422F">
        <w:rPr>
          <w:rFonts w:eastAsia="Cambria"/>
          <w:u w:val="single"/>
        </w:rPr>
        <w:t xml:space="preserve"> even as they are characterized as ‘post’ colonial expressions of recognition and redress, raising questions about the politics of postcolonial ghost stories. </w:t>
      </w:r>
      <w:r w:rsidRPr="009D422F">
        <w:rPr>
          <w:rFonts w:eastAsia="Cambria"/>
          <w:sz w:val="16"/>
        </w:rPr>
        <w:t xml:space="preserve">In a recent review of the proliferation of haunting metaphors in Canadian cultural production, Goldman and Saul cite Canadian settler-author Catherine Parr Traill’s declaration that ‘ghosts or spirits… appear totally banished from Canada. This is too matter-of-fact a country for such supernaturals to visit’.12 Traill made this claim in 1833, but it was echoed by poet and critic Earle Birney in 1947 when he stated that ‘it’s only by our lack of ghosts we’re haunted’.13 Birney was referring to certain Canadians’ preoccupation with their apparent ‘lack’ of history in comparison to their American neighbours, a matter of particular nationalist concern that has defined Canadian cultural production for decades. Such claims to ‘ghostlessness’, however, are more the exception than the rule. Northey14 argues that, in fact, ghosts have been at the center of nation-building projects in Canada for a long while, beginning in the nineteenth century. In particular, and of relevance to this essay, Bentley15 argues that ghosts have been instrumental figures in efforts to connect Aboriginality with settler history, creating an aesthetic link between the ‘Indian past’ and the settler present. </w:t>
      </w:r>
      <w:r w:rsidRPr="009D422F">
        <w:rPr>
          <w:rFonts w:eastAsia="Cambria"/>
          <w:highlight w:val="green"/>
          <w:u w:val="single"/>
        </w:rPr>
        <w:t xml:space="preserve">The Aboriginal ghost has been used to evoke a generalized sense of history </w:t>
      </w:r>
      <w:r w:rsidRPr="009D422F">
        <w:rPr>
          <w:rFonts w:eastAsia="Cambria"/>
          <w:sz w:val="16"/>
          <w:highlight w:val="green"/>
        </w:rPr>
        <w:t>in</w:t>
      </w:r>
      <w:r w:rsidRPr="009D422F">
        <w:rPr>
          <w:rFonts w:eastAsia="Cambria"/>
          <w:sz w:val="16"/>
        </w:rPr>
        <w:t xml:space="preserve"> the Canadian landscape, </w:t>
      </w:r>
      <w:r w:rsidRPr="009D422F">
        <w:rPr>
          <w:rFonts w:eastAsia="Cambria"/>
          <w:highlight w:val="green"/>
          <w:u w:val="single"/>
        </w:rPr>
        <w:t>but always with a sense of linearity and succession. It is assumed that Aboriginal ghosts are all that remains of the ‘disappearing Indian’, and that settler</w:t>
      </w:r>
      <w:r w:rsidRPr="009D422F">
        <w:rPr>
          <w:rFonts w:eastAsia="Cambria"/>
          <w:sz w:val="16"/>
          <w:highlight w:val="green"/>
        </w:rPr>
        <w:t>-</w:t>
      </w:r>
      <w:r w:rsidRPr="009D422F">
        <w:rPr>
          <w:rFonts w:eastAsia="Cambria"/>
          <w:sz w:val="16"/>
        </w:rPr>
        <w:t xml:space="preserve">Canadians </w:t>
      </w:r>
      <w:r w:rsidRPr="009D422F">
        <w:rPr>
          <w:rFonts w:eastAsia="Cambria"/>
          <w:highlight w:val="green"/>
          <w:u w:val="single"/>
        </w:rPr>
        <w:t>have inherited this rich land from those who have now ‘passed’.</w:t>
      </w:r>
    </w:p>
    <w:p w14:paraId="7947A908" w14:textId="77777777" w:rsidR="009D422F" w:rsidRPr="009D422F" w:rsidRDefault="009D422F" w:rsidP="009D422F">
      <w:pPr>
        <w:rPr>
          <w:rFonts w:eastAsia="Cambria"/>
        </w:rPr>
      </w:pPr>
    </w:p>
    <w:p w14:paraId="4D2C96C2" w14:textId="77777777" w:rsidR="009D422F" w:rsidRPr="009D422F" w:rsidRDefault="009D422F" w:rsidP="009D422F">
      <w:pPr>
        <w:keepNext/>
        <w:keepLines/>
        <w:spacing w:before="40" w:after="0"/>
        <w:outlineLvl w:val="3"/>
        <w:rPr>
          <w:rFonts w:eastAsiaTheme="majorEastAsia" w:cstheme="majorBidi"/>
          <w:b/>
          <w:iCs/>
          <w:sz w:val="26"/>
        </w:rPr>
      </w:pPr>
      <w:r w:rsidRPr="009D422F">
        <w:rPr>
          <w:rFonts w:eastAsiaTheme="majorEastAsia" w:cstheme="majorBidi"/>
          <w:b/>
          <w:iCs/>
          <w:sz w:val="26"/>
        </w:rPr>
        <w:t xml:space="preserve">russias not going to "implement haunting" – the plan doesnt happen attached to its justification, it simply happens – means they don't solve </w:t>
      </w:r>
    </w:p>
    <w:p w14:paraId="42A07E3F" w14:textId="77777777" w:rsidR="009D422F" w:rsidRPr="009D422F" w:rsidRDefault="009D422F" w:rsidP="009D422F">
      <w:pPr>
        <w:rPr>
          <w:rFonts w:eastAsia="Cambria"/>
        </w:rPr>
      </w:pPr>
    </w:p>
    <w:p w14:paraId="221814B3" w14:textId="77777777" w:rsidR="009D422F" w:rsidRPr="009D422F" w:rsidRDefault="009D422F" w:rsidP="009D422F">
      <w:pPr>
        <w:keepNext/>
        <w:keepLines/>
        <w:spacing w:before="40" w:after="0"/>
        <w:outlineLvl w:val="3"/>
        <w:rPr>
          <w:rFonts w:eastAsiaTheme="majorEastAsia" w:cstheme="majorBidi"/>
          <w:b/>
          <w:iCs/>
          <w:sz w:val="26"/>
        </w:rPr>
      </w:pPr>
      <w:r w:rsidRPr="009D422F">
        <w:rPr>
          <w:rFonts w:eastAsiaTheme="majorEastAsia" w:cstheme="majorBidi"/>
          <w:b/>
          <w:iCs/>
          <w:sz w:val="26"/>
        </w:rPr>
        <w:t>SD – reduce not eliminate</w:t>
      </w:r>
    </w:p>
    <w:p w14:paraId="10DEDA64" w14:textId="77777777" w:rsidR="009D422F" w:rsidRPr="009D422F" w:rsidRDefault="009D422F" w:rsidP="009D422F">
      <w:pPr>
        <w:keepNext/>
        <w:keepLines/>
        <w:spacing w:before="40" w:after="0"/>
        <w:outlineLvl w:val="3"/>
        <w:rPr>
          <w:rFonts w:eastAsia="MS Gothic" w:cs="Times New Roman"/>
          <w:b/>
          <w:iCs/>
          <w:sz w:val="26"/>
        </w:rPr>
      </w:pPr>
      <w:r w:rsidRPr="009D422F">
        <w:rPr>
          <w:rFonts w:eastAsia="MS Gothic" w:cs="Times New Roman"/>
          <w:b/>
          <w:iCs/>
          <w:sz w:val="26"/>
        </w:rPr>
        <w:t>no il to all of authoritarianism – wto doing something doesnt mean all of authoritarianism suddenly collapses</w:t>
      </w:r>
    </w:p>
    <w:p w14:paraId="506CED1E" w14:textId="77777777" w:rsidR="009D422F" w:rsidRPr="009D422F" w:rsidRDefault="009D422F" w:rsidP="009D422F">
      <w:pPr>
        <w:keepNext/>
        <w:keepLines/>
        <w:spacing w:before="40" w:after="0"/>
        <w:outlineLvl w:val="3"/>
        <w:rPr>
          <w:rFonts w:eastAsia="MS Gothic" w:cs="Times New Roman"/>
          <w:b/>
          <w:iCs/>
          <w:sz w:val="26"/>
        </w:rPr>
      </w:pPr>
      <w:r w:rsidRPr="009D422F">
        <w:rPr>
          <w:rFonts w:eastAsia="MS Gothic" w:cs="Times New Roman"/>
          <w:b/>
          <w:iCs/>
          <w:sz w:val="26"/>
        </w:rPr>
        <w:t>Authoritarianism does not cause extinction:</w:t>
      </w:r>
    </w:p>
    <w:p w14:paraId="7DD179FA" w14:textId="77777777" w:rsidR="009D422F" w:rsidRPr="009D422F" w:rsidRDefault="009D422F" w:rsidP="009D422F">
      <w:pPr>
        <w:keepNext/>
        <w:keepLines/>
        <w:spacing w:before="40" w:after="0"/>
        <w:outlineLvl w:val="3"/>
        <w:rPr>
          <w:rFonts w:eastAsia="MS Gothic" w:cs="Times New Roman"/>
          <w:b/>
          <w:iCs/>
          <w:sz w:val="26"/>
        </w:rPr>
      </w:pPr>
      <w:r w:rsidRPr="009D422F">
        <w:rPr>
          <w:rFonts w:eastAsia="MS Gothic" w:cs="Times New Roman"/>
          <w:b/>
          <w:iCs/>
          <w:sz w:val="26"/>
        </w:rPr>
        <w:t xml:space="preserve">Democracy will </w:t>
      </w:r>
      <w:r w:rsidRPr="009D422F">
        <w:rPr>
          <w:rFonts w:eastAsia="MS Gothic" w:cs="Times New Roman"/>
          <w:b/>
          <w:iCs/>
          <w:sz w:val="26"/>
          <w:u w:val="single"/>
        </w:rPr>
        <w:t>catastrophically delay</w:t>
      </w:r>
      <w:r w:rsidRPr="009D422F">
        <w:rPr>
          <w:rFonts w:eastAsia="MS Gothic" w:cs="Times New Roman"/>
          <w:b/>
          <w:iCs/>
          <w:sz w:val="26"/>
        </w:rPr>
        <w:t xml:space="preserve"> action on climate change---authoritarianism is </w:t>
      </w:r>
      <w:r w:rsidRPr="009D422F">
        <w:rPr>
          <w:rFonts w:eastAsia="MS Gothic" w:cs="Times New Roman"/>
          <w:b/>
          <w:iCs/>
          <w:sz w:val="26"/>
          <w:u w:val="single"/>
        </w:rPr>
        <w:t>necessary</w:t>
      </w:r>
      <w:r w:rsidRPr="009D422F">
        <w:rPr>
          <w:rFonts w:eastAsia="MS Gothic" w:cs="Times New Roman"/>
          <w:b/>
          <w:iCs/>
          <w:sz w:val="26"/>
        </w:rPr>
        <w:t xml:space="preserve"> to ensure rapid state-led transformation </w:t>
      </w:r>
    </w:p>
    <w:p w14:paraId="6841631B" w14:textId="77777777" w:rsidR="009D422F" w:rsidRPr="009D422F" w:rsidRDefault="009D422F" w:rsidP="009D422F">
      <w:pPr>
        <w:rPr>
          <w:rFonts w:eastAsia="Cambria"/>
        </w:rPr>
      </w:pPr>
      <w:r w:rsidRPr="009D422F">
        <w:rPr>
          <w:rFonts w:eastAsia="Cambria"/>
          <w:b/>
          <w:bCs/>
          <w:sz w:val="26"/>
        </w:rPr>
        <w:t>Mann &amp; Wainwright ’18</w:t>
      </w:r>
      <w:r w:rsidRPr="009D422F">
        <w:rPr>
          <w:rFonts w:eastAsia="Cambria"/>
        </w:rPr>
        <w:t xml:space="preserve"> (Geoff, teaches political economy and economic geography at Simon Fraser University, where he directs the Centre for Global Political Economy, Joel </w:t>
      </w:r>
      <w:r w:rsidRPr="009D422F">
        <w:rPr>
          <w:rFonts w:eastAsia="Cambria"/>
          <w:i/>
        </w:rPr>
        <w:t>Climate Leviathan: A Political Theory of Our Planetary Future</w:t>
      </w:r>
      <w:r w:rsidRPr="009D422F">
        <w:rPr>
          <w:rFonts w:eastAsia="Cambria"/>
        </w:rPr>
        <w:t>, pp. 38-40, ME)</w:t>
      </w:r>
    </w:p>
    <w:p w14:paraId="2F83E33E" w14:textId="77777777" w:rsidR="009D422F" w:rsidRPr="009D422F" w:rsidRDefault="009D422F" w:rsidP="009D422F">
      <w:pPr>
        <w:rPr>
          <w:rFonts w:eastAsia="Cambria"/>
        </w:rPr>
      </w:pPr>
      <w:r w:rsidRPr="009D422F">
        <w:rPr>
          <w:rFonts w:eastAsia="Cambria"/>
          <w:u w:val="single"/>
        </w:rPr>
        <w:t xml:space="preserve">Relative to the institutional means currently available to capitalist liberal democracy and its sorry attempts at “consensus,” </w:t>
      </w:r>
      <w:r w:rsidRPr="009D422F">
        <w:rPr>
          <w:rFonts w:eastAsia="Cambria"/>
          <w:highlight w:val="green"/>
          <w:u w:val="single"/>
        </w:rPr>
        <w:t>this trajectory has</w:t>
      </w:r>
      <w:r w:rsidRPr="009D422F">
        <w:rPr>
          <w:rFonts w:eastAsia="Cambria"/>
          <w:u w:val="single"/>
        </w:rPr>
        <w:t xml:space="preserve"> some </w:t>
      </w:r>
      <w:r w:rsidRPr="009D422F">
        <w:rPr>
          <w:rFonts w:eastAsia="Cambria"/>
          <w:b/>
          <w:iCs/>
          <w:u w:val="single"/>
        </w:rPr>
        <w:t xml:space="preserve">distinct </w:t>
      </w:r>
      <w:r w:rsidRPr="009D422F">
        <w:rPr>
          <w:rFonts w:eastAsia="Cambria"/>
          <w:b/>
          <w:iCs/>
          <w:highlight w:val="green"/>
          <w:u w:val="single"/>
        </w:rPr>
        <w:t>advantages</w:t>
      </w:r>
      <w:r w:rsidRPr="009D422F">
        <w:rPr>
          <w:rFonts w:eastAsia="Cambria"/>
          <w:highlight w:val="green"/>
        </w:rPr>
        <w:t xml:space="preserve"> </w:t>
      </w:r>
      <w:r w:rsidRPr="009D422F">
        <w:rPr>
          <w:rFonts w:eastAsia="Cambria"/>
          <w:highlight w:val="green"/>
          <w:u w:val="single"/>
        </w:rPr>
        <w:t>with respect to atmospheric carbon</w:t>
      </w:r>
      <w:r w:rsidRPr="009D422F">
        <w:rPr>
          <w:rFonts w:eastAsia="Cambria"/>
          <w:u w:val="single"/>
        </w:rPr>
        <w:t xml:space="preserve"> concentration, notably </w:t>
      </w:r>
      <w:r w:rsidRPr="009D422F">
        <w:rPr>
          <w:rFonts w:eastAsia="Cambria"/>
          <w:highlight w:val="green"/>
          <w:u w:val="single"/>
        </w:rPr>
        <w:t>in terms of the</w:t>
      </w:r>
      <w:r w:rsidRPr="009D422F">
        <w:rPr>
          <w:rFonts w:eastAsia="Cambria"/>
          <w:highlight w:val="green"/>
        </w:rPr>
        <w:t xml:space="preserve"> </w:t>
      </w:r>
      <w:r w:rsidRPr="009D422F">
        <w:rPr>
          <w:rFonts w:eastAsia="Cambria"/>
          <w:b/>
          <w:iCs/>
          <w:highlight w:val="green"/>
          <w:u w:val="single"/>
        </w:rPr>
        <w:t>capacity to coordinate</w:t>
      </w:r>
      <w:r w:rsidRPr="009D422F">
        <w:rPr>
          <w:rFonts w:eastAsia="Cambria"/>
          <w:b/>
          <w:iCs/>
          <w:u w:val="single"/>
        </w:rPr>
        <w:t xml:space="preserve"> massive </w:t>
      </w:r>
      <w:r w:rsidRPr="009D422F">
        <w:rPr>
          <w:rFonts w:eastAsia="Cambria"/>
          <w:b/>
          <w:iCs/>
          <w:highlight w:val="green"/>
          <w:u w:val="single"/>
        </w:rPr>
        <w:t>political-economic reconfiguration quickly and comprehensively</w:t>
      </w:r>
      <w:r w:rsidRPr="009D422F">
        <w:rPr>
          <w:rFonts w:eastAsia="Cambria"/>
        </w:rPr>
        <w:t>. In light of our earlier question—</w:t>
      </w:r>
      <w:r w:rsidRPr="009D422F">
        <w:rPr>
          <w:rFonts w:eastAsia="Cambria"/>
          <w:highlight w:val="green"/>
          <w:u w:val="single"/>
        </w:rPr>
        <w:t>how can we possibly realize</w:t>
      </w:r>
      <w:r w:rsidRPr="009D422F">
        <w:rPr>
          <w:rFonts w:eastAsia="Cambria"/>
          <w:u w:val="single"/>
        </w:rPr>
        <w:t xml:space="preserve"> the necessary </w:t>
      </w:r>
      <w:r w:rsidRPr="009D422F">
        <w:rPr>
          <w:rFonts w:eastAsia="Cambria"/>
          <w:highlight w:val="green"/>
          <w:u w:val="single"/>
        </w:rPr>
        <w:t>emissions reductions?</w:t>
      </w:r>
      <w:r w:rsidRPr="009D422F">
        <w:rPr>
          <w:rFonts w:eastAsia="Cambria"/>
          <w:u w:val="single"/>
        </w:rPr>
        <w:t>—it is this feature of</w:t>
      </w:r>
      <w:r w:rsidRPr="009D422F">
        <w:rPr>
          <w:rFonts w:eastAsia="Cambria"/>
        </w:rPr>
        <w:t xml:space="preserve"> </w:t>
      </w:r>
      <w:r w:rsidRPr="009D422F">
        <w:rPr>
          <w:rFonts w:eastAsia="Cambria"/>
          <w:b/>
          <w:iCs/>
          <w:highlight w:val="green"/>
          <w:u w:val="single"/>
        </w:rPr>
        <w:t>Climate Mao</w:t>
      </w:r>
      <w:r w:rsidRPr="009D422F">
        <w:rPr>
          <w:rFonts w:eastAsia="Cambria"/>
        </w:rPr>
        <w:t xml:space="preserve"> </w:t>
      </w:r>
      <w:r w:rsidRPr="009D422F">
        <w:rPr>
          <w:rFonts w:eastAsia="Cambria"/>
          <w:u w:val="single"/>
        </w:rPr>
        <w:t xml:space="preserve">that most recommends it. As the </w:t>
      </w:r>
      <w:r w:rsidRPr="009D422F">
        <w:rPr>
          <w:rFonts w:eastAsia="Cambria"/>
          <w:b/>
          <w:iCs/>
          <w:u w:val="single"/>
        </w:rPr>
        <w:t>climate justice movement struggles to be heard</w:t>
      </w:r>
      <w:r w:rsidRPr="009D422F">
        <w:rPr>
          <w:rFonts w:eastAsia="Cambria"/>
        </w:rPr>
        <w:t xml:space="preserve">, </w:t>
      </w:r>
      <w:r w:rsidRPr="009D422F">
        <w:rPr>
          <w:rFonts w:eastAsia="Cambria"/>
          <w:u w:val="single"/>
        </w:rPr>
        <w:t xml:space="preserve">most campaigns in the global North are premised on an unspoken faith in a lop-sided, elite-biased, </w:t>
      </w:r>
      <w:r w:rsidRPr="009D422F">
        <w:rPr>
          <w:rFonts w:eastAsia="Cambria"/>
          <w:b/>
          <w:iCs/>
          <w:highlight w:val="green"/>
          <w:u w:val="single"/>
        </w:rPr>
        <w:t>liberal proceduralism doomed to failure</w:t>
      </w:r>
      <w:r w:rsidRPr="009D422F">
        <w:rPr>
          <w:rFonts w:eastAsia="Cambria"/>
          <w:b/>
          <w:iCs/>
          <w:u w:val="single"/>
        </w:rPr>
        <w:t xml:space="preserve"> given the scale and scope of the changes required</w:t>
      </w:r>
      <w:r w:rsidRPr="009D422F">
        <w:rPr>
          <w:rFonts w:eastAsia="Cambria"/>
        </w:rPr>
        <w:t xml:space="preserve">. </w:t>
      </w:r>
      <w:r w:rsidRPr="009D422F">
        <w:rPr>
          <w:rFonts w:eastAsia="Cambria"/>
          <w:u w:val="single"/>
        </w:rPr>
        <w:t xml:space="preserve">If climate science is even half-right in its forecasts, the </w:t>
      </w:r>
      <w:r w:rsidRPr="009D422F">
        <w:rPr>
          <w:rFonts w:eastAsia="Cambria"/>
          <w:highlight w:val="green"/>
          <w:u w:val="single"/>
        </w:rPr>
        <w:t>liberal</w:t>
      </w:r>
      <w:r w:rsidRPr="009D422F">
        <w:rPr>
          <w:rFonts w:eastAsia="Cambria"/>
          <w:u w:val="single"/>
        </w:rPr>
        <w:t xml:space="preserve"> model of </w:t>
      </w:r>
      <w:r w:rsidRPr="009D422F">
        <w:rPr>
          <w:rFonts w:eastAsia="Cambria"/>
          <w:highlight w:val="green"/>
          <w:u w:val="single"/>
        </w:rPr>
        <w:t xml:space="preserve">democracy is at best too slow, at worst </w:t>
      </w:r>
      <w:r w:rsidRPr="009D422F">
        <w:rPr>
          <w:rFonts w:eastAsia="Cambria"/>
          <w:u w:val="single"/>
        </w:rPr>
        <w:t xml:space="preserve">a </w:t>
      </w:r>
      <w:r w:rsidRPr="009D422F">
        <w:rPr>
          <w:rFonts w:eastAsia="Cambria"/>
          <w:highlight w:val="green"/>
          <w:u w:val="single"/>
        </w:rPr>
        <w:t xml:space="preserve">devastating </w:t>
      </w:r>
      <w:r w:rsidRPr="009D422F">
        <w:rPr>
          <w:rFonts w:eastAsia="Cambria"/>
          <w:u w:val="single"/>
        </w:rPr>
        <w:t>distraction. Climate Mao reflects the demand for rapid, revolutionary, state-led transformation today.</w:t>
      </w:r>
      <w:r w:rsidRPr="009D422F">
        <w:rPr>
          <w:rFonts w:eastAsia="Cambria"/>
        </w:rPr>
        <w:t xml:space="preserve"> Indeed, </w:t>
      </w:r>
      <w:r w:rsidRPr="009D422F">
        <w:rPr>
          <w:rFonts w:eastAsia="Cambria"/>
          <w:u w:val="single"/>
        </w:rPr>
        <w:t>calls for variations on just such a regime abound on the Left</w:t>
      </w:r>
      <w:r w:rsidRPr="009D422F">
        <w:rPr>
          <w:rFonts w:eastAsia="Cambria"/>
        </w:rPr>
        <w:t xml:space="preserve">. Mike </w:t>
      </w:r>
      <w:r w:rsidRPr="009D422F">
        <w:rPr>
          <w:rFonts w:eastAsia="Cambria"/>
          <w:u w:val="single"/>
        </w:rPr>
        <w:t>Davis and</w:t>
      </w:r>
      <w:r w:rsidRPr="009D422F">
        <w:rPr>
          <w:rFonts w:eastAsia="Cambria"/>
        </w:rPr>
        <w:t xml:space="preserve"> Giovanni </w:t>
      </w:r>
      <w:r w:rsidRPr="009D422F">
        <w:rPr>
          <w:rFonts w:eastAsia="Cambria"/>
          <w:u w:val="single"/>
        </w:rPr>
        <w:t xml:space="preserve">Arrighi have more or less sided with </w:t>
      </w:r>
      <w:r w:rsidRPr="009D422F">
        <w:rPr>
          <w:rFonts w:eastAsia="Cambria"/>
          <w:highlight w:val="green"/>
          <w:u w:val="single"/>
        </w:rPr>
        <w:t xml:space="preserve">Climate Mao, </w:t>
      </w:r>
      <w:r w:rsidRPr="009D422F">
        <w:rPr>
          <w:rFonts w:eastAsia="Cambria"/>
          <w:u w:val="single"/>
        </w:rPr>
        <w:t>sketching it a</w:t>
      </w:r>
      <w:r w:rsidRPr="009D422F">
        <w:rPr>
          <w:rFonts w:eastAsia="Cambria"/>
          <w:highlight w:val="green"/>
          <w:u w:val="single"/>
        </w:rPr>
        <w:t>s an alternative to capitalist Climate Leviathan</w:t>
      </w:r>
      <w:r w:rsidRPr="009D422F">
        <w:rPr>
          <w:rFonts w:eastAsia="Cambria"/>
        </w:rPr>
        <w:t xml:space="preserve">.35 We might even interpret the renewal of enthusiasm for Maoist theory (including Alain Badiou’s version) as part of the prevailing crisis of ecological-political imagination.36 Minqi Li’s is arguably the best developed of this line of thought, and like Arrighi he locates the fulcrum of global climate history in China, arguing that </w:t>
      </w:r>
      <w:r w:rsidRPr="009D422F">
        <w:rPr>
          <w:rFonts w:eastAsia="Cambria"/>
          <w:highlight w:val="green"/>
          <w:u w:val="single"/>
        </w:rPr>
        <w:t>Climate Mao offers the only way forward</w:t>
      </w:r>
      <w:r w:rsidRPr="009D422F">
        <w:rPr>
          <w:rFonts w:eastAsia="Cambria"/>
        </w:rPr>
        <w:t xml:space="preserve">: </w:t>
      </w:r>
      <w:r w:rsidRPr="009D422F">
        <w:rPr>
          <w:rFonts w:eastAsia="Cambria"/>
          <w:u w:val="single"/>
        </w:rPr>
        <w:t>[U]nless China takes serious and meaningful actions to fulfill its obligation of emissions reduction, there is little hope that global climate stabilization can be achieved</w:t>
      </w:r>
      <w:r w:rsidRPr="009D422F">
        <w:rPr>
          <w:rFonts w:eastAsia="Cambria"/>
        </w:rPr>
        <w:t xml:space="preserve">. </w:t>
      </w:r>
      <w:r w:rsidRPr="009D422F">
        <w:rPr>
          <w:rFonts w:eastAsia="Cambria"/>
          <w:u w:val="single"/>
        </w:rPr>
        <w:t>However, it is very unlikely that the [present] Chinese government will voluntarily take the necessary actions to reduce emissions</w:t>
      </w:r>
      <w:r w:rsidRPr="009D422F">
        <w:rPr>
          <w:rFonts w:eastAsia="Cambria"/>
        </w:rPr>
        <w:t xml:space="preserve">. The sharp fall of economic growth that would be required is something that the Chinese government will not accept and cannot afford politically. Does this mean that humanity is doomed? That depends on the political struggle within China and in the world as a whole.37 </w:t>
      </w:r>
      <w:r w:rsidRPr="009D422F">
        <w:rPr>
          <w:rFonts w:eastAsia="Cambria"/>
          <w:highlight w:val="green"/>
          <w:u w:val="single"/>
        </w:rPr>
        <w:t>Taking inspiration from Mao</w:t>
      </w:r>
      <w:r w:rsidRPr="009D422F">
        <w:rPr>
          <w:rFonts w:eastAsia="Cambria"/>
        </w:rPr>
        <w:t>, Li says a new revolution in the Chinese revolution—a re-energization of the Maoist political tradition—</w:t>
      </w:r>
      <w:r w:rsidRPr="009D422F">
        <w:rPr>
          <w:rFonts w:eastAsia="Cambria"/>
          <w:highlight w:val="green"/>
          <w:u w:val="single"/>
        </w:rPr>
        <w:t>could</w:t>
      </w:r>
      <w:r w:rsidRPr="009D422F">
        <w:rPr>
          <w:rFonts w:eastAsia="Cambria"/>
          <w:u w:val="single"/>
        </w:rPr>
        <w:t xml:space="preserve"> transform</w:t>
      </w:r>
      <w:r w:rsidRPr="009D422F">
        <w:rPr>
          <w:rFonts w:eastAsia="Cambria"/>
        </w:rPr>
        <w:t xml:space="preserve"> China </w:t>
      </w:r>
      <w:r w:rsidRPr="009D422F">
        <w:rPr>
          <w:rFonts w:eastAsia="Cambria"/>
          <w:u w:val="single"/>
        </w:rPr>
        <w:t xml:space="preserve">and </w:t>
      </w:r>
      <w:r w:rsidRPr="009D422F">
        <w:rPr>
          <w:rFonts w:eastAsia="Cambria"/>
          <w:b/>
          <w:iCs/>
          <w:highlight w:val="green"/>
          <w:u w:val="single"/>
        </w:rPr>
        <w:t>save humanity</w:t>
      </w:r>
      <w:r w:rsidRPr="009D422F">
        <w:rPr>
          <w:rFonts w:eastAsia="Cambria"/>
          <w:b/>
          <w:iCs/>
          <w:u w:val="single"/>
        </w:rPr>
        <w:t xml:space="preserve"> from doom</w:t>
      </w:r>
      <w:r w:rsidRPr="009D422F">
        <w:rPr>
          <w:rFonts w:eastAsia="Cambria"/>
        </w:rPr>
        <w:t>. He does not claim this is likely; one need only consider China’s massive highway expansions, accelerated automobile consumption, and subsidized urban sprawl.38 But he is right that if an anticapitalist, planetary sovereign is to emerge that could change the world’s climate trajectory, it is most likely to emerge in China.</w:t>
      </w:r>
    </w:p>
    <w:p w14:paraId="71B19298" w14:textId="77777777" w:rsidR="009D422F" w:rsidRPr="009D422F" w:rsidRDefault="009D422F" w:rsidP="009D422F">
      <w:pPr>
        <w:keepNext/>
        <w:keepLines/>
        <w:spacing w:before="40" w:after="0"/>
        <w:outlineLvl w:val="3"/>
        <w:rPr>
          <w:rFonts w:eastAsia="MS Gothic" w:cs="Times New Roman"/>
          <w:b/>
          <w:iCs/>
          <w:sz w:val="26"/>
        </w:rPr>
      </w:pPr>
      <w:r w:rsidRPr="009D422F">
        <w:rPr>
          <w:rFonts w:eastAsia="MS Gothic" w:cs="Times New Roman"/>
          <w:b/>
          <w:iCs/>
          <w:sz w:val="26"/>
        </w:rPr>
        <w:t>Climate change is an existential threat and risk multiplier – disease, resource wars, geopolitical shift, and non-linear changes.</w:t>
      </w:r>
    </w:p>
    <w:p w14:paraId="4451BF97" w14:textId="77777777" w:rsidR="009D422F" w:rsidRPr="009D422F" w:rsidRDefault="009D422F" w:rsidP="009D422F">
      <w:pPr>
        <w:rPr>
          <w:rFonts w:eastAsia="Cambria"/>
          <w:b/>
          <w:bCs/>
          <w:sz w:val="26"/>
        </w:rPr>
      </w:pPr>
      <w:r w:rsidRPr="009D422F">
        <w:rPr>
          <w:rFonts w:eastAsia="Cambria"/>
          <w:b/>
          <w:bCs/>
          <w:sz w:val="26"/>
        </w:rPr>
        <w:t>Melton 19</w:t>
      </w:r>
    </w:p>
    <w:p w14:paraId="0F2FCCC4" w14:textId="77777777" w:rsidR="009D422F" w:rsidRPr="009D422F" w:rsidRDefault="009D422F" w:rsidP="009D422F">
      <w:pPr>
        <w:rPr>
          <w:rFonts w:eastAsia="Cambria"/>
          <w:szCs w:val="16"/>
        </w:rPr>
      </w:pPr>
      <w:r w:rsidRPr="009D422F">
        <w:rPr>
          <w:rFonts w:eastAsia="Cambria"/>
          <w:szCs w:val="16"/>
        </w:rPr>
        <w:t>(Michelle, 1-7, 3L@HarvardLaw, FormerAssocFellowClimatePolicy@CNAS, https://www.lawfareblog.com/climate-change-and-national-security-part-ii-how-big-threat-climate)</w:t>
      </w:r>
    </w:p>
    <w:p w14:paraId="37CF2490" w14:textId="77777777" w:rsidR="009D422F" w:rsidRPr="009D422F" w:rsidRDefault="009D422F" w:rsidP="009D422F">
      <w:pPr>
        <w:rPr>
          <w:rFonts w:eastAsia="Cambria"/>
          <w:b/>
          <w:iCs/>
          <w:u w:val="single"/>
        </w:rPr>
      </w:pPr>
      <w:r w:rsidRPr="009D422F">
        <w:rPr>
          <w:rFonts w:eastAsia="Cambria"/>
        </w:rPr>
        <w:t xml:space="preserve">The U.S. national security establishment has been increasingly vocal that </w:t>
      </w:r>
      <w:r w:rsidRPr="009D422F">
        <w:rPr>
          <w:rFonts w:eastAsia="Cambria"/>
          <w:u w:val="single"/>
        </w:rPr>
        <w:t>climate change is a national security threat</w:t>
      </w:r>
      <w:r w:rsidRPr="009D422F">
        <w:rPr>
          <w:rFonts w:eastAsia="Cambria"/>
        </w:rPr>
        <w:t xml:space="preserve">—and the U.S. is not alone in this regard. But exactly how serious is this threat? How concerned should policymakers be? Assessing the magnitude of the national security threat posed by climate change requires addressing the antecedent issue of timing. Climate change is unfolding—for now—in a relatively linear, gradual way, and as a result, the magnitude of the threat depends on the time horizon. The national security implications of climate change are different between now and 2050, between now and 2100, and between now and 2300. At least until 2050, and possibly for decades after, </w:t>
      </w:r>
      <w:r w:rsidRPr="009D422F">
        <w:rPr>
          <w:rFonts w:eastAsia="Cambria"/>
          <w:highlight w:val="green"/>
          <w:u w:val="single"/>
        </w:rPr>
        <w:t>climate change will remain a</w:t>
      </w:r>
      <w:r w:rsidRPr="009D422F">
        <w:rPr>
          <w:rFonts w:eastAsia="Cambria"/>
          <w:u w:val="single"/>
        </w:rPr>
        <w:t xml:space="preserve"> creeping </w:t>
      </w:r>
      <w:r w:rsidRPr="009D422F">
        <w:rPr>
          <w:rFonts w:eastAsia="Cambria"/>
          <w:highlight w:val="green"/>
          <w:u w:val="single"/>
        </w:rPr>
        <w:t xml:space="preserve">threat that will </w:t>
      </w:r>
      <w:r w:rsidRPr="009D422F">
        <w:rPr>
          <w:rFonts w:eastAsia="Cambria"/>
          <w:b/>
          <w:iCs/>
          <w:highlight w:val="green"/>
          <w:u w:val="single"/>
        </w:rPr>
        <w:t>exacerbate and amplify</w:t>
      </w:r>
      <w:r w:rsidRPr="009D422F">
        <w:rPr>
          <w:rFonts w:eastAsia="Cambria"/>
          <w:u w:val="single"/>
        </w:rPr>
        <w:t xml:space="preserve"> existing, structural global </w:t>
      </w:r>
      <w:r w:rsidRPr="009D422F">
        <w:rPr>
          <w:rFonts w:eastAsia="Cambria"/>
          <w:highlight w:val="green"/>
          <w:u w:val="single"/>
        </w:rPr>
        <w:t>inequalities</w:t>
      </w:r>
      <w:r w:rsidRPr="009D422F">
        <w:rPr>
          <w:rFonts w:eastAsia="Cambria"/>
        </w:rPr>
        <w:t xml:space="preserve">. While the developed world will be negatively affected by climate change through 2050, </w:t>
      </w:r>
      <w:r w:rsidRPr="009D422F">
        <w:rPr>
          <w:rFonts w:eastAsia="Cambria"/>
          <w:u w:val="single"/>
        </w:rPr>
        <w:t>the consequences of climate change will be felt most acutely in the developing world</w:t>
      </w:r>
      <w:r w:rsidRPr="009D422F">
        <w:rPr>
          <w:rFonts w:eastAsia="Cambria"/>
        </w:rPr>
        <w:t xml:space="preserve">. The national security threats posed by climate change to 2050 are likely to differ in degree, not kind, from the kinds of threats already posed by climate change. For the next few decades, </w:t>
      </w:r>
      <w:r w:rsidRPr="009D422F">
        <w:rPr>
          <w:rFonts w:eastAsia="Cambria"/>
          <w:highlight w:val="green"/>
          <w:u w:val="single"/>
        </w:rPr>
        <w:t xml:space="preserve">climate change will exacerbate </w:t>
      </w:r>
      <w:r w:rsidRPr="009D422F">
        <w:rPr>
          <w:rFonts w:eastAsia="Cambria"/>
          <w:b/>
          <w:iCs/>
          <w:highlight w:val="green"/>
          <w:u w:val="single"/>
        </w:rPr>
        <w:t>humanitarian crises</w:t>
      </w:r>
      <w:r w:rsidRPr="009D422F">
        <w:rPr>
          <w:rFonts w:eastAsia="Cambria"/>
        </w:rPr>
        <w:t xml:space="preserve">—some of which will result in the deployment of military personnel, as well as material and financial assistance. </w:t>
      </w:r>
      <w:r w:rsidRPr="009D422F">
        <w:rPr>
          <w:rFonts w:eastAsia="Cambria"/>
          <w:u w:val="single"/>
        </w:rPr>
        <w:t>It will</w:t>
      </w:r>
      <w:r w:rsidRPr="009D422F">
        <w:rPr>
          <w:rFonts w:eastAsia="Cambria"/>
        </w:rPr>
        <w:t xml:space="preserve"> also </w:t>
      </w:r>
      <w:r w:rsidRPr="009D422F">
        <w:rPr>
          <w:rFonts w:eastAsia="Cambria"/>
          <w:u w:val="single"/>
        </w:rPr>
        <w:t>aggravate natural resource constraints</w:t>
      </w:r>
      <w:r w:rsidRPr="009D422F">
        <w:rPr>
          <w:rFonts w:eastAsia="Cambria"/>
        </w:rPr>
        <w:t xml:space="preserve">, potentially </w:t>
      </w:r>
      <w:r w:rsidRPr="009D422F">
        <w:rPr>
          <w:rFonts w:eastAsia="Cambria"/>
          <w:highlight w:val="green"/>
          <w:u w:val="single"/>
        </w:rPr>
        <w:t>contributing to</w:t>
      </w:r>
      <w:r w:rsidRPr="009D422F">
        <w:rPr>
          <w:rFonts w:eastAsia="Cambria"/>
          <w:u w:val="single"/>
        </w:rPr>
        <w:t xml:space="preserve"> </w:t>
      </w:r>
      <w:r w:rsidRPr="009D422F">
        <w:rPr>
          <w:rFonts w:eastAsia="Cambria"/>
        </w:rPr>
        <w:t xml:space="preserve">political and economic </w:t>
      </w:r>
      <w:r w:rsidRPr="009D422F">
        <w:rPr>
          <w:rFonts w:eastAsia="Cambria"/>
          <w:b/>
          <w:iCs/>
          <w:highlight w:val="green"/>
          <w:u w:val="single"/>
        </w:rPr>
        <w:t>conflict over water, food and energy.</w:t>
      </w:r>
      <w:r w:rsidRPr="009D422F">
        <w:rPr>
          <w:rFonts w:eastAsia="Cambria"/>
          <w:b/>
          <w:iCs/>
          <w:u w:val="single"/>
        </w:rPr>
        <w:t xml:space="preserve"> </w:t>
      </w:r>
      <w:r w:rsidRPr="009D422F">
        <w:rPr>
          <w:rFonts w:eastAsia="Cambria"/>
        </w:rPr>
        <w:t xml:space="preserve">The question for the next 30 years is not “can humanity survive as a species with 1.5°C or 2°C of warming,” but, “how much will the existing disparities between the developed and developing world widen, and how long (and how successfully) can these widening political/economic disparities be sustained?” The urgency of the climate threat in the next few decades will depend, to a large degree, on whether and how much the U.S. government perceives a widening of these global inequities as a threat to U.S. national security. By contrast, </w:t>
      </w:r>
      <w:r w:rsidRPr="009D422F">
        <w:rPr>
          <w:rFonts w:eastAsia="Cambria"/>
          <w:u w:val="single"/>
        </w:rPr>
        <w:t>if emissions continue to creep upward</w:t>
      </w:r>
      <w:r w:rsidRPr="009D422F">
        <w:rPr>
          <w:rFonts w:eastAsia="Cambria"/>
        </w:rPr>
        <w:t xml:space="preserve"> (or if they do not decline rapidly), by 2100 </w:t>
      </w:r>
      <w:r w:rsidRPr="009D422F">
        <w:rPr>
          <w:rFonts w:eastAsia="Cambria"/>
          <w:highlight w:val="green"/>
          <w:u w:val="single"/>
        </w:rPr>
        <w:t>climate</w:t>
      </w:r>
      <w:r w:rsidRPr="009D422F">
        <w:rPr>
          <w:rFonts w:eastAsia="Cambria"/>
        </w:rPr>
        <w:t xml:space="preserve">-related national security </w:t>
      </w:r>
      <w:r w:rsidRPr="009D422F">
        <w:rPr>
          <w:rFonts w:eastAsia="Cambria"/>
          <w:highlight w:val="green"/>
          <w:u w:val="single"/>
        </w:rPr>
        <w:t xml:space="preserve">threats could be </w:t>
      </w:r>
      <w:r w:rsidRPr="009D422F">
        <w:rPr>
          <w:rFonts w:eastAsia="Cambria"/>
          <w:b/>
          <w:iCs/>
          <w:highlight w:val="green"/>
          <w:u w:val="single"/>
        </w:rPr>
        <w:t>existential</w:t>
      </w:r>
      <w:r w:rsidRPr="009D422F">
        <w:rPr>
          <w:rFonts w:eastAsia="Cambria"/>
        </w:rPr>
        <w:t xml:space="preserve">. </w:t>
      </w:r>
      <w:r w:rsidRPr="009D422F">
        <w:rPr>
          <w:rFonts w:eastAsia="Cambria"/>
          <w:u w:val="single"/>
        </w:rPr>
        <w:t>The question</w:t>
      </w:r>
      <w:r w:rsidRPr="009D422F">
        <w:rPr>
          <w:rFonts w:eastAsia="Cambria"/>
        </w:rPr>
        <w:t xml:space="preserve"> for the next hundred years </w:t>
      </w:r>
      <w:r w:rsidRPr="009D422F">
        <w:rPr>
          <w:rFonts w:eastAsia="Cambria"/>
          <w:u w:val="single"/>
        </w:rPr>
        <w:t>is</w:t>
      </w:r>
      <w:r w:rsidRPr="009D422F">
        <w:rPr>
          <w:rFonts w:eastAsia="Cambria"/>
        </w:rPr>
        <w:t xml:space="preserve"> not, “are disparities politically and economically manageable?” but, “</w:t>
      </w:r>
      <w:r w:rsidRPr="009D422F">
        <w:rPr>
          <w:rFonts w:eastAsia="Cambria"/>
          <w:u w:val="single"/>
        </w:rPr>
        <w:t xml:space="preserve">can the global order, premised on </w:t>
      </w:r>
      <w:r w:rsidRPr="009D422F">
        <w:rPr>
          <w:rFonts w:eastAsia="Cambria"/>
        </w:rPr>
        <w:t>the nation-state system, itself based on</w:t>
      </w:r>
      <w:r w:rsidRPr="009D422F">
        <w:rPr>
          <w:rFonts w:eastAsia="Cambria"/>
          <w:u w:val="single"/>
        </w:rPr>
        <w:t xml:space="preserve"> territorial sovereignty, survive in a world in which substantial swathes of territory are</w:t>
      </w:r>
      <w:r w:rsidRPr="009D422F">
        <w:rPr>
          <w:rFonts w:eastAsia="Cambria"/>
        </w:rPr>
        <w:t xml:space="preserve"> potentially </w:t>
      </w:r>
      <w:r w:rsidRPr="009D422F">
        <w:rPr>
          <w:rFonts w:eastAsia="Cambria"/>
          <w:u w:val="single"/>
        </w:rPr>
        <w:t>uninhabitable?</w:t>
      </w:r>
      <w:r w:rsidRPr="009D422F">
        <w:rPr>
          <w:rFonts w:eastAsia="Cambria"/>
        </w:rPr>
        <w:t xml:space="preserve">” National Security Consequences of Climate Change to 2050 Scientists can predict the consequences of climate change to 2050 with some measure of certainty. (Beyond that date, the pace and magnitude of climate change—and therefore, the national security threat posed by it—depend heavily on the level of emissions in the coming years, as I have explained.) There is relative agreement across modeled climate scenarios that the world will likely warm, on average, at least 1.5°C above pre-industrial levels by about 2050—but perhaps as soon as 2030. This level of warming is likely to occur even if the world succeeds in dramatically reducing greenhouse gas emissions, as even the recent Intergovernmental Panel on Climate Change (IPCC) report implicitly admits. In other words, a certain amount of additional warming—at least 1.5°C, and probably more than that—is presumptively unavoidable. Looking ahead to 2050, it can be said with relative confidence that </w:t>
      </w:r>
      <w:r w:rsidRPr="009D422F">
        <w:rPr>
          <w:rFonts w:eastAsia="Cambria"/>
          <w:u w:val="single"/>
        </w:rPr>
        <w:t xml:space="preserve">the national security consequences of climate change will vary in degree, not in kind, from the </w:t>
      </w:r>
      <w:r w:rsidRPr="009D422F">
        <w:rPr>
          <w:rFonts w:eastAsia="Cambria"/>
        </w:rPr>
        <w:t xml:space="preserve">national security </w:t>
      </w:r>
      <w:r w:rsidRPr="009D422F">
        <w:rPr>
          <w:rFonts w:eastAsia="Cambria"/>
          <w:u w:val="single"/>
        </w:rPr>
        <w:t>threats already facing the U</w:t>
      </w:r>
      <w:r w:rsidRPr="009D422F">
        <w:rPr>
          <w:rFonts w:eastAsia="Cambria"/>
        </w:rPr>
        <w:t xml:space="preserve">nited </w:t>
      </w:r>
      <w:r w:rsidRPr="009D422F">
        <w:rPr>
          <w:rFonts w:eastAsia="Cambria"/>
          <w:u w:val="single"/>
        </w:rPr>
        <w:t>S</w:t>
      </w:r>
      <w:r w:rsidRPr="009D422F">
        <w:rPr>
          <w:rFonts w:eastAsia="Cambria"/>
        </w:rPr>
        <w:t xml:space="preserve">tates. </w:t>
      </w:r>
      <w:r w:rsidRPr="009D422F">
        <w:rPr>
          <w:rFonts w:eastAsia="Cambria"/>
          <w:b/>
          <w:iCs/>
          <w:u w:val="single"/>
        </w:rPr>
        <w:t>This is hardly good news</w:t>
      </w:r>
      <w:r w:rsidRPr="009D422F">
        <w:rPr>
          <w:rFonts w:eastAsia="Cambria"/>
        </w:rPr>
        <w:t xml:space="preserve">. </w:t>
      </w:r>
      <w:r w:rsidRPr="009D422F">
        <w:rPr>
          <w:rFonts w:eastAsia="Cambria"/>
          <w:highlight w:val="green"/>
          <w:u w:val="single"/>
        </w:rPr>
        <w:t>Even small differences in</w:t>
      </w:r>
      <w:r w:rsidRPr="009D422F">
        <w:rPr>
          <w:rFonts w:eastAsia="Cambria"/>
          <w:u w:val="single"/>
        </w:rPr>
        <w:t xml:space="preserve"> global average </w:t>
      </w:r>
      <w:r w:rsidRPr="009D422F">
        <w:rPr>
          <w:rFonts w:eastAsia="Cambria"/>
          <w:highlight w:val="green"/>
          <w:u w:val="single"/>
        </w:rPr>
        <w:t xml:space="preserve">temperatures result </w:t>
      </w:r>
      <w:r w:rsidRPr="009D422F">
        <w:rPr>
          <w:rFonts w:eastAsia="Cambria"/>
          <w:u w:val="single"/>
        </w:rPr>
        <w:t xml:space="preserve">in </w:t>
      </w:r>
      <w:r w:rsidRPr="009D422F">
        <w:rPr>
          <w:rFonts w:eastAsia="Cambria"/>
          <w:b/>
          <w:iCs/>
          <w:u w:val="single"/>
        </w:rPr>
        <w:t xml:space="preserve">significant environmental changes, with attendant </w:t>
      </w:r>
      <w:r w:rsidRPr="009D422F">
        <w:rPr>
          <w:rFonts w:eastAsia="Cambria"/>
          <w:b/>
          <w:iCs/>
          <w:highlight w:val="green"/>
          <w:u w:val="single"/>
        </w:rPr>
        <w:t>social, economic and political consequences</w:t>
      </w:r>
      <w:r w:rsidRPr="009D422F">
        <w:rPr>
          <w:rFonts w:eastAsia="Cambria"/>
        </w:rPr>
        <w:t xml:space="preserve">. By 2050, </w:t>
      </w:r>
      <w:r w:rsidRPr="009D422F">
        <w:rPr>
          <w:rFonts w:eastAsia="Cambria"/>
          <w:highlight w:val="green"/>
          <w:u w:val="single"/>
        </w:rPr>
        <w:t>climate change will wreak</w:t>
      </w:r>
      <w:r w:rsidRPr="009D422F">
        <w:rPr>
          <w:rFonts w:eastAsia="Cambria"/>
          <w:u w:val="single"/>
        </w:rPr>
        <w:t xml:space="preserve"> increasing </w:t>
      </w:r>
      <w:r w:rsidRPr="009D422F">
        <w:rPr>
          <w:rFonts w:eastAsia="Cambria"/>
          <w:highlight w:val="green"/>
          <w:u w:val="single"/>
        </w:rPr>
        <w:t>havoc</w:t>
      </w:r>
      <w:r w:rsidRPr="009D422F">
        <w:rPr>
          <w:rFonts w:eastAsia="Cambria"/>
          <w:u w:val="single"/>
        </w:rPr>
        <w:t xml:space="preserve"> on human and natural systems</w:t>
      </w:r>
      <w:r w:rsidRPr="009D422F">
        <w:rPr>
          <w:rFonts w:eastAsia="Cambria"/>
        </w:rPr>
        <w:t>—predominantly, but not exclusively, in the developing world—</w:t>
      </w:r>
      <w:r w:rsidRPr="009D422F">
        <w:rPr>
          <w:rFonts w:eastAsia="Cambria"/>
          <w:highlight w:val="green"/>
          <w:u w:val="single"/>
        </w:rPr>
        <w:t>with</w:t>
      </w:r>
      <w:r w:rsidRPr="009D422F">
        <w:rPr>
          <w:rFonts w:eastAsia="Cambria"/>
        </w:rPr>
        <w:t xml:space="preserve"> attenuated but </w:t>
      </w:r>
      <w:r w:rsidRPr="009D422F">
        <w:rPr>
          <w:rFonts w:eastAsia="Cambria"/>
          <w:b/>
          <w:iCs/>
          <w:u w:val="single"/>
        </w:rPr>
        <w:t xml:space="preserve">profound </w:t>
      </w:r>
      <w:r w:rsidRPr="009D422F">
        <w:rPr>
          <w:rFonts w:eastAsia="Cambria"/>
          <w:b/>
          <w:iCs/>
          <w:highlight w:val="green"/>
          <w:u w:val="single"/>
        </w:rPr>
        <w:t>consequences for national security</w:t>
      </w:r>
      <w:r w:rsidRPr="009D422F">
        <w:rPr>
          <w:rFonts w:eastAsia="Cambria"/>
          <w:b/>
          <w:iCs/>
          <w:u w:val="single"/>
        </w:rPr>
        <w:t xml:space="preserve">. </w:t>
      </w:r>
      <w:r w:rsidRPr="009D422F">
        <w:rPr>
          <w:rFonts w:eastAsia="Cambria"/>
        </w:rPr>
        <w:t xml:space="preserve">In particular, </w:t>
      </w:r>
      <w:r w:rsidRPr="009D422F">
        <w:rPr>
          <w:rFonts w:eastAsia="Cambria"/>
          <w:u w:val="single"/>
        </w:rPr>
        <w:t>changes in temperature</w:t>
      </w:r>
      <w:r w:rsidRPr="009D422F">
        <w:rPr>
          <w:rFonts w:eastAsia="Cambria"/>
        </w:rPr>
        <w:t xml:space="preserve">, the hydrological cycle and the ranges of insects </w:t>
      </w:r>
      <w:r w:rsidRPr="009D422F">
        <w:rPr>
          <w:rFonts w:eastAsia="Cambria"/>
          <w:u w:val="single"/>
        </w:rPr>
        <w:t>will impact food availability</w:t>
      </w:r>
      <w:r w:rsidRPr="009D422F">
        <w:rPr>
          <w:rFonts w:eastAsia="Cambria"/>
        </w:rPr>
        <w:t xml:space="preserve"> and food access in much of the world, </w:t>
      </w:r>
      <w:r w:rsidRPr="009D422F">
        <w:rPr>
          <w:rFonts w:eastAsia="Cambria"/>
          <w:u w:val="single"/>
        </w:rPr>
        <w:t>increasing food insecurity</w:t>
      </w:r>
      <w:r w:rsidRPr="009D422F">
        <w:rPr>
          <w:rFonts w:eastAsia="Cambria"/>
        </w:rPr>
        <w:t xml:space="preserve">. </w:t>
      </w:r>
      <w:r w:rsidRPr="009D422F">
        <w:rPr>
          <w:rFonts w:eastAsia="Cambria"/>
          <w:u w:val="single"/>
        </w:rPr>
        <w:t>Storms, flooding, changes in ocean pH</w:t>
      </w:r>
      <w:r w:rsidRPr="009D422F">
        <w:rPr>
          <w:rFonts w:eastAsia="Cambria"/>
        </w:rPr>
        <w:t xml:space="preserve"> and other climate-linked changes </w:t>
      </w:r>
      <w:r w:rsidRPr="009D422F">
        <w:rPr>
          <w:rFonts w:eastAsia="Cambria"/>
          <w:u w:val="single"/>
        </w:rPr>
        <w:t>will damage infrastructure and</w:t>
      </w:r>
      <w:r w:rsidRPr="009D422F">
        <w:rPr>
          <w:rFonts w:eastAsia="Cambria"/>
        </w:rPr>
        <w:t xml:space="preserve"> negatively </w:t>
      </w:r>
      <w:r w:rsidRPr="009D422F">
        <w:rPr>
          <w:rFonts w:eastAsia="Cambria"/>
          <w:u w:val="single"/>
        </w:rPr>
        <w:t xml:space="preserve">impact labor productivity </w:t>
      </w:r>
      <w:r w:rsidRPr="009D422F">
        <w:rPr>
          <w:rFonts w:eastAsia="Cambria"/>
          <w:highlight w:val="green"/>
          <w:u w:val="single"/>
        </w:rPr>
        <w:t xml:space="preserve">and </w:t>
      </w:r>
      <w:r w:rsidRPr="009D422F">
        <w:rPr>
          <w:rFonts w:eastAsia="Cambria"/>
          <w:b/>
          <w:iCs/>
          <w:highlight w:val="green"/>
          <w:u w:val="single"/>
        </w:rPr>
        <w:t>economic growth</w:t>
      </w:r>
      <w:r w:rsidRPr="009D422F">
        <w:rPr>
          <w:rFonts w:eastAsia="Cambria"/>
          <w:u w:val="single"/>
        </w:rPr>
        <w:t xml:space="preserve"> in much of the world</w:t>
      </w:r>
      <w:r w:rsidRPr="009D422F">
        <w:rPr>
          <w:rFonts w:eastAsia="Cambria"/>
        </w:rPr>
        <w:t xml:space="preserve">. Vector-borne </w:t>
      </w:r>
      <w:r w:rsidRPr="009D422F">
        <w:rPr>
          <w:rFonts w:eastAsia="Cambria"/>
          <w:b/>
          <w:iCs/>
          <w:highlight w:val="green"/>
          <w:u w:val="single"/>
        </w:rPr>
        <w:t>diseases will</w:t>
      </w:r>
      <w:r w:rsidRPr="009D422F">
        <w:rPr>
          <w:rFonts w:eastAsia="Cambria"/>
          <w:b/>
          <w:iCs/>
          <w:u w:val="single"/>
        </w:rPr>
        <w:t xml:space="preserve"> also </w:t>
      </w:r>
      <w:r w:rsidRPr="009D422F">
        <w:rPr>
          <w:rFonts w:eastAsia="Cambria"/>
          <w:b/>
          <w:iCs/>
          <w:highlight w:val="green"/>
          <w:u w:val="single"/>
        </w:rPr>
        <w:t>become more prevalent</w:t>
      </w:r>
      <w:r w:rsidRPr="009D422F">
        <w:rPr>
          <w:rFonts w:eastAsia="Cambria"/>
          <w:b/>
          <w:iCs/>
          <w:u w:val="single"/>
        </w:rPr>
        <w:t>,</w:t>
      </w:r>
      <w:r w:rsidRPr="009D422F">
        <w:rPr>
          <w:rFonts w:eastAsia="Cambria"/>
        </w:rPr>
        <w:t xml:space="preserve"> </w:t>
      </w:r>
      <w:r w:rsidRPr="009D422F">
        <w:rPr>
          <w:rFonts w:eastAsia="Cambria"/>
          <w:u w:val="single"/>
        </w:rPr>
        <w:t>as climate change will expand the geographic range and intensity of transmission of diseases</w:t>
      </w:r>
      <w:r w:rsidRPr="009D422F">
        <w:rPr>
          <w:rFonts w:eastAsia="Cambria"/>
        </w:rPr>
        <w:t xml:space="preserve"> like malaria, West Nile, Zika and dengue fever, and cholera. </w:t>
      </w:r>
      <w:r w:rsidRPr="009D422F">
        <w:rPr>
          <w:rFonts w:eastAsia="Cambria"/>
          <w:u w:val="single"/>
        </w:rPr>
        <w:t xml:space="preserve">Rising public health challenges, economic devastation and </w:t>
      </w:r>
      <w:r w:rsidRPr="009D422F">
        <w:rPr>
          <w:rFonts w:eastAsia="Cambria"/>
          <w:highlight w:val="green"/>
          <w:u w:val="single"/>
        </w:rPr>
        <w:t>food insecurity will translate into</w:t>
      </w:r>
      <w:r w:rsidRPr="009D422F">
        <w:rPr>
          <w:rFonts w:eastAsia="Cambria"/>
        </w:rPr>
        <w:t xml:space="preserve"> an increased demand for humanitarian assistance provided by the military, </w:t>
      </w:r>
      <w:r w:rsidRPr="009D422F">
        <w:rPr>
          <w:rFonts w:eastAsia="Cambria"/>
          <w:u w:val="single"/>
        </w:rPr>
        <w:t>increased migration</w:t>
      </w:r>
      <w:r w:rsidRPr="009D422F">
        <w:rPr>
          <w:rFonts w:eastAsia="Cambria"/>
        </w:rPr>
        <w:t>—especially from tropical and subtropical regions—</w:t>
      </w:r>
      <w:r w:rsidRPr="009D422F">
        <w:rPr>
          <w:rFonts w:eastAsia="Cambria"/>
          <w:b/>
          <w:iCs/>
          <w:u w:val="single"/>
        </w:rPr>
        <w:t xml:space="preserve">and </w:t>
      </w:r>
      <w:r w:rsidRPr="009D422F">
        <w:rPr>
          <w:rFonts w:eastAsia="Cambria"/>
          <w:b/>
          <w:iCs/>
          <w:highlight w:val="green"/>
          <w:u w:val="single"/>
        </w:rPr>
        <w:t>geopolitical conflict</w:t>
      </w:r>
      <w:r w:rsidRPr="009D422F">
        <w:rPr>
          <w:rFonts w:eastAsia="Cambria"/>
        </w:rPr>
        <w:t xml:space="preserve">. Long-term trends such as declining food security, coupled with short-term events like hurricanes, could sustain unprecedented levels of migration. The 2015 refugee crisis in Europe portends the kinds of </w:t>
      </w:r>
      <w:r w:rsidRPr="009D422F">
        <w:rPr>
          <w:rFonts w:eastAsia="Cambria"/>
          <w:u w:val="single"/>
        </w:rPr>
        <w:t>population movements that will only accelerate in the coming decades</w:t>
      </w:r>
      <w:r w:rsidRPr="009D422F">
        <w:rPr>
          <w:rFonts w:eastAsia="Cambria"/>
        </w:rPr>
        <w:t xml:space="preserve">: people from Africa, Southwest and South Asia and elsewhere crossing land and water to reach Europe. For the United States, this likely means greater numbers of people seeking entry from both Central America and the Caribbean. </w:t>
      </w:r>
      <w:r w:rsidRPr="009D422F">
        <w:rPr>
          <w:rFonts w:eastAsia="Cambria"/>
          <w:u w:val="single"/>
        </w:rPr>
        <w:t>Such influxes</w:t>
      </w:r>
      <w:r w:rsidRPr="009D422F">
        <w:rPr>
          <w:rFonts w:eastAsia="Cambria"/>
        </w:rPr>
        <w:t xml:space="preserve"> are not unprecedented, but they are unlikely to abate and </w:t>
      </w:r>
      <w:r w:rsidRPr="009D422F">
        <w:rPr>
          <w:rFonts w:eastAsia="Cambria"/>
          <w:u w:val="single"/>
        </w:rPr>
        <w:t>could increase in volume over the next few decades</w:t>
      </w:r>
      <w:r w:rsidRPr="009D422F">
        <w:rPr>
          <w:rFonts w:eastAsia="Cambria"/>
        </w:rPr>
        <w:t xml:space="preserve">, </w:t>
      </w:r>
      <w:r w:rsidRPr="009D422F">
        <w:rPr>
          <w:rFonts w:eastAsia="Cambria"/>
          <w:u w:val="single"/>
        </w:rPr>
        <w:t>driven</w:t>
      </w:r>
      <w:r w:rsidRPr="009D422F">
        <w:rPr>
          <w:rFonts w:eastAsia="Cambria"/>
        </w:rPr>
        <w:t xml:space="preserve"> in part </w:t>
      </w:r>
      <w:r w:rsidRPr="009D422F">
        <w:rPr>
          <w:rFonts w:eastAsia="Cambria"/>
          <w:u w:val="single"/>
        </w:rPr>
        <w:t xml:space="preserve">by </w:t>
      </w:r>
      <w:r w:rsidRPr="009D422F">
        <w:rPr>
          <w:rFonts w:eastAsia="Cambria"/>
        </w:rPr>
        <w:t xml:space="preserve">climate change-related </w:t>
      </w:r>
      <w:r w:rsidRPr="009D422F">
        <w:rPr>
          <w:rFonts w:eastAsia="Cambria"/>
          <w:u w:val="single"/>
        </w:rPr>
        <w:t>food insecurity</w:t>
      </w:r>
      <w:r w:rsidRPr="009D422F">
        <w:rPr>
          <w:rFonts w:eastAsia="Cambria"/>
        </w:rPr>
        <w:t xml:space="preserve">, climate change-related </w:t>
      </w:r>
      <w:r w:rsidRPr="009D422F">
        <w:rPr>
          <w:rFonts w:eastAsia="Cambria"/>
          <w:u w:val="single"/>
        </w:rPr>
        <w:t>storms and</w:t>
      </w:r>
      <w:r w:rsidRPr="009D422F">
        <w:rPr>
          <w:rFonts w:eastAsia="Cambria"/>
        </w:rPr>
        <w:t xml:space="preserve"> also by </w:t>
      </w:r>
      <w:r w:rsidRPr="009D422F">
        <w:rPr>
          <w:rFonts w:eastAsia="Cambria"/>
          <w:u w:val="single"/>
        </w:rPr>
        <w:t>economic and political instability</w:t>
      </w:r>
      <w:r w:rsidRPr="009D422F">
        <w:rPr>
          <w:rFonts w:eastAsia="Cambria"/>
        </w:rPr>
        <w:t xml:space="preserve">. </w:t>
      </w:r>
      <w:r w:rsidRPr="009D422F">
        <w:rPr>
          <w:rFonts w:eastAsia="Cambria"/>
          <w:highlight w:val="green"/>
          <w:u w:val="single"/>
        </w:rPr>
        <w:t>Food insecurity, economic losses and loss of</w:t>
      </w:r>
      <w:r w:rsidRPr="009D422F">
        <w:rPr>
          <w:rFonts w:eastAsia="Cambria"/>
          <w:u w:val="single"/>
        </w:rPr>
        <w:t xml:space="preserve"> human </w:t>
      </w:r>
      <w:r w:rsidRPr="009D422F">
        <w:rPr>
          <w:rFonts w:eastAsia="Cambria"/>
          <w:highlight w:val="green"/>
          <w:u w:val="single"/>
        </w:rPr>
        <w:t>life</w:t>
      </w:r>
      <w:r w:rsidRPr="009D422F">
        <w:rPr>
          <w:rFonts w:eastAsia="Cambria"/>
          <w:u w:val="single"/>
        </w:rPr>
        <w:t xml:space="preserve"> are also likely to </w:t>
      </w:r>
      <w:r w:rsidRPr="009D422F">
        <w:rPr>
          <w:rFonts w:eastAsia="Cambria"/>
          <w:b/>
          <w:iCs/>
          <w:highlight w:val="green"/>
          <w:u w:val="single"/>
        </w:rPr>
        <w:t>exacerbate existing</w:t>
      </w:r>
      <w:r w:rsidRPr="009D422F">
        <w:rPr>
          <w:rFonts w:eastAsia="Cambria"/>
          <w:b/>
          <w:iCs/>
          <w:u w:val="single"/>
        </w:rPr>
        <w:t xml:space="preserve"> political </w:t>
      </w:r>
      <w:r w:rsidRPr="009D422F">
        <w:rPr>
          <w:rFonts w:eastAsia="Cambria"/>
          <w:b/>
          <w:iCs/>
          <w:highlight w:val="green"/>
          <w:u w:val="single"/>
        </w:rPr>
        <w:t>tensions</w:t>
      </w:r>
      <w:r w:rsidRPr="009D422F">
        <w:rPr>
          <w:rFonts w:eastAsia="Cambria"/>
        </w:rPr>
        <w:t xml:space="preserve"> in the developing world, especially in regions with poor governance and/or where the climate is particularly vulnerable to warming (e.g., the Mediterranean basin). While the Arab Spring had many underlying causes, it also coincided with a period of high food prices, which arguably contributed to the protests. In some situations, </w:t>
      </w:r>
      <w:r w:rsidRPr="009D422F">
        <w:rPr>
          <w:rFonts w:eastAsia="Cambria"/>
          <w:u w:val="single"/>
        </w:rPr>
        <w:t xml:space="preserve">food insecurity, economic losses and public health crises, combined with weak </w:t>
      </w:r>
      <w:r w:rsidRPr="009D422F">
        <w:rPr>
          <w:rFonts w:eastAsia="Cambria"/>
          <w:highlight w:val="green"/>
          <w:u w:val="single"/>
        </w:rPr>
        <w:t>and</w:t>
      </w:r>
      <w:r w:rsidRPr="009D422F">
        <w:rPr>
          <w:rFonts w:eastAsia="Cambria"/>
          <w:u w:val="single"/>
        </w:rPr>
        <w:t xml:space="preserve"> ineffectual governance, could precipitate </w:t>
      </w:r>
      <w:r w:rsidRPr="009D422F">
        <w:rPr>
          <w:rFonts w:eastAsia="Cambria"/>
          <w:highlight w:val="green"/>
          <w:u w:val="single"/>
        </w:rPr>
        <w:t>future conflicts</w:t>
      </w:r>
      <w:r w:rsidRPr="009D422F">
        <w:rPr>
          <w:rFonts w:eastAsia="Cambria"/>
        </w:rPr>
        <w:t xml:space="preserve"> of this kind—although it will be difficult to know where and when without more precise local studies of both underlying political dynamics and the regionally-specific impacts of climate change. 2100 and Beyond While the national security impacts of climate change to 2050 are likely to be costly and disruptive for the U.S. military—and devastating for many people around the world—at some point after 2050, </w:t>
      </w:r>
      <w:r w:rsidRPr="009D422F">
        <w:rPr>
          <w:rFonts w:eastAsia="Cambria"/>
          <w:u w:val="single"/>
        </w:rPr>
        <w:t xml:space="preserve">if warming continues at its current pace, </w:t>
      </w:r>
      <w:r w:rsidRPr="009D422F">
        <w:rPr>
          <w:rFonts w:eastAsia="Cambria"/>
          <w:highlight w:val="green"/>
          <w:u w:val="single"/>
        </w:rPr>
        <w:t xml:space="preserve">changes to the climate could </w:t>
      </w:r>
      <w:r w:rsidRPr="009D422F">
        <w:rPr>
          <w:rFonts w:eastAsia="Cambria"/>
          <w:b/>
          <w:iCs/>
          <w:highlight w:val="green"/>
          <w:u w:val="single"/>
        </w:rPr>
        <w:t>fundamentally reshape geopolitics</w:t>
      </w:r>
      <w:r w:rsidRPr="009D422F">
        <w:rPr>
          <w:rFonts w:eastAsia="Cambria"/>
          <w:highlight w:val="green"/>
          <w:u w:val="single"/>
        </w:rPr>
        <w:t xml:space="preserve"> and</w:t>
      </w:r>
      <w:r w:rsidRPr="009D422F">
        <w:rPr>
          <w:rFonts w:eastAsia="Cambria"/>
          <w:u w:val="single"/>
        </w:rPr>
        <w:t xml:space="preserve"> possibly even the current nation-state basis of </w:t>
      </w:r>
      <w:r w:rsidRPr="009D422F">
        <w:rPr>
          <w:rFonts w:eastAsia="Cambria"/>
          <w:b/>
          <w:iCs/>
          <w:u w:val="single"/>
        </w:rPr>
        <w:t>the current global order</w:t>
      </w:r>
      <w:r w:rsidRPr="009D422F">
        <w:rPr>
          <w:rFonts w:eastAsia="Cambria"/>
        </w:rPr>
        <w:t xml:space="preserve">. To be clear, both the ultimate level of warming and its attendant political consequences is highly speculative, for the reasons I explained in my last post. Nonetheless, we do know that the planet is currently on track for at least 3-4°C of warming by 2100. The “known knowns” of higher levels of warming—say, 3°C—are frightening. At that 3°C of warming, for example, </w:t>
      </w:r>
      <w:r w:rsidRPr="009D422F">
        <w:rPr>
          <w:rFonts w:eastAsia="Cambria"/>
          <w:u w:val="single"/>
        </w:rPr>
        <w:t>scientists project that there will be a nearly 70 percent decline in wheat production</w:t>
      </w:r>
      <w:r w:rsidRPr="009D422F">
        <w:rPr>
          <w:rFonts w:eastAsia="Cambria"/>
        </w:rPr>
        <w:t xml:space="preserve"> in Central America and the Caribbean, </w:t>
      </w:r>
      <w:r w:rsidRPr="009D422F">
        <w:rPr>
          <w:rFonts w:eastAsia="Cambria"/>
          <w:u w:val="single"/>
        </w:rPr>
        <w:t>75 percent of the land</w:t>
      </w:r>
      <w:r w:rsidRPr="009D422F">
        <w:rPr>
          <w:rFonts w:eastAsia="Cambria"/>
        </w:rPr>
        <w:t xml:space="preserve"> area </w:t>
      </w:r>
      <w:r w:rsidRPr="009D422F">
        <w:rPr>
          <w:rFonts w:eastAsia="Cambria"/>
          <w:u w:val="single"/>
        </w:rPr>
        <w:t>in the Middle East and more than 50 percent in South Asia will be affected by highly unusual heat</w:t>
      </w:r>
      <w:r w:rsidRPr="009D422F">
        <w:rPr>
          <w:rFonts w:eastAsia="Cambria"/>
        </w:rPr>
        <w:t xml:space="preserve">, </w:t>
      </w:r>
      <w:r w:rsidRPr="009D422F">
        <w:rPr>
          <w:rFonts w:eastAsia="Cambria"/>
          <w:u w:val="single"/>
        </w:rPr>
        <w:t>and sea level rise could displace and imperil the lives hundreds of millions of people</w:t>
      </w:r>
      <w:r w:rsidRPr="009D422F">
        <w:rPr>
          <w:rFonts w:eastAsia="Cambria"/>
        </w:rPr>
        <w:t xml:space="preserve">, among other consequences. But even higher levels of warming are physically possible within this century. At these levels of warming, </w:t>
      </w:r>
      <w:r w:rsidRPr="009D422F">
        <w:rPr>
          <w:rFonts w:eastAsia="Cambria"/>
          <w:highlight w:val="green"/>
          <w:u w:val="single"/>
        </w:rPr>
        <w:t xml:space="preserve">some </w:t>
      </w:r>
      <w:r w:rsidRPr="009D422F">
        <w:rPr>
          <w:rFonts w:eastAsia="Cambria"/>
          <w:b/>
          <w:iCs/>
          <w:highlight w:val="green"/>
          <w:u w:val="single"/>
        </w:rPr>
        <w:t>regions</w:t>
      </w:r>
      <w:r w:rsidRPr="009D422F">
        <w:rPr>
          <w:rFonts w:eastAsia="Cambria"/>
          <w:b/>
          <w:iCs/>
          <w:u w:val="single"/>
        </w:rPr>
        <w:t xml:space="preserve"> of the world </w:t>
      </w:r>
      <w:r w:rsidRPr="009D422F">
        <w:rPr>
          <w:rFonts w:eastAsia="Cambria"/>
          <w:b/>
          <w:iCs/>
          <w:highlight w:val="green"/>
          <w:u w:val="single"/>
        </w:rPr>
        <w:t>would be literally uninhabitable</w:t>
      </w:r>
      <w:r w:rsidRPr="009D422F">
        <w:rPr>
          <w:rFonts w:eastAsia="Cambria"/>
        </w:rPr>
        <w:t xml:space="preserve">, likely resulting in the depopulation of the tropics, to say nothing of the consequences of sea-level rise for economically important cities such as Amsterdam and New York. Even if newly warmed regions of the far north could theoretically accommodate the resulting migrants, this presumes that the political response to this unprecedented global displacement would be orderly and conflict-free borders on fantasy. The </w:t>
      </w:r>
      <w:r w:rsidRPr="009D422F">
        <w:rPr>
          <w:rFonts w:eastAsia="Cambria"/>
          <w:u w:val="single"/>
        </w:rPr>
        <w:t>geopolitical consequences of significant levels of warming are severe</w:t>
      </w:r>
      <w:r w:rsidRPr="009D422F">
        <w:rPr>
          <w:rFonts w:eastAsia="Cambria"/>
        </w:rPr>
        <w:t xml:space="preserve">, but if these changes occur in a linear way, at least there will be time for human systems to adjust. Perhaps more challenging for national security is the possibility that </w:t>
      </w:r>
      <w:r w:rsidRPr="009D422F">
        <w:rPr>
          <w:rFonts w:eastAsia="Cambria"/>
          <w:b/>
          <w:iCs/>
          <w:u w:val="single"/>
        </w:rPr>
        <w:t xml:space="preserve">the until-now linear </w:t>
      </w:r>
      <w:r w:rsidRPr="009D422F">
        <w:rPr>
          <w:rFonts w:eastAsia="Cambria"/>
          <w:b/>
          <w:iCs/>
          <w:highlight w:val="green"/>
          <w:u w:val="single"/>
        </w:rPr>
        <w:t>changes give way to abrupt and irreversible ones</w:t>
      </w:r>
      <w:r w:rsidRPr="009D422F">
        <w:rPr>
          <w:rFonts w:eastAsia="Cambria"/>
          <w:b/>
          <w:iCs/>
          <w:u w:val="single"/>
        </w:rPr>
        <w:t>.</w:t>
      </w:r>
      <w:r w:rsidRPr="009D422F">
        <w:rPr>
          <w:rFonts w:eastAsia="Cambria"/>
        </w:rPr>
        <w:t xml:space="preserve"> Scientists forecast that, </w:t>
      </w:r>
      <w:r w:rsidRPr="009D422F">
        <w:rPr>
          <w:rFonts w:eastAsia="Cambria"/>
          <w:u w:val="single"/>
        </w:rPr>
        <w:t>at higher levels of warming</w:t>
      </w:r>
      <w:r w:rsidRPr="009D422F">
        <w:rPr>
          <w:rFonts w:eastAsia="Cambria"/>
        </w:rPr>
        <w:t>—precisely what level is speculative—</w:t>
      </w:r>
      <w:r w:rsidRPr="009D422F">
        <w:rPr>
          <w:rFonts w:eastAsia="Cambria"/>
          <w:b/>
          <w:iCs/>
          <w:highlight w:val="green"/>
          <w:u w:val="single"/>
        </w:rPr>
        <w:t>humanity could trigger catastrophic</w:t>
      </w:r>
      <w:r w:rsidRPr="009D422F">
        <w:rPr>
          <w:rFonts w:eastAsia="Cambria"/>
          <w:b/>
          <w:iCs/>
          <w:u w:val="single"/>
        </w:rPr>
        <w:t xml:space="preserve">, abrupt and </w:t>
      </w:r>
      <w:r w:rsidRPr="009D422F">
        <w:rPr>
          <w:rFonts w:eastAsia="Cambria"/>
          <w:b/>
          <w:iCs/>
          <w:highlight w:val="green"/>
          <w:u w:val="single"/>
        </w:rPr>
        <w:t>unavoidable consequences</w:t>
      </w:r>
      <w:r w:rsidRPr="009D422F">
        <w:rPr>
          <w:rFonts w:eastAsia="Cambria"/>
          <w:b/>
          <w:iCs/>
          <w:u w:val="single"/>
        </w:rPr>
        <w:t xml:space="preserve"> to the ecosystem</w:t>
      </w:r>
      <w:r w:rsidRPr="009D422F">
        <w:rPr>
          <w:rFonts w:eastAsia="Cambria"/>
        </w:rPr>
        <w:t xml:space="preserve">. The IPCC has considered nine such abrupt changes; one example is </w:t>
      </w:r>
      <w:r w:rsidRPr="009D422F">
        <w:rPr>
          <w:rFonts w:eastAsia="Cambria"/>
          <w:u w:val="single"/>
        </w:rPr>
        <w:t xml:space="preserve">the potential shutting down of the Indian summer monsoon. </w:t>
      </w:r>
      <w:r w:rsidRPr="009D422F">
        <w:rPr>
          <w:rFonts w:eastAsia="Cambria"/>
        </w:rPr>
        <w:t xml:space="preserve">Over a billion people are dependent upon the Indian monsoon, which provides parts of South Asia with about 80 percent of its annual rainfall; relatively minor changes in the monsoon in either direction can cause disasters. In 2010, a wetter monsoon led to the catastrophic flooding in Pakistan, which directly affected 20 million people; a drier monsoon in 2002 led to devastating drought. Studies suggest that the Indian summer monsoon has two stable states: wet (i.e., the current state) and dry (characterized by low precipitation over the subcontinent). At some point, if warming continues, the monsoon could abruptly shift into the second, “dry” state, </w:t>
      </w:r>
      <w:r w:rsidRPr="009D422F">
        <w:rPr>
          <w:rFonts w:eastAsia="Cambria"/>
          <w:u w:val="single"/>
        </w:rPr>
        <w:t>with catastrophic consequences for over a billion people dependent on monsoon-fed agriculture.</w:t>
      </w:r>
      <w:r w:rsidRPr="009D422F">
        <w:rPr>
          <w:rFonts w:eastAsia="Cambria"/>
        </w:rPr>
        <w:t xml:space="preserve"> The IPCC suggests that such a state-shift is “unlikely”—that is, there is a 10 to 33 percent chance that a state-shift will happen in the 21st century—but scientists also have relatively low confidence in their understanding of the underlying mechanisms in this and other large-scale natural systems. The </w:t>
      </w:r>
      <w:r w:rsidRPr="009D422F">
        <w:rPr>
          <w:rFonts w:eastAsia="Cambria"/>
          <w:u w:val="single"/>
        </w:rPr>
        <w:t>consequences of</w:t>
      </w:r>
      <w:r w:rsidRPr="009D422F">
        <w:rPr>
          <w:rFonts w:eastAsia="Cambria"/>
        </w:rPr>
        <w:t xml:space="preserve"> abrupt, severe </w:t>
      </w:r>
      <w:r w:rsidRPr="009D422F">
        <w:rPr>
          <w:rFonts w:eastAsia="Cambria"/>
          <w:u w:val="single"/>
        </w:rPr>
        <w:t>warming for national security are obvious</w:t>
      </w:r>
      <w:r w:rsidRPr="009D422F">
        <w:rPr>
          <w:rFonts w:eastAsia="Cambria"/>
        </w:rPr>
        <w:t xml:space="preserve"> in general, if unclear in the specifics. In 2003, the </w:t>
      </w:r>
      <w:r w:rsidRPr="009D422F">
        <w:rPr>
          <w:rFonts w:eastAsia="Cambria"/>
          <w:u w:val="single"/>
        </w:rPr>
        <w:t>Defense Department</w:t>
      </w:r>
      <w:r w:rsidRPr="009D422F">
        <w:rPr>
          <w:rFonts w:eastAsia="Cambria"/>
        </w:rPr>
        <w:t xml:space="preserve"> asked a contractor to explore such a scenario. The resulting </w:t>
      </w:r>
      <w:r w:rsidRPr="009D422F">
        <w:rPr>
          <w:rFonts w:eastAsia="Cambria"/>
          <w:u w:val="single"/>
        </w:rPr>
        <w:t>report outlined</w:t>
      </w:r>
      <w:r w:rsidRPr="009D422F">
        <w:rPr>
          <w:rFonts w:eastAsia="Cambria"/>
        </w:rPr>
        <w:t xml:space="preserve"> the offensive and defensive national security strategies countries may adopt if faced with abrupt climate change, and highlighted the </w:t>
      </w:r>
      <w:r w:rsidRPr="009D422F">
        <w:rPr>
          <w:rFonts w:eastAsia="Cambria"/>
          <w:b/>
          <w:iCs/>
          <w:u w:val="single"/>
        </w:rPr>
        <w:t>increased risk of inter- and intra-state conflict</w:t>
      </w:r>
      <w:r w:rsidRPr="009D422F">
        <w:rPr>
          <w:rFonts w:eastAsia="Cambria"/>
          <w:u w:val="single"/>
        </w:rPr>
        <w:t xml:space="preserve"> over natural resources and immigration.</w:t>
      </w:r>
      <w:r w:rsidRPr="009D422F">
        <w:rPr>
          <w:rFonts w:eastAsia="Cambria"/>
        </w:rPr>
        <w:t xml:space="preserve"> Although the report may be off in its imagined timeframe (positing abrupt climate change by 2020), the world it conjures is improbable but not outlandish. If the Indian monsoon were to switch to dry state, and a billion people were suddenly without reliable food sources, for example, it is not clear how the Indian government would react, assuming it would survive in its current form. </w:t>
      </w:r>
      <w:r w:rsidRPr="009D422F">
        <w:rPr>
          <w:rFonts w:eastAsia="Cambria"/>
          <w:b/>
          <w:iCs/>
          <w:highlight w:val="green"/>
          <w:u w:val="single"/>
        </w:rPr>
        <w:t>Major wars</w:t>
      </w:r>
      <w:r w:rsidRPr="009D422F">
        <w:rPr>
          <w:rFonts w:eastAsia="Cambria"/>
          <w:highlight w:val="green"/>
        </w:rPr>
        <w:t xml:space="preserve"> </w:t>
      </w:r>
      <w:r w:rsidRPr="009D422F">
        <w:rPr>
          <w:rFonts w:eastAsia="Cambria"/>
        </w:rPr>
        <w:t xml:space="preserve">or low-intensity proxy conflicts </w:t>
      </w:r>
      <w:r w:rsidRPr="009D422F">
        <w:rPr>
          <w:rFonts w:eastAsia="Cambria"/>
          <w:b/>
          <w:iCs/>
          <w:highlight w:val="green"/>
          <w:u w:val="single"/>
        </w:rPr>
        <w:t>seem</w:t>
      </w:r>
      <w:r w:rsidRPr="009D422F">
        <w:rPr>
          <w:rFonts w:eastAsia="Cambria"/>
          <w:b/>
          <w:iCs/>
          <w:u w:val="single"/>
        </w:rPr>
        <w:t xml:space="preserve"> likely, if not </w:t>
      </w:r>
      <w:r w:rsidRPr="009D422F">
        <w:rPr>
          <w:rFonts w:eastAsia="Cambria"/>
          <w:b/>
          <w:iCs/>
          <w:highlight w:val="green"/>
          <w:u w:val="single"/>
        </w:rPr>
        <w:t>inevitable</w:t>
      </w:r>
      <w:r w:rsidRPr="009D422F">
        <w:rPr>
          <w:rFonts w:eastAsia="Cambria"/>
          <w:b/>
          <w:iCs/>
          <w:u w:val="single"/>
        </w:rPr>
        <w:t>, in such a scenario.</w:t>
      </w:r>
    </w:p>
    <w:p w14:paraId="20BA8C58" w14:textId="77777777" w:rsidR="009D422F" w:rsidRPr="009D422F" w:rsidRDefault="009D422F" w:rsidP="009D422F"/>
    <w:p w14:paraId="40463188" w14:textId="3C5B69BD" w:rsidR="00316E53" w:rsidRDefault="00316E53"/>
    <w:sectPr w:rsidR="00316E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22F"/>
    <w:rsid w:val="00316E53"/>
    <w:rsid w:val="0087552B"/>
    <w:rsid w:val="009D42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AAD25"/>
  <w15:chartTrackingRefBased/>
  <w15:docId w15:val="{BE72FDC9-F05B-47F3-BDD9-689581B07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7552B"/>
    <w:rPr>
      <w:rFonts w:ascii="Calibri" w:eastAsiaTheme="minorHAnsi" w:hAnsi="Calibri" w:cs="Calibri"/>
      <w:lang w:eastAsia="en-US"/>
    </w:rPr>
  </w:style>
  <w:style w:type="paragraph" w:styleId="Heading1">
    <w:name w:val="heading 1"/>
    <w:aliases w:val="Pocket"/>
    <w:basedOn w:val="Normal"/>
    <w:next w:val="Normal"/>
    <w:link w:val="Heading1Char"/>
    <w:qFormat/>
    <w:rsid w:val="008755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7552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7552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87552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755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552B"/>
  </w:style>
  <w:style w:type="character" w:customStyle="1" w:styleId="Heading1Char">
    <w:name w:val="Heading 1 Char"/>
    <w:aliases w:val="Pocket Char"/>
    <w:basedOn w:val="DefaultParagraphFont"/>
    <w:link w:val="Heading1"/>
    <w:rsid w:val="0087552B"/>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87552B"/>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87552B"/>
    <w:rPr>
      <w:rFonts w:ascii="Calibri" w:eastAsiaTheme="majorEastAsia" w:hAnsi="Calibri" w:cstheme="majorBidi"/>
      <w:b/>
      <w:sz w:val="32"/>
      <w:szCs w:val="24"/>
      <w:u w:val="single"/>
      <w:lang w:eastAsia="en-US"/>
    </w:rPr>
  </w:style>
  <w:style w:type="character" w:customStyle="1" w:styleId="Heading4Char">
    <w:name w:val="Heading 4 Char"/>
    <w:aliases w:val="Tag Char"/>
    <w:basedOn w:val="DefaultParagraphFont"/>
    <w:link w:val="Heading4"/>
    <w:uiPriority w:val="3"/>
    <w:rsid w:val="0087552B"/>
    <w:rPr>
      <w:rFonts w:ascii="Calibri" w:eastAsiaTheme="majorEastAsia" w:hAnsi="Calibri" w:cstheme="majorBidi"/>
      <w:b/>
      <w:iCs/>
      <w:sz w:val="26"/>
      <w:lang w:eastAsia="en-US"/>
    </w:rPr>
  </w:style>
  <w:style w:type="character" w:styleId="Emphasis">
    <w:name w:val="Emphasis"/>
    <w:basedOn w:val="DefaultParagraphFont"/>
    <w:uiPriority w:val="7"/>
    <w:qFormat/>
    <w:rsid w:val="0087552B"/>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87552B"/>
    <w:rPr>
      <w:b/>
      <w:bCs/>
      <w:sz w:val="26"/>
      <w:u w:val="none"/>
    </w:rPr>
  </w:style>
  <w:style w:type="character" w:customStyle="1" w:styleId="StyleUnderline">
    <w:name w:val="Style Underline"/>
    <w:aliases w:val="Underline"/>
    <w:basedOn w:val="DefaultParagraphFont"/>
    <w:uiPriority w:val="6"/>
    <w:qFormat/>
    <w:rsid w:val="0087552B"/>
    <w:rPr>
      <w:b w:val="0"/>
      <w:sz w:val="22"/>
      <w:u w:val="single"/>
    </w:rPr>
  </w:style>
  <w:style w:type="character" w:styleId="Hyperlink">
    <w:name w:val="Hyperlink"/>
    <w:basedOn w:val="DefaultParagraphFont"/>
    <w:uiPriority w:val="99"/>
    <w:semiHidden/>
    <w:unhideWhenUsed/>
    <w:rsid w:val="0087552B"/>
    <w:rPr>
      <w:color w:val="auto"/>
      <w:u w:val="none"/>
    </w:rPr>
  </w:style>
  <w:style w:type="character" w:styleId="FollowedHyperlink">
    <w:name w:val="FollowedHyperlink"/>
    <w:basedOn w:val="DefaultParagraphFont"/>
    <w:uiPriority w:val="99"/>
    <w:semiHidden/>
    <w:unhideWhenUsed/>
    <w:rsid w:val="0087552B"/>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eb.stanford.edu/group/fearon-research/cgi-bin/wordpress/wp-content/uploads/2013/10/Separatist-Wars-Partition-and-World-Order.pdf"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is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0</TotalTime>
  <Pages>1</Pages>
  <Words>8399</Words>
  <Characters>47879</Characters>
  <Application>Microsoft Office Word</Application>
  <DocSecurity>0</DocSecurity>
  <Lines>398</Lines>
  <Paragraphs>112</Paragraphs>
  <ScaleCrop>false</ScaleCrop>
  <Company/>
  <LinksUpToDate>false</LinksUpToDate>
  <CharactersWithSpaces>56166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2</cp:revision>
  <dcterms:created xsi:type="dcterms:W3CDTF">2021-10-17T17:38:00Z</dcterms:created>
  <dcterms:modified xsi:type="dcterms:W3CDTF">2021-10-17T17:38:00Z</dcterms:modified>
</cp:coreProperties>
</file>