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FAEC9" w14:textId="77777777" w:rsidR="007219DA" w:rsidRPr="007219DA" w:rsidRDefault="007219DA" w:rsidP="007219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7219DA">
        <w:rPr>
          <w:rFonts w:eastAsiaTheme="majorEastAsia" w:cstheme="majorBidi"/>
          <w:b/>
          <w:sz w:val="52"/>
          <w:szCs w:val="32"/>
        </w:rPr>
        <w:t>1NC</w:t>
      </w:r>
    </w:p>
    <w:p w14:paraId="58212D5C" w14:textId="77777777" w:rsidR="007219DA" w:rsidRPr="007219DA" w:rsidRDefault="007219DA" w:rsidP="007219DA">
      <w:pPr>
        <w:keepNext/>
        <w:keepLines/>
        <w:pageBreakBefore/>
        <w:spacing w:before="40" w:after="0"/>
        <w:jc w:val="center"/>
        <w:outlineLvl w:val="1"/>
        <w:rPr>
          <w:rFonts w:eastAsiaTheme="majorEastAsia" w:cstheme="majorBidi"/>
          <w:b/>
          <w:sz w:val="44"/>
          <w:szCs w:val="26"/>
          <w:u w:val="double"/>
        </w:rPr>
      </w:pPr>
      <w:r w:rsidRPr="007219DA">
        <w:rPr>
          <w:rFonts w:eastAsiaTheme="majorEastAsia" w:cstheme="majorBidi"/>
          <w:b/>
          <w:sz w:val="44"/>
          <w:szCs w:val="26"/>
          <w:u w:val="double"/>
        </w:rPr>
        <w:t>CP</w:t>
      </w:r>
    </w:p>
    <w:p w14:paraId="0BD6022F" w14:textId="77777777" w:rsidR="007219DA" w:rsidRPr="007219DA" w:rsidRDefault="007219DA" w:rsidP="007219DA">
      <w:pPr>
        <w:keepNext/>
        <w:keepLines/>
        <w:pageBreakBefore/>
        <w:spacing w:before="40" w:after="0"/>
        <w:jc w:val="center"/>
        <w:outlineLvl w:val="2"/>
        <w:rPr>
          <w:rFonts w:eastAsiaTheme="majorEastAsia" w:cstheme="majorBidi"/>
          <w:b/>
          <w:sz w:val="32"/>
          <w:szCs w:val="24"/>
          <w:u w:val="single"/>
        </w:rPr>
      </w:pPr>
      <w:r w:rsidRPr="007219DA">
        <w:rPr>
          <w:rFonts w:eastAsiaTheme="majorEastAsia" w:cstheme="majorBidi"/>
          <w:b/>
          <w:sz w:val="32"/>
          <w:szCs w:val="24"/>
          <w:u w:val="single"/>
        </w:rPr>
        <w:t>1NC – Cooperation</w:t>
      </w:r>
    </w:p>
    <w:p w14:paraId="2C1E7DCC" w14:textId="77777777" w:rsidR="007219DA" w:rsidRPr="007219DA" w:rsidRDefault="007219DA" w:rsidP="007219DA">
      <w:pPr>
        <w:keepNext/>
        <w:keepLines/>
        <w:spacing w:before="40" w:after="0"/>
        <w:outlineLvl w:val="3"/>
        <w:rPr>
          <w:rFonts w:eastAsiaTheme="majorEastAsia" w:cstheme="majorBidi"/>
          <w:b/>
          <w:iCs/>
          <w:sz w:val="26"/>
        </w:rPr>
      </w:pPr>
      <w:r w:rsidRPr="007219DA">
        <w:rPr>
          <w:rFonts w:eastAsiaTheme="majorEastAsia" w:cstheme="majorBidi"/>
          <w:b/>
          <w:iCs/>
          <w:sz w:val="26"/>
        </w:rPr>
        <w:t>CP: The United States Federal Government and the Russian Federation should engage in bilateral diplomatic negotiations regarding arms control and cybersecurity as per 1AC Luxmoore. The United States federal government should substantially increase direct military-to-military communication and bilateral hotlines with the Russian Federation.</w:t>
      </w:r>
    </w:p>
    <w:p w14:paraId="28CCC1D8" w14:textId="77777777" w:rsidR="007219DA" w:rsidRPr="007219DA" w:rsidRDefault="007219DA" w:rsidP="007219DA">
      <w:pPr>
        <w:keepNext/>
        <w:keepLines/>
        <w:spacing w:before="40" w:after="0"/>
        <w:outlineLvl w:val="3"/>
        <w:rPr>
          <w:rFonts w:eastAsiaTheme="majorEastAsia" w:cstheme="majorBidi"/>
          <w:b/>
          <w:iCs/>
          <w:sz w:val="26"/>
        </w:rPr>
      </w:pPr>
      <w:r w:rsidRPr="007219DA">
        <w:rPr>
          <w:rFonts w:eastAsiaTheme="majorEastAsia" w:cstheme="majorBidi"/>
          <w:b/>
          <w:iCs/>
          <w:sz w:val="26"/>
        </w:rPr>
        <w:t>Here's a recutting –</w:t>
      </w:r>
    </w:p>
    <w:p w14:paraId="523540ED" w14:textId="77777777" w:rsidR="007219DA" w:rsidRPr="007219DA" w:rsidRDefault="007219DA" w:rsidP="007219DA">
      <w:pPr>
        <w:rPr>
          <w:rFonts w:eastAsia="Cambria"/>
        </w:rPr>
      </w:pPr>
      <w:r w:rsidRPr="007219DA">
        <w:rPr>
          <w:rFonts w:eastAsia="Cambria"/>
          <w:b/>
          <w:bCs/>
          <w:sz w:val="26"/>
        </w:rPr>
        <w:t>Luxmoore, 11/03,</w:t>
      </w:r>
      <w:r w:rsidRPr="007219DA">
        <w:rPr>
          <w:rFonts w:eastAsia="Cambria"/>
        </w:rPr>
        <w:t xml:space="preserve"> U.S. and Russia Find Some Common Ground—in Space, https://foreignpolicy.com/2021/11/03/us-russia-space-cooperation-nasa-sirius/, Foreign Policy</w:t>
      </w:r>
    </w:p>
    <w:p w14:paraId="6008AC8C" w14:textId="77777777" w:rsidR="007219DA" w:rsidRPr="007219DA" w:rsidRDefault="007219DA" w:rsidP="007219DA">
      <w:r w:rsidRPr="007219DA">
        <w:t xml:space="preserve">But that has been overshadowed in recent years by Russia’s adventurism in Europe, meddling in U.S. elections, devastating cyberattacks against U.S. targets, use of the energy weapon to choke Europe, and a sudden breakdown in relations between Russia and NATO this fall. </w:t>
      </w:r>
      <w:r w:rsidRPr="007219DA">
        <w:rPr>
          <w:u w:val="single"/>
        </w:rPr>
        <w:t xml:space="preserve">In June, </w:t>
      </w:r>
      <w:r w:rsidRPr="007219DA">
        <w:rPr>
          <w:highlight w:val="green"/>
          <w:u w:val="single"/>
        </w:rPr>
        <w:t>at a bilateral summit</w:t>
      </w:r>
      <w:r w:rsidRPr="007219DA">
        <w:rPr>
          <w:u w:val="single"/>
        </w:rPr>
        <w:t xml:space="preserve"> in Geneva, U.S. President Joe </w:t>
      </w:r>
      <w:r w:rsidRPr="007219DA">
        <w:rPr>
          <w:highlight w:val="green"/>
          <w:u w:val="single"/>
        </w:rPr>
        <w:t>Biden and</w:t>
      </w:r>
      <w:r w:rsidRPr="007219DA">
        <w:rPr>
          <w:u w:val="single"/>
        </w:rPr>
        <w:t xml:space="preserve"> Russian President Vladimir </w:t>
      </w:r>
      <w:r w:rsidRPr="007219DA">
        <w:rPr>
          <w:highlight w:val="green"/>
          <w:u w:val="single"/>
        </w:rPr>
        <w:t xml:space="preserve">Putin zeroed in on </w:t>
      </w:r>
      <w:r w:rsidRPr="007219DA">
        <w:rPr>
          <w:u w:val="single"/>
        </w:rPr>
        <w:t xml:space="preserve">common interests such as </w:t>
      </w:r>
      <w:r w:rsidRPr="007219DA">
        <w:rPr>
          <w:highlight w:val="green"/>
          <w:u w:val="single"/>
        </w:rPr>
        <w:t>cybersecurity and arms control as a way of maintaining some cooperation</w:t>
      </w:r>
      <w:r w:rsidRPr="007219DA">
        <w:t>, and the Biden administration has continued to look for ways to reduce tension; space also fits the bill perfectly.</w:t>
      </w:r>
    </w:p>
    <w:p w14:paraId="47D058A4" w14:textId="77777777" w:rsidR="007219DA" w:rsidRPr="007219DA" w:rsidRDefault="007219DA" w:rsidP="007219DA">
      <w:pPr>
        <w:keepNext/>
        <w:keepLines/>
        <w:spacing w:before="40" w:after="0"/>
        <w:outlineLvl w:val="3"/>
        <w:rPr>
          <w:rFonts w:eastAsia="MS Gothic" w:cs="Arial"/>
          <w:b/>
          <w:iCs/>
          <w:sz w:val="26"/>
          <w:u w:val="single"/>
        </w:rPr>
      </w:pPr>
      <w:r w:rsidRPr="007219DA">
        <w:rPr>
          <w:rFonts w:eastAsia="MS Gothic" w:cs="Arial"/>
          <w:b/>
          <w:iCs/>
          <w:sz w:val="26"/>
          <w:u w:val="single"/>
        </w:rPr>
        <w:t>Hotlines</w:t>
      </w:r>
      <w:r w:rsidRPr="007219DA">
        <w:rPr>
          <w:rFonts w:eastAsia="MS Gothic" w:cs="Arial"/>
          <w:b/>
          <w:iCs/>
          <w:sz w:val="26"/>
        </w:rPr>
        <w:t xml:space="preserve"> and </w:t>
      </w:r>
      <w:r w:rsidRPr="007219DA">
        <w:rPr>
          <w:rFonts w:eastAsia="MS Gothic" w:cs="Arial"/>
          <w:b/>
          <w:iCs/>
          <w:sz w:val="26"/>
          <w:u w:val="single"/>
        </w:rPr>
        <w:t>dialogue</w:t>
      </w:r>
      <w:r w:rsidRPr="007219DA">
        <w:rPr>
          <w:rFonts w:eastAsia="MS Gothic" w:cs="Arial"/>
          <w:b/>
          <w:iCs/>
          <w:sz w:val="26"/>
        </w:rPr>
        <w:t xml:space="preserve"> prevent escalation AND increase cooperation, which solves their internal link. </w:t>
      </w:r>
    </w:p>
    <w:p w14:paraId="1EE566FE" w14:textId="77777777" w:rsidR="007219DA" w:rsidRPr="007219DA" w:rsidRDefault="007219DA" w:rsidP="007219DA">
      <w:pPr>
        <w:rPr>
          <w:rFonts w:eastAsia="Cambria"/>
          <w:sz w:val="16"/>
        </w:rPr>
      </w:pPr>
      <w:r w:rsidRPr="007219DA">
        <w:rPr>
          <w:rFonts w:eastAsia="Cambria"/>
          <w:b/>
          <w:bCs/>
          <w:sz w:val="26"/>
        </w:rPr>
        <w:t>Trenin ‘19</w:t>
      </w:r>
      <w:r w:rsidRPr="007219DA">
        <w:rPr>
          <w:rFonts w:eastAsia="Cambria"/>
        </w:rPr>
        <w:t xml:space="preserve"> </w:t>
      </w:r>
      <w:r w:rsidRPr="007219DA">
        <w:rPr>
          <w:rFonts w:eastAsia="Cambria"/>
          <w:sz w:val="16"/>
        </w:rPr>
        <w:t>[Dr. Dmitri Vitalyevich Trenin, PhD is the director of the Carnegie Moscow Center, a think tank and regional affiliate of the Carnegie Endowment for International Peace. Strategic Stability in the Changing World. March 2019. https://carnegieendowment.org/files/3-15_Trenin_StrategicStability.pdf]</w:t>
      </w:r>
    </w:p>
    <w:p w14:paraId="61ACE8D3" w14:textId="77777777" w:rsidR="007219DA" w:rsidRPr="007219DA" w:rsidRDefault="007219DA" w:rsidP="007219DA">
      <w:pPr>
        <w:rPr>
          <w:rFonts w:eastAsia="Cambria"/>
          <w:sz w:val="16"/>
        </w:rPr>
      </w:pPr>
      <w:r w:rsidRPr="007219DA">
        <w:rPr>
          <w:rFonts w:eastAsia="Cambria"/>
          <w:highlight w:val="green"/>
          <w:u w:val="single"/>
        </w:rPr>
        <w:t>To maintain</w:t>
      </w:r>
      <w:r w:rsidRPr="007219DA">
        <w:rPr>
          <w:rFonts w:eastAsia="Cambria"/>
          <w:sz w:val="16"/>
        </w:rPr>
        <w:t xml:space="preserve"> the minimum degree of strategic </w:t>
      </w:r>
      <w:r w:rsidRPr="007219DA">
        <w:rPr>
          <w:rFonts w:eastAsia="Cambria"/>
          <w:b/>
          <w:iCs/>
          <w:highlight w:val="green"/>
          <w:u w:val="single"/>
        </w:rPr>
        <w:t>stability</w:t>
      </w:r>
      <w:r w:rsidRPr="007219DA">
        <w:rPr>
          <w:rFonts w:eastAsia="Cambria"/>
          <w:sz w:val="16"/>
        </w:rPr>
        <w:t xml:space="preserve">, it’s essential to prevent a direct military collision between the United States and Russia or the United States and China. With that goal in mind, </w:t>
      </w:r>
      <w:r w:rsidRPr="007219DA">
        <w:rPr>
          <w:rFonts w:eastAsia="Cambria"/>
          <w:highlight w:val="green"/>
          <w:u w:val="single"/>
        </w:rPr>
        <w:t>there are</w:t>
      </w:r>
      <w:r w:rsidRPr="007219DA">
        <w:rPr>
          <w:rFonts w:eastAsia="Cambria"/>
          <w:sz w:val="16"/>
        </w:rPr>
        <w:t xml:space="preserve"> already </w:t>
      </w:r>
      <w:r w:rsidRPr="007219DA">
        <w:rPr>
          <w:rFonts w:eastAsia="Cambria"/>
          <w:u w:val="single"/>
        </w:rPr>
        <w:t xml:space="preserve">around-the-clock </w:t>
      </w:r>
      <w:r w:rsidRPr="007219DA">
        <w:rPr>
          <w:rFonts w:eastAsia="Cambria"/>
          <w:b/>
          <w:iCs/>
          <w:highlight w:val="green"/>
          <w:u w:val="single"/>
        </w:rPr>
        <w:t>comm</w:t>
      </w:r>
      <w:r w:rsidRPr="007219DA">
        <w:rPr>
          <w:rFonts w:eastAsia="Cambria"/>
          <w:u w:val="single"/>
        </w:rPr>
        <w:t xml:space="preserve">unication </w:t>
      </w:r>
      <w:r w:rsidRPr="007219DA">
        <w:rPr>
          <w:rFonts w:eastAsia="Cambria"/>
          <w:highlight w:val="green"/>
          <w:u w:val="single"/>
        </w:rPr>
        <w:t>lines between</w:t>
      </w:r>
      <w:r w:rsidRPr="007219DA">
        <w:rPr>
          <w:rFonts w:eastAsia="Cambria"/>
          <w:sz w:val="16"/>
        </w:rPr>
        <w:t xml:space="preserve"> the top </w:t>
      </w:r>
      <w:r w:rsidRPr="007219DA">
        <w:rPr>
          <w:rFonts w:eastAsia="Cambria"/>
          <w:highlight w:val="green"/>
          <w:u w:val="single"/>
        </w:rPr>
        <w:t>military leaderships</w:t>
      </w:r>
      <w:r w:rsidRPr="007219DA">
        <w:rPr>
          <w:rFonts w:eastAsia="Cambria"/>
          <w:sz w:val="16"/>
        </w:rPr>
        <w:t xml:space="preserve">: ministers of defense, chiefs of general staff, and key U.S./NATO and Russian military personnel. </w:t>
      </w:r>
      <w:r w:rsidRPr="007219DA">
        <w:rPr>
          <w:rFonts w:eastAsia="Cambria"/>
          <w:highlight w:val="green"/>
          <w:u w:val="single"/>
        </w:rPr>
        <w:t>Direct</w:t>
      </w:r>
      <w:r w:rsidRPr="007219DA">
        <w:rPr>
          <w:rFonts w:eastAsia="Cambria"/>
          <w:u w:val="single"/>
        </w:rPr>
        <w:t xml:space="preserve"> communication </w:t>
      </w:r>
      <w:r w:rsidRPr="007219DA">
        <w:rPr>
          <w:rFonts w:eastAsia="Cambria"/>
          <w:highlight w:val="green"/>
          <w:u w:val="single"/>
        </w:rPr>
        <w:t>lines</w:t>
      </w:r>
      <w:r w:rsidRPr="007219DA">
        <w:rPr>
          <w:rFonts w:eastAsia="Cambria"/>
          <w:sz w:val="16"/>
        </w:rPr>
        <w:t xml:space="preserve"> make it possible to </w:t>
      </w:r>
      <w:r w:rsidRPr="007219DA">
        <w:rPr>
          <w:rFonts w:eastAsia="Cambria"/>
          <w:b/>
          <w:iCs/>
          <w:u w:val="single"/>
        </w:rPr>
        <w:t>prevent</w:t>
      </w:r>
      <w:r w:rsidRPr="007219DA">
        <w:rPr>
          <w:rFonts w:eastAsia="Cambria"/>
          <w:sz w:val="16"/>
        </w:rPr>
        <w:t xml:space="preserve"> </w:t>
      </w:r>
      <w:r w:rsidRPr="007219DA">
        <w:rPr>
          <w:rFonts w:eastAsia="Cambria"/>
          <w:u w:val="single"/>
        </w:rPr>
        <w:t xml:space="preserve">or </w:t>
      </w:r>
      <w:r w:rsidRPr="007219DA">
        <w:rPr>
          <w:rFonts w:eastAsia="Cambria"/>
          <w:b/>
          <w:iCs/>
          <w:highlight w:val="green"/>
          <w:u w:val="single"/>
        </w:rPr>
        <w:t>neutralize</w:t>
      </w:r>
      <w:r w:rsidRPr="007219DA">
        <w:rPr>
          <w:rFonts w:eastAsia="Cambria"/>
          <w:sz w:val="16"/>
          <w:highlight w:val="green"/>
        </w:rPr>
        <w:t xml:space="preserve"> </w:t>
      </w:r>
      <w:r w:rsidRPr="007219DA">
        <w:rPr>
          <w:rFonts w:eastAsia="Cambria"/>
          <w:highlight w:val="green"/>
          <w:u w:val="single"/>
        </w:rPr>
        <w:t>incidents</w:t>
      </w:r>
      <w:r w:rsidRPr="007219DA">
        <w:rPr>
          <w:rFonts w:eastAsia="Cambria"/>
          <w:sz w:val="16"/>
        </w:rPr>
        <w:t xml:space="preserve"> in the air, at sea, or on land </w:t>
      </w:r>
      <w:r w:rsidRPr="007219DA">
        <w:rPr>
          <w:rFonts w:eastAsia="Cambria"/>
          <w:u w:val="single"/>
        </w:rPr>
        <w:t>that involve Russian and U.S./ NATO armed forces</w:t>
      </w:r>
      <w:r w:rsidRPr="007219DA">
        <w:rPr>
          <w:rFonts w:eastAsia="Cambria"/>
          <w:sz w:val="16"/>
        </w:rPr>
        <w:t xml:space="preserve">, thus </w:t>
      </w:r>
      <w:r w:rsidRPr="007219DA">
        <w:rPr>
          <w:rFonts w:eastAsia="Cambria"/>
          <w:b/>
          <w:iCs/>
          <w:highlight w:val="green"/>
          <w:u w:val="single"/>
        </w:rPr>
        <w:t>avoiding</w:t>
      </w:r>
      <w:r w:rsidRPr="007219DA">
        <w:rPr>
          <w:rFonts w:eastAsia="Cambria"/>
          <w:sz w:val="16"/>
        </w:rPr>
        <w:t xml:space="preserve"> any uncontrollable </w:t>
      </w:r>
      <w:r w:rsidRPr="007219DA">
        <w:rPr>
          <w:rFonts w:eastAsia="Cambria"/>
          <w:b/>
          <w:iCs/>
          <w:highlight w:val="green"/>
          <w:u w:val="single"/>
        </w:rPr>
        <w:t>escalation</w:t>
      </w:r>
      <w:r w:rsidRPr="007219DA">
        <w:rPr>
          <w:rFonts w:eastAsia="Cambria"/>
          <w:sz w:val="16"/>
        </w:rPr>
        <w:t xml:space="preserve">. </w:t>
      </w:r>
      <w:r w:rsidRPr="007219DA">
        <w:rPr>
          <w:rFonts w:eastAsia="Cambria"/>
          <w:u w:val="single"/>
        </w:rPr>
        <w:t xml:space="preserve">Communication channels between the </w:t>
      </w:r>
      <w:r w:rsidRPr="007219DA">
        <w:rPr>
          <w:rFonts w:eastAsia="Cambria"/>
          <w:sz w:val="16"/>
        </w:rPr>
        <w:t xml:space="preserve">leadership of the </w:t>
      </w:r>
      <w:r w:rsidRPr="007219DA">
        <w:rPr>
          <w:rFonts w:eastAsia="Cambria"/>
          <w:u w:val="single"/>
        </w:rPr>
        <w:t>U.S. armed forces and the</w:t>
      </w:r>
      <w:r w:rsidRPr="007219DA">
        <w:rPr>
          <w:rFonts w:eastAsia="Cambria"/>
          <w:sz w:val="16"/>
        </w:rPr>
        <w:t xml:space="preserve"> top brass of the Chinese </w:t>
      </w:r>
      <w:r w:rsidRPr="007219DA">
        <w:rPr>
          <w:rFonts w:eastAsia="Cambria"/>
          <w:b/>
          <w:iCs/>
          <w:u w:val="single"/>
        </w:rPr>
        <w:t>P</w:t>
      </w:r>
      <w:r w:rsidRPr="007219DA">
        <w:rPr>
          <w:rFonts w:eastAsia="Cambria"/>
          <w:u w:val="single"/>
        </w:rPr>
        <w:t xml:space="preserve">eople’s </w:t>
      </w:r>
      <w:r w:rsidRPr="007219DA">
        <w:rPr>
          <w:rFonts w:eastAsia="Cambria"/>
          <w:b/>
          <w:iCs/>
          <w:u w:val="single"/>
        </w:rPr>
        <w:t>L</w:t>
      </w:r>
      <w:r w:rsidRPr="007219DA">
        <w:rPr>
          <w:rFonts w:eastAsia="Cambria"/>
          <w:u w:val="single"/>
        </w:rPr>
        <w:t xml:space="preserve">iberation </w:t>
      </w:r>
      <w:r w:rsidRPr="007219DA">
        <w:rPr>
          <w:rFonts w:eastAsia="Cambria"/>
          <w:b/>
          <w:iCs/>
          <w:u w:val="single"/>
        </w:rPr>
        <w:t>A</w:t>
      </w:r>
      <w:r w:rsidRPr="007219DA">
        <w:rPr>
          <w:rFonts w:eastAsia="Cambria"/>
          <w:u w:val="single"/>
        </w:rPr>
        <w:t>rmy serve a similar purpose</w:t>
      </w:r>
      <w:r w:rsidRPr="007219DA">
        <w:rPr>
          <w:rFonts w:eastAsia="Cambria"/>
          <w:sz w:val="16"/>
        </w:rPr>
        <w:t>. A communication channel between the respective heads of U.S. and Russian intelligence, and between the U.S. and Chinese services, could play an important role as well. Direct contacts at the top political level are also critically important as a means of de-escalation in the most dangerous situations.</w:t>
      </w:r>
    </w:p>
    <w:p w14:paraId="416CDC97" w14:textId="77777777" w:rsidR="007219DA" w:rsidRPr="007219DA" w:rsidRDefault="007219DA" w:rsidP="007219DA">
      <w:pPr>
        <w:rPr>
          <w:rFonts w:eastAsia="Cambria"/>
          <w:sz w:val="16"/>
        </w:rPr>
      </w:pPr>
      <w:r w:rsidRPr="007219DA">
        <w:rPr>
          <w:rFonts w:eastAsia="Cambria"/>
          <w:sz w:val="16"/>
        </w:rPr>
        <w:t xml:space="preserve">In addition to constantly functioning lines of communication, </w:t>
      </w:r>
      <w:r w:rsidRPr="007219DA">
        <w:rPr>
          <w:rFonts w:eastAsia="Cambria"/>
          <w:b/>
          <w:iCs/>
          <w:highlight w:val="green"/>
          <w:u w:val="single"/>
        </w:rPr>
        <w:t>U.S.</w:t>
      </w:r>
      <w:r w:rsidRPr="007219DA">
        <w:rPr>
          <w:rFonts w:eastAsia="Cambria"/>
          <w:highlight w:val="green"/>
          <w:u w:val="single"/>
        </w:rPr>
        <w:t xml:space="preserve">, </w:t>
      </w:r>
      <w:r w:rsidRPr="007219DA">
        <w:rPr>
          <w:rFonts w:eastAsia="Cambria"/>
          <w:b/>
          <w:iCs/>
          <w:highlight w:val="green"/>
          <w:u w:val="single"/>
        </w:rPr>
        <w:t>Russian</w:t>
      </w:r>
      <w:r w:rsidRPr="007219DA">
        <w:rPr>
          <w:rFonts w:eastAsia="Cambria"/>
          <w:highlight w:val="green"/>
          <w:u w:val="single"/>
        </w:rPr>
        <w:t xml:space="preserve">, </w:t>
      </w:r>
      <w:r w:rsidRPr="007219DA">
        <w:rPr>
          <w:rFonts w:eastAsia="Cambria"/>
          <w:u w:val="single"/>
        </w:rPr>
        <w:t xml:space="preserve">and </w:t>
      </w:r>
      <w:r w:rsidRPr="007219DA">
        <w:rPr>
          <w:rFonts w:eastAsia="Cambria"/>
          <w:b/>
          <w:iCs/>
          <w:u w:val="single"/>
        </w:rPr>
        <w:t>Chinese</w:t>
      </w:r>
      <w:r w:rsidRPr="007219DA">
        <w:rPr>
          <w:rFonts w:eastAsia="Cambria"/>
          <w:u w:val="single"/>
        </w:rPr>
        <w:t xml:space="preserve"> </w:t>
      </w:r>
      <w:r w:rsidRPr="007219DA">
        <w:rPr>
          <w:rFonts w:eastAsia="Cambria"/>
          <w:highlight w:val="green"/>
          <w:u w:val="single"/>
        </w:rPr>
        <w:t>heads of</w:t>
      </w:r>
      <w:r w:rsidRPr="007219DA">
        <w:rPr>
          <w:rFonts w:eastAsia="Cambria"/>
          <w:u w:val="single"/>
        </w:rPr>
        <w:t xml:space="preserve"> national security, foreign affairs, and </w:t>
      </w:r>
      <w:r w:rsidRPr="007219DA">
        <w:rPr>
          <w:rFonts w:eastAsia="Cambria"/>
          <w:highlight w:val="green"/>
          <w:u w:val="single"/>
        </w:rPr>
        <w:t>defense</w:t>
      </w:r>
      <w:r w:rsidRPr="007219DA">
        <w:rPr>
          <w:rFonts w:eastAsia="Cambria"/>
          <w:u w:val="single"/>
        </w:rPr>
        <w:t xml:space="preserve"> </w:t>
      </w:r>
      <w:r w:rsidRPr="007219DA">
        <w:rPr>
          <w:rFonts w:eastAsia="Cambria"/>
          <w:highlight w:val="green"/>
          <w:u w:val="single"/>
        </w:rPr>
        <w:t xml:space="preserve">should engage in </w:t>
      </w:r>
      <w:r w:rsidRPr="007219DA">
        <w:rPr>
          <w:rFonts w:eastAsia="Cambria"/>
          <w:b/>
          <w:iCs/>
          <w:highlight w:val="green"/>
          <w:u w:val="single"/>
        </w:rPr>
        <w:t>regular dialogue</w:t>
      </w:r>
      <w:r w:rsidRPr="007219DA">
        <w:rPr>
          <w:rFonts w:eastAsia="Cambria"/>
          <w:highlight w:val="green"/>
          <w:u w:val="single"/>
        </w:rPr>
        <w:t xml:space="preserve"> on</w:t>
      </w:r>
      <w:r w:rsidRPr="007219DA">
        <w:rPr>
          <w:rFonts w:eastAsia="Cambria"/>
          <w:u w:val="single"/>
        </w:rPr>
        <w:t xml:space="preserve"> </w:t>
      </w:r>
      <w:r w:rsidRPr="007219DA">
        <w:rPr>
          <w:rFonts w:eastAsia="Cambria"/>
          <w:b/>
          <w:iCs/>
          <w:u w:val="single"/>
        </w:rPr>
        <w:t xml:space="preserve">strategic </w:t>
      </w:r>
      <w:r w:rsidRPr="007219DA">
        <w:rPr>
          <w:rFonts w:eastAsia="Cambria"/>
          <w:b/>
          <w:iCs/>
          <w:highlight w:val="green"/>
          <w:u w:val="single"/>
        </w:rPr>
        <w:t>stability issues</w:t>
      </w:r>
      <w:r w:rsidRPr="007219DA">
        <w:rPr>
          <w:rFonts w:eastAsia="Cambria"/>
          <w:sz w:val="16"/>
        </w:rPr>
        <w:t xml:space="preserve">. </w:t>
      </w:r>
      <w:r w:rsidRPr="007219DA">
        <w:rPr>
          <w:rFonts w:eastAsia="Cambria"/>
          <w:u w:val="single"/>
        </w:rPr>
        <w:t xml:space="preserve">Such </w:t>
      </w:r>
      <w:r w:rsidRPr="007219DA">
        <w:rPr>
          <w:rFonts w:eastAsia="Cambria"/>
          <w:highlight w:val="green"/>
          <w:u w:val="single"/>
        </w:rPr>
        <w:t>dialogue allows parties to</w:t>
      </w:r>
      <w:r w:rsidRPr="007219DA">
        <w:rPr>
          <w:rFonts w:eastAsia="Cambria"/>
          <w:u w:val="single"/>
        </w:rPr>
        <w:t xml:space="preserve"> better </w:t>
      </w:r>
      <w:r w:rsidRPr="007219DA">
        <w:rPr>
          <w:rFonts w:eastAsia="Cambria"/>
          <w:b/>
          <w:iCs/>
          <w:highlight w:val="green"/>
          <w:u w:val="single"/>
        </w:rPr>
        <w:t>understand</w:t>
      </w:r>
      <w:r w:rsidRPr="007219DA">
        <w:rPr>
          <w:rFonts w:eastAsia="Cambria"/>
          <w:highlight w:val="green"/>
          <w:u w:val="single"/>
        </w:rPr>
        <w:t xml:space="preserve"> each</w:t>
      </w:r>
      <w:r w:rsidRPr="007219DA">
        <w:rPr>
          <w:rFonts w:eastAsia="Cambria"/>
          <w:u w:val="single"/>
        </w:rPr>
        <w:t xml:space="preserve"> </w:t>
      </w:r>
      <w:r w:rsidRPr="007219DA">
        <w:rPr>
          <w:rFonts w:eastAsia="Cambria"/>
          <w:highlight w:val="green"/>
          <w:u w:val="single"/>
        </w:rPr>
        <w:t xml:space="preserve">other’s </w:t>
      </w:r>
      <w:r w:rsidRPr="007219DA">
        <w:rPr>
          <w:rFonts w:eastAsia="Cambria"/>
          <w:b/>
          <w:iCs/>
          <w:highlight w:val="green"/>
          <w:u w:val="single"/>
        </w:rPr>
        <w:t>strategic logic</w:t>
      </w:r>
      <w:r w:rsidRPr="007219DA">
        <w:rPr>
          <w:rFonts w:eastAsia="Cambria"/>
          <w:sz w:val="16"/>
        </w:rPr>
        <w:t xml:space="preserve">, </w:t>
      </w:r>
      <w:r w:rsidRPr="007219DA">
        <w:rPr>
          <w:rFonts w:eastAsia="Cambria"/>
          <w:u w:val="single"/>
        </w:rPr>
        <w:t xml:space="preserve">the contents of </w:t>
      </w:r>
      <w:r w:rsidRPr="007219DA">
        <w:rPr>
          <w:rFonts w:eastAsia="Cambria"/>
          <w:b/>
          <w:iCs/>
          <w:highlight w:val="green"/>
          <w:u w:val="single"/>
        </w:rPr>
        <w:t>military doctrines</w:t>
      </w:r>
      <w:r w:rsidRPr="007219DA">
        <w:rPr>
          <w:rFonts w:eastAsia="Cambria"/>
          <w:sz w:val="16"/>
          <w:highlight w:val="green"/>
        </w:rPr>
        <w:t xml:space="preserve">, </w:t>
      </w:r>
      <w:r w:rsidRPr="007219DA">
        <w:rPr>
          <w:rFonts w:eastAsia="Cambria"/>
          <w:highlight w:val="green"/>
          <w:u w:val="single"/>
        </w:rPr>
        <w:t>and</w:t>
      </w:r>
      <w:r w:rsidRPr="007219DA">
        <w:rPr>
          <w:rFonts w:eastAsia="Cambria"/>
          <w:u w:val="single"/>
        </w:rPr>
        <w:t xml:space="preserve"> the </w:t>
      </w:r>
      <w:r w:rsidRPr="007219DA">
        <w:rPr>
          <w:rFonts w:eastAsia="Cambria"/>
          <w:highlight w:val="green"/>
          <w:u w:val="single"/>
        </w:rPr>
        <w:t>rationale behind</w:t>
      </w:r>
      <w:r w:rsidRPr="007219DA">
        <w:rPr>
          <w:rFonts w:eastAsia="Cambria"/>
          <w:u w:val="single"/>
        </w:rPr>
        <w:t xml:space="preserve"> approaches to</w:t>
      </w:r>
      <w:r w:rsidRPr="007219DA">
        <w:rPr>
          <w:rFonts w:eastAsia="Cambria"/>
          <w:sz w:val="16"/>
        </w:rPr>
        <w:t xml:space="preserve"> global and regional </w:t>
      </w:r>
      <w:r w:rsidRPr="007219DA">
        <w:rPr>
          <w:rFonts w:eastAsia="Cambria"/>
          <w:u w:val="single"/>
        </w:rPr>
        <w:t xml:space="preserve">security </w:t>
      </w:r>
      <w:r w:rsidRPr="007219DA">
        <w:rPr>
          <w:rFonts w:eastAsia="Cambria"/>
          <w:highlight w:val="green"/>
          <w:u w:val="single"/>
        </w:rPr>
        <w:t>programs</w:t>
      </w:r>
      <w:r w:rsidRPr="007219DA">
        <w:rPr>
          <w:rFonts w:eastAsia="Cambria"/>
          <w:sz w:val="16"/>
        </w:rPr>
        <w:t>. However, broader U.S.-Russian dialogue on strategic issues will likely remain blocked for a long time due to political reasons.</w:t>
      </w:r>
    </w:p>
    <w:p w14:paraId="085762F4" w14:textId="77777777" w:rsidR="007219DA" w:rsidRPr="007219DA" w:rsidRDefault="007219DA" w:rsidP="007219DA">
      <w:pPr>
        <w:rPr>
          <w:rFonts w:eastAsia="Cambria"/>
          <w:sz w:val="16"/>
        </w:rPr>
      </w:pPr>
      <w:r w:rsidRPr="007219DA">
        <w:rPr>
          <w:rFonts w:eastAsia="Cambria"/>
          <w:sz w:val="16"/>
        </w:rPr>
        <w:t xml:space="preserve">Functioning </w:t>
      </w:r>
      <w:r w:rsidRPr="007219DA">
        <w:rPr>
          <w:rFonts w:eastAsia="Cambria"/>
          <w:b/>
          <w:iCs/>
          <w:u w:val="single"/>
        </w:rPr>
        <w:t xml:space="preserve">arms control </w:t>
      </w:r>
      <w:r w:rsidRPr="007219DA">
        <w:rPr>
          <w:rFonts w:eastAsia="Cambria"/>
          <w:b/>
          <w:iCs/>
          <w:highlight w:val="green"/>
          <w:u w:val="single"/>
        </w:rPr>
        <w:t>treaties</w:t>
      </w:r>
      <w:r w:rsidRPr="007219DA">
        <w:rPr>
          <w:rFonts w:eastAsia="Cambria"/>
          <w:highlight w:val="green"/>
          <w:u w:val="single"/>
        </w:rPr>
        <w:t xml:space="preserve"> are </w:t>
      </w:r>
      <w:r w:rsidRPr="007219DA">
        <w:rPr>
          <w:rFonts w:eastAsia="Cambria"/>
          <w:b/>
          <w:iCs/>
          <w:highlight w:val="green"/>
          <w:u w:val="single"/>
        </w:rPr>
        <w:t>not</w:t>
      </w:r>
      <w:r w:rsidRPr="007219DA">
        <w:rPr>
          <w:rFonts w:eastAsia="Cambria"/>
          <w:highlight w:val="green"/>
          <w:u w:val="single"/>
        </w:rPr>
        <w:t xml:space="preserve"> a</w:t>
      </w:r>
      <w:r w:rsidRPr="007219DA">
        <w:rPr>
          <w:rFonts w:eastAsia="Cambria"/>
          <w:u w:val="single"/>
        </w:rPr>
        <w:t xml:space="preserve"> sine qua non </w:t>
      </w:r>
      <w:r w:rsidRPr="007219DA">
        <w:rPr>
          <w:rFonts w:eastAsia="Cambria"/>
          <w:b/>
          <w:iCs/>
          <w:highlight w:val="green"/>
          <w:u w:val="single"/>
        </w:rPr>
        <w:t>requirement</w:t>
      </w:r>
      <w:r w:rsidRPr="007219DA">
        <w:rPr>
          <w:rFonts w:eastAsia="Cambria"/>
          <w:highlight w:val="green"/>
          <w:u w:val="single"/>
        </w:rPr>
        <w:t xml:space="preserve"> for </w:t>
      </w:r>
      <w:r w:rsidRPr="007219DA">
        <w:rPr>
          <w:rFonts w:eastAsia="Cambria"/>
          <w:b/>
          <w:iCs/>
          <w:u w:val="single"/>
        </w:rPr>
        <w:t xml:space="preserve">strategic </w:t>
      </w:r>
      <w:r w:rsidRPr="007219DA">
        <w:rPr>
          <w:rFonts w:eastAsia="Cambria"/>
          <w:b/>
          <w:iCs/>
          <w:highlight w:val="green"/>
          <w:u w:val="single"/>
        </w:rPr>
        <w:t>stability</w:t>
      </w:r>
      <w:r w:rsidRPr="007219DA">
        <w:rPr>
          <w:rFonts w:eastAsia="Cambria"/>
          <w:sz w:val="16"/>
        </w:rPr>
        <w:t xml:space="preserve">. </w:t>
      </w:r>
      <w:r w:rsidRPr="007219DA">
        <w:rPr>
          <w:rFonts w:eastAsia="Cambria"/>
          <w:highlight w:val="green"/>
          <w:u w:val="single"/>
        </w:rPr>
        <w:t xml:space="preserve">It </w:t>
      </w:r>
      <w:r w:rsidRPr="007219DA">
        <w:rPr>
          <w:rFonts w:eastAsia="Cambria"/>
          <w:u w:val="single"/>
        </w:rPr>
        <w:t xml:space="preserve">is </w:t>
      </w:r>
      <w:r w:rsidRPr="007219DA">
        <w:rPr>
          <w:rFonts w:eastAsia="Cambria"/>
          <w:b/>
          <w:iCs/>
          <w:u w:val="single"/>
        </w:rPr>
        <w:t>highly unlikely</w:t>
      </w:r>
      <w:r w:rsidRPr="007219DA">
        <w:rPr>
          <w:rFonts w:eastAsia="Cambria"/>
          <w:u w:val="single"/>
        </w:rPr>
        <w:t xml:space="preserve"> that the </w:t>
      </w:r>
      <w:r w:rsidRPr="007219DA">
        <w:rPr>
          <w:rFonts w:eastAsia="Cambria"/>
          <w:b/>
          <w:iCs/>
          <w:u w:val="single"/>
        </w:rPr>
        <w:t>U</w:t>
      </w:r>
      <w:r w:rsidRPr="007219DA">
        <w:rPr>
          <w:rFonts w:eastAsia="Cambria"/>
          <w:u w:val="single"/>
        </w:rPr>
        <w:t xml:space="preserve">nited </w:t>
      </w:r>
      <w:r w:rsidRPr="007219DA">
        <w:rPr>
          <w:rFonts w:eastAsia="Cambria"/>
          <w:b/>
          <w:iCs/>
          <w:u w:val="single"/>
        </w:rPr>
        <w:t>S</w:t>
      </w:r>
      <w:r w:rsidRPr="007219DA">
        <w:rPr>
          <w:rFonts w:eastAsia="Cambria"/>
          <w:u w:val="single"/>
        </w:rPr>
        <w:t xml:space="preserve">tates and </w:t>
      </w:r>
      <w:r w:rsidRPr="007219DA">
        <w:rPr>
          <w:rFonts w:eastAsia="Cambria"/>
          <w:b/>
          <w:iCs/>
          <w:u w:val="single"/>
        </w:rPr>
        <w:t>China</w:t>
      </w:r>
      <w:r w:rsidRPr="007219DA">
        <w:rPr>
          <w:rFonts w:eastAsia="Cambria"/>
          <w:u w:val="single"/>
        </w:rPr>
        <w:t xml:space="preserve"> will </w:t>
      </w:r>
      <w:r w:rsidRPr="007219DA">
        <w:rPr>
          <w:rFonts w:eastAsia="Cambria"/>
          <w:b/>
          <w:iCs/>
          <w:u w:val="single"/>
        </w:rPr>
        <w:t>conclude arms control</w:t>
      </w:r>
      <w:r w:rsidRPr="007219DA">
        <w:rPr>
          <w:rFonts w:eastAsia="Cambria"/>
          <w:u w:val="single"/>
        </w:rPr>
        <w:t xml:space="preserve"> agreements</w:t>
      </w:r>
      <w:r w:rsidRPr="007219DA">
        <w:rPr>
          <w:rFonts w:eastAsia="Cambria"/>
          <w:sz w:val="16"/>
        </w:rPr>
        <w:t xml:space="preserve"> in the foreseeable future. Preserving </w:t>
      </w:r>
      <w:r w:rsidRPr="007219DA">
        <w:rPr>
          <w:rFonts w:eastAsia="Cambria"/>
          <w:b/>
          <w:iCs/>
          <w:highlight w:val="green"/>
          <w:u w:val="single"/>
        </w:rPr>
        <w:t>U.S.-Russian arms control</w:t>
      </w:r>
      <w:r w:rsidRPr="007219DA">
        <w:rPr>
          <w:rFonts w:eastAsia="Cambria"/>
          <w:highlight w:val="green"/>
          <w:u w:val="single"/>
        </w:rPr>
        <w:t xml:space="preserve"> is</w:t>
      </w:r>
      <w:r w:rsidRPr="007219DA">
        <w:rPr>
          <w:rFonts w:eastAsia="Cambria"/>
          <w:u w:val="single"/>
        </w:rPr>
        <w:t xml:space="preserve"> already </w:t>
      </w:r>
      <w:r w:rsidRPr="007219DA">
        <w:rPr>
          <w:rFonts w:eastAsia="Cambria"/>
          <w:highlight w:val="green"/>
          <w:u w:val="single"/>
        </w:rPr>
        <w:t>difficult</w:t>
      </w:r>
      <w:r w:rsidRPr="007219DA">
        <w:rPr>
          <w:rFonts w:eastAsia="Cambria"/>
          <w:u w:val="single"/>
        </w:rPr>
        <w:t xml:space="preserve"> enough, </w:t>
      </w:r>
      <w:r w:rsidRPr="007219DA">
        <w:rPr>
          <w:rFonts w:eastAsia="Cambria"/>
          <w:highlight w:val="green"/>
          <w:u w:val="single"/>
        </w:rPr>
        <w:t xml:space="preserve">with </w:t>
      </w:r>
      <w:r w:rsidRPr="007219DA">
        <w:rPr>
          <w:rFonts w:eastAsia="Cambria"/>
          <w:b/>
          <w:iCs/>
          <w:highlight w:val="green"/>
          <w:u w:val="single"/>
        </w:rPr>
        <w:t>no prospect</w:t>
      </w:r>
      <w:r w:rsidRPr="007219DA">
        <w:rPr>
          <w:rFonts w:eastAsia="Cambria"/>
          <w:highlight w:val="green"/>
          <w:u w:val="single"/>
        </w:rPr>
        <w:t xml:space="preserve"> for </w:t>
      </w:r>
      <w:r w:rsidRPr="007219DA">
        <w:rPr>
          <w:rFonts w:eastAsia="Cambria"/>
          <w:b/>
          <w:iCs/>
          <w:highlight w:val="green"/>
          <w:u w:val="single"/>
        </w:rPr>
        <w:t>improvement</w:t>
      </w:r>
      <w:r w:rsidRPr="007219DA">
        <w:rPr>
          <w:rFonts w:eastAsia="Cambria"/>
          <w:sz w:val="16"/>
        </w:rPr>
        <w:t xml:space="preserve"> visible </w:t>
      </w:r>
      <w:r w:rsidRPr="007219DA">
        <w:rPr>
          <w:rFonts w:eastAsia="Cambria"/>
          <w:u w:val="single"/>
        </w:rPr>
        <w:t>on the horizon</w:t>
      </w:r>
      <w:r w:rsidRPr="007219DA">
        <w:rPr>
          <w:rFonts w:eastAsia="Cambria"/>
          <w:sz w:val="16"/>
        </w:rPr>
        <w:t>. But in this atmosphere of growing mistrust and mutual suspicion, discussions about strategic stability that aren’t aimed at negotiating specific agreements will likely be ineffective. The most that can be done diplomatically in the short term— or even the medium term—is to agree on conflict prevention, confidence-building, and transparency measures.</w:t>
      </w:r>
    </w:p>
    <w:p w14:paraId="1B7BD2CE" w14:textId="77777777" w:rsidR="007219DA" w:rsidRPr="007219DA" w:rsidRDefault="007219DA" w:rsidP="007219DA"/>
    <w:p w14:paraId="7852EA18" w14:textId="77777777" w:rsidR="007219DA" w:rsidRPr="007219DA" w:rsidRDefault="007219DA" w:rsidP="007219DA">
      <w:pPr>
        <w:keepNext/>
        <w:keepLines/>
        <w:spacing w:before="40" w:after="0"/>
        <w:outlineLvl w:val="3"/>
        <w:rPr>
          <w:rFonts w:eastAsiaTheme="majorEastAsia" w:cstheme="majorBidi"/>
          <w:b/>
          <w:iCs/>
          <w:sz w:val="26"/>
        </w:rPr>
      </w:pPr>
      <w:r w:rsidRPr="007219DA">
        <w:rPr>
          <w:rFonts w:eastAsiaTheme="majorEastAsia" w:cstheme="majorBidi"/>
          <w:b/>
          <w:iCs/>
          <w:sz w:val="26"/>
        </w:rPr>
        <w:t>Conditionality is good –</w:t>
      </w:r>
    </w:p>
    <w:p w14:paraId="1FEBA2F1" w14:textId="77777777" w:rsidR="007219DA" w:rsidRPr="007219DA" w:rsidRDefault="007219DA" w:rsidP="007219DA">
      <w:pPr>
        <w:keepNext/>
        <w:keepLines/>
        <w:spacing w:before="40" w:after="0"/>
        <w:outlineLvl w:val="3"/>
        <w:rPr>
          <w:rFonts w:eastAsiaTheme="majorEastAsia" w:cstheme="majorBidi"/>
          <w:b/>
          <w:iCs/>
          <w:sz w:val="26"/>
        </w:rPr>
      </w:pPr>
      <w:r w:rsidRPr="007219DA">
        <w:rPr>
          <w:rFonts w:eastAsiaTheme="majorEastAsia" w:cstheme="majorBidi"/>
          <w:b/>
          <w:iCs/>
          <w:sz w:val="26"/>
        </w:rPr>
        <w:t>1] logic – proving a CP is bad doesn't prove the plan is good – a logical policymaker can always choose not to act – logic o/w because all arguments presume a logical evaluation</w:t>
      </w:r>
    </w:p>
    <w:p w14:paraId="2DD6B3B8" w14:textId="77777777" w:rsidR="007219DA" w:rsidRPr="007219DA" w:rsidRDefault="007219DA" w:rsidP="007219DA">
      <w:pPr>
        <w:keepNext/>
        <w:keepLines/>
        <w:spacing w:before="40" w:after="0"/>
        <w:outlineLvl w:val="3"/>
        <w:rPr>
          <w:rFonts w:eastAsiaTheme="majorEastAsia" w:cstheme="majorBidi"/>
          <w:b/>
          <w:iCs/>
          <w:sz w:val="26"/>
        </w:rPr>
      </w:pPr>
      <w:r w:rsidRPr="007219DA">
        <w:rPr>
          <w:rFonts w:eastAsiaTheme="majorEastAsia" w:cstheme="majorBidi"/>
          <w:b/>
          <w:iCs/>
          <w:sz w:val="26"/>
        </w:rPr>
        <w:t>2] neg flex – key to in-round flexibility because we're reactionary – the aff will always know their plan better and the debate would be over after the 1AR</w:t>
      </w:r>
    </w:p>
    <w:p w14:paraId="20B96E37" w14:textId="77777777" w:rsidR="007219DA" w:rsidRPr="007219DA" w:rsidRDefault="007219DA" w:rsidP="007219DA">
      <w:pPr>
        <w:keepNext/>
        <w:keepLines/>
        <w:spacing w:before="40" w:after="0"/>
        <w:outlineLvl w:val="3"/>
        <w:rPr>
          <w:rFonts w:eastAsiaTheme="majorEastAsia" w:cstheme="majorBidi"/>
          <w:b/>
          <w:iCs/>
          <w:sz w:val="26"/>
        </w:rPr>
      </w:pPr>
      <w:r w:rsidRPr="007219DA">
        <w:rPr>
          <w:rFonts w:eastAsiaTheme="majorEastAsia" w:cstheme="majorBidi"/>
          <w:b/>
          <w:iCs/>
          <w:sz w:val="26"/>
        </w:rPr>
        <w:t>3] research – key to testing the aff from multiple angles –multiple advantage CPs lets us punish bad affs w/ no plan key warrants</w:t>
      </w:r>
    </w:p>
    <w:p w14:paraId="04C5FBB1" w14:textId="77777777" w:rsidR="007219DA" w:rsidRPr="007219DA" w:rsidRDefault="007219DA" w:rsidP="007219DA">
      <w:pPr>
        <w:keepNext/>
        <w:keepLines/>
        <w:spacing w:before="40" w:after="0"/>
        <w:outlineLvl w:val="3"/>
        <w:rPr>
          <w:rFonts w:eastAsiaTheme="majorEastAsia" w:cstheme="majorBidi"/>
          <w:b/>
          <w:iCs/>
          <w:sz w:val="26"/>
        </w:rPr>
      </w:pPr>
      <w:r w:rsidRPr="007219DA">
        <w:rPr>
          <w:rFonts w:eastAsiaTheme="majorEastAsia" w:cstheme="majorBidi"/>
          <w:b/>
          <w:iCs/>
          <w:sz w:val="26"/>
        </w:rPr>
        <w:t xml:space="preserve">Straight turns and perms check abuse – they can generate offense from the net benefit and get infinite condo on each flow – no unique strat skew abuse b/c if we kick the cp the whole 1AC becomes offense </w:t>
      </w:r>
    </w:p>
    <w:p w14:paraId="3A556242" w14:textId="77777777" w:rsidR="007219DA" w:rsidRPr="007219DA" w:rsidRDefault="007219DA" w:rsidP="007219DA">
      <w:pPr>
        <w:keepNext/>
        <w:keepLines/>
        <w:spacing w:before="40" w:after="0"/>
        <w:outlineLvl w:val="3"/>
        <w:rPr>
          <w:rFonts w:eastAsiaTheme="majorEastAsia" w:cstheme="majorBidi"/>
          <w:b/>
          <w:iCs/>
          <w:sz w:val="26"/>
        </w:rPr>
      </w:pPr>
      <w:r w:rsidRPr="007219DA">
        <w:rPr>
          <w:rFonts w:eastAsiaTheme="majorEastAsia" w:cstheme="majorBidi"/>
          <w:b/>
          <w:iCs/>
          <w:sz w:val="26"/>
        </w:rPr>
        <w:t>Err heavily against 1AR theory – the 2AR gets 3 minutes of entirely new weighing which gives them better access to judge psychology – hold the line</w:t>
      </w:r>
    </w:p>
    <w:p w14:paraId="78A75737" w14:textId="77777777" w:rsidR="007219DA" w:rsidRPr="007219DA" w:rsidRDefault="007219DA" w:rsidP="007219DA"/>
    <w:p w14:paraId="46C9BFA2" w14:textId="77777777" w:rsidR="007219DA" w:rsidRPr="007219DA" w:rsidRDefault="007219DA" w:rsidP="007219DA"/>
    <w:p w14:paraId="44C97DFF" w14:textId="77777777" w:rsidR="007219DA" w:rsidRPr="007219DA" w:rsidRDefault="007219DA" w:rsidP="007219DA">
      <w:pPr>
        <w:keepNext/>
        <w:keepLines/>
        <w:pageBreakBefore/>
        <w:spacing w:before="40" w:after="0"/>
        <w:jc w:val="center"/>
        <w:outlineLvl w:val="1"/>
        <w:rPr>
          <w:rFonts w:eastAsiaTheme="majorEastAsia" w:cstheme="majorBidi"/>
          <w:b/>
          <w:sz w:val="44"/>
          <w:szCs w:val="26"/>
          <w:u w:val="double"/>
        </w:rPr>
      </w:pPr>
      <w:r w:rsidRPr="007219DA">
        <w:rPr>
          <w:rFonts w:eastAsiaTheme="majorEastAsia" w:cstheme="majorBidi"/>
          <w:b/>
          <w:sz w:val="44"/>
          <w:szCs w:val="26"/>
          <w:u w:val="double"/>
        </w:rPr>
        <w:t>DA</w:t>
      </w:r>
    </w:p>
    <w:p w14:paraId="00F378CE" w14:textId="77777777" w:rsidR="007219DA" w:rsidRPr="007219DA" w:rsidRDefault="007219DA" w:rsidP="007219DA">
      <w:pPr>
        <w:keepNext/>
        <w:keepLines/>
        <w:pageBreakBefore/>
        <w:spacing w:before="40" w:after="0"/>
        <w:jc w:val="center"/>
        <w:outlineLvl w:val="2"/>
        <w:rPr>
          <w:rFonts w:eastAsiaTheme="majorEastAsia" w:cstheme="majorBidi"/>
          <w:b/>
          <w:sz w:val="32"/>
          <w:szCs w:val="24"/>
          <w:u w:val="single"/>
        </w:rPr>
      </w:pPr>
      <w:r w:rsidRPr="007219DA">
        <w:rPr>
          <w:rFonts w:eastAsiaTheme="majorEastAsia" w:cstheme="majorBidi"/>
          <w:b/>
          <w:sz w:val="32"/>
          <w:szCs w:val="24"/>
          <w:u w:val="single"/>
        </w:rPr>
        <w:t>1NC – Appeasement</w:t>
      </w:r>
    </w:p>
    <w:p w14:paraId="176E3029" w14:textId="77777777" w:rsidR="007219DA" w:rsidRPr="007219DA" w:rsidRDefault="007219DA" w:rsidP="007219DA">
      <w:pPr>
        <w:keepNext/>
        <w:keepLines/>
        <w:spacing w:before="40" w:after="0"/>
        <w:outlineLvl w:val="3"/>
        <w:rPr>
          <w:rFonts w:eastAsia="MS Gothic" w:cs="Times New Roman"/>
          <w:b/>
          <w:iCs/>
          <w:sz w:val="26"/>
        </w:rPr>
      </w:pPr>
      <w:r w:rsidRPr="007219DA">
        <w:rPr>
          <w:rFonts w:eastAsia="MS Gothic" w:cs="Times New Roman"/>
          <w:b/>
          <w:iCs/>
          <w:sz w:val="26"/>
        </w:rPr>
        <w:t xml:space="preserve">Russia’s international ambitions are low now due to space sector failures.  </w:t>
      </w:r>
    </w:p>
    <w:p w14:paraId="793A46A5" w14:textId="77777777" w:rsidR="007219DA" w:rsidRPr="007219DA" w:rsidRDefault="007219DA" w:rsidP="007219DA">
      <w:pPr>
        <w:rPr>
          <w:rFonts w:eastAsia="Cambria"/>
          <w:sz w:val="16"/>
          <w:szCs w:val="26"/>
        </w:rPr>
      </w:pPr>
      <w:r w:rsidRPr="007219DA">
        <w:rPr>
          <w:rFonts w:eastAsia="Cambria"/>
          <w:b/>
          <w:bCs/>
          <w:sz w:val="26"/>
          <w:szCs w:val="26"/>
          <w:u w:val="single"/>
        </w:rPr>
        <w:t>AFP 19</w:t>
      </w:r>
      <w:r w:rsidRPr="007219DA">
        <w:rPr>
          <w:rFonts w:eastAsia="Cambria"/>
          <w:b/>
          <w:bCs/>
          <w:sz w:val="16"/>
          <w:szCs w:val="26"/>
        </w:rPr>
        <w:t xml:space="preserve"> 5/28</w:t>
      </w:r>
      <w:r w:rsidRPr="007219DA">
        <w:rPr>
          <w:rFonts w:eastAsia="Cambria"/>
          <w:sz w:val="16"/>
          <w:szCs w:val="26"/>
        </w:rPr>
        <w:t>/19 (Agence France-Presse - international news agency headquartered in Paris, “Moscow, we have a problem: theft plagues Russia’s space sector,” https://www.scmp.com/news/world/russia-central-asia/article/3012088/moscow-we-have-problem-theft-plagues-russias-space)</w:t>
      </w:r>
    </w:p>
    <w:p w14:paraId="4BB524A9" w14:textId="77777777" w:rsidR="007219DA" w:rsidRPr="007219DA" w:rsidRDefault="007219DA" w:rsidP="007219DA">
      <w:pPr>
        <w:rPr>
          <w:rFonts w:eastAsia="Cambria"/>
          <w:bCs/>
          <w:iCs/>
          <w:szCs w:val="26"/>
          <w:u w:val="single"/>
        </w:rPr>
      </w:pPr>
      <w:r w:rsidRPr="007219DA">
        <w:rPr>
          <w:rFonts w:eastAsia="Cambria"/>
          <w:sz w:val="16"/>
          <w:szCs w:val="26"/>
        </w:rPr>
        <w:t xml:space="preserve">With millions of dollars missing and officials in prison or fleeing the country, </w:t>
      </w:r>
      <w:r w:rsidRPr="007219DA">
        <w:rPr>
          <w:rFonts w:eastAsia="Cambria"/>
          <w:szCs w:val="26"/>
          <w:highlight w:val="cyan"/>
          <w:u w:val="single"/>
        </w:rPr>
        <w:t>Russia’s space sector is at the heart of a</w:t>
      </w:r>
      <w:r w:rsidRPr="007219DA">
        <w:rPr>
          <w:rFonts w:eastAsia="Cambria"/>
          <w:szCs w:val="26"/>
          <w:u w:val="single"/>
        </w:rPr>
        <w:t xml:space="preserve"> staggering </w:t>
      </w:r>
      <w:r w:rsidRPr="007219DA">
        <w:rPr>
          <w:rFonts w:eastAsia="Cambria"/>
          <w:szCs w:val="26"/>
          <w:highlight w:val="cyan"/>
          <w:u w:val="single"/>
        </w:rPr>
        <w:t>embezzlement scheme that has</w:t>
      </w:r>
      <w:r w:rsidRPr="007219DA">
        <w:rPr>
          <w:rFonts w:eastAsia="Cambria"/>
          <w:sz w:val="16"/>
          <w:szCs w:val="26"/>
          <w:highlight w:val="cyan"/>
        </w:rPr>
        <w:t xml:space="preserve"> </w:t>
      </w:r>
      <w:r w:rsidRPr="007219DA">
        <w:rPr>
          <w:rFonts w:eastAsia="Cambria"/>
          <w:b/>
          <w:iCs/>
          <w:szCs w:val="26"/>
          <w:highlight w:val="cyan"/>
          <w:u w:val="single"/>
        </w:rPr>
        <w:t>dampened ambitions of</w:t>
      </w:r>
      <w:r w:rsidRPr="007219DA">
        <w:rPr>
          <w:rFonts w:eastAsia="Cambria"/>
          <w:szCs w:val="26"/>
          <w:highlight w:val="cyan"/>
          <w:u w:val="single"/>
        </w:rPr>
        <w:t xml:space="preserve"> recovering</w:t>
      </w:r>
      <w:r w:rsidRPr="007219DA">
        <w:rPr>
          <w:rFonts w:eastAsia="Cambria"/>
          <w:szCs w:val="26"/>
          <w:u w:val="single"/>
        </w:rPr>
        <w:t xml:space="preserve"> its Soviet-era </w:t>
      </w:r>
      <w:r w:rsidRPr="007219DA">
        <w:rPr>
          <w:rFonts w:eastAsia="Cambria"/>
          <w:b/>
          <w:iCs/>
          <w:szCs w:val="26"/>
          <w:highlight w:val="cyan"/>
          <w:u w:val="single"/>
        </w:rPr>
        <w:t>greatness.</w:t>
      </w:r>
      <w:r w:rsidRPr="007219DA">
        <w:rPr>
          <w:rFonts w:eastAsia="Cambria"/>
          <w:szCs w:val="26"/>
          <w:u w:val="single"/>
        </w:rPr>
        <w:t xml:space="preserve"> For years, Moscow has tried to fix the industry that was a source of immense pride in the USSR.</w:t>
      </w:r>
      <w:r w:rsidRPr="007219DA">
        <w:rPr>
          <w:rFonts w:eastAsia="Cambria"/>
          <w:sz w:val="16"/>
          <w:szCs w:val="26"/>
        </w:rPr>
        <w:t xml:space="preserve"> While it has bounced back from its post-Soviet collapse and once again become a major world player, </w:t>
      </w:r>
      <w:r w:rsidRPr="007219DA">
        <w:rPr>
          <w:rFonts w:eastAsia="Cambria"/>
          <w:szCs w:val="26"/>
          <w:highlight w:val="cyan"/>
          <w:u w:val="single"/>
        </w:rPr>
        <w:t>the Russian space sector has</w:t>
      </w:r>
      <w:r w:rsidRPr="007219DA">
        <w:rPr>
          <w:rFonts w:eastAsia="Cambria"/>
          <w:szCs w:val="26"/>
          <w:u w:val="single"/>
        </w:rPr>
        <w:t xml:space="preserve"> recently </w:t>
      </w:r>
      <w:r w:rsidRPr="007219DA">
        <w:rPr>
          <w:rFonts w:eastAsia="Cambria"/>
          <w:szCs w:val="26"/>
          <w:highlight w:val="cyan"/>
          <w:u w:val="single"/>
        </w:rPr>
        <w:t>suffered</w:t>
      </w:r>
      <w:r w:rsidRPr="007219DA">
        <w:rPr>
          <w:rFonts w:eastAsia="Cambria"/>
          <w:szCs w:val="26"/>
          <w:u w:val="single"/>
        </w:rPr>
        <w:t xml:space="preserve"> a series of </w:t>
      </w:r>
      <w:r w:rsidRPr="007219DA">
        <w:rPr>
          <w:rFonts w:eastAsia="Cambria"/>
          <w:b/>
          <w:iCs/>
          <w:szCs w:val="26"/>
          <w:highlight w:val="cyan"/>
          <w:u w:val="single"/>
        </w:rPr>
        <w:t>humiliating failures.</w:t>
      </w:r>
      <w:r w:rsidRPr="007219DA">
        <w:rPr>
          <w:rFonts w:eastAsia="Cambria"/>
          <w:sz w:val="16"/>
          <w:szCs w:val="26"/>
        </w:rPr>
        <w:t xml:space="preserve"> And now, </w:t>
      </w:r>
      <w:r w:rsidRPr="007219DA">
        <w:rPr>
          <w:rFonts w:eastAsia="Cambria"/>
          <w:szCs w:val="26"/>
          <w:u w:val="single"/>
        </w:rPr>
        <w:t>massive corruption scandals at state space agency Roscosmos have eclipsed its plans to launch new rockets and lunar stations.</w:t>
      </w:r>
      <w:r w:rsidRPr="007219DA">
        <w:rPr>
          <w:rFonts w:eastAsia="Cambria"/>
          <w:sz w:val="16"/>
          <w:szCs w:val="26"/>
        </w:rPr>
        <w:t xml:space="preserve"> “Billions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7219DA">
        <w:rPr>
          <w:rFonts w:eastAsia="Cambria"/>
          <w:b/>
          <w:iCs/>
          <w:szCs w:val="26"/>
          <w:highlight w:val="cyan"/>
          <w:u w:val="single"/>
        </w:rPr>
        <w:t>Rebooting the space sector is a matter of prestige</w:t>
      </w:r>
      <w:r w:rsidRPr="007219DA">
        <w:rPr>
          <w:rFonts w:eastAsia="Cambria"/>
          <w:b/>
          <w:iCs/>
          <w:szCs w:val="26"/>
          <w:u w:val="single"/>
        </w:rPr>
        <w:t xml:space="preserve"> for the Kremlin. </w:t>
      </w:r>
      <w:r w:rsidRPr="007219DA">
        <w:rPr>
          <w:rFonts w:eastAsia="Cambria"/>
          <w:b/>
          <w:iCs/>
          <w:szCs w:val="26"/>
          <w:highlight w:val="cyan"/>
          <w:u w:val="single"/>
        </w:rPr>
        <w:t>It symbolises</w:t>
      </w:r>
      <w:r w:rsidRPr="007219DA">
        <w:rPr>
          <w:rFonts w:eastAsia="Cambria"/>
          <w:b/>
          <w:iCs/>
          <w:szCs w:val="26"/>
          <w:u w:val="single"/>
        </w:rPr>
        <w:t xml:space="preserve"> its renewed </w:t>
      </w:r>
      <w:r w:rsidRPr="007219DA">
        <w:rPr>
          <w:rFonts w:eastAsia="Cambria"/>
          <w:b/>
          <w:iCs/>
          <w:szCs w:val="26"/>
          <w:highlight w:val="cyan"/>
          <w:u w:val="single"/>
        </w:rPr>
        <w:t>pride and ability to be a major global power</w:t>
      </w:r>
      <w:r w:rsidRPr="007219DA">
        <w:rPr>
          <w:rFonts w:eastAsia="Cambria"/>
          <w:b/>
          <w:bCs/>
          <w:iCs/>
          <w:szCs w:val="26"/>
          <w:highlight w:val="cyan"/>
          <w:u w:val="single"/>
        </w:rPr>
        <w:t>,</w:t>
      </w:r>
      <w:r w:rsidRPr="007219DA">
        <w:rPr>
          <w:rFonts w:eastAsia="Cambria"/>
          <w:b/>
          <w:bCs/>
          <w:iCs/>
          <w:szCs w:val="26"/>
          <w:u w:val="single"/>
        </w:rPr>
        <w:t xml:space="preserve"> especially in the context of increased tensions with the United States.</w:t>
      </w:r>
    </w:p>
    <w:p w14:paraId="7F4C3B3C" w14:textId="77777777" w:rsidR="007219DA" w:rsidRPr="007219DA" w:rsidRDefault="007219DA" w:rsidP="007219DA">
      <w:pPr>
        <w:rPr>
          <w:rFonts w:eastAsia="Cambria"/>
        </w:rPr>
      </w:pPr>
    </w:p>
    <w:p w14:paraId="2A8976D1" w14:textId="77777777" w:rsidR="007219DA" w:rsidRPr="007219DA" w:rsidRDefault="007219DA" w:rsidP="007219DA">
      <w:pPr>
        <w:rPr>
          <w:rFonts w:eastAsia="Cambria"/>
        </w:rPr>
      </w:pPr>
    </w:p>
    <w:p w14:paraId="769FF9E1" w14:textId="77777777" w:rsidR="007219DA" w:rsidRPr="007219DA" w:rsidRDefault="007219DA" w:rsidP="007219DA">
      <w:pPr>
        <w:keepNext/>
        <w:keepLines/>
        <w:spacing w:before="40" w:after="0"/>
        <w:outlineLvl w:val="3"/>
        <w:rPr>
          <w:rFonts w:eastAsia="MS Gothic" w:cs="Times New Roman"/>
          <w:b/>
          <w:iCs/>
          <w:sz w:val="26"/>
        </w:rPr>
      </w:pPr>
      <w:r w:rsidRPr="007219DA">
        <w:rPr>
          <w:rFonts w:eastAsia="MS Gothic" w:cs="Times New Roman"/>
          <w:b/>
          <w:iCs/>
          <w:sz w:val="26"/>
        </w:rPr>
        <w:t>We stopped appeasing Russia – they’ll pocket concessions from coop and increase aggression – tensions aren’t the result of understandings but hardened differences.</w:t>
      </w:r>
    </w:p>
    <w:p w14:paraId="7242114A" w14:textId="77777777" w:rsidR="007219DA" w:rsidRPr="007219DA" w:rsidRDefault="007219DA" w:rsidP="007219DA">
      <w:pPr>
        <w:rPr>
          <w:rFonts w:eastAsia="Cambria"/>
          <w:sz w:val="16"/>
          <w:szCs w:val="26"/>
        </w:rPr>
      </w:pPr>
      <w:r w:rsidRPr="007219DA">
        <w:rPr>
          <w:rFonts w:eastAsia="Cambria"/>
          <w:b/>
          <w:bCs/>
          <w:sz w:val="26"/>
          <w:szCs w:val="26"/>
          <w:u w:val="single"/>
        </w:rPr>
        <w:t>Haddad</w:t>
      </w:r>
      <w:r w:rsidRPr="007219DA">
        <w:rPr>
          <w:rFonts w:eastAsia="Cambria"/>
          <w:szCs w:val="26"/>
          <w:u w:val="single"/>
        </w:rPr>
        <w:t xml:space="preserve"> </w:t>
      </w:r>
      <w:r w:rsidRPr="007219DA">
        <w:rPr>
          <w:rFonts w:eastAsia="Cambria"/>
          <w:b/>
          <w:bCs/>
          <w:szCs w:val="26"/>
          <w:u w:val="single"/>
        </w:rPr>
        <w:t>and Polakova</w:t>
      </w:r>
      <w:r w:rsidRPr="007219DA">
        <w:rPr>
          <w:rFonts w:eastAsia="Cambria"/>
          <w:szCs w:val="26"/>
          <w:u w:val="single"/>
        </w:rPr>
        <w:t xml:space="preserve"> </w:t>
      </w:r>
      <w:r w:rsidRPr="007219DA">
        <w:rPr>
          <w:rFonts w:eastAsia="Cambria"/>
          <w:b/>
          <w:bCs/>
          <w:sz w:val="26"/>
          <w:szCs w:val="26"/>
          <w:u w:val="single"/>
        </w:rPr>
        <w:t>18</w:t>
      </w:r>
      <w:r w:rsidRPr="007219DA">
        <w:rPr>
          <w:rFonts w:eastAsia="Cambria"/>
          <w:sz w:val="16"/>
          <w:szCs w:val="26"/>
        </w:rPr>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6B9E3B17" w14:textId="77777777" w:rsidR="007219DA" w:rsidRPr="007219DA" w:rsidRDefault="007219DA" w:rsidP="007219DA">
      <w:pPr>
        <w:rPr>
          <w:rFonts w:eastAsia="Cambria"/>
          <w:sz w:val="16"/>
          <w:szCs w:val="26"/>
        </w:rPr>
      </w:pPr>
      <w:r w:rsidRPr="007219DA">
        <w:rPr>
          <w:rFonts w:eastAsia="Cambria"/>
          <w:szCs w:val="26"/>
          <w:u w:val="single"/>
        </w:rPr>
        <w:t>Obama’s</w:t>
      </w:r>
      <w:r w:rsidRPr="007219DA">
        <w:rPr>
          <w:rFonts w:eastAsia="Cambria"/>
          <w:sz w:val="16"/>
          <w:szCs w:val="26"/>
        </w:rPr>
        <w:t xml:space="preserve"> much-ballyhooed “</w:t>
      </w:r>
      <w:r w:rsidRPr="007219DA">
        <w:rPr>
          <w:rFonts w:eastAsia="Cambria"/>
          <w:szCs w:val="26"/>
          <w:u w:val="single"/>
        </w:rPr>
        <w:t>Reset</w:t>
      </w:r>
      <w:r w:rsidRPr="007219DA">
        <w:rPr>
          <w:rFonts w:eastAsia="Cambria"/>
          <w:sz w:val="16"/>
          <w:szCs w:val="26"/>
        </w:rPr>
        <w:t xml:space="preserve">” with Russia, launched in 2009, </w:t>
      </w:r>
      <w:r w:rsidRPr="007219DA">
        <w:rPr>
          <w:rFonts w:eastAsia="Cambria"/>
          <w:szCs w:val="26"/>
          <w:u w:val="single"/>
        </w:rPr>
        <w:t xml:space="preserve">was in keeping with </w:t>
      </w:r>
      <w:r w:rsidRPr="007219DA">
        <w:rPr>
          <w:rFonts w:eastAsia="Cambria"/>
          <w:b/>
          <w:iCs/>
          <w:szCs w:val="26"/>
          <w:u w:val="single"/>
        </w:rPr>
        <w:t>optimistic attempts</w:t>
      </w:r>
      <w:r w:rsidRPr="007219DA">
        <w:rPr>
          <w:rFonts w:eastAsia="Cambria"/>
          <w:sz w:val="16"/>
          <w:szCs w:val="26"/>
        </w:rPr>
        <w:t xml:space="preserve"> by every post-Cold War American administration </w:t>
      </w:r>
      <w:r w:rsidRPr="007219DA">
        <w:rPr>
          <w:rFonts w:eastAsia="Cambria"/>
          <w:szCs w:val="26"/>
          <w:u w:val="single"/>
        </w:rPr>
        <w:t xml:space="preserve">to </w:t>
      </w:r>
      <w:r w:rsidRPr="007219DA">
        <w:rPr>
          <w:rFonts w:eastAsia="Cambria"/>
          <w:b/>
          <w:iCs/>
          <w:szCs w:val="26"/>
          <w:u w:val="single"/>
        </w:rPr>
        <w:t>improve relations</w:t>
      </w:r>
      <w:r w:rsidRPr="007219DA">
        <w:rPr>
          <w:rFonts w:eastAsia="Cambria"/>
          <w:szCs w:val="26"/>
          <w:u w:val="single"/>
        </w:rPr>
        <w:t xml:space="preserve"> with Moscow</w:t>
      </w:r>
      <w:r w:rsidRPr="007219DA">
        <w:rPr>
          <w:rFonts w:eastAsia="Cambria"/>
          <w:sz w:val="16"/>
          <w:szCs w:val="2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7219DA">
        <w:rPr>
          <w:rFonts w:eastAsia="Cambria"/>
          <w:b/>
          <w:iCs/>
          <w:szCs w:val="26"/>
          <w:highlight w:val="cyan"/>
          <w:u w:val="single"/>
        </w:rPr>
        <w:t>U.S.-Russia disagreements</w:t>
      </w:r>
      <w:r w:rsidRPr="007219DA">
        <w:rPr>
          <w:rFonts w:eastAsia="Cambria"/>
          <w:szCs w:val="26"/>
          <w:highlight w:val="cyan"/>
          <w:u w:val="single"/>
        </w:rPr>
        <w:t xml:space="preserve"> were </w:t>
      </w:r>
      <w:r w:rsidRPr="007219DA">
        <w:rPr>
          <w:rFonts w:eastAsia="Cambria"/>
          <w:b/>
          <w:iCs/>
          <w:szCs w:val="26"/>
          <w:highlight w:val="cyan"/>
          <w:u w:val="single"/>
        </w:rPr>
        <w:t>not</w:t>
      </w:r>
      <w:r w:rsidRPr="007219DA">
        <w:rPr>
          <w:rFonts w:eastAsia="Cambria"/>
          <w:szCs w:val="26"/>
          <w:u w:val="single"/>
        </w:rPr>
        <w:t xml:space="preserve"> the result of </w:t>
      </w:r>
      <w:r w:rsidRPr="007219DA">
        <w:rPr>
          <w:rFonts w:eastAsia="Cambria"/>
          <w:b/>
          <w:iCs/>
          <w:szCs w:val="26"/>
          <w:highlight w:val="cyan"/>
          <w:u w:val="single"/>
        </w:rPr>
        <w:t>misunderstandings</w:t>
      </w:r>
      <w:r w:rsidRPr="007219DA">
        <w:rPr>
          <w:rFonts w:eastAsia="Cambria"/>
          <w:szCs w:val="26"/>
          <w:u w:val="single"/>
        </w:rPr>
        <w:t xml:space="preserve">, </w:t>
      </w:r>
      <w:r w:rsidRPr="007219DA">
        <w:rPr>
          <w:rFonts w:eastAsia="Cambria"/>
          <w:szCs w:val="26"/>
          <w:highlight w:val="cyan"/>
          <w:u w:val="single"/>
        </w:rPr>
        <w:t>but</w:t>
      </w:r>
      <w:r w:rsidRPr="007219DA">
        <w:rPr>
          <w:rFonts w:eastAsia="Cambria"/>
          <w:szCs w:val="26"/>
          <w:u w:val="single"/>
        </w:rPr>
        <w:t xml:space="preserve"> rather the product of </w:t>
      </w:r>
      <w:r w:rsidRPr="007219DA">
        <w:rPr>
          <w:rFonts w:eastAsia="Cambria"/>
          <w:b/>
          <w:iCs/>
          <w:szCs w:val="26"/>
          <w:u w:val="single"/>
        </w:rPr>
        <w:t xml:space="preserve">long-festering </w:t>
      </w:r>
      <w:r w:rsidRPr="007219DA">
        <w:rPr>
          <w:rFonts w:eastAsia="Cambria"/>
          <w:b/>
          <w:iCs/>
          <w:szCs w:val="26"/>
          <w:highlight w:val="cyan"/>
          <w:u w:val="single"/>
        </w:rPr>
        <w:t>grievances</w:t>
      </w:r>
      <w:r w:rsidRPr="007219DA">
        <w:rPr>
          <w:rFonts w:eastAsia="Cambria"/>
          <w:sz w:val="16"/>
          <w:szCs w:val="26"/>
        </w:rPr>
        <w:t xml:space="preserve">. </w:t>
      </w:r>
      <w:r w:rsidRPr="007219DA">
        <w:rPr>
          <w:rFonts w:eastAsia="Cambria"/>
          <w:szCs w:val="26"/>
          <w:highlight w:val="cyan"/>
          <w:u w:val="single"/>
        </w:rPr>
        <w:t xml:space="preserve">Russia </w:t>
      </w:r>
      <w:r w:rsidRPr="007219DA">
        <w:rPr>
          <w:rFonts w:eastAsia="Cambria"/>
          <w:szCs w:val="26"/>
          <w:u w:val="single"/>
        </w:rPr>
        <w:t xml:space="preserve">saw itself as a great power that </w:t>
      </w:r>
      <w:r w:rsidRPr="007219DA">
        <w:rPr>
          <w:rFonts w:eastAsia="Cambria"/>
          <w:szCs w:val="26"/>
          <w:highlight w:val="cyan"/>
          <w:u w:val="single"/>
        </w:rPr>
        <w:t xml:space="preserve">deserved </w:t>
      </w:r>
      <w:r w:rsidRPr="007219DA">
        <w:rPr>
          <w:rFonts w:eastAsia="Cambria"/>
          <w:b/>
          <w:iCs/>
          <w:szCs w:val="26"/>
          <w:highlight w:val="cyan"/>
          <w:u w:val="single"/>
        </w:rPr>
        <w:t>equal standing</w:t>
      </w:r>
      <w:r w:rsidRPr="007219DA">
        <w:rPr>
          <w:rFonts w:eastAsia="Cambria"/>
          <w:szCs w:val="26"/>
          <w:u w:val="single"/>
        </w:rPr>
        <w:t xml:space="preserve"> with the U.S. </w:t>
      </w:r>
      <w:r w:rsidRPr="007219DA">
        <w:rPr>
          <w:rFonts w:eastAsia="Cambria"/>
          <w:szCs w:val="26"/>
          <w:highlight w:val="cyan"/>
          <w:u w:val="single"/>
        </w:rPr>
        <w:t xml:space="preserve">What </w:t>
      </w:r>
      <w:r w:rsidRPr="007219DA">
        <w:rPr>
          <w:rFonts w:eastAsia="Cambria"/>
          <w:b/>
          <w:iCs/>
          <w:szCs w:val="26"/>
          <w:highlight w:val="cyan"/>
          <w:u w:val="single"/>
        </w:rPr>
        <w:t>Obama saw</w:t>
      </w:r>
      <w:r w:rsidRPr="007219DA">
        <w:rPr>
          <w:rFonts w:eastAsia="Cambria"/>
          <w:szCs w:val="26"/>
          <w:highlight w:val="cyan"/>
          <w:u w:val="single"/>
        </w:rPr>
        <w:t xml:space="preserve"> as </w:t>
      </w:r>
      <w:r w:rsidRPr="007219DA">
        <w:rPr>
          <w:rFonts w:eastAsia="Cambria"/>
          <w:b/>
          <w:iCs/>
          <w:szCs w:val="26"/>
          <w:u w:val="single"/>
        </w:rPr>
        <w:t xml:space="preserve">gestures of </w:t>
      </w:r>
      <w:r w:rsidRPr="007219DA">
        <w:rPr>
          <w:rFonts w:eastAsia="Cambria"/>
          <w:b/>
          <w:iCs/>
          <w:szCs w:val="26"/>
          <w:highlight w:val="cyan"/>
          <w:u w:val="single"/>
        </w:rPr>
        <w:t>good will</w:t>
      </w:r>
      <w:r w:rsidRPr="007219DA">
        <w:rPr>
          <w:rFonts w:eastAsia="Cambria"/>
          <w:sz w:val="16"/>
          <w:szCs w:val="26"/>
        </w:rPr>
        <w:t>—such as the 2009 decision to scrap missile defense plans for Poland and the Czech Republic—</w:t>
      </w:r>
      <w:r w:rsidRPr="007219DA">
        <w:rPr>
          <w:rFonts w:eastAsia="Cambria"/>
          <w:b/>
          <w:iCs/>
          <w:szCs w:val="26"/>
          <w:highlight w:val="cyan"/>
          <w:u w:val="single"/>
        </w:rPr>
        <w:t>Russia</w:t>
      </w:r>
      <w:r w:rsidRPr="007219DA">
        <w:rPr>
          <w:rFonts w:eastAsia="Cambria"/>
          <w:b/>
          <w:iCs/>
          <w:szCs w:val="26"/>
          <w:u w:val="single"/>
        </w:rPr>
        <w:t xml:space="preserve"> </w:t>
      </w:r>
      <w:r w:rsidRPr="007219DA">
        <w:rPr>
          <w:rFonts w:eastAsia="Cambria"/>
          <w:b/>
          <w:iCs/>
          <w:szCs w:val="26"/>
          <w:highlight w:val="cyan"/>
          <w:u w:val="single"/>
        </w:rPr>
        <w:t>interpreted</w:t>
      </w:r>
      <w:r w:rsidRPr="007219DA">
        <w:rPr>
          <w:rFonts w:eastAsia="Cambria"/>
          <w:szCs w:val="26"/>
          <w:highlight w:val="cyan"/>
          <w:u w:val="single"/>
        </w:rPr>
        <w:t xml:space="preserve"> as</w:t>
      </w:r>
      <w:r w:rsidRPr="007219DA">
        <w:rPr>
          <w:rFonts w:eastAsia="Cambria"/>
          <w:szCs w:val="26"/>
          <w:u w:val="single"/>
        </w:rPr>
        <w:t xml:space="preserve"> a </w:t>
      </w:r>
      <w:r w:rsidRPr="007219DA">
        <w:rPr>
          <w:rFonts w:eastAsia="Cambria"/>
          <w:b/>
          <w:iCs/>
          <w:szCs w:val="26"/>
          <w:highlight w:val="cyan"/>
          <w:u w:val="single"/>
        </w:rPr>
        <w:t>U.S. retreat</w:t>
      </w:r>
      <w:r w:rsidRPr="007219DA">
        <w:rPr>
          <w:rFonts w:eastAsia="Cambria"/>
          <w:szCs w:val="26"/>
          <w:u w:val="single"/>
        </w:rPr>
        <w:t xml:space="preserve"> from the European continent</w:t>
      </w:r>
      <w:r w:rsidRPr="007219DA">
        <w:rPr>
          <w:rFonts w:eastAsia="Cambria"/>
          <w:sz w:val="16"/>
          <w:szCs w:val="26"/>
        </w:rPr>
        <w:t xml:space="preserve">. </w:t>
      </w:r>
      <w:r w:rsidRPr="007219DA">
        <w:rPr>
          <w:rFonts w:eastAsia="Cambria"/>
          <w:szCs w:val="26"/>
          <w:highlight w:val="cyan"/>
          <w:u w:val="single"/>
        </w:rPr>
        <w:t xml:space="preserve">Moscow </w:t>
      </w:r>
      <w:r w:rsidRPr="007219DA">
        <w:rPr>
          <w:rFonts w:eastAsia="Cambria"/>
          <w:b/>
          <w:iCs/>
          <w:szCs w:val="26"/>
          <w:highlight w:val="cyan"/>
          <w:u w:val="single"/>
        </w:rPr>
        <w:t>pocketed</w:t>
      </w:r>
      <w:r w:rsidRPr="007219DA">
        <w:rPr>
          <w:rFonts w:eastAsia="Cambria"/>
          <w:szCs w:val="26"/>
          <w:u w:val="single"/>
        </w:rPr>
        <w:t xml:space="preserve"> the </w:t>
      </w:r>
      <w:r w:rsidRPr="007219DA">
        <w:rPr>
          <w:rFonts w:eastAsia="Cambria"/>
          <w:b/>
          <w:iCs/>
          <w:szCs w:val="26"/>
          <w:highlight w:val="cyan"/>
          <w:u w:val="single"/>
        </w:rPr>
        <w:t>concessions</w:t>
      </w:r>
      <w:r w:rsidRPr="007219DA">
        <w:rPr>
          <w:rFonts w:eastAsia="Cambria"/>
          <w:sz w:val="16"/>
          <w:szCs w:val="26"/>
        </w:rPr>
        <w:t xml:space="preserve"> </w:t>
      </w:r>
      <w:r w:rsidRPr="007219DA">
        <w:rPr>
          <w:rFonts w:eastAsia="Cambria"/>
          <w:szCs w:val="26"/>
          <w:u w:val="single"/>
        </w:rPr>
        <w:t>and increasingly inserted itself in European affairs</w:t>
      </w:r>
      <w:r w:rsidRPr="007219DA">
        <w:rPr>
          <w:rFonts w:eastAsia="Cambria"/>
          <w:sz w:val="16"/>
          <w:szCs w:val="26"/>
        </w:rPr>
        <w:t xml:space="preserve">. </w:t>
      </w:r>
      <w:r w:rsidRPr="007219DA">
        <w:rPr>
          <w:rFonts w:eastAsia="Cambria"/>
          <w:szCs w:val="26"/>
          <w:u w:val="single"/>
        </w:rPr>
        <w:t>The Kremlin was</w:t>
      </w:r>
      <w:r w:rsidRPr="007219DA">
        <w:rPr>
          <w:rFonts w:eastAsia="Cambria"/>
          <w:sz w:val="16"/>
          <w:szCs w:val="26"/>
        </w:rPr>
        <w:t xml:space="preserve"> both </w:t>
      </w:r>
      <w:r w:rsidRPr="007219DA">
        <w:rPr>
          <w:rFonts w:eastAsia="Cambria"/>
          <w:b/>
          <w:iCs/>
          <w:szCs w:val="26"/>
          <w:highlight w:val="cyan"/>
          <w:u w:val="single"/>
        </w:rPr>
        <w:t>exploiting</w:t>
      </w:r>
      <w:r w:rsidRPr="007219DA">
        <w:rPr>
          <w:rFonts w:eastAsia="Cambria"/>
          <w:sz w:val="16"/>
          <w:szCs w:val="26"/>
        </w:rPr>
        <w:t xml:space="preserve"> </w:t>
      </w:r>
      <w:r w:rsidRPr="007219DA">
        <w:rPr>
          <w:rFonts w:eastAsia="Cambria"/>
          <w:szCs w:val="26"/>
          <w:u w:val="single"/>
        </w:rPr>
        <w:t xml:space="preserve">an </w:t>
      </w:r>
      <w:r w:rsidRPr="007219DA">
        <w:rPr>
          <w:rFonts w:eastAsia="Cambria"/>
          <w:b/>
          <w:iCs/>
          <w:szCs w:val="26"/>
          <w:u w:val="single"/>
        </w:rPr>
        <w:t xml:space="preserve">easy </w:t>
      </w:r>
      <w:r w:rsidRPr="007219DA">
        <w:rPr>
          <w:rFonts w:eastAsia="Cambria"/>
          <w:b/>
          <w:iCs/>
          <w:szCs w:val="26"/>
          <w:highlight w:val="cyan"/>
          <w:u w:val="single"/>
        </w:rPr>
        <w:t>opportunity</w:t>
      </w:r>
      <w:r w:rsidRPr="007219DA">
        <w:rPr>
          <w:rFonts w:eastAsia="Cambria"/>
          <w:sz w:val="16"/>
          <w:szCs w:val="26"/>
        </w:rPr>
        <w:t xml:space="preserve"> </w:t>
      </w:r>
      <w:r w:rsidRPr="007219DA">
        <w:rPr>
          <w:rFonts w:eastAsia="Cambria"/>
          <w:szCs w:val="26"/>
          <w:u w:val="single"/>
        </w:rPr>
        <w:t>and reasserting what it thought was its historic prerogative</w:t>
      </w:r>
      <w:r w:rsidRPr="007219DA">
        <w:rPr>
          <w:rFonts w:eastAsia="Cambria"/>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 </w:t>
      </w:r>
      <w:r w:rsidRPr="007219DA">
        <w:rPr>
          <w:rFonts w:eastAsia="Cambria"/>
          <w:szCs w:val="26"/>
          <w:u w:val="single"/>
        </w:rPr>
        <w:t>These tensions are real, but all too often they become the story</w:t>
      </w:r>
      <w:r w:rsidRPr="007219DA">
        <w:rPr>
          <w:rFonts w:eastAsia="Cambria"/>
          <w:sz w:val="16"/>
          <w:szCs w:val="26"/>
        </w:rPr>
        <w:t xml:space="preserve">. </w:t>
      </w:r>
      <w:r w:rsidRPr="007219DA">
        <w:rPr>
          <w:rFonts w:eastAsia="Cambria"/>
          <w:b/>
          <w:iCs/>
          <w:szCs w:val="26"/>
          <w:u w:val="single"/>
        </w:rPr>
        <w:t>Glossed over</w:t>
      </w:r>
      <w:r w:rsidRPr="007219DA">
        <w:rPr>
          <w:rFonts w:eastAsia="Cambria"/>
          <w:sz w:val="16"/>
          <w:szCs w:val="26"/>
        </w:rPr>
        <w:t xml:space="preserve"> </w:t>
      </w:r>
      <w:r w:rsidRPr="007219DA">
        <w:rPr>
          <w:rFonts w:eastAsia="Cambria"/>
          <w:szCs w:val="26"/>
          <w:u w:val="single"/>
        </w:rPr>
        <w:t>is the fact that</w:t>
      </w:r>
      <w:r w:rsidRPr="007219DA">
        <w:rPr>
          <w:rFonts w:eastAsia="Cambria"/>
          <w:sz w:val="16"/>
          <w:szCs w:val="26"/>
        </w:rPr>
        <w:t xml:space="preserve"> President </w:t>
      </w:r>
      <w:r w:rsidRPr="007219DA">
        <w:rPr>
          <w:rFonts w:eastAsia="Cambria"/>
          <w:szCs w:val="26"/>
          <w:highlight w:val="cyan"/>
          <w:u w:val="single"/>
        </w:rPr>
        <w:t>Trump</w:t>
      </w:r>
      <w:r w:rsidRPr="007219DA">
        <w:rPr>
          <w:rFonts w:eastAsia="Cambria"/>
          <w:szCs w:val="26"/>
          <w:u w:val="single"/>
        </w:rPr>
        <w:t xml:space="preserve"> has </w:t>
      </w:r>
      <w:r w:rsidRPr="007219DA">
        <w:rPr>
          <w:rFonts w:eastAsia="Cambria"/>
          <w:szCs w:val="26"/>
          <w:highlight w:val="cyan"/>
          <w:u w:val="single"/>
        </w:rPr>
        <w:t>appointed</w:t>
      </w:r>
      <w:r w:rsidRPr="007219DA">
        <w:rPr>
          <w:rFonts w:eastAsia="Cambria"/>
          <w:szCs w:val="26"/>
          <w:u w:val="single"/>
        </w:rPr>
        <w:t xml:space="preserve"> a </w:t>
      </w:r>
      <w:r w:rsidRPr="007219DA">
        <w:rPr>
          <w:rFonts w:eastAsia="Cambria"/>
          <w:b/>
          <w:iCs/>
          <w:szCs w:val="26"/>
          <w:u w:val="single"/>
        </w:rPr>
        <w:t>string</w:t>
      </w:r>
      <w:r w:rsidRPr="007219DA">
        <w:rPr>
          <w:rFonts w:eastAsia="Cambria"/>
          <w:szCs w:val="26"/>
          <w:u w:val="single"/>
        </w:rPr>
        <w:t xml:space="preserve"> of </w:t>
      </w:r>
      <w:r w:rsidRPr="007219DA">
        <w:rPr>
          <w:rFonts w:eastAsia="Cambria"/>
          <w:b/>
          <w:iCs/>
          <w:szCs w:val="26"/>
          <w:highlight w:val="cyan"/>
          <w:u w:val="single"/>
        </w:rPr>
        <w:t>competent</w:t>
      </w:r>
      <w:r w:rsidRPr="007219DA">
        <w:rPr>
          <w:rFonts w:eastAsia="Cambria"/>
          <w:szCs w:val="26"/>
          <w:u w:val="single"/>
        </w:rPr>
        <w:t xml:space="preserve"> and </w:t>
      </w:r>
      <w:r w:rsidRPr="007219DA">
        <w:rPr>
          <w:rFonts w:eastAsia="Cambria"/>
          <w:b/>
          <w:iCs/>
          <w:szCs w:val="26"/>
          <w:u w:val="single"/>
        </w:rPr>
        <w:t xml:space="preserve">widely respected </w:t>
      </w:r>
      <w:r w:rsidRPr="007219DA">
        <w:rPr>
          <w:rFonts w:eastAsia="Cambria"/>
          <w:b/>
          <w:iCs/>
          <w:szCs w:val="26"/>
          <w:highlight w:val="cyan"/>
          <w:u w:val="single"/>
        </w:rPr>
        <w:t>figures</w:t>
      </w:r>
      <w:r w:rsidRPr="007219DA">
        <w:rPr>
          <w:rFonts w:eastAsia="Cambria"/>
          <w:szCs w:val="26"/>
          <w:highlight w:val="cyan"/>
          <w:u w:val="single"/>
        </w:rPr>
        <w:t xml:space="preserve"> to </w:t>
      </w:r>
      <w:r w:rsidRPr="007219DA">
        <w:rPr>
          <w:rFonts w:eastAsia="Cambria"/>
          <w:b/>
          <w:iCs/>
          <w:szCs w:val="26"/>
          <w:highlight w:val="cyan"/>
          <w:u w:val="single"/>
        </w:rPr>
        <w:t>manage Russia</w:t>
      </w:r>
      <w:r w:rsidRPr="007219DA">
        <w:rPr>
          <w:rFonts w:eastAsia="Cambria"/>
          <w:szCs w:val="26"/>
          <w:u w:val="single"/>
        </w:rPr>
        <w:t xml:space="preserve"> policy</w:t>
      </w:r>
      <w:r w:rsidRPr="007219DA">
        <w:rPr>
          <w:rFonts w:eastAsia="Cambria"/>
          <w:sz w:val="16"/>
          <w:szCs w:val="26"/>
        </w:rPr>
        <w:t>—</w:t>
      </w:r>
      <w:r w:rsidRPr="007219DA">
        <w:rPr>
          <w:rFonts w:eastAsia="Cambria"/>
          <w:szCs w:val="26"/>
          <w:u w:val="single"/>
        </w:rPr>
        <w:t xml:space="preserve">from </w:t>
      </w:r>
      <w:r w:rsidRPr="007219DA">
        <w:rPr>
          <w:rFonts w:eastAsia="Cambria"/>
          <w:b/>
          <w:iCs/>
          <w:szCs w:val="26"/>
          <w:u w:val="single"/>
        </w:rPr>
        <w:t>N</w:t>
      </w:r>
      <w:r w:rsidRPr="007219DA">
        <w:rPr>
          <w:rFonts w:eastAsia="Cambria"/>
          <w:szCs w:val="26"/>
          <w:u w:val="single"/>
        </w:rPr>
        <w:t xml:space="preserve">ational </w:t>
      </w:r>
      <w:r w:rsidRPr="007219DA">
        <w:rPr>
          <w:rFonts w:eastAsia="Cambria"/>
          <w:b/>
          <w:iCs/>
          <w:szCs w:val="26"/>
          <w:u w:val="single"/>
        </w:rPr>
        <w:t>S</w:t>
      </w:r>
      <w:r w:rsidRPr="007219DA">
        <w:rPr>
          <w:rFonts w:eastAsia="Cambria"/>
          <w:szCs w:val="26"/>
          <w:u w:val="single"/>
        </w:rPr>
        <w:t xml:space="preserve">ecurity </w:t>
      </w:r>
      <w:r w:rsidRPr="007219DA">
        <w:rPr>
          <w:rFonts w:eastAsia="Cambria"/>
          <w:b/>
          <w:iCs/>
          <w:szCs w:val="26"/>
          <w:u w:val="single"/>
        </w:rPr>
        <w:t>C</w:t>
      </w:r>
      <w:r w:rsidRPr="007219DA">
        <w:rPr>
          <w:rFonts w:eastAsia="Cambria"/>
          <w:szCs w:val="26"/>
          <w:u w:val="single"/>
        </w:rPr>
        <w:t xml:space="preserve">ouncil Senior Director Fiona </w:t>
      </w:r>
      <w:r w:rsidRPr="007219DA">
        <w:rPr>
          <w:rFonts w:eastAsia="Cambria"/>
          <w:b/>
          <w:iCs/>
          <w:szCs w:val="26"/>
          <w:u w:val="single"/>
        </w:rPr>
        <w:t>Hill</w:t>
      </w:r>
      <w:r w:rsidRPr="007219DA">
        <w:rPr>
          <w:rFonts w:eastAsia="Cambria"/>
          <w:sz w:val="16"/>
          <w:szCs w:val="26"/>
        </w:rPr>
        <w:t xml:space="preserve"> </w:t>
      </w:r>
      <w:r w:rsidRPr="007219DA">
        <w:rPr>
          <w:rFonts w:eastAsia="Cambria"/>
          <w:szCs w:val="26"/>
          <w:u w:val="single"/>
        </w:rPr>
        <w:t>to</w:t>
      </w:r>
      <w:r w:rsidRPr="007219DA">
        <w:rPr>
          <w:rFonts w:eastAsia="Cambria"/>
          <w:sz w:val="16"/>
          <w:szCs w:val="26"/>
        </w:rPr>
        <w:t xml:space="preserve"> Assistant Secretary of State for European affairs </w:t>
      </w:r>
      <w:r w:rsidRPr="007219DA">
        <w:rPr>
          <w:rFonts w:eastAsia="Cambria"/>
          <w:szCs w:val="26"/>
          <w:u w:val="single"/>
        </w:rPr>
        <w:t xml:space="preserve">Wess </w:t>
      </w:r>
      <w:r w:rsidRPr="007219DA">
        <w:rPr>
          <w:rFonts w:eastAsia="Cambria"/>
          <w:b/>
          <w:iCs/>
          <w:szCs w:val="26"/>
          <w:u w:val="single"/>
        </w:rPr>
        <w:t>Mitchell</w:t>
      </w:r>
      <w:r w:rsidRPr="007219DA">
        <w:rPr>
          <w:rFonts w:eastAsia="Cambria"/>
          <w:sz w:val="16"/>
          <w:szCs w:val="26"/>
        </w:rPr>
        <w:t xml:space="preserve"> to the Special Envoy for Ukraine Kurt Volker. The </w:t>
      </w:r>
      <w:r w:rsidRPr="007219DA">
        <w:rPr>
          <w:rFonts w:eastAsia="Cambria"/>
          <w:szCs w:val="26"/>
          <w:u w:val="single"/>
        </w:rPr>
        <w:t>Trump</w:t>
      </w:r>
      <w:r w:rsidRPr="007219DA">
        <w:rPr>
          <w:rFonts w:eastAsia="Cambria"/>
          <w:sz w:val="16"/>
          <w:szCs w:val="26"/>
        </w:rPr>
        <w:t xml:space="preserve"> administration </w:t>
      </w:r>
      <w:r w:rsidRPr="007219DA">
        <w:rPr>
          <w:rFonts w:eastAsia="Cambria"/>
          <w:szCs w:val="26"/>
          <w:u w:val="single"/>
        </w:rPr>
        <w:t>is</w:t>
      </w:r>
      <w:r w:rsidRPr="007219DA">
        <w:rPr>
          <w:rFonts w:eastAsia="Cambria"/>
          <w:sz w:val="16"/>
          <w:szCs w:val="26"/>
        </w:rPr>
        <w:t xml:space="preserve">, in fact, </w:t>
      </w:r>
      <w:r w:rsidRPr="007219DA">
        <w:rPr>
          <w:rFonts w:eastAsia="Cambria"/>
          <w:szCs w:val="26"/>
          <w:u w:val="single"/>
        </w:rPr>
        <w:t xml:space="preserve">pursuing </w:t>
      </w:r>
      <w:r w:rsidRPr="007219DA">
        <w:rPr>
          <w:rFonts w:eastAsia="Cambria"/>
          <w:b/>
          <w:iCs/>
          <w:szCs w:val="26"/>
          <w:u w:val="single"/>
        </w:rPr>
        <w:t>concrete policies</w:t>
      </w:r>
      <w:r w:rsidRPr="007219DA">
        <w:rPr>
          <w:rFonts w:eastAsia="Cambria"/>
          <w:sz w:val="16"/>
          <w:szCs w:val="26"/>
        </w:rPr>
        <w:t xml:space="preserve"> </w:t>
      </w:r>
      <w:r w:rsidRPr="007219DA">
        <w:rPr>
          <w:rFonts w:eastAsia="Cambria"/>
          <w:szCs w:val="26"/>
          <w:highlight w:val="cyan"/>
          <w:u w:val="single"/>
        </w:rPr>
        <w:t xml:space="preserve">pushing back </w:t>
      </w:r>
      <w:r w:rsidRPr="007219DA">
        <w:rPr>
          <w:rFonts w:eastAsia="Cambria"/>
          <w:szCs w:val="26"/>
          <w:u w:val="single"/>
        </w:rPr>
        <w:t>on Russian aggression that</w:t>
      </w:r>
      <w:r w:rsidRPr="007219DA">
        <w:rPr>
          <w:rFonts w:eastAsia="Cambria"/>
          <w:sz w:val="16"/>
          <w:szCs w:val="26"/>
        </w:rPr>
        <w:t xml:space="preserve"> the </w:t>
      </w:r>
      <w:r w:rsidRPr="007219DA">
        <w:rPr>
          <w:rFonts w:eastAsia="Cambria"/>
          <w:szCs w:val="26"/>
          <w:u w:val="single"/>
        </w:rPr>
        <w:t>Obama</w:t>
      </w:r>
      <w:r w:rsidRPr="007219DA">
        <w:rPr>
          <w:rFonts w:eastAsia="Cambria"/>
          <w:sz w:val="16"/>
          <w:szCs w:val="26"/>
        </w:rPr>
        <w:t xml:space="preserve"> administration had </w:t>
      </w:r>
      <w:r w:rsidRPr="007219DA">
        <w:rPr>
          <w:rFonts w:eastAsia="Cambria"/>
          <w:szCs w:val="26"/>
          <w:u w:val="single"/>
        </w:rPr>
        <w:t>fervently opposed</w:t>
      </w:r>
      <w:r w:rsidRPr="007219DA">
        <w:rPr>
          <w:rFonts w:eastAsia="Cambria"/>
          <w:sz w:val="16"/>
          <w:szCs w:val="26"/>
        </w:rPr>
        <w:t xml:space="preserve">. </w:t>
      </w:r>
      <w:r w:rsidRPr="007219DA">
        <w:rPr>
          <w:rFonts w:eastAsia="Cambria"/>
          <w:szCs w:val="26"/>
          <w:u w:val="single"/>
        </w:rPr>
        <w:t xml:space="preserve">The </w:t>
      </w:r>
      <w:r w:rsidRPr="007219DA">
        <w:rPr>
          <w:rFonts w:eastAsia="Cambria"/>
          <w:b/>
          <w:iCs/>
          <w:szCs w:val="26"/>
          <w:highlight w:val="cyan"/>
          <w:u w:val="single"/>
        </w:rPr>
        <w:t>N</w:t>
      </w:r>
      <w:r w:rsidRPr="007219DA">
        <w:rPr>
          <w:rFonts w:eastAsia="Cambria"/>
          <w:szCs w:val="26"/>
          <w:u w:val="single"/>
        </w:rPr>
        <w:t xml:space="preserve">ational </w:t>
      </w:r>
      <w:r w:rsidRPr="007219DA">
        <w:rPr>
          <w:rFonts w:eastAsia="Cambria"/>
          <w:b/>
          <w:iCs/>
          <w:szCs w:val="26"/>
          <w:highlight w:val="cyan"/>
          <w:u w:val="single"/>
        </w:rPr>
        <w:t>S</w:t>
      </w:r>
      <w:r w:rsidRPr="007219DA">
        <w:rPr>
          <w:rFonts w:eastAsia="Cambria"/>
          <w:szCs w:val="26"/>
          <w:u w:val="single"/>
        </w:rPr>
        <w:t xml:space="preserve">ecurity </w:t>
      </w:r>
      <w:r w:rsidRPr="007219DA">
        <w:rPr>
          <w:rFonts w:eastAsia="Cambria"/>
          <w:b/>
          <w:iCs/>
          <w:szCs w:val="26"/>
          <w:highlight w:val="cyan"/>
          <w:u w:val="single"/>
        </w:rPr>
        <w:t>S</w:t>
      </w:r>
      <w:r w:rsidRPr="007219DA">
        <w:rPr>
          <w:rFonts w:eastAsia="Cambria"/>
          <w:szCs w:val="26"/>
          <w:u w:val="single"/>
        </w:rPr>
        <w:t>trategy of 2017</w:t>
      </w:r>
      <w:r w:rsidRPr="007219DA">
        <w:rPr>
          <w:rFonts w:eastAsia="Cambria"/>
          <w:sz w:val="16"/>
          <w:szCs w:val="26"/>
        </w:rPr>
        <w:t xml:space="preserve">, </w:t>
      </w:r>
      <w:r w:rsidRPr="007219DA">
        <w:rPr>
          <w:rFonts w:eastAsia="Cambria"/>
          <w:szCs w:val="26"/>
          <w:u w:val="single"/>
        </w:rPr>
        <w:t xml:space="preserve">bringing a </w:t>
      </w:r>
      <w:r w:rsidRPr="007219DA">
        <w:rPr>
          <w:rFonts w:eastAsia="Cambria"/>
          <w:b/>
          <w:iCs/>
          <w:szCs w:val="26"/>
          <w:u w:val="single"/>
        </w:rPr>
        <w:t>much-needed</w:t>
      </w:r>
      <w:r w:rsidRPr="007219DA">
        <w:rPr>
          <w:rFonts w:eastAsia="Cambria"/>
          <w:szCs w:val="26"/>
          <w:u w:val="single"/>
        </w:rPr>
        <w:t xml:space="preserve"> dose of </w:t>
      </w:r>
      <w:r w:rsidRPr="007219DA">
        <w:rPr>
          <w:rFonts w:eastAsia="Cambria"/>
          <w:b/>
          <w:iCs/>
          <w:szCs w:val="26"/>
          <w:u w:val="single"/>
        </w:rPr>
        <w:t>realism</w:t>
      </w:r>
      <w:r w:rsidRPr="007219DA">
        <w:rPr>
          <w:rFonts w:eastAsia="Cambria"/>
          <w:sz w:val="16"/>
          <w:szCs w:val="26"/>
        </w:rPr>
        <w:t xml:space="preserve"> to a conversation too often dominated by abstractions like the “liberal world order”, </w:t>
      </w:r>
      <w:r w:rsidRPr="007219DA">
        <w:rPr>
          <w:rFonts w:eastAsia="Cambria"/>
          <w:b/>
          <w:iCs/>
          <w:szCs w:val="26"/>
          <w:highlight w:val="cyan"/>
          <w:u w:val="single"/>
        </w:rPr>
        <w:t>singles out</w:t>
      </w:r>
      <w:r w:rsidRPr="007219DA">
        <w:rPr>
          <w:rFonts w:eastAsia="Cambria"/>
          <w:sz w:val="16"/>
          <w:szCs w:val="26"/>
        </w:rPr>
        <w:t xml:space="preserve"> both </w:t>
      </w:r>
      <w:r w:rsidRPr="007219DA">
        <w:rPr>
          <w:rFonts w:eastAsia="Cambria"/>
          <w:b/>
          <w:iCs/>
          <w:szCs w:val="26"/>
          <w:u w:val="single"/>
        </w:rPr>
        <w:t xml:space="preserve">China and </w:t>
      </w:r>
      <w:r w:rsidRPr="007219DA">
        <w:rPr>
          <w:rFonts w:eastAsia="Cambria"/>
          <w:b/>
          <w:iCs/>
          <w:szCs w:val="26"/>
          <w:highlight w:val="cyan"/>
          <w:u w:val="single"/>
        </w:rPr>
        <w:t>Russia</w:t>
      </w:r>
      <w:r w:rsidRPr="007219DA">
        <w:rPr>
          <w:rFonts w:eastAsia="Cambria"/>
          <w:sz w:val="16"/>
          <w:szCs w:val="26"/>
        </w:rPr>
        <w:t xml:space="preserve"> </w:t>
      </w:r>
      <w:r w:rsidRPr="007219DA">
        <w:rPr>
          <w:rFonts w:eastAsia="Cambria"/>
          <w:szCs w:val="26"/>
          <w:highlight w:val="cyan"/>
          <w:u w:val="single"/>
        </w:rPr>
        <w:t>as key</w:t>
      </w:r>
      <w:r w:rsidRPr="007219DA">
        <w:rPr>
          <w:rFonts w:eastAsia="Cambria"/>
          <w:szCs w:val="26"/>
          <w:u w:val="single"/>
        </w:rPr>
        <w:t xml:space="preserve"> geopolitical </w:t>
      </w:r>
      <w:r w:rsidRPr="007219DA">
        <w:rPr>
          <w:rFonts w:eastAsia="Cambria"/>
          <w:b/>
          <w:iCs/>
          <w:szCs w:val="26"/>
          <w:highlight w:val="cyan"/>
          <w:u w:val="single"/>
        </w:rPr>
        <w:t>rivals</w:t>
      </w:r>
      <w:r w:rsidRPr="007219DA">
        <w:rPr>
          <w:rFonts w:eastAsia="Cambria"/>
          <w:sz w:val="16"/>
          <w:szCs w:val="26"/>
        </w:rPr>
        <w:t xml:space="preserve">. During </w:t>
      </w:r>
      <w:r w:rsidRPr="007219DA">
        <w:rPr>
          <w:rFonts w:eastAsia="Cambria"/>
          <w:szCs w:val="26"/>
          <w:u w:val="single"/>
        </w:rPr>
        <w:t>Trump</w:t>
      </w:r>
      <w:r w:rsidRPr="007219DA">
        <w:rPr>
          <w:rFonts w:eastAsia="Cambria"/>
          <w:sz w:val="16"/>
          <w:szCs w:val="26"/>
        </w:rPr>
        <w:t xml:space="preserve">’s first year, the administration </w:t>
      </w:r>
      <w:r w:rsidRPr="007219DA">
        <w:rPr>
          <w:rFonts w:eastAsia="Cambria"/>
          <w:szCs w:val="26"/>
          <w:highlight w:val="cyan"/>
          <w:u w:val="single"/>
        </w:rPr>
        <w:t>approved</w:t>
      </w:r>
      <w:r w:rsidRPr="007219DA">
        <w:rPr>
          <w:rFonts w:eastAsia="Cambria"/>
          <w:sz w:val="16"/>
          <w:szCs w:val="26"/>
        </w:rPr>
        <w:t xml:space="preserve"> the </w:t>
      </w:r>
      <w:r w:rsidRPr="007219DA">
        <w:rPr>
          <w:rFonts w:eastAsia="Cambria"/>
          <w:szCs w:val="26"/>
          <w:u w:val="single"/>
        </w:rPr>
        <w:t xml:space="preserve">provision of lethal </w:t>
      </w:r>
      <w:r w:rsidRPr="007219DA">
        <w:rPr>
          <w:rFonts w:eastAsia="Cambria"/>
          <w:szCs w:val="26"/>
          <w:highlight w:val="cyan"/>
          <w:u w:val="single"/>
        </w:rPr>
        <w:t xml:space="preserve">weapons to </w:t>
      </w:r>
      <w:r w:rsidRPr="007219DA">
        <w:rPr>
          <w:rFonts w:eastAsia="Cambria"/>
          <w:b/>
          <w:iCs/>
          <w:szCs w:val="26"/>
          <w:highlight w:val="cyan"/>
          <w:u w:val="single"/>
        </w:rPr>
        <w:t>Ukraine</w:t>
      </w:r>
      <w:r w:rsidRPr="007219DA">
        <w:rPr>
          <w:rFonts w:eastAsia="Cambria"/>
          <w:sz w:val="16"/>
          <w:szCs w:val="26"/>
        </w:rPr>
        <w:t xml:space="preserve">, </w:t>
      </w:r>
      <w:r w:rsidRPr="007219DA">
        <w:rPr>
          <w:rFonts w:eastAsia="Cambria"/>
          <w:szCs w:val="26"/>
          <w:highlight w:val="cyan"/>
          <w:u w:val="single"/>
        </w:rPr>
        <w:t xml:space="preserve">shut down Russia’s </w:t>
      </w:r>
      <w:r w:rsidRPr="007219DA">
        <w:rPr>
          <w:rFonts w:eastAsia="Cambria"/>
          <w:b/>
          <w:iCs/>
          <w:szCs w:val="26"/>
          <w:highlight w:val="cyan"/>
          <w:u w:val="single"/>
        </w:rPr>
        <w:t>consulate</w:t>
      </w:r>
      <w:r w:rsidRPr="007219DA">
        <w:rPr>
          <w:rFonts w:eastAsia="Cambria"/>
          <w:sz w:val="16"/>
          <w:szCs w:val="26"/>
        </w:rPr>
        <w:t xml:space="preserve"> in San Francisco as well as two additional diplomatic annexes, and rather than rolling back sanctions, Trump </w:t>
      </w:r>
      <w:r w:rsidRPr="007219DA">
        <w:rPr>
          <w:rFonts w:eastAsia="Cambria"/>
          <w:szCs w:val="26"/>
          <w:highlight w:val="cyan"/>
          <w:u w:val="single"/>
        </w:rPr>
        <w:t>signed</w:t>
      </w:r>
      <w:r w:rsidRPr="007219DA">
        <w:rPr>
          <w:rFonts w:eastAsia="Cambria"/>
          <w:sz w:val="16"/>
          <w:szCs w:val="26"/>
        </w:rPr>
        <w:t xml:space="preserve"> into law </w:t>
      </w:r>
      <w:r w:rsidRPr="007219DA">
        <w:rPr>
          <w:rFonts w:eastAsia="Cambria"/>
          <w:b/>
          <w:iCs/>
          <w:szCs w:val="26"/>
          <w:u w:val="single"/>
        </w:rPr>
        <w:t xml:space="preserve">additional </w:t>
      </w:r>
      <w:r w:rsidRPr="007219DA">
        <w:rPr>
          <w:rFonts w:eastAsia="Cambria"/>
          <w:b/>
          <w:iCs/>
          <w:szCs w:val="26"/>
          <w:highlight w:val="cyan"/>
          <w:u w:val="single"/>
        </w:rPr>
        <w:t>sanctions</w:t>
      </w:r>
      <w:r w:rsidRPr="007219DA">
        <w:rPr>
          <w:rFonts w:eastAsia="Cambria"/>
          <w:sz w:val="16"/>
          <w:szCs w:val="26"/>
        </w:rPr>
        <w:t xml:space="preserve"> on Russia, </w:t>
      </w:r>
      <w:r w:rsidRPr="007219DA">
        <w:rPr>
          <w:rFonts w:eastAsia="Cambria"/>
          <w:szCs w:val="26"/>
          <w:highlight w:val="cyan"/>
          <w:u w:val="single"/>
        </w:rPr>
        <w:t xml:space="preserve">expanded </w:t>
      </w:r>
      <w:r w:rsidRPr="007219DA">
        <w:rPr>
          <w:rFonts w:eastAsia="Cambria"/>
          <w:b/>
          <w:iCs/>
          <w:szCs w:val="26"/>
          <w:highlight w:val="cyan"/>
          <w:u w:val="single"/>
        </w:rPr>
        <w:t>LNG sales</w:t>
      </w:r>
      <w:r w:rsidRPr="007219DA">
        <w:rPr>
          <w:rFonts w:eastAsia="Cambria"/>
          <w:szCs w:val="26"/>
          <w:u w:val="single"/>
        </w:rPr>
        <w:t xml:space="preserve"> to a Europe</w:t>
      </w:r>
      <w:r w:rsidRPr="007219DA">
        <w:rPr>
          <w:rFonts w:eastAsia="Cambria"/>
          <w:sz w:val="16"/>
          <w:szCs w:val="26"/>
        </w:rPr>
        <w:t xml:space="preserve"> dependent in Russian gas imports, </w:t>
      </w:r>
      <w:r w:rsidRPr="007219DA">
        <w:rPr>
          <w:rFonts w:eastAsia="Cambria"/>
          <w:szCs w:val="26"/>
          <w:u w:val="single"/>
        </w:rPr>
        <w:t>and</w:t>
      </w:r>
      <w:r w:rsidRPr="007219DA">
        <w:rPr>
          <w:rFonts w:eastAsia="Cambria"/>
          <w:sz w:val="16"/>
          <w:szCs w:val="26"/>
        </w:rPr>
        <w:t xml:space="preserve"> </w:t>
      </w:r>
      <w:r w:rsidRPr="007219DA">
        <w:rPr>
          <w:rFonts w:eastAsia="Cambria"/>
          <w:szCs w:val="26"/>
          <w:highlight w:val="cyan"/>
          <w:u w:val="single"/>
        </w:rPr>
        <w:t>increased</w:t>
      </w:r>
      <w:r w:rsidRPr="007219DA">
        <w:rPr>
          <w:rFonts w:eastAsia="Cambria"/>
          <w:szCs w:val="26"/>
          <w:u w:val="single"/>
        </w:rPr>
        <w:t xml:space="preserve"> the Pentagon’s </w:t>
      </w:r>
      <w:r w:rsidRPr="007219DA">
        <w:rPr>
          <w:rFonts w:eastAsia="Cambria"/>
          <w:b/>
          <w:iCs/>
          <w:szCs w:val="26"/>
          <w:highlight w:val="cyan"/>
          <w:u w:val="single"/>
        </w:rPr>
        <w:t>E</w:t>
      </w:r>
      <w:r w:rsidRPr="007219DA">
        <w:rPr>
          <w:rFonts w:eastAsia="Cambria"/>
          <w:szCs w:val="26"/>
          <w:u w:val="single"/>
        </w:rPr>
        <w:t xml:space="preserve">uropean </w:t>
      </w:r>
      <w:r w:rsidRPr="007219DA">
        <w:rPr>
          <w:rFonts w:eastAsia="Cambria"/>
          <w:b/>
          <w:iCs/>
          <w:szCs w:val="26"/>
          <w:highlight w:val="cyan"/>
          <w:u w:val="single"/>
        </w:rPr>
        <w:t>R</w:t>
      </w:r>
      <w:r w:rsidRPr="007219DA">
        <w:rPr>
          <w:rFonts w:eastAsia="Cambria"/>
          <w:szCs w:val="26"/>
          <w:u w:val="single"/>
        </w:rPr>
        <w:t xml:space="preserve">eassurance </w:t>
      </w:r>
      <w:r w:rsidRPr="007219DA">
        <w:rPr>
          <w:rFonts w:eastAsia="Cambria"/>
          <w:b/>
          <w:iCs/>
          <w:szCs w:val="26"/>
          <w:highlight w:val="cyan"/>
          <w:u w:val="single"/>
        </w:rPr>
        <w:t>I</w:t>
      </w:r>
      <w:r w:rsidRPr="007219DA">
        <w:rPr>
          <w:rFonts w:eastAsia="Cambria"/>
          <w:szCs w:val="26"/>
          <w:u w:val="single"/>
        </w:rPr>
        <w:t xml:space="preserve">nitiative budget by </w:t>
      </w:r>
      <w:r w:rsidRPr="007219DA">
        <w:rPr>
          <w:rFonts w:eastAsia="Cambria"/>
          <w:szCs w:val="26"/>
          <w:highlight w:val="cyan"/>
          <w:u w:val="single"/>
        </w:rPr>
        <w:t>40 percent</w:t>
      </w:r>
      <w:r w:rsidRPr="007219DA">
        <w:rPr>
          <w:rFonts w:eastAsia="Cambria"/>
          <w:sz w:val="16"/>
          <w:szCs w:val="26"/>
        </w:rPr>
        <w:t xml:space="preserve">. (A president who berated U.S. investments for European defense has actually dramatically increased American military presence on Europe’s threatened borders.) While </w:t>
      </w:r>
      <w:r w:rsidRPr="007219DA">
        <w:rPr>
          <w:rFonts w:eastAsia="Cambria"/>
          <w:szCs w:val="26"/>
          <w:u w:val="single"/>
        </w:rPr>
        <w:t>many of these</w:t>
      </w:r>
      <w:r w:rsidRPr="007219DA">
        <w:rPr>
          <w:rFonts w:eastAsia="Cambria"/>
          <w:sz w:val="16"/>
          <w:szCs w:val="26"/>
        </w:rPr>
        <w:t xml:space="preserve"> policies </w:t>
      </w:r>
      <w:r w:rsidRPr="007219DA">
        <w:rPr>
          <w:rFonts w:eastAsia="Cambria"/>
          <w:szCs w:val="26"/>
          <w:u w:val="single"/>
        </w:rPr>
        <w:t>may have been implemented despite</w:t>
      </w:r>
      <w:r w:rsidRPr="007219DA">
        <w:rPr>
          <w:rFonts w:eastAsia="Cambria"/>
          <w:sz w:val="16"/>
          <w:szCs w:val="26"/>
        </w:rPr>
        <w:t xml:space="preserve"> rather than because of </w:t>
      </w:r>
      <w:r w:rsidRPr="007219DA">
        <w:rPr>
          <w:rFonts w:eastAsia="Cambria"/>
          <w:szCs w:val="26"/>
          <w:u w:val="single"/>
        </w:rPr>
        <w:t>the president</w:t>
      </w:r>
      <w:r w:rsidRPr="007219DA">
        <w:rPr>
          <w:rFonts w:eastAsia="Cambria"/>
          <w:sz w:val="16"/>
          <w:szCs w:val="26"/>
        </w:rPr>
        <w:t>—on the expansion of sanctions in particular, Trump faced a veto-proof majority in Congress—</w:t>
      </w:r>
      <w:r w:rsidRPr="007219DA">
        <w:rPr>
          <w:rFonts w:eastAsia="Cambria"/>
          <w:szCs w:val="26"/>
          <w:u w:val="single"/>
        </w:rPr>
        <w:t>credit should be given where credit is due</w:t>
      </w:r>
      <w:r w:rsidRPr="007219DA">
        <w:rPr>
          <w:rFonts w:eastAsia="Cambria"/>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7219DA">
        <w:rPr>
          <w:rFonts w:eastAsia="Cambria"/>
          <w:szCs w:val="26"/>
          <w:highlight w:val="cyan"/>
          <w:u w:val="single"/>
        </w:rPr>
        <w:t xml:space="preserve">the U.S. is taking </w:t>
      </w:r>
      <w:r w:rsidRPr="007219DA">
        <w:rPr>
          <w:rFonts w:eastAsia="Cambria"/>
          <w:b/>
          <w:iCs/>
          <w:szCs w:val="26"/>
          <w:highlight w:val="cyan"/>
          <w:u w:val="single"/>
        </w:rPr>
        <w:t>concrete steps</w:t>
      </w:r>
      <w:r w:rsidRPr="007219DA">
        <w:rPr>
          <w:rFonts w:eastAsia="Cambria"/>
          <w:szCs w:val="26"/>
          <w:highlight w:val="cyan"/>
          <w:u w:val="single"/>
        </w:rPr>
        <w:t xml:space="preserve"> to </w:t>
      </w:r>
      <w:r w:rsidRPr="007219DA">
        <w:rPr>
          <w:rFonts w:eastAsia="Cambria"/>
          <w:b/>
          <w:iCs/>
          <w:szCs w:val="26"/>
          <w:highlight w:val="cyan"/>
          <w:u w:val="single"/>
        </w:rPr>
        <w:t>strengthen Europe</w:t>
      </w:r>
      <w:r w:rsidRPr="007219DA">
        <w:rPr>
          <w:rFonts w:eastAsia="Cambria"/>
          <w:szCs w:val="26"/>
          <w:highlight w:val="cyan"/>
          <w:u w:val="single"/>
        </w:rPr>
        <w:t xml:space="preserve"> against </w:t>
      </w:r>
      <w:r w:rsidRPr="007219DA">
        <w:rPr>
          <w:rFonts w:eastAsia="Cambria"/>
          <w:b/>
          <w:iCs/>
          <w:szCs w:val="26"/>
          <w:highlight w:val="cyan"/>
          <w:u w:val="single"/>
        </w:rPr>
        <w:t>Russia</w:t>
      </w:r>
      <w:r w:rsidRPr="007219DA">
        <w:rPr>
          <w:rFonts w:eastAsia="Cambria"/>
          <w:szCs w:val="26"/>
          <w:u w:val="single"/>
        </w:rPr>
        <w:t>n aggression</w:t>
      </w:r>
      <w:r w:rsidRPr="007219DA">
        <w:rPr>
          <w:rFonts w:eastAsia="Cambria"/>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7219DA">
        <w:rPr>
          <w:rFonts w:eastAsia="Cambria"/>
          <w:b/>
          <w:iCs/>
          <w:szCs w:val="26"/>
          <w:u w:val="single"/>
        </w:rPr>
        <w:t>despite</w:t>
      </w:r>
      <w:r w:rsidRPr="007219DA">
        <w:rPr>
          <w:rFonts w:eastAsia="Cambria"/>
          <w:szCs w:val="26"/>
          <w:u w:val="single"/>
        </w:rPr>
        <w:t xml:space="preserve"> the president’s campaign promises</w:t>
      </w:r>
      <w:r w:rsidRPr="007219DA">
        <w:rPr>
          <w:rFonts w:eastAsia="Cambria"/>
          <w:sz w:val="16"/>
          <w:szCs w:val="26"/>
        </w:rPr>
        <w:t xml:space="preserve">, </w:t>
      </w:r>
      <w:r w:rsidRPr="007219DA">
        <w:rPr>
          <w:rFonts w:eastAsia="Cambria"/>
          <w:szCs w:val="26"/>
          <w:u w:val="single"/>
        </w:rPr>
        <w:t>his admin</w:t>
      </w:r>
      <w:r w:rsidRPr="007219DA">
        <w:rPr>
          <w:rFonts w:eastAsia="Cambria"/>
          <w:sz w:val="16"/>
          <w:szCs w:val="26"/>
        </w:rPr>
        <w:t xml:space="preserve">istration </w:t>
      </w:r>
      <w:r w:rsidRPr="007219DA">
        <w:rPr>
          <w:rFonts w:eastAsia="Cambria"/>
          <w:szCs w:val="26"/>
          <w:u w:val="single"/>
        </w:rPr>
        <w:t xml:space="preserve">has been the </w:t>
      </w:r>
      <w:r w:rsidRPr="007219DA">
        <w:rPr>
          <w:rFonts w:eastAsia="Cambria"/>
          <w:b/>
          <w:iCs/>
          <w:szCs w:val="26"/>
          <w:u w:val="single"/>
        </w:rPr>
        <w:t>first</w:t>
      </w:r>
      <w:r w:rsidRPr="007219DA">
        <w:rPr>
          <w:rFonts w:eastAsia="Cambria"/>
          <w:sz w:val="16"/>
          <w:szCs w:val="26"/>
        </w:rPr>
        <w:t xml:space="preserve"> </w:t>
      </w:r>
      <w:r w:rsidRPr="007219DA">
        <w:rPr>
          <w:rFonts w:eastAsia="Cambria"/>
          <w:szCs w:val="26"/>
          <w:u w:val="single"/>
        </w:rPr>
        <w:t xml:space="preserve">in the </w:t>
      </w:r>
      <w:r w:rsidRPr="007219DA">
        <w:rPr>
          <w:rFonts w:eastAsia="Cambria"/>
          <w:b/>
          <w:iCs/>
          <w:szCs w:val="26"/>
          <w:u w:val="single"/>
        </w:rPr>
        <w:t>post-Cold War</w:t>
      </w:r>
      <w:r w:rsidRPr="007219DA">
        <w:rPr>
          <w:rFonts w:eastAsia="Cambria"/>
          <w:szCs w:val="26"/>
          <w:u w:val="single"/>
        </w:rPr>
        <w:t xml:space="preserve"> era</w:t>
      </w:r>
      <w:r w:rsidRPr="007219DA">
        <w:rPr>
          <w:rFonts w:eastAsia="Cambria"/>
          <w:sz w:val="16"/>
          <w:szCs w:val="26"/>
        </w:rPr>
        <w:t xml:space="preserve"> </w:t>
      </w:r>
      <w:r w:rsidRPr="007219DA">
        <w:rPr>
          <w:rFonts w:eastAsia="Cambria"/>
          <w:szCs w:val="26"/>
          <w:u w:val="single"/>
        </w:rPr>
        <w:t xml:space="preserve">to </w:t>
      </w:r>
      <w:r w:rsidRPr="007219DA">
        <w:rPr>
          <w:rFonts w:eastAsia="Cambria"/>
          <w:b/>
          <w:iCs/>
          <w:szCs w:val="26"/>
          <w:u w:val="single"/>
        </w:rPr>
        <w:t>not</w:t>
      </w:r>
      <w:r w:rsidRPr="007219DA">
        <w:rPr>
          <w:rFonts w:eastAsia="Cambria"/>
          <w:szCs w:val="26"/>
          <w:u w:val="single"/>
        </w:rPr>
        <w:t xml:space="preserve"> try for a “</w:t>
      </w:r>
      <w:r w:rsidRPr="007219DA">
        <w:rPr>
          <w:rFonts w:eastAsia="Cambria"/>
          <w:b/>
          <w:iCs/>
          <w:szCs w:val="26"/>
          <w:u w:val="single"/>
        </w:rPr>
        <w:t>Reset</w:t>
      </w:r>
      <w:r w:rsidRPr="007219DA">
        <w:rPr>
          <w:rFonts w:eastAsia="Cambria"/>
          <w:szCs w:val="26"/>
          <w:u w:val="single"/>
        </w:rPr>
        <w:t>” with Moscow</w:t>
      </w:r>
      <w:r w:rsidRPr="007219DA">
        <w:rPr>
          <w:rFonts w:eastAsia="Cambria"/>
          <w:sz w:val="16"/>
          <w:szCs w:val="26"/>
        </w:rPr>
        <w:t xml:space="preserve">. </w:t>
      </w:r>
      <w:r w:rsidRPr="007219DA">
        <w:rPr>
          <w:rFonts w:eastAsia="Cambria"/>
          <w:szCs w:val="26"/>
          <w:u w:val="single"/>
        </w:rPr>
        <w:t>If</w:t>
      </w:r>
      <w:r w:rsidRPr="007219DA">
        <w:rPr>
          <w:rFonts w:eastAsia="Cambria"/>
          <w:sz w:val="16"/>
          <w:szCs w:val="26"/>
        </w:rPr>
        <w:t xml:space="preserve"> Vladimir </w:t>
      </w:r>
      <w:r w:rsidRPr="007219DA">
        <w:rPr>
          <w:rFonts w:eastAsia="Cambria"/>
          <w:szCs w:val="26"/>
          <w:highlight w:val="cyan"/>
          <w:u w:val="single"/>
        </w:rPr>
        <w:t>Putin wanted</w:t>
      </w:r>
      <w:r w:rsidRPr="007219DA">
        <w:rPr>
          <w:rFonts w:eastAsia="Cambria"/>
          <w:sz w:val="16"/>
          <w:szCs w:val="26"/>
        </w:rPr>
        <w:t xml:space="preserve"> to sow chaos and </w:t>
      </w:r>
      <w:r w:rsidRPr="007219DA">
        <w:rPr>
          <w:rFonts w:eastAsia="Cambria"/>
          <w:b/>
          <w:iCs/>
          <w:szCs w:val="26"/>
          <w:highlight w:val="cyan"/>
          <w:u w:val="single"/>
        </w:rPr>
        <w:t>confusion</w:t>
      </w:r>
      <w:r w:rsidRPr="007219DA">
        <w:rPr>
          <w:rFonts w:eastAsia="Cambria"/>
          <w:sz w:val="16"/>
          <w:szCs w:val="26"/>
        </w:rPr>
        <w:t xml:space="preserve"> </w:t>
      </w:r>
      <w:r w:rsidRPr="007219DA">
        <w:rPr>
          <w:rFonts w:eastAsia="Cambria"/>
          <w:szCs w:val="26"/>
          <w:highlight w:val="cyan"/>
          <w:u w:val="single"/>
        </w:rPr>
        <w:t>in Washington</w:t>
      </w:r>
      <w:r w:rsidRPr="007219DA">
        <w:rPr>
          <w:rFonts w:eastAsia="Cambria"/>
          <w:sz w:val="16"/>
          <w:szCs w:val="26"/>
        </w:rPr>
        <w:t xml:space="preserve">, </w:t>
      </w:r>
      <w:r w:rsidRPr="007219DA">
        <w:rPr>
          <w:rFonts w:eastAsia="Cambria"/>
          <w:szCs w:val="26"/>
          <w:highlight w:val="cyan"/>
          <w:u w:val="single"/>
        </w:rPr>
        <w:t>he</w:t>
      </w:r>
      <w:r w:rsidRPr="007219DA">
        <w:rPr>
          <w:rFonts w:eastAsia="Cambria"/>
          <w:sz w:val="16"/>
          <w:szCs w:val="26"/>
        </w:rPr>
        <w:t xml:space="preserve"> has </w:t>
      </w:r>
      <w:r w:rsidRPr="007219DA">
        <w:rPr>
          <w:rFonts w:eastAsia="Cambria"/>
          <w:szCs w:val="26"/>
          <w:highlight w:val="cyan"/>
          <w:u w:val="single"/>
        </w:rPr>
        <w:t>succeeded</w:t>
      </w:r>
      <w:r w:rsidRPr="007219DA">
        <w:rPr>
          <w:rFonts w:eastAsia="Cambria"/>
          <w:sz w:val="16"/>
          <w:szCs w:val="26"/>
        </w:rPr>
        <w:t xml:space="preserve"> beyond his wildest dreams. </w:t>
      </w:r>
      <w:r w:rsidRPr="007219DA">
        <w:rPr>
          <w:rFonts w:eastAsia="Cambria"/>
          <w:szCs w:val="26"/>
          <w:highlight w:val="cyan"/>
          <w:u w:val="single"/>
        </w:rPr>
        <w:t xml:space="preserve">If he wanted a </w:t>
      </w:r>
      <w:r w:rsidRPr="007219DA">
        <w:rPr>
          <w:rFonts w:eastAsia="Cambria"/>
          <w:b/>
          <w:iCs/>
          <w:szCs w:val="26"/>
          <w:highlight w:val="cyan"/>
          <w:u w:val="single"/>
        </w:rPr>
        <w:t>pliant ally</w:t>
      </w:r>
      <w:r w:rsidRPr="007219DA">
        <w:rPr>
          <w:rFonts w:eastAsia="Cambria"/>
          <w:szCs w:val="26"/>
          <w:u w:val="single"/>
        </w:rPr>
        <w:t xml:space="preserve"> in America</w:t>
      </w:r>
      <w:r w:rsidRPr="007219DA">
        <w:rPr>
          <w:rFonts w:eastAsia="Cambria"/>
          <w:sz w:val="16"/>
          <w:szCs w:val="26"/>
        </w:rPr>
        <w:t xml:space="preserve">, </w:t>
      </w:r>
      <w:r w:rsidRPr="007219DA">
        <w:rPr>
          <w:rFonts w:eastAsia="Cambria"/>
          <w:szCs w:val="26"/>
          <w:highlight w:val="cyan"/>
          <w:u w:val="single"/>
        </w:rPr>
        <w:t>he</w:t>
      </w:r>
      <w:r w:rsidRPr="007219DA">
        <w:rPr>
          <w:rFonts w:eastAsia="Cambria"/>
          <w:szCs w:val="26"/>
          <w:u w:val="single"/>
        </w:rPr>
        <w:t xml:space="preserve"> has </w:t>
      </w:r>
      <w:r w:rsidRPr="007219DA">
        <w:rPr>
          <w:rFonts w:eastAsia="Cambria"/>
          <w:b/>
          <w:iCs/>
          <w:szCs w:val="26"/>
          <w:highlight w:val="cyan"/>
          <w:u w:val="single"/>
        </w:rPr>
        <w:t>abjectly failed</w:t>
      </w:r>
      <w:r w:rsidRPr="007219DA">
        <w:rPr>
          <w:rFonts w:eastAsia="Cambria"/>
          <w:sz w:val="16"/>
          <w:szCs w:val="26"/>
        </w:rPr>
        <w:t>.</w:t>
      </w:r>
    </w:p>
    <w:p w14:paraId="304DE142" w14:textId="77777777" w:rsidR="007219DA" w:rsidRPr="007219DA" w:rsidRDefault="007219DA" w:rsidP="007219DA">
      <w:pPr>
        <w:rPr>
          <w:rFonts w:eastAsia="Cambria"/>
        </w:rPr>
      </w:pPr>
    </w:p>
    <w:p w14:paraId="36C77D37" w14:textId="77777777" w:rsidR="007219DA" w:rsidRPr="007219DA" w:rsidRDefault="007219DA" w:rsidP="007219DA">
      <w:pPr>
        <w:rPr>
          <w:rFonts w:eastAsia="Cambria"/>
        </w:rPr>
      </w:pPr>
    </w:p>
    <w:p w14:paraId="1E1B7176" w14:textId="77777777" w:rsidR="007219DA" w:rsidRPr="007219DA" w:rsidRDefault="007219DA" w:rsidP="007219DA">
      <w:pPr>
        <w:keepNext/>
        <w:keepLines/>
        <w:spacing w:before="40" w:after="0"/>
        <w:outlineLvl w:val="3"/>
        <w:rPr>
          <w:rFonts w:eastAsia="MS Gothic" w:cs="Arial"/>
          <w:b/>
          <w:iCs/>
          <w:sz w:val="26"/>
        </w:rPr>
      </w:pPr>
      <w:r w:rsidRPr="007219DA">
        <w:rPr>
          <w:rFonts w:eastAsia="MS Gothic" w:cs="Arial"/>
          <w:b/>
          <w:iCs/>
          <w:sz w:val="26"/>
        </w:rPr>
        <w:t xml:space="preserve">Space cooperation </w:t>
      </w:r>
      <w:r w:rsidRPr="007219DA">
        <w:rPr>
          <w:rFonts w:eastAsia="MS Gothic" w:cs="Arial"/>
          <w:b/>
          <w:iCs/>
          <w:sz w:val="26"/>
          <w:u w:val="single"/>
        </w:rPr>
        <w:t>massively boosts</w:t>
      </w:r>
      <w:r w:rsidRPr="007219DA">
        <w:rPr>
          <w:rFonts w:eastAsia="MS Gothic" w:cs="Arial"/>
          <w:b/>
          <w:iCs/>
          <w:sz w:val="26"/>
        </w:rPr>
        <w:t xml:space="preserve"> prestige for Russia.</w:t>
      </w:r>
    </w:p>
    <w:p w14:paraId="1DDC847A" w14:textId="77777777" w:rsidR="007219DA" w:rsidRPr="007219DA" w:rsidRDefault="007219DA" w:rsidP="007219DA">
      <w:pPr>
        <w:rPr>
          <w:rFonts w:eastAsia="Cambria"/>
          <w:b/>
          <w:sz w:val="16"/>
          <w:szCs w:val="26"/>
        </w:rPr>
      </w:pPr>
      <w:r w:rsidRPr="007219DA">
        <w:rPr>
          <w:rFonts w:eastAsia="Cambria"/>
          <w:b/>
          <w:bCs/>
          <w:sz w:val="26"/>
          <w:szCs w:val="26"/>
          <w:u w:val="single"/>
        </w:rPr>
        <w:t>Juul 19</w:t>
      </w:r>
      <w:r w:rsidRPr="007219DA">
        <w:rPr>
          <w:rFonts w:eastAsia="Cambria"/>
          <w:b/>
          <w:bCs/>
          <w:sz w:val="16"/>
          <w:szCs w:val="26"/>
        </w:rPr>
        <w:t xml:space="preserve"> - </w:t>
      </w:r>
      <w:r w:rsidRPr="007219DA">
        <w:rPr>
          <w:rFonts w:eastAsia="Cambria"/>
          <w:sz w:val="16"/>
          <w:szCs w:val="26"/>
        </w:rPr>
        <w:t>Senior policy analyst at the Center for American Progress</w:t>
      </w:r>
      <w:r w:rsidRPr="007219DA">
        <w:rPr>
          <w:rFonts w:eastAsia="Cambria"/>
          <w:b/>
          <w:bCs/>
          <w:sz w:val="16"/>
          <w:szCs w:val="26"/>
        </w:rPr>
        <w:t xml:space="preserve"> </w:t>
      </w:r>
      <w:r w:rsidRPr="007219DA">
        <w:rPr>
          <w:rFonts w:eastAsia="Cambria"/>
          <w:sz w:val="16"/>
          <w:szCs w:val="26"/>
        </w:rPr>
        <w:t xml:space="preserve">Peter Juul, “Trump’s Space Force Gets the Final Frontier All Wrong,” Foreign Policy. March 20, 2019. </w:t>
      </w:r>
      <w:hyperlink r:id="rId5" w:history="1">
        <w:r w:rsidRPr="007219DA">
          <w:rPr>
            <w:rFonts w:eastAsia="Cambria"/>
            <w:sz w:val="16"/>
            <w:szCs w:val="26"/>
          </w:rPr>
          <w:t>https://foreignpolicy.com/2019/03/20/trumps-space-force-gets-the-final-frontier-all-wrong/</w:t>
        </w:r>
      </w:hyperlink>
    </w:p>
    <w:p w14:paraId="2FD2F02C" w14:textId="77777777" w:rsidR="007219DA" w:rsidRPr="007219DA" w:rsidRDefault="007219DA" w:rsidP="007219DA">
      <w:pPr>
        <w:rPr>
          <w:rFonts w:eastAsia="Cambria"/>
          <w:sz w:val="16"/>
          <w:szCs w:val="16"/>
        </w:rPr>
      </w:pPr>
      <w:r w:rsidRPr="007219DA">
        <w:rPr>
          <w:rFonts w:eastAsia="Cambria"/>
          <w:sz w:val="16"/>
          <w:szCs w:val="16"/>
        </w:rPr>
        <w:t xml:space="preserve">--Space is k2 national prestige – we control it now because people remember Apollo and ISS but that won’t last forever – strong NASA leadership is key  </w:t>
      </w:r>
    </w:p>
    <w:p w14:paraId="4A549622" w14:textId="77777777" w:rsidR="007219DA" w:rsidRPr="007219DA" w:rsidRDefault="007219DA" w:rsidP="007219DA">
      <w:pPr>
        <w:rPr>
          <w:rFonts w:eastAsia="Cambria"/>
          <w:sz w:val="16"/>
          <w:szCs w:val="16"/>
        </w:rPr>
      </w:pPr>
      <w:r w:rsidRPr="007219DA">
        <w:rPr>
          <w:rFonts w:eastAsia="Cambria"/>
          <w:sz w:val="16"/>
          <w:szCs w:val="16"/>
        </w:rPr>
        <w:t>--Autocracy link – working with Russia and China gives them diplomatic leverage because it treats them as co-equal despite HR violations</w:t>
      </w:r>
    </w:p>
    <w:p w14:paraId="2A108180" w14:textId="77777777" w:rsidR="007219DA" w:rsidRPr="007219DA" w:rsidRDefault="007219DA" w:rsidP="007219DA">
      <w:pPr>
        <w:rPr>
          <w:rFonts w:eastAsia="Cambria"/>
          <w:sz w:val="16"/>
          <w:szCs w:val="16"/>
        </w:rPr>
      </w:pPr>
      <w:r w:rsidRPr="007219DA">
        <w:rPr>
          <w:rFonts w:eastAsia="Cambria"/>
          <w:sz w:val="16"/>
          <w:szCs w:val="16"/>
        </w:rPr>
        <w:t xml:space="preserve">--Competition is key – drives all countries to try to outperform the others </w:t>
      </w:r>
    </w:p>
    <w:p w14:paraId="5644DB99" w14:textId="77777777" w:rsidR="007219DA" w:rsidRPr="007219DA" w:rsidRDefault="007219DA" w:rsidP="007219DA">
      <w:pPr>
        <w:rPr>
          <w:rFonts w:eastAsia="Cambria"/>
          <w:sz w:val="16"/>
          <w:szCs w:val="26"/>
        </w:rPr>
      </w:pPr>
      <w:r w:rsidRPr="007219DA">
        <w:rPr>
          <w:rFonts w:eastAsia="Cambria"/>
          <w:sz w:val="16"/>
          <w:szCs w:val="26"/>
        </w:rPr>
        <w:t xml:space="preserve">But funding isn’t everything, and </w:t>
      </w:r>
      <w:r w:rsidRPr="007219DA">
        <w:rPr>
          <w:rFonts w:eastAsia="Cambria"/>
          <w:b/>
          <w:iCs/>
          <w:szCs w:val="26"/>
          <w:u w:val="single"/>
        </w:rPr>
        <w:t xml:space="preserve">in the new geopolitical context, </w:t>
      </w:r>
      <w:r w:rsidRPr="007219DA">
        <w:rPr>
          <w:rFonts w:eastAsia="Cambria"/>
          <w:b/>
          <w:iCs/>
          <w:szCs w:val="26"/>
          <w:highlight w:val="cyan"/>
          <w:u w:val="single"/>
        </w:rPr>
        <w:t>democracy must be seen to work effectively</w:t>
      </w:r>
      <w:r w:rsidRPr="007219DA">
        <w:rPr>
          <w:rFonts w:eastAsia="Cambria"/>
          <w:sz w:val="16"/>
          <w:szCs w:val="26"/>
        </w:rPr>
        <w:t xml:space="preserve">. </w:t>
      </w:r>
      <w:r w:rsidRPr="007219DA">
        <w:rPr>
          <w:rFonts w:eastAsia="Cambria"/>
          <w:szCs w:val="26"/>
          <w:u w:val="single"/>
        </w:rPr>
        <w:t xml:space="preserve">When it comes to space exploration, </w:t>
      </w:r>
      <w:r w:rsidRPr="007219DA">
        <w:rPr>
          <w:rFonts w:eastAsia="Cambria"/>
          <w:szCs w:val="26"/>
          <w:highlight w:val="cyan"/>
          <w:u w:val="single"/>
        </w:rPr>
        <w:t xml:space="preserve">that means </w:t>
      </w:r>
      <w:r w:rsidRPr="007219DA">
        <w:rPr>
          <w:rFonts w:eastAsia="Cambria"/>
          <w:b/>
          <w:iCs/>
          <w:szCs w:val="26"/>
          <w:highlight w:val="cyan"/>
          <w:u w:val="single"/>
        </w:rPr>
        <w:t>ratcheting</w:t>
      </w:r>
      <w:r w:rsidRPr="007219DA">
        <w:rPr>
          <w:rFonts w:eastAsia="Cambria"/>
          <w:b/>
          <w:iCs/>
          <w:szCs w:val="26"/>
          <w:u w:val="single"/>
        </w:rPr>
        <w:t xml:space="preserve"> back</w:t>
      </w:r>
      <w:r w:rsidRPr="007219DA">
        <w:rPr>
          <w:rFonts w:eastAsia="Cambria"/>
          <w:szCs w:val="26"/>
          <w:u w:val="single"/>
        </w:rPr>
        <w:t xml:space="preserve"> </w:t>
      </w:r>
      <w:r w:rsidRPr="007219DA">
        <w:rPr>
          <w:rFonts w:eastAsia="Cambria"/>
          <w:szCs w:val="26"/>
          <w:highlight w:val="cyan"/>
          <w:u w:val="single"/>
        </w:rPr>
        <w:t>U.S. space coop</w:t>
      </w:r>
      <w:r w:rsidRPr="007219DA">
        <w:rPr>
          <w:rFonts w:eastAsia="Cambria"/>
          <w:szCs w:val="26"/>
          <w:u w:val="single"/>
        </w:rPr>
        <w:t xml:space="preserve">eration </w:t>
      </w:r>
      <w:r w:rsidRPr="007219DA">
        <w:rPr>
          <w:rFonts w:eastAsia="Cambria"/>
          <w:szCs w:val="26"/>
          <w:highlight w:val="cyan"/>
          <w:u w:val="single"/>
        </w:rPr>
        <w:t xml:space="preserve">with Russia </w:t>
      </w:r>
      <w:r w:rsidRPr="007219DA">
        <w:rPr>
          <w:rFonts w:eastAsia="Cambria"/>
          <w:szCs w:val="26"/>
          <w:u w:val="single"/>
        </w:rPr>
        <w:t xml:space="preserve">as well as forgoing </w:t>
      </w:r>
      <w:r w:rsidRPr="007219DA">
        <w:rPr>
          <w:rFonts w:eastAsia="Cambria"/>
          <w:b/>
          <w:iCs/>
          <w:szCs w:val="26"/>
          <w:u w:val="single"/>
        </w:rPr>
        <w:t>any</w:t>
      </w:r>
      <w:r w:rsidRPr="007219DA">
        <w:rPr>
          <w:rFonts w:eastAsia="Cambria"/>
          <w:sz w:val="16"/>
          <w:szCs w:val="26"/>
        </w:rPr>
        <w:t xml:space="preserve"> equally </w:t>
      </w:r>
      <w:r w:rsidRPr="007219DA">
        <w:rPr>
          <w:rFonts w:eastAsia="Cambria"/>
          <w:b/>
          <w:iCs/>
          <w:szCs w:val="26"/>
          <w:u w:val="single"/>
        </w:rPr>
        <w:t>intimate</w:t>
      </w:r>
      <w:r w:rsidRPr="007219DA">
        <w:rPr>
          <w:rFonts w:eastAsia="Cambria"/>
          <w:szCs w:val="26"/>
          <w:u w:val="single"/>
        </w:rPr>
        <w:t xml:space="preserve"> cooperation with China and its secretive space agency</w:t>
      </w:r>
      <w:r w:rsidRPr="007219DA">
        <w:rPr>
          <w:rFonts w:eastAsia="Cambria"/>
          <w:sz w:val="16"/>
          <w:szCs w:val="26"/>
        </w:rPr>
        <w:t xml:space="preserve">. </w:t>
      </w:r>
      <w:r w:rsidRPr="007219DA">
        <w:rPr>
          <w:rFonts w:eastAsia="Cambria"/>
          <w:szCs w:val="26"/>
          <w:u w:val="single"/>
        </w:rPr>
        <w:t>The fact that the </w:t>
      </w:r>
      <w:hyperlink r:id="rId6" w:history="1">
        <w:r w:rsidRPr="007219DA">
          <w:rPr>
            <w:rFonts w:eastAsia="Cambria"/>
            <w:szCs w:val="26"/>
            <w:highlight w:val="cyan"/>
            <w:u w:val="single"/>
          </w:rPr>
          <w:t xml:space="preserve">head of Russia’s </w:t>
        </w:r>
        <w:r w:rsidRPr="007219DA">
          <w:rPr>
            <w:rFonts w:eastAsia="Cambria"/>
            <w:szCs w:val="26"/>
            <w:u w:val="single"/>
          </w:rPr>
          <w:t xml:space="preserve">space </w:t>
        </w:r>
        <w:r w:rsidRPr="007219DA">
          <w:rPr>
            <w:rFonts w:eastAsia="Cambria"/>
            <w:szCs w:val="26"/>
            <w:highlight w:val="cyan"/>
            <w:u w:val="single"/>
          </w:rPr>
          <w:t xml:space="preserve">agency remains under </w:t>
        </w:r>
        <w:r w:rsidRPr="007219DA">
          <w:rPr>
            <w:rFonts w:eastAsia="Cambria"/>
            <w:szCs w:val="26"/>
            <w:u w:val="single"/>
          </w:rPr>
          <w:t xml:space="preserve">U.S. </w:t>
        </w:r>
        <w:r w:rsidRPr="007219DA">
          <w:rPr>
            <w:rFonts w:eastAsia="Cambria"/>
            <w:szCs w:val="26"/>
            <w:highlight w:val="cyan"/>
            <w:u w:val="single"/>
          </w:rPr>
          <w:t>sanctions</w:t>
        </w:r>
      </w:hyperlink>
      <w:r w:rsidRPr="007219DA">
        <w:rPr>
          <w:rFonts w:eastAsia="Cambria"/>
          <w:sz w:val="16"/>
          <w:szCs w:val="26"/>
        </w:rPr>
        <w:t xml:space="preserve"> for his role in Moscow’s military intervention in Ukraine </w:t>
      </w:r>
      <w:r w:rsidRPr="007219DA">
        <w:rPr>
          <w:rFonts w:eastAsia="Cambria"/>
          <w:szCs w:val="26"/>
          <w:highlight w:val="cyan"/>
          <w:u w:val="single"/>
        </w:rPr>
        <w:t>illustrates</w:t>
      </w:r>
      <w:r w:rsidRPr="007219DA">
        <w:rPr>
          <w:rFonts w:eastAsia="Cambria"/>
          <w:szCs w:val="26"/>
          <w:u w:val="single"/>
        </w:rPr>
        <w:t xml:space="preserve"> the </w:t>
      </w:r>
      <w:r w:rsidRPr="007219DA">
        <w:rPr>
          <w:rFonts w:eastAsia="Cambria"/>
          <w:b/>
          <w:iCs/>
          <w:szCs w:val="26"/>
          <w:highlight w:val="cyan"/>
          <w:u w:val="single"/>
        </w:rPr>
        <w:t>hazards</w:t>
      </w:r>
      <w:r w:rsidRPr="007219DA">
        <w:rPr>
          <w:rFonts w:eastAsia="Cambria"/>
          <w:b/>
          <w:iCs/>
          <w:szCs w:val="26"/>
          <w:u w:val="single"/>
        </w:rPr>
        <w:t xml:space="preserve"> involved </w:t>
      </w:r>
      <w:r w:rsidRPr="007219DA">
        <w:rPr>
          <w:rFonts w:eastAsia="Cambria"/>
          <w:b/>
          <w:iCs/>
          <w:szCs w:val="26"/>
          <w:highlight w:val="cyan"/>
          <w:u w:val="single"/>
        </w:rPr>
        <w:t>in</w:t>
      </w:r>
      <w:r w:rsidRPr="007219DA">
        <w:rPr>
          <w:rFonts w:eastAsia="Cambria"/>
          <w:b/>
          <w:iCs/>
          <w:szCs w:val="26"/>
          <w:u w:val="single"/>
        </w:rPr>
        <w:t xml:space="preserve"> </w:t>
      </w:r>
      <w:r w:rsidRPr="007219DA">
        <w:rPr>
          <w:rFonts w:eastAsia="Cambria"/>
          <w:b/>
          <w:iCs/>
          <w:szCs w:val="26"/>
          <w:highlight w:val="cyan"/>
          <w:u w:val="single"/>
        </w:rPr>
        <w:t xml:space="preserve">working with autocracies </w:t>
      </w:r>
      <w:r w:rsidRPr="007219DA">
        <w:rPr>
          <w:rFonts w:eastAsia="Cambria"/>
          <w:b/>
          <w:iCs/>
          <w:szCs w:val="26"/>
          <w:u w:val="single"/>
        </w:rPr>
        <w:t>in space.</w:t>
      </w:r>
      <w:r w:rsidRPr="007219DA">
        <w:rPr>
          <w:rFonts w:eastAsia="Cambria"/>
          <w:sz w:val="16"/>
          <w:szCs w:val="26"/>
        </w:rPr>
        <w:t xml:space="preserve"> </w:t>
      </w:r>
      <w:r w:rsidRPr="007219DA">
        <w:rPr>
          <w:rFonts w:eastAsia="Cambria"/>
          <w:b/>
          <w:iCs/>
          <w:szCs w:val="26"/>
          <w:highlight w:val="cyan"/>
          <w:u w:val="single"/>
        </w:rPr>
        <w:t>Deep coop</w:t>
      </w:r>
      <w:r w:rsidRPr="007219DA">
        <w:rPr>
          <w:rFonts w:eastAsia="Cambria"/>
          <w:szCs w:val="26"/>
          <w:u w:val="single"/>
        </w:rPr>
        <w:t xml:space="preserve">eration </w:t>
      </w:r>
      <w:r w:rsidRPr="007219DA">
        <w:rPr>
          <w:rFonts w:eastAsia="Cambria"/>
          <w:szCs w:val="26"/>
          <w:highlight w:val="cyan"/>
          <w:u w:val="single"/>
        </w:rPr>
        <w:t xml:space="preserve">with autocratic powers in space gives </w:t>
      </w:r>
      <w:r w:rsidRPr="007219DA">
        <w:rPr>
          <w:rFonts w:eastAsia="Cambria"/>
          <w:b/>
          <w:iCs/>
          <w:szCs w:val="26"/>
          <w:highlight w:val="cyan"/>
          <w:u w:val="single"/>
        </w:rPr>
        <w:t>autocracies</w:t>
      </w:r>
      <w:r w:rsidRPr="007219DA">
        <w:rPr>
          <w:rFonts w:eastAsia="Cambria"/>
          <w:b/>
          <w:iCs/>
          <w:szCs w:val="26"/>
          <w:u w:val="single"/>
        </w:rPr>
        <w:t xml:space="preserve"> a </w:t>
      </w:r>
      <w:r w:rsidRPr="007219DA">
        <w:rPr>
          <w:rFonts w:eastAsia="Cambria"/>
          <w:b/>
          <w:iCs/>
          <w:szCs w:val="26"/>
          <w:highlight w:val="cyan"/>
          <w:u w:val="single"/>
        </w:rPr>
        <w:t>major</w:t>
      </w:r>
      <w:r w:rsidRPr="007219DA">
        <w:rPr>
          <w:rFonts w:eastAsia="Cambria"/>
          <w:b/>
          <w:iCs/>
          <w:szCs w:val="26"/>
          <w:u w:val="single"/>
        </w:rPr>
        <w:t xml:space="preserve"> point of </w:t>
      </w:r>
      <w:r w:rsidRPr="007219DA">
        <w:rPr>
          <w:rFonts w:eastAsia="Cambria"/>
          <w:b/>
          <w:iCs/>
          <w:szCs w:val="26"/>
          <w:highlight w:val="cyan"/>
          <w:u w:val="single"/>
        </w:rPr>
        <w:t>diplomatic leverage</w:t>
      </w:r>
      <w:r w:rsidRPr="007219DA">
        <w:rPr>
          <w:rFonts w:eastAsia="Cambria"/>
          <w:szCs w:val="26"/>
          <w:u w:val="single"/>
        </w:rPr>
        <w:t xml:space="preserve"> over the U</w:t>
      </w:r>
      <w:r w:rsidRPr="007219DA">
        <w:rPr>
          <w:rFonts w:eastAsia="Cambria"/>
          <w:sz w:val="16"/>
          <w:szCs w:val="26"/>
        </w:rPr>
        <w:t xml:space="preserve">nited </w:t>
      </w:r>
      <w:r w:rsidRPr="007219DA">
        <w:rPr>
          <w:rFonts w:eastAsia="Cambria"/>
          <w:szCs w:val="26"/>
          <w:u w:val="single"/>
        </w:rPr>
        <w:t>S</w:t>
      </w:r>
      <w:r w:rsidRPr="007219DA">
        <w:rPr>
          <w:rFonts w:eastAsia="Cambria"/>
          <w:sz w:val="16"/>
          <w:szCs w:val="26"/>
        </w:rPr>
        <w:t xml:space="preserve">tates, </w:t>
      </w:r>
      <w:r w:rsidRPr="007219DA">
        <w:rPr>
          <w:rFonts w:eastAsia="Cambria"/>
          <w:szCs w:val="26"/>
          <w:highlight w:val="cyan"/>
          <w:u w:val="single"/>
        </w:rPr>
        <w:t>and</w:t>
      </w:r>
      <w:r w:rsidRPr="007219DA">
        <w:rPr>
          <w:rFonts w:eastAsia="Cambria"/>
          <w:sz w:val="16"/>
          <w:szCs w:val="26"/>
        </w:rPr>
        <w:t xml:space="preserve"> more generally </w:t>
      </w:r>
      <w:r w:rsidRPr="007219DA">
        <w:rPr>
          <w:rFonts w:eastAsia="Cambria"/>
          <w:szCs w:val="26"/>
          <w:u w:val="single"/>
        </w:rPr>
        <w:t xml:space="preserve">allows them </w:t>
      </w:r>
      <w:r w:rsidRPr="007219DA">
        <w:rPr>
          <w:rFonts w:eastAsia="Cambria"/>
          <w:szCs w:val="26"/>
          <w:highlight w:val="cyan"/>
          <w:u w:val="single"/>
        </w:rPr>
        <w:t xml:space="preserve">to </w:t>
      </w:r>
      <w:r w:rsidRPr="007219DA">
        <w:rPr>
          <w:rFonts w:eastAsia="Cambria"/>
          <w:b/>
          <w:iCs/>
          <w:szCs w:val="26"/>
          <w:highlight w:val="cyan"/>
          <w:u w:val="single"/>
        </w:rPr>
        <w:t>poach</w:t>
      </w:r>
      <w:r w:rsidRPr="007219DA">
        <w:rPr>
          <w:rFonts w:eastAsia="Cambria"/>
          <w:szCs w:val="26"/>
          <w:highlight w:val="cyan"/>
          <w:u w:val="single"/>
        </w:rPr>
        <w:t xml:space="preserve"> unearned international prestige</w:t>
      </w:r>
      <w:r w:rsidRPr="007219DA">
        <w:rPr>
          <w:rFonts w:eastAsia="Cambria"/>
          <w:szCs w:val="26"/>
          <w:u w:val="single"/>
        </w:rPr>
        <w:t xml:space="preserve"> by working on goals set and</w:t>
      </w:r>
      <w:r w:rsidRPr="007219DA">
        <w:rPr>
          <w:rFonts w:eastAsia="Cambria"/>
          <w:sz w:val="16"/>
          <w:szCs w:val="26"/>
        </w:rPr>
        <w:t xml:space="preserve"> largely </w:t>
      </w:r>
      <w:r w:rsidRPr="007219DA">
        <w:rPr>
          <w:rFonts w:eastAsia="Cambria"/>
          <w:szCs w:val="26"/>
          <w:u w:val="single"/>
        </w:rPr>
        <w:t>carried out by the U</w:t>
      </w:r>
      <w:r w:rsidRPr="007219DA">
        <w:rPr>
          <w:rFonts w:eastAsia="Cambria"/>
          <w:sz w:val="16"/>
          <w:szCs w:val="26"/>
        </w:rPr>
        <w:t xml:space="preserve">nited </w:t>
      </w:r>
      <w:r w:rsidRPr="007219DA">
        <w:rPr>
          <w:rFonts w:eastAsia="Cambria"/>
          <w:szCs w:val="26"/>
          <w:u w:val="single"/>
        </w:rPr>
        <w:t>S</w:t>
      </w:r>
      <w:r w:rsidRPr="007219DA">
        <w:rPr>
          <w:rFonts w:eastAsia="Cambria"/>
          <w:sz w:val="16"/>
          <w:szCs w:val="26"/>
        </w:rPr>
        <w:t xml:space="preserve">tates. In today’s world, </w:t>
      </w:r>
      <w:r w:rsidRPr="007219DA">
        <w:rPr>
          <w:rFonts w:eastAsia="Cambria"/>
          <w:b/>
          <w:iCs/>
          <w:szCs w:val="26"/>
          <w:highlight w:val="cyan"/>
          <w:u w:val="single"/>
        </w:rPr>
        <w:t>there’s no reason for the U</w:t>
      </w:r>
      <w:r w:rsidRPr="007219DA">
        <w:rPr>
          <w:rFonts w:eastAsia="Cambria"/>
          <w:b/>
          <w:iCs/>
          <w:szCs w:val="26"/>
          <w:u w:val="single"/>
        </w:rPr>
        <w:t xml:space="preserve">nited </w:t>
      </w:r>
      <w:r w:rsidRPr="007219DA">
        <w:rPr>
          <w:rFonts w:eastAsia="Cambria"/>
          <w:b/>
          <w:iCs/>
          <w:szCs w:val="26"/>
          <w:highlight w:val="cyan"/>
          <w:u w:val="single"/>
        </w:rPr>
        <w:t>S</w:t>
      </w:r>
      <w:r w:rsidRPr="007219DA">
        <w:rPr>
          <w:rFonts w:eastAsia="Cambria"/>
          <w:b/>
          <w:iCs/>
          <w:szCs w:val="26"/>
          <w:u w:val="single"/>
        </w:rPr>
        <w:t xml:space="preserve">tates </w:t>
      </w:r>
      <w:r w:rsidRPr="007219DA">
        <w:rPr>
          <w:rFonts w:eastAsia="Cambria"/>
          <w:b/>
          <w:iCs/>
          <w:szCs w:val="26"/>
          <w:highlight w:val="cyan"/>
          <w:u w:val="single"/>
        </w:rPr>
        <w:t xml:space="preserve">to give Russia </w:t>
      </w:r>
      <w:r w:rsidRPr="007219DA">
        <w:rPr>
          <w:rFonts w:eastAsia="Cambria"/>
          <w:b/>
          <w:iCs/>
          <w:szCs w:val="26"/>
          <w:u w:val="single"/>
        </w:rPr>
        <w:t xml:space="preserve">or China this sort of </w:t>
      </w:r>
      <w:r w:rsidRPr="007219DA">
        <w:rPr>
          <w:rFonts w:eastAsia="Cambria"/>
          <w:b/>
          <w:iCs/>
          <w:szCs w:val="26"/>
          <w:highlight w:val="cyan"/>
          <w:u w:val="single"/>
        </w:rPr>
        <w:t>standing by association</w:t>
      </w:r>
      <w:r w:rsidRPr="007219DA">
        <w:rPr>
          <w:rFonts w:eastAsia="Cambria"/>
          <w:sz w:val="16"/>
          <w:szCs w:val="26"/>
        </w:rPr>
        <w:t>.</w:t>
      </w:r>
    </w:p>
    <w:p w14:paraId="2AA95D17" w14:textId="77777777" w:rsidR="007219DA" w:rsidRPr="007219DA" w:rsidRDefault="007219DA" w:rsidP="007219DA">
      <w:pPr>
        <w:rPr>
          <w:rFonts w:eastAsia="Cambria"/>
          <w:sz w:val="16"/>
          <w:szCs w:val="26"/>
        </w:rPr>
      </w:pPr>
      <w:r w:rsidRPr="007219DA">
        <w:rPr>
          <w:rFonts w:eastAsia="Cambria"/>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7219DA">
        <w:rPr>
          <w:rFonts w:eastAsia="Cambria"/>
          <w:szCs w:val="26"/>
          <w:u w:val="single"/>
        </w:rPr>
        <w:t xml:space="preserve">Significant </w:t>
      </w:r>
      <w:r w:rsidRPr="007219DA">
        <w:rPr>
          <w:rFonts w:eastAsia="Cambria"/>
          <w:b/>
          <w:iCs/>
          <w:szCs w:val="26"/>
          <w:highlight w:val="cyan"/>
          <w:u w:val="single"/>
        </w:rPr>
        <w:t>cooperation</w:t>
      </w:r>
      <w:r w:rsidRPr="007219DA">
        <w:rPr>
          <w:rFonts w:eastAsia="Cambria"/>
          <w:szCs w:val="26"/>
          <w:u w:val="single"/>
        </w:rPr>
        <w:t xml:space="preserve"> with China </w:t>
      </w:r>
      <w:r w:rsidRPr="007219DA">
        <w:rPr>
          <w:rFonts w:eastAsia="Cambria"/>
          <w:szCs w:val="26"/>
          <w:highlight w:val="cyan"/>
          <w:u w:val="single"/>
        </w:rPr>
        <w:t xml:space="preserve">should be avoided </w:t>
      </w:r>
      <w:r w:rsidRPr="007219DA">
        <w:rPr>
          <w:rFonts w:eastAsia="Cambria"/>
          <w:b/>
          <w:iCs/>
          <w:szCs w:val="26"/>
          <w:highlight w:val="cyan"/>
          <w:u w:val="single"/>
        </w:rPr>
        <w:t>altogether</w:t>
      </w:r>
      <w:r w:rsidRPr="007219DA">
        <w:rPr>
          <w:rFonts w:eastAsia="Cambria"/>
          <w:sz w:val="16"/>
          <w:szCs w:val="26"/>
        </w:rPr>
        <w:t>, especially given its </w:t>
      </w:r>
      <w:hyperlink r:id="rId7" w:history="1">
        <w:r w:rsidRPr="007219DA">
          <w:rPr>
            <w:rFonts w:eastAsia="Cambria"/>
            <w:sz w:val="16"/>
            <w:szCs w:val="26"/>
          </w:rPr>
          <w:t>notoriously opaque</w:t>
        </w:r>
      </w:hyperlink>
      <w:r w:rsidRPr="007219DA">
        <w:rPr>
          <w:rFonts w:eastAsia="Cambria"/>
          <w:sz w:val="16"/>
          <w:szCs w:val="26"/>
        </w:rPr>
        <w:t> and </w:t>
      </w:r>
      <w:hyperlink r:id="rId8" w:history="1">
        <w:r w:rsidRPr="007219DA">
          <w:rPr>
            <w:rFonts w:eastAsia="Cambria"/>
            <w:sz w:val="16"/>
            <w:szCs w:val="26"/>
          </w:rPr>
          <w:t>military-run</w:t>
        </w:r>
      </w:hyperlink>
      <w:r w:rsidRPr="007219DA">
        <w:rPr>
          <w:rFonts w:eastAsia="Cambria"/>
          <w:sz w:val="16"/>
          <w:szCs w:val="26"/>
        </w:rPr>
        <w:t> space program. The space programs and agencies of other nations—NASA, the European Space Agency and its member-nation agencies, the Japan Aerospace Exploration Agency, and even Russia’s Roscosmos—remain led and run by civilians.</w:t>
      </w:r>
    </w:p>
    <w:p w14:paraId="3E651366" w14:textId="77777777" w:rsidR="007219DA" w:rsidRPr="007219DA" w:rsidRDefault="007219DA" w:rsidP="007219DA">
      <w:pPr>
        <w:rPr>
          <w:rFonts w:eastAsia="Cambria"/>
          <w:sz w:val="16"/>
          <w:szCs w:val="26"/>
        </w:rPr>
      </w:pPr>
      <w:bookmarkStart w:id="0" w:name="_Hlk19340022"/>
    </w:p>
    <w:p w14:paraId="46A5F3F1" w14:textId="77777777" w:rsidR="007219DA" w:rsidRPr="007219DA" w:rsidRDefault="007219DA" w:rsidP="007219DA">
      <w:pPr>
        <w:keepNext/>
        <w:keepLines/>
        <w:spacing w:before="40" w:after="0"/>
        <w:outlineLvl w:val="3"/>
        <w:rPr>
          <w:rFonts w:eastAsia="MS Gothic" w:cs="Times New Roman"/>
          <w:b/>
          <w:iCs/>
          <w:sz w:val="26"/>
        </w:rPr>
      </w:pPr>
      <w:r w:rsidRPr="007219DA">
        <w:rPr>
          <w:rFonts w:eastAsia="MS Gothic" w:cs="Times New Roman"/>
          <w:b/>
          <w:iCs/>
          <w:sz w:val="26"/>
        </w:rPr>
        <w:t>Cooperation is perceived as appeasement - that independently is sufficient for Putin to feel emboldened and seize more territory.</w:t>
      </w:r>
    </w:p>
    <w:p w14:paraId="678C2DC1" w14:textId="77777777" w:rsidR="007219DA" w:rsidRPr="007219DA" w:rsidRDefault="007219DA" w:rsidP="007219DA">
      <w:pPr>
        <w:rPr>
          <w:rFonts w:eastAsia="Cambria"/>
          <w:sz w:val="16"/>
          <w:szCs w:val="26"/>
        </w:rPr>
      </w:pPr>
      <w:r w:rsidRPr="007219DA">
        <w:rPr>
          <w:rFonts w:eastAsia="Cambria"/>
          <w:b/>
          <w:bCs/>
          <w:sz w:val="26"/>
          <w:szCs w:val="26"/>
          <w:u w:val="single"/>
        </w:rPr>
        <w:t>Payne 17</w:t>
      </w:r>
      <w:r w:rsidRPr="007219DA">
        <w:rPr>
          <w:rFonts w:eastAsia="Cambria"/>
          <w:sz w:val="16"/>
          <w:szCs w:val="26"/>
        </w:rPr>
        <w:t xml:space="preserve"> – Served in the Department of Defense as the Deputy Assistant Secretary of Defense for Forces Policy Dr. Keith B. Payne, “Russian strategy Expansion, crisis and conflict,” Comparative Strategy, 2017. </w:t>
      </w:r>
      <w:hyperlink r:id="rId9" w:history="1">
        <w:r w:rsidRPr="007219DA">
          <w:rPr>
            <w:rFonts w:eastAsia="Cambria"/>
            <w:sz w:val="16"/>
            <w:szCs w:val="26"/>
          </w:rPr>
          <w:t>https://www.tandfonline.com/doi/pdf/10.1080/01495933.2017.1277121?needAccess=true</w:t>
        </w:r>
      </w:hyperlink>
    </w:p>
    <w:p w14:paraId="07C430B7" w14:textId="77777777" w:rsidR="007219DA" w:rsidRPr="007219DA" w:rsidRDefault="007219DA" w:rsidP="007219DA">
      <w:pPr>
        <w:rPr>
          <w:rFonts w:eastAsia="Cambria"/>
          <w:sz w:val="16"/>
          <w:szCs w:val="16"/>
        </w:rPr>
      </w:pPr>
      <w:r w:rsidRPr="007219DA">
        <w:rPr>
          <w:rFonts w:eastAsia="Cambria"/>
          <w:sz w:val="16"/>
          <w:szCs w:val="16"/>
        </w:rPr>
        <w:t>--Cooperative relationship doesn’t work when Russia is resurgent and bent on seizing everything – they’ll pocket any concessions</w:t>
      </w:r>
    </w:p>
    <w:p w14:paraId="0C8D89AA" w14:textId="77777777" w:rsidR="007219DA" w:rsidRPr="007219DA" w:rsidRDefault="007219DA" w:rsidP="007219DA">
      <w:pPr>
        <w:rPr>
          <w:rFonts w:eastAsia="Cambria"/>
          <w:sz w:val="16"/>
          <w:szCs w:val="16"/>
        </w:rPr>
      </w:pPr>
      <w:r w:rsidRPr="007219DA">
        <w:rPr>
          <w:rFonts w:eastAsia="Cambria"/>
          <w:sz w:val="16"/>
          <w:szCs w:val="16"/>
        </w:rPr>
        <w:t xml:space="preserve">--Clear revisionism based on actions in Georgia and Crimea </w:t>
      </w:r>
    </w:p>
    <w:p w14:paraId="2CE7068A" w14:textId="77777777" w:rsidR="007219DA" w:rsidRPr="007219DA" w:rsidRDefault="007219DA" w:rsidP="007219DA">
      <w:pPr>
        <w:rPr>
          <w:rFonts w:eastAsia="Cambria"/>
          <w:sz w:val="16"/>
          <w:szCs w:val="16"/>
        </w:rPr>
      </w:pPr>
      <w:r w:rsidRPr="007219DA">
        <w:rPr>
          <w:rFonts w:eastAsia="Cambria"/>
          <w:sz w:val="16"/>
          <w:szCs w:val="16"/>
        </w:rPr>
        <w:t xml:space="preserve">--Western restraint doesn’t moderate – it’s no different than Neville chamberlain giving munich to Hitler – lack of resolve means putin seizes more and more and gets emboldened </w:t>
      </w:r>
    </w:p>
    <w:p w14:paraId="35F2B66C" w14:textId="77777777" w:rsidR="007219DA" w:rsidRPr="007219DA" w:rsidRDefault="007219DA" w:rsidP="007219DA">
      <w:pPr>
        <w:rPr>
          <w:rFonts w:eastAsia="Cambria"/>
          <w:sz w:val="16"/>
          <w:szCs w:val="16"/>
        </w:rPr>
      </w:pPr>
      <w:r w:rsidRPr="007219DA">
        <w:rPr>
          <w:rFonts w:eastAsia="Cambria"/>
          <w:sz w:val="16"/>
          <w:szCs w:val="16"/>
        </w:rPr>
        <w:t xml:space="preserve">--Plan perceived as appeasement </w:t>
      </w:r>
    </w:p>
    <w:p w14:paraId="3B4D225B" w14:textId="77777777" w:rsidR="007219DA" w:rsidRPr="007219DA" w:rsidRDefault="007219DA" w:rsidP="007219DA">
      <w:pPr>
        <w:rPr>
          <w:rFonts w:eastAsia="Cambria"/>
          <w:sz w:val="16"/>
          <w:szCs w:val="26"/>
        </w:rPr>
      </w:pPr>
      <w:r w:rsidRPr="007219DA">
        <w:rPr>
          <w:rFonts w:eastAsia="Cambria"/>
          <w:sz w:val="16"/>
          <w:szCs w:val="26"/>
        </w:rPr>
        <w:t xml:space="preserve">Clearly, past U.S. planning </w:t>
      </w:r>
      <w:r w:rsidRPr="007219DA">
        <w:rPr>
          <w:rFonts w:eastAsia="Cambria"/>
          <w:szCs w:val="26"/>
          <w:u w:val="single"/>
        </w:rPr>
        <w:t xml:space="preserve">assumptions that focus on </w:t>
      </w:r>
      <w:r w:rsidRPr="007219DA">
        <w:rPr>
          <w:rFonts w:eastAsia="Cambria"/>
          <w:szCs w:val="26"/>
          <w:highlight w:val="cyan"/>
          <w:u w:val="single"/>
        </w:rPr>
        <w:t xml:space="preserve">a </w:t>
      </w:r>
      <w:r w:rsidRPr="007219DA">
        <w:rPr>
          <w:rFonts w:eastAsia="Cambria"/>
          <w:b/>
          <w:iCs/>
          <w:szCs w:val="26"/>
          <w:highlight w:val="cyan"/>
          <w:u w:val="single"/>
        </w:rPr>
        <w:t>cooperative</w:t>
      </w:r>
      <w:r w:rsidRPr="007219DA">
        <w:rPr>
          <w:rFonts w:eastAsia="Cambria"/>
          <w:szCs w:val="26"/>
          <w:u w:val="single"/>
        </w:rPr>
        <w:t xml:space="preserve"> </w:t>
      </w:r>
      <w:r w:rsidRPr="007219DA">
        <w:rPr>
          <w:rFonts w:eastAsia="Cambria"/>
          <w:szCs w:val="26"/>
          <w:highlight w:val="cyan"/>
          <w:u w:val="single"/>
        </w:rPr>
        <w:t>relationship</w:t>
      </w:r>
      <w:r w:rsidRPr="007219DA">
        <w:rPr>
          <w:rFonts w:eastAsia="Cambria"/>
          <w:szCs w:val="26"/>
          <w:u w:val="single"/>
        </w:rPr>
        <w:t xml:space="preserve"> between Russia</w:t>
      </w:r>
      <w:r w:rsidRPr="007219DA">
        <w:rPr>
          <w:rFonts w:eastAsia="Cambria"/>
          <w:sz w:val="16"/>
          <w:szCs w:val="26"/>
        </w:rPr>
        <w:t xml:space="preserve"> and the West </w:t>
      </w:r>
      <w:r w:rsidRPr="007219DA">
        <w:rPr>
          <w:rFonts w:eastAsia="Cambria"/>
          <w:szCs w:val="26"/>
          <w:u w:val="single"/>
        </w:rPr>
        <w:t>have</w:t>
      </w:r>
      <w:r w:rsidRPr="007219DA">
        <w:rPr>
          <w:rFonts w:eastAsia="Cambria"/>
          <w:sz w:val="16"/>
          <w:szCs w:val="26"/>
        </w:rPr>
        <w:t xml:space="preserve"> </w:t>
      </w:r>
      <w:r w:rsidRPr="007219DA">
        <w:rPr>
          <w:rFonts w:eastAsia="Cambria"/>
          <w:szCs w:val="26"/>
          <w:highlight w:val="cyan"/>
          <w:u w:val="single"/>
        </w:rPr>
        <w:t>prove</w:t>
      </w:r>
      <w:r w:rsidRPr="007219DA">
        <w:rPr>
          <w:rFonts w:eastAsia="Cambria"/>
          <w:szCs w:val="26"/>
          <w:u w:val="single"/>
        </w:rPr>
        <w:t>n</w:t>
      </w:r>
      <w:r w:rsidRPr="007219DA">
        <w:rPr>
          <w:rFonts w:eastAsia="Cambria"/>
          <w:sz w:val="16"/>
          <w:szCs w:val="26"/>
        </w:rPr>
        <w:t xml:space="preserve"> to be </w:t>
      </w:r>
      <w:r w:rsidRPr="007219DA">
        <w:rPr>
          <w:rFonts w:eastAsia="Cambria"/>
          <w:szCs w:val="26"/>
          <w:highlight w:val="cyan"/>
          <w:u w:val="single"/>
        </w:rPr>
        <w:t>invalid</w:t>
      </w:r>
      <w:r w:rsidRPr="007219DA">
        <w:rPr>
          <w:rFonts w:eastAsia="Cambria"/>
          <w:sz w:val="16"/>
          <w:szCs w:val="26"/>
        </w:rPr>
        <w:t xml:space="preserve">, </w:t>
      </w:r>
      <w:r w:rsidRPr="007219DA">
        <w:rPr>
          <w:rFonts w:eastAsia="Cambria"/>
          <w:szCs w:val="26"/>
          <w:u w:val="single"/>
        </w:rPr>
        <w:t>and the U.S.</w:t>
      </w:r>
      <w:r w:rsidRPr="007219DA">
        <w:rPr>
          <w:rFonts w:eastAsia="Cambria"/>
          <w:sz w:val="16"/>
          <w:szCs w:val="26"/>
        </w:rPr>
        <w:t xml:space="preserve"> and NATO </w:t>
      </w:r>
      <w:r w:rsidRPr="007219DA">
        <w:rPr>
          <w:rFonts w:eastAsia="Cambria"/>
          <w:szCs w:val="26"/>
          <w:u w:val="single"/>
        </w:rPr>
        <w:t>must</w:t>
      </w:r>
      <w:r w:rsidRPr="007219DA">
        <w:rPr>
          <w:rFonts w:eastAsia="Cambria"/>
          <w:sz w:val="16"/>
          <w:szCs w:val="26"/>
        </w:rPr>
        <w:t xml:space="preserve"> now </w:t>
      </w:r>
      <w:r w:rsidRPr="007219DA">
        <w:rPr>
          <w:rFonts w:eastAsia="Cambria"/>
          <w:szCs w:val="26"/>
          <w:u w:val="single"/>
        </w:rPr>
        <w:t>revise</w:t>
      </w:r>
      <w:r w:rsidRPr="007219DA">
        <w:rPr>
          <w:rFonts w:eastAsia="Cambria"/>
          <w:sz w:val="16"/>
          <w:szCs w:val="26"/>
        </w:rPr>
        <w:t xml:space="preserve"> those past assumptions </w:t>
      </w:r>
      <w:r w:rsidRPr="007219DA">
        <w:rPr>
          <w:rFonts w:eastAsia="Cambria"/>
          <w:szCs w:val="26"/>
          <w:u w:val="single"/>
        </w:rPr>
        <w:t xml:space="preserve">and </w:t>
      </w:r>
      <w:r w:rsidRPr="007219DA">
        <w:rPr>
          <w:rFonts w:eastAsia="Cambria"/>
          <w:b/>
          <w:iCs/>
          <w:szCs w:val="26"/>
          <w:u w:val="single"/>
        </w:rPr>
        <w:t>adjust to new and disturbing realities</w:t>
      </w:r>
      <w:r w:rsidRPr="007219DA">
        <w:rPr>
          <w:rFonts w:eastAsia="Cambria"/>
          <w:sz w:val="16"/>
          <w:szCs w:val="26"/>
        </w:rPr>
        <w:t xml:space="preserve">. Both U.S. and NATO leaders have stated so publicly. On May 27, 2015, NATO Secretary General Jens Stoltenberg gave a presentation in Washington, D.C. on contemporary security challenges for NATO. Stoltenberg spoke on the need to adapt to the changed security environment and warned: </w:t>
      </w:r>
      <w:r w:rsidRPr="007219DA">
        <w:rPr>
          <w:rFonts w:eastAsia="Cambria"/>
          <w:szCs w:val="26"/>
          <w:u w:val="single"/>
        </w:rPr>
        <w:t xml:space="preserve">The </w:t>
      </w:r>
      <w:r w:rsidRPr="007219DA">
        <w:rPr>
          <w:rFonts w:eastAsia="Cambria"/>
          <w:szCs w:val="26"/>
          <w:highlight w:val="cyan"/>
          <w:u w:val="single"/>
        </w:rPr>
        <w:t>challenges</w:t>
      </w:r>
      <w:r w:rsidRPr="007219DA">
        <w:rPr>
          <w:rFonts w:eastAsia="Cambria"/>
          <w:sz w:val="16"/>
          <w:szCs w:val="26"/>
        </w:rPr>
        <w:t xml:space="preserve"> we see coming </w:t>
      </w:r>
      <w:r w:rsidRPr="007219DA">
        <w:rPr>
          <w:rFonts w:eastAsia="Cambria"/>
          <w:szCs w:val="26"/>
          <w:u w:val="single"/>
        </w:rPr>
        <w:t>from the east are clear, and</w:t>
      </w:r>
      <w:r w:rsidRPr="007219DA">
        <w:rPr>
          <w:rFonts w:eastAsia="Cambria"/>
          <w:sz w:val="16"/>
          <w:szCs w:val="26"/>
        </w:rPr>
        <w:t xml:space="preserve"> </w:t>
      </w:r>
      <w:r w:rsidRPr="007219DA">
        <w:rPr>
          <w:rFonts w:eastAsia="Cambria"/>
          <w:b/>
          <w:iCs/>
          <w:szCs w:val="26"/>
          <w:u w:val="single"/>
        </w:rPr>
        <w:t xml:space="preserve">they </w:t>
      </w:r>
      <w:r w:rsidRPr="007219DA">
        <w:rPr>
          <w:rFonts w:eastAsia="Cambria"/>
          <w:b/>
          <w:iCs/>
          <w:szCs w:val="26"/>
          <w:highlight w:val="cyan"/>
          <w:u w:val="single"/>
        </w:rPr>
        <w:t>are coming from a resurgent Russia</w:t>
      </w:r>
      <w:r w:rsidRPr="007219DA">
        <w:rPr>
          <w:rFonts w:eastAsia="Cambria"/>
          <w:b/>
          <w:iCs/>
          <w:szCs w:val="26"/>
          <w:u w:val="single"/>
        </w:rPr>
        <w:t>.</w:t>
      </w:r>
      <w:r w:rsidRPr="007219DA">
        <w:rPr>
          <w:rFonts w:eastAsia="Cambria"/>
          <w:sz w:val="16"/>
          <w:szCs w:val="26"/>
        </w:rPr>
        <w:t xml:space="preserve"> </w:t>
      </w:r>
      <w:r w:rsidRPr="007219DA">
        <w:rPr>
          <w:rFonts w:eastAsia="Cambria"/>
          <w:szCs w:val="26"/>
          <w:u w:val="single"/>
        </w:rPr>
        <w:t>Russia’s illegal</w:t>
      </w:r>
      <w:r w:rsidRPr="007219DA">
        <w:rPr>
          <w:rFonts w:eastAsia="Cambria"/>
          <w:sz w:val="16"/>
          <w:szCs w:val="26"/>
        </w:rPr>
        <w:t xml:space="preserve"> and illegitimate </w:t>
      </w:r>
      <w:r w:rsidRPr="007219DA">
        <w:rPr>
          <w:rFonts w:eastAsia="Cambria"/>
          <w:szCs w:val="26"/>
          <w:u w:val="single"/>
        </w:rPr>
        <w:t>annexation of Crimea</w:t>
      </w:r>
      <w:r w:rsidRPr="007219DA">
        <w:rPr>
          <w:rFonts w:eastAsia="Cambria"/>
          <w:sz w:val="16"/>
          <w:szCs w:val="26"/>
        </w:rPr>
        <w:t xml:space="preserve"> and its continued destabilization of Ukraine have </w:t>
      </w:r>
      <w:r w:rsidRPr="007219DA">
        <w:rPr>
          <w:rFonts w:eastAsia="Cambria"/>
          <w:szCs w:val="26"/>
          <w:u w:val="single"/>
        </w:rPr>
        <w:t>brought armed conflict back to Europe</w:t>
      </w:r>
      <w:r w:rsidRPr="007219DA">
        <w:rPr>
          <w:rFonts w:eastAsia="Cambria"/>
          <w:sz w:val="16"/>
          <w:szCs w:val="26"/>
        </w:rPr>
        <w:t xml:space="preserve">. This conflict has already cost over 6,000 lives. There are continuous ceasefire violations, and heavy fighting could flare up at any moment. … But </w:t>
      </w:r>
      <w:r w:rsidRPr="007219DA">
        <w:rPr>
          <w:rFonts w:eastAsia="Cambria"/>
          <w:b/>
          <w:iCs/>
          <w:szCs w:val="26"/>
          <w:highlight w:val="cyan"/>
          <w:u w:val="single"/>
        </w:rPr>
        <w:t xml:space="preserve">we cannot look at </w:t>
      </w:r>
      <w:r w:rsidRPr="007219DA">
        <w:rPr>
          <w:rFonts w:eastAsia="Cambria"/>
          <w:b/>
          <w:iCs/>
          <w:szCs w:val="26"/>
          <w:u w:val="single"/>
        </w:rPr>
        <w:t xml:space="preserve">Russia’s </w:t>
      </w:r>
      <w:r w:rsidRPr="007219DA">
        <w:rPr>
          <w:rFonts w:eastAsia="Cambria"/>
          <w:b/>
          <w:iCs/>
          <w:szCs w:val="26"/>
          <w:highlight w:val="cyan"/>
          <w:u w:val="single"/>
        </w:rPr>
        <w:t>aggressive actions in Ukraine in isolation</w:t>
      </w:r>
      <w:r w:rsidRPr="007219DA">
        <w:rPr>
          <w:rFonts w:eastAsia="Cambria"/>
          <w:sz w:val="16"/>
          <w:szCs w:val="26"/>
        </w:rPr>
        <w:t xml:space="preserve">. </w:t>
      </w:r>
      <w:r w:rsidRPr="007219DA">
        <w:rPr>
          <w:rFonts w:eastAsia="Cambria"/>
          <w:szCs w:val="26"/>
          <w:highlight w:val="cyan"/>
          <w:u w:val="single"/>
        </w:rPr>
        <w:t>They are</w:t>
      </w:r>
      <w:r w:rsidRPr="007219DA">
        <w:rPr>
          <w:rFonts w:eastAsia="Cambria"/>
          <w:szCs w:val="26"/>
          <w:u w:val="single"/>
        </w:rPr>
        <w:t xml:space="preserve"> part of </w:t>
      </w:r>
      <w:r w:rsidRPr="007219DA">
        <w:rPr>
          <w:rFonts w:eastAsia="Cambria"/>
          <w:szCs w:val="26"/>
          <w:highlight w:val="cyan"/>
          <w:u w:val="single"/>
        </w:rPr>
        <w:t xml:space="preserve">a </w:t>
      </w:r>
      <w:r w:rsidRPr="007219DA">
        <w:rPr>
          <w:rFonts w:eastAsia="Cambria"/>
          <w:b/>
          <w:iCs/>
          <w:szCs w:val="26"/>
          <w:highlight w:val="cyan"/>
          <w:u w:val="single"/>
        </w:rPr>
        <w:t>disturbing pattern</w:t>
      </w:r>
      <w:r w:rsidRPr="007219DA">
        <w:rPr>
          <w:rFonts w:eastAsia="Cambria"/>
          <w:b/>
          <w:iCs/>
          <w:szCs w:val="26"/>
          <w:u w:val="single"/>
        </w:rPr>
        <w:t xml:space="preserve"> of Russian behaviour</w:t>
      </w:r>
      <w:r w:rsidRPr="007219DA">
        <w:rPr>
          <w:rFonts w:eastAsia="Cambria"/>
          <w:sz w:val="16"/>
          <w:szCs w:val="26"/>
        </w:rPr>
        <w:t xml:space="preserve"> that goes </w:t>
      </w:r>
      <w:r w:rsidRPr="007219DA">
        <w:rPr>
          <w:rFonts w:eastAsia="Cambria"/>
          <w:szCs w:val="26"/>
          <w:u w:val="single"/>
        </w:rPr>
        <w:t>well beyond Ukraine</w:t>
      </w:r>
      <w:r w:rsidRPr="007219DA">
        <w:rPr>
          <w:rFonts w:eastAsia="Cambria"/>
          <w:sz w:val="16"/>
          <w:szCs w:val="26"/>
        </w:rPr>
        <w:t>.20</w:t>
      </w:r>
    </w:p>
    <w:p w14:paraId="192BBDB9" w14:textId="77777777" w:rsidR="007219DA" w:rsidRPr="007219DA" w:rsidRDefault="007219DA" w:rsidP="007219DA">
      <w:pPr>
        <w:rPr>
          <w:rFonts w:eastAsia="Cambria"/>
          <w:sz w:val="16"/>
          <w:szCs w:val="26"/>
        </w:rPr>
      </w:pPr>
      <w:r w:rsidRPr="007219DA">
        <w:rPr>
          <w:rFonts w:eastAsia="Cambria"/>
          <w:sz w:val="16"/>
          <w:szCs w:val="26"/>
        </w:rPr>
        <w:t xml:space="preserve">Similarly, in June 2015, during a visit to Poland, Gen. Breedlove spoke publicly about his concern that Russia was not behaving as a responsible nuclear power. He is reported to have stated that, “rhetoric which ratchets up tensions in a nuclear sense is not a responsible behavior.”21 In July 2015, several senior U.S. military leaders stated that Russia is the top threat to U.S. national security,22 and in August, 2015, U.S. Secretary of Defense Ashton Carter stated that Russia is a “very, very significant threat.” Carter referred to Russia under Vladimir Putin as “an antagonist” and called this a new development that “we need to adjust to and counter.”23 Bottom line. Despite widespread Western expectations of a post-Cold War cooperative relationship, Russia’s grand strategy and actions cannot be dismissed as mere bluster for domestic consumption or as insignificant flights of fancy. Overall, Russia’s goals and behavior appear to be a formula for further crises and conflict with the West. Of greatest concern is the prospect of misunderstanding, overreach, and escalation, whether intended or unintended. Recent Russian actions are already changing the calculus of other countries and this dynamic is undermining U.S. efforts toward a stable international order. What, therefore, should the United States do in response to contemporary Russian grand strategy with its corresponding hostile actions toward the United States and its allies? In particular, what should the U.S. prepare to do to deter further Russian acts of aggression and to respond to those actions that are not deterred? Competing Narratives on the Way Ahead. Two distinct and competing narratives have been offered regarding how the United States should respond to the series of recent Russian incursions. One commentary suggests that Russian military operations, in Syria for example, are “not worth a lot of worry” and that, “The portrayal of Vladimir Putin as a grand chess master, shrewdly rebuilding the Russian empire through strength and wiles, is laughable.”24 The general rationale underlying this narrative is that Russian strategy and its execution reveals incompetence among Russia’s top leaders that will collapse as the result of the increasing burdens on an already sick Russian economy and corrupt bureaucracy. The conclusion of this narrative is that the United States need not take actions to shore up its position—military and other—relative to Russia. One such assessment calls the existing U.S. advantage “gigantic” and concludes that: “The United States does not need bold action to shore up its gigantic advantage relative to Russia. It only needs to allow Putin to keep on blundering. It also does not need to engage in a costly arms race, given doubts that Russia can live up to its own military modernization targets.” And, “Instead of struggling to cobble together a response to Russian hybrid warfare, NATO should do very little in response.” 25 </w:t>
      </w:r>
      <w:r w:rsidRPr="007219DA">
        <w:rPr>
          <w:rFonts w:eastAsia="Cambria"/>
          <w:szCs w:val="26"/>
          <w:u w:val="single"/>
        </w:rPr>
        <w:t xml:space="preserve">A driving concern behind this minimalist approach is the specter of </w:t>
      </w:r>
      <w:r w:rsidRPr="007219DA">
        <w:rPr>
          <w:rFonts w:eastAsia="Cambria"/>
          <w:szCs w:val="26"/>
          <w:highlight w:val="cyan"/>
          <w:u w:val="single"/>
        </w:rPr>
        <w:t>provoking Russia</w:t>
      </w:r>
      <w:r w:rsidRPr="007219DA">
        <w:rPr>
          <w:rFonts w:eastAsia="Cambria"/>
          <w:szCs w:val="26"/>
          <w:u w:val="single"/>
        </w:rPr>
        <w:t xml:space="preserve"> and</w:t>
      </w:r>
      <w:r w:rsidRPr="007219DA">
        <w:rPr>
          <w:rFonts w:eastAsia="Cambria"/>
          <w:sz w:val="16"/>
          <w:szCs w:val="26"/>
        </w:rPr>
        <w:t xml:space="preserve"> the </w:t>
      </w:r>
      <w:r w:rsidRPr="007219DA">
        <w:rPr>
          <w:rFonts w:eastAsia="Cambria"/>
          <w:b/>
          <w:iCs/>
          <w:szCs w:val="26"/>
          <w:u w:val="single"/>
        </w:rPr>
        <w:t>potential for nuclear escalation</w:t>
      </w:r>
      <w:r w:rsidRPr="007219DA">
        <w:rPr>
          <w:rFonts w:eastAsia="Cambria"/>
          <w:sz w:val="16"/>
          <w:szCs w:val="26"/>
        </w:rPr>
        <w:t xml:space="preserve">. A </w:t>
      </w:r>
      <w:r w:rsidRPr="007219DA">
        <w:rPr>
          <w:rFonts w:eastAsia="Cambria"/>
          <w:szCs w:val="26"/>
          <w:u w:val="single"/>
        </w:rPr>
        <w:t>strong U.S. response to Russian aggression</w:t>
      </w:r>
      <w:r w:rsidRPr="007219DA">
        <w:rPr>
          <w:rFonts w:eastAsia="Cambria"/>
          <w:sz w:val="16"/>
          <w:szCs w:val="26"/>
        </w:rPr>
        <w:t>—such as Russian seizure of some portion of Baltic territory—</w:t>
      </w:r>
      <w:r w:rsidRPr="007219DA">
        <w:rPr>
          <w:rFonts w:eastAsia="Cambria"/>
          <w:szCs w:val="26"/>
          <w:u w:val="single"/>
        </w:rPr>
        <w:t>would incur “the costs of conventional fighting” as well as</w:t>
      </w:r>
      <w:r w:rsidRPr="007219DA">
        <w:rPr>
          <w:rFonts w:eastAsia="Cambria"/>
          <w:sz w:val="16"/>
          <w:szCs w:val="26"/>
        </w:rPr>
        <w:t xml:space="preserve"> “the </w:t>
      </w:r>
      <w:r w:rsidRPr="007219DA">
        <w:rPr>
          <w:rFonts w:eastAsia="Cambria"/>
          <w:b/>
          <w:iCs/>
          <w:szCs w:val="26"/>
          <w:highlight w:val="cyan"/>
          <w:u w:val="single"/>
        </w:rPr>
        <w:t>risk</w:t>
      </w:r>
      <w:r w:rsidRPr="007219DA">
        <w:rPr>
          <w:rFonts w:eastAsia="Cambria"/>
          <w:b/>
          <w:iCs/>
          <w:szCs w:val="26"/>
          <w:u w:val="single"/>
        </w:rPr>
        <w:t xml:space="preserve"> of a </w:t>
      </w:r>
      <w:r w:rsidRPr="007219DA">
        <w:rPr>
          <w:rFonts w:eastAsia="Cambria"/>
          <w:b/>
          <w:iCs/>
          <w:szCs w:val="26"/>
          <w:highlight w:val="cyan"/>
          <w:u w:val="single"/>
        </w:rPr>
        <w:t>nuclear exchange</w:t>
      </w:r>
      <w:r w:rsidRPr="007219DA">
        <w:rPr>
          <w:rFonts w:eastAsia="Cambria"/>
          <w:sz w:val="16"/>
          <w:szCs w:val="26"/>
        </w:rPr>
        <w:t xml:space="preserve">.” A strong response to a Russian attack, “would come as a terrifying shock to Russian leaders” who might “lash out in anger and frustration rather than seeking some way of limiting the damage.”26 As evidence of this potential danger, proponents of this narrative point to </w:t>
      </w:r>
      <w:r w:rsidRPr="007219DA">
        <w:rPr>
          <w:rFonts w:eastAsia="Cambria"/>
          <w:szCs w:val="26"/>
          <w:u w:val="single"/>
        </w:rPr>
        <w:t>the Russian doctrine of nuclear first use</w:t>
      </w:r>
      <w:r w:rsidRPr="007219DA">
        <w:rPr>
          <w:rFonts w:eastAsia="Cambria"/>
          <w:sz w:val="16"/>
          <w:szCs w:val="26"/>
        </w:rPr>
        <w:t xml:space="preserve">. These proponents, by their own logic and recommendations, </w:t>
      </w:r>
      <w:r w:rsidRPr="007219DA">
        <w:rPr>
          <w:rFonts w:eastAsia="Cambria"/>
          <w:szCs w:val="26"/>
          <w:u w:val="single"/>
        </w:rPr>
        <w:t>validate</w:t>
      </w:r>
      <w:r w:rsidRPr="007219DA">
        <w:rPr>
          <w:rFonts w:eastAsia="Cambria"/>
          <w:sz w:val="16"/>
          <w:szCs w:val="26"/>
        </w:rPr>
        <w:t xml:space="preserve"> obvious </w:t>
      </w:r>
      <w:r w:rsidRPr="007219DA">
        <w:rPr>
          <w:rFonts w:eastAsia="Cambria"/>
          <w:szCs w:val="26"/>
          <w:highlight w:val="cyan"/>
          <w:u w:val="single"/>
        </w:rPr>
        <w:t>Russian hopes</w:t>
      </w:r>
      <w:r w:rsidRPr="007219DA">
        <w:rPr>
          <w:rFonts w:eastAsia="Cambria"/>
          <w:szCs w:val="26"/>
          <w:u w:val="single"/>
        </w:rPr>
        <w:t xml:space="preserve"> that </w:t>
      </w:r>
      <w:r w:rsidRPr="007219DA">
        <w:rPr>
          <w:rFonts w:eastAsia="Cambria"/>
          <w:szCs w:val="26"/>
          <w:highlight w:val="cyan"/>
          <w:u w:val="single"/>
        </w:rPr>
        <w:t xml:space="preserve">the West will be </w:t>
      </w:r>
      <w:r w:rsidRPr="007219DA">
        <w:rPr>
          <w:rFonts w:eastAsia="Cambria"/>
          <w:b/>
          <w:iCs/>
          <w:szCs w:val="26"/>
          <w:highlight w:val="cyan"/>
          <w:u w:val="single"/>
        </w:rPr>
        <w:t>deterred from action</w:t>
      </w:r>
      <w:r w:rsidRPr="007219DA">
        <w:rPr>
          <w:rFonts w:eastAsia="Cambria"/>
          <w:szCs w:val="26"/>
          <w:u w:val="single"/>
        </w:rPr>
        <w:t xml:space="preserve"> by Russia’s nuclear threats</w:t>
      </w:r>
      <w:r w:rsidRPr="007219DA">
        <w:rPr>
          <w:rFonts w:eastAsia="Cambria"/>
          <w:sz w:val="16"/>
          <w:szCs w:val="26"/>
        </w:rPr>
        <w:t xml:space="preserve">. </w:t>
      </w:r>
      <w:r w:rsidRPr="007219DA">
        <w:rPr>
          <w:rFonts w:eastAsia="Cambria"/>
          <w:szCs w:val="26"/>
          <w:u w:val="single"/>
        </w:rPr>
        <w:t>The issue</w:t>
      </w:r>
      <w:r w:rsidRPr="007219DA">
        <w:rPr>
          <w:rFonts w:eastAsia="Cambria"/>
          <w:sz w:val="16"/>
          <w:szCs w:val="26"/>
        </w:rPr>
        <w:t xml:space="preserve"> that this position raises, of course, </w:t>
      </w:r>
      <w:r w:rsidRPr="007219DA">
        <w:rPr>
          <w:rFonts w:eastAsia="Cambria"/>
          <w:szCs w:val="26"/>
          <w:u w:val="single"/>
        </w:rPr>
        <w:t>is whether</w:t>
      </w:r>
      <w:r w:rsidRPr="007219DA">
        <w:rPr>
          <w:rFonts w:eastAsia="Cambria"/>
          <w:sz w:val="16"/>
          <w:szCs w:val="26"/>
        </w:rPr>
        <w:t xml:space="preserve"> relative </w:t>
      </w:r>
      <w:r w:rsidRPr="007219DA">
        <w:rPr>
          <w:rFonts w:eastAsia="Cambria"/>
          <w:b/>
          <w:iCs/>
          <w:szCs w:val="26"/>
          <w:highlight w:val="cyan"/>
          <w:u w:val="single"/>
        </w:rPr>
        <w:t>Western restraint inspires Russian</w:t>
      </w:r>
      <w:r w:rsidRPr="007219DA">
        <w:rPr>
          <w:rFonts w:eastAsia="Cambria"/>
          <w:b/>
          <w:iCs/>
          <w:szCs w:val="26"/>
          <w:u w:val="single"/>
        </w:rPr>
        <w:t xml:space="preserve"> moderation or the greater </w:t>
      </w:r>
      <w:r w:rsidRPr="007219DA">
        <w:rPr>
          <w:rFonts w:eastAsia="Cambria"/>
          <w:b/>
          <w:iCs/>
          <w:szCs w:val="26"/>
          <w:highlight w:val="cyan"/>
          <w:u w:val="single"/>
        </w:rPr>
        <w:t>exploitation of opportunity</w:t>
      </w:r>
      <w:r w:rsidRPr="007219DA">
        <w:rPr>
          <w:rFonts w:eastAsia="Cambria"/>
          <w:sz w:val="16"/>
          <w:szCs w:val="26"/>
        </w:rPr>
        <w:t xml:space="preserve">. Available evidence suggests </w:t>
      </w:r>
      <w:r w:rsidRPr="007219DA">
        <w:rPr>
          <w:rFonts w:eastAsia="Cambria"/>
          <w:b/>
          <w:iCs/>
          <w:szCs w:val="26"/>
          <w:u w:val="single"/>
        </w:rPr>
        <w:t>the latter</w:t>
      </w:r>
      <w:r w:rsidRPr="007219DA">
        <w:rPr>
          <w:rFonts w:eastAsia="Cambria"/>
          <w:sz w:val="16"/>
          <w:szCs w:val="26"/>
        </w:rPr>
        <w:t xml:space="preserve">. To wit, </w:t>
      </w:r>
      <w:r w:rsidRPr="007219DA">
        <w:rPr>
          <w:rFonts w:eastAsia="Cambria"/>
          <w:szCs w:val="26"/>
          <w:u w:val="single"/>
        </w:rPr>
        <w:t>how much more, how much longer, and whom else should the West be willing to give up to Russian expansionism in the hope of avoiding</w:t>
      </w:r>
      <w:r w:rsidRPr="007219DA">
        <w:rPr>
          <w:rFonts w:eastAsia="Cambria"/>
          <w:sz w:val="16"/>
          <w:szCs w:val="26"/>
        </w:rPr>
        <w:t xml:space="preserve"> further </w:t>
      </w:r>
      <w:r w:rsidRPr="007219DA">
        <w:rPr>
          <w:rFonts w:eastAsia="Cambria"/>
          <w:szCs w:val="26"/>
          <w:u w:val="single"/>
        </w:rPr>
        <w:t>conflict</w:t>
      </w:r>
      <w:r w:rsidRPr="007219DA">
        <w:rPr>
          <w:rFonts w:eastAsia="Cambria"/>
          <w:sz w:val="16"/>
          <w:szCs w:val="26"/>
        </w:rPr>
        <w:t xml:space="preserve">? </w:t>
      </w:r>
      <w:r w:rsidRPr="007219DA">
        <w:rPr>
          <w:rFonts w:eastAsia="Cambria"/>
          <w:szCs w:val="26"/>
          <w:u w:val="single"/>
        </w:rPr>
        <w:t xml:space="preserve">Will further </w:t>
      </w:r>
      <w:r w:rsidRPr="007219DA">
        <w:rPr>
          <w:rFonts w:eastAsia="Cambria"/>
          <w:szCs w:val="26"/>
          <w:highlight w:val="cyan"/>
          <w:u w:val="single"/>
        </w:rPr>
        <w:t>Western passivity</w:t>
      </w:r>
      <w:r w:rsidRPr="007219DA">
        <w:rPr>
          <w:rFonts w:eastAsia="Cambria"/>
          <w:sz w:val="16"/>
          <w:szCs w:val="26"/>
        </w:rPr>
        <w:t xml:space="preserve"> simply </w:t>
      </w:r>
      <w:r w:rsidRPr="007219DA">
        <w:rPr>
          <w:rFonts w:eastAsia="Cambria"/>
          <w:szCs w:val="26"/>
          <w:highlight w:val="cyan"/>
          <w:u w:val="single"/>
        </w:rPr>
        <w:t>create greater dangers</w:t>
      </w:r>
      <w:r w:rsidRPr="007219DA">
        <w:rPr>
          <w:rFonts w:eastAsia="Cambria"/>
          <w:szCs w:val="26"/>
          <w:u w:val="single"/>
        </w:rPr>
        <w:t>?</w:t>
      </w:r>
      <w:r w:rsidRPr="007219DA">
        <w:rPr>
          <w:rFonts w:eastAsia="Cambria"/>
          <w:sz w:val="16"/>
          <w:szCs w:val="26"/>
        </w:rPr>
        <w:t xml:space="preserve"> </w:t>
      </w:r>
      <w:r w:rsidRPr="007219DA">
        <w:rPr>
          <w:rFonts w:eastAsia="Cambria"/>
          <w:szCs w:val="26"/>
          <w:u w:val="single"/>
        </w:rPr>
        <w:t>As Winston Churchill famously said of Neville</w:t>
      </w:r>
      <w:r w:rsidRPr="007219DA">
        <w:rPr>
          <w:rFonts w:eastAsia="Cambria"/>
          <w:sz w:val="16"/>
          <w:szCs w:val="26"/>
        </w:rPr>
        <w:t xml:space="preserve"> </w:t>
      </w:r>
      <w:r w:rsidRPr="007219DA">
        <w:rPr>
          <w:rFonts w:eastAsia="Cambria"/>
          <w:szCs w:val="26"/>
          <w:u w:val="single"/>
        </w:rPr>
        <w:t>Chamberlain’s</w:t>
      </w:r>
      <w:r w:rsidRPr="007219DA">
        <w:rPr>
          <w:rFonts w:eastAsia="Cambria"/>
          <w:sz w:val="16"/>
          <w:szCs w:val="26"/>
        </w:rPr>
        <w:t xml:space="preserve"> choice of </w:t>
      </w:r>
      <w:r w:rsidRPr="007219DA">
        <w:rPr>
          <w:rFonts w:eastAsia="Cambria"/>
          <w:szCs w:val="26"/>
          <w:u w:val="single"/>
        </w:rPr>
        <w:t>conciliatory policies</w:t>
      </w:r>
      <w:r w:rsidRPr="007219DA">
        <w:rPr>
          <w:rFonts w:eastAsia="Cambria"/>
          <w:sz w:val="16"/>
          <w:szCs w:val="26"/>
        </w:rPr>
        <w:t xml:space="preserve"> during the late 1930s, “</w:t>
      </w:r>
      <w:r w:rsidRPr="007219DA">
        <w:rPr>
          <w:rFonts w:eastAsia="Cambria"/>
          <w:szCs w:val="26"/>
          <w:u w:val="single"/>
        </w:rPr>
        <w:t xml:space="preserve">You were given the choice between war and dishonor. </w:t>
      </w:r>
      <w:r w:rsidRPr="007219DA">
        <w:rPr>
          <w:rFonts w:eastAsia="Cambria"/>
          <w:b/>
          <w:iCs/>
          <w:szCs w:val="26"/>
          <w:highlight w:val="cyan"/>
          <w:u w:val="single"/>
        </w:rPr>
        <w:t>You chose dishonor and</w:t>
      </w:r>
      <w:r w:rsidRPr="007219DA">
        <w:rPr>
          <w:rFonts w:eastAsia="Cambria"/>
          <w:b/>
          <w:iCs/>
          <w:szCs w:val="26"/>
          <w:u w:val="single"/>
        </w:rPr>
        <w:t xml:space="preserve"> you </w:t>
      </w:r>
      <w:r w:rsidRPr="007219DA">
        <w:rPr>
          <w:rFonts w:eastAsia="Cambria"/>
          <w:b/>
          <w:iCs/>
          <w:szCs w:val="26"/>
          <w:highlight w:val="cyan"/>
          <w:u w:val="single"/>
        </w:rPr>
        <w:t>will have war</w:t>
      </w:r>
      <w:r w:rsidRPr="007219DA">
        <w:rPr>
          <w:rFonts w:eastAsia="Cambria"/>
          <w:szCs w:val="26"/>
          <w:u w:val="single"/>
        </w:rPr>
        <w:t>.”</w:t>
      </w:r>
      <w:r w:rsidRPr="007219DA">
        <w:rPr>
          <w:rFonts w:eastAsia="Cambria"/>
          <w:sz w:val="16"/>
          <w:szCs w:val="26"/>
        </w:rPr>
        <w:t xml:space="preserve"> </w:t>
      </w:r>
      <w:r w:rsidRPr="007219DA">
        <w:rPr>
          <w:rFonts w:eastAsia="Cambria"/>
          <w:szCs w:val="26"/>
          <w:u w:val="single"/>
        </w:rPr>
        <w:t>Regarding</w:t>
      </w:r>
      <w:r w:rsidRPr="007219DA">
        <w:rPr>
          <w:rFonts w:eastAsia="Cambria"/>
          <w:sz w:val="16"/>
          <w:szCs w:val="26"/>
        </w:rPr>
        <w:t xml:space="preserve"> the </w:t>
      </w:r>
      <w:r w:rsidRPr="007219DA">
        <w:rPr>
          <w:rFonts w:eastAsia="Cambria"/>
          <w:szCs w:val="26"/>
          <w:u w:val="single"/>
        </w:rPr>
        <w:t>potential for future incursions by Russian military forces</w:t>
      </w:r>
      <w:r w:rsidRPr="007219DA">
        <w:rPr>
          <w:rFonts w:eastAsia="Cambria"/>
          <w:sz w:val="16"/>
          <w:szCs w:val="26"/>
        </w:rPr>
        <w:t xml:space="preserve">, noted Russian defense journalist Alexander Golts, commented, “Unfortunately, </w:t>
      </w:r>
      <w:r w:rsidRPr="007219DA">
        <w:rPr>
          <w:rFonts w:eastAsia="Cambria"/>
          <w:b/>
          <w:iCs/>
          <w:szCs w:val="26"/>
          <w:highlight w:val="cyan"/>
          <w:u w:val="single"/>
        </w:rPr>
        <w:t>the West’s lack of resolve could</w:t>
      </w:r>
      <w:r w:rsidRPr="007219DA">
        <w:rPr>
          <w:rFonts w:eastAsia="Cambria"/>
          <w:b/>
          <w:iCs/>
          <w:szCs w:val="26"/>
          <w:u w:val="single"/>
        </w:rPr>
        <w:t xml:space="preserve"> </w:t>
      </w:r>
      <w:r w:rsidRPr="007219DA">
        <w:rPr>
          <w:rFonts w:eastAsia="Cambria"/>
          <w:b/>
          <w:iCs/>
          <w:szCs w:val="26"/>
          <w:highlight w:val="cyan"/>
          <w:u w:val="single"/>
        </w:rPr>
        <w:t>embolden</w:t>
      </w:r>
      <w:r w:rsidRPr="007219DA">
        <w:rPr>
          <w:rFonts w:eastAsia="Cambria"/>
          <w:b/>
          <w:iCs/>
          <w:szCs w:val="26"/>
          <w:u w:val="single"/>
        </w:rPr>
        <w:t xml:space="preserve"> Moscow toward </w:t>
      </w:r>
      <w:r w:rsidRPr="007219DA">
        <w:rPr>
          <w:rFonts w:eastAsia="Cambria"/>
          <w:b/>
          <w:iCs/>
          <w:szCs w:val="26"/>
          <w:highlight w:val="cyan"/>
          <w:u w:val="single"/>
        </w:rPr>
        <w:t>further adventurism</w:t>
      </w:r>
      <w:r w:rsidRPr="007219DA">
        <w:rPr>
          <w:rFonts w:eastAsia="Cambria"/>
          <w:sz w:val="16"/>
          <w:szCs w:val="26"/>
        </w:rPr>
        <w:t>.”27</w:t>
      </w:r>
    </w:p>
    <w:p w14:paraId="3E1A32AE" w14:textId="77777777" w:rsidR="007219DA" w:rsidRPr="007219DA" w:rsidRDefault="007219DA" w:rsidP="007219DA">
      <w:pPr>
        <w:rPr>
          <w:rFonts w:eastAsia="Cambria"/>
          <w:szCs w:val="26"/>
        </w:rPr>
      </w:pPr>
    </w:p>
    <w:p w14:paraId="0E171A33" w14:textId="77777777" w:rsidR="007219DA" w:rsidRPr="007219DA" w:rsidRDefault="007219DA" w:rsidP="007219DA">
      <w:pPr>
        <w:rPr>
          <w:rFonts w:eastAsia="Cambria"/>
          <w:sz w:val="16"/>
          <w:szCs w:val="26"/>
        </w:rPr>
      </w:pPr>
    </w:p>
    <w:p w14:paraId="2754D9F7" w14:textId="77777777" w:rsidR="007219DA" w:rsidRPr="007219DA" w:rsidRDefault="007219DA" w:rsidP="007219DA">
      <w:pPr>
        <w:rPr>
          <w:rFonts w:eastAsia="Cambria"/>
          <w:sz w:val="16"/>
          <w:szCs w:val="26"/>
        </w:rPr>
      </w:pPr>
    </w:p>
    <w:bookmarkEnd w:id="0"/>
    <w:p w14:paraId="7D3A9E7C" w14:textId="77777777" w:rsidR="007219DA" w:rsidRPr="007219DA" w:rsidRDefault="007219DA" w:rsidP="007219DA">
      <w:pPr>
        <w:keepNext/>
        <w:keepLines/>
        <w:spacing w:before="40" w:after="0"/>
        <w:outlineLvl w:val="3"/>
        <w:rPr>
          <w:rFonts w:eastAsia="MS Gothic" w:cs="Times New Roman"/>
          <w:b/>
          <w:iCs/>
          <w:sz w:val="26"/>
          <w:u w:val="single"/>
        </w:rPr>
      </w:pPr>
      <w:r w:rsidRPr="007219DA">
        <w:rPr>
          <w:rFonts w:eastAsia="MS Gothic" w:cs="Times New Roman"/>
          <w:b/>
          <w:iCs/>
          <w:sz w:val="26"/>
        </w:rPr>
        <w:t xml:space="preserve">Putin </w:t>
      </w:r>
      <w:r w:rsidRPr="007219DA">
        <w:rPr>
          <w:rFonts w:eastAsia="MS Gothic" w:cs="Times New Roman"/>
          <w:b/>
          <w:iCs/>
          <w:sz w:val="26"/>
          <w:u w:val="single"/>
        </w:rPr>
        <w:t>soft power</w:t>
      </w:r>
      <w:r w:rsidRPr="007219DA">
        <w:rPr>
          <w:rFonts w:eastAsia="MS Gothic" w:cs="Times New Roman"/>
          <w:b/>
          <w:iCs/>
          <w:sz w:val="26"/>
        </w:rPr>
        <w:t xml:space="preserve"> is low now, and that prevents </w:t>
      </w:r>
      <w:r w:rsidRPr="007219DA">
        <w:rPr>
          <w:rFonts w:eastAsia="MS Gothic" w:cs="Times New Roman"/>
          <w:b/>
          <w:iCs/>
          <w:sz w:val="26"/>
          <w:u w:val="single"/>
        </w:rPr>
        <w:t>Baltic adventurism</w:t>
      </w:r>
      <w:r w:rsidRPr="007219DA">
        <w:rPr>
          <w:rFonts w:eastAsia="MS Gothic" w:cs="Times New Roman"/>
          <w:b/>
          <w:iCs/>
          <w:sz w:val="26"/>
        </w:rPr>
        <w:t xml:space="preserve"> that </w:t>
      </w:r>
      <w:r w:rsidRPr="007219DA">
        <w:rPr>
          <w:rFonts w:eastAsia="MS Gothic" w:cs="Times New Roman"/>
          <w:b/>
          <w:iCs/>
          <w:sz w:val="26"/>
          <w:u w:val="single"/>
        </w:rPr>
        <w:t>goes nuclear</w:t>
      </w:r>
      <w:r w:rsidRPr="007219DA">
        <w:rPr>
          <w:rFonts w:eastAsia="MS Gothic" w:cs="Times New Roman"/>
          <w:b/>
          <w:iCs/>
          <w:sz w:val="26"/>
        </w:rPr>
        <w:t xml:space="preserve"> - legitimizing him gives him an </w:t>
      </w:r>
      <w:r w:rsidRPr="007219DA">
        <w:rPr>
          <w:rFonts w:eastAsia="MS Gothic" w:cs="Times New Roman"/>
          <w:b/>
          <w:iCs/>
          <w:sz w:val="26"/>
          <w:u w:val="single"/>
        </w:rPr>
        <w:t>opening</w:t>
      </w:r>
      <w:r w:rsidRPr="007219DA">
        <w:rPr>
          <w:rFonts w:eastAsia="MS Gothic" w:cs="Times New Roman"/>
          <w:b/>
          <w:iCs/>
          <w:sz w:val="26"/>
        </w:rPr>
        <w:t xml:space="preserve"> to make </w:t>
      </w:r>
      <w:r w:rsidRPr="007219DA">
        <w:rPr>
          <w:rFonts w:eastAsia="MS Gothic" w:cs="Times New Roman"/>
          <w:b/>
          <w:iCs/>
          <w:sz w:val="26"/>
          <w:u w:val="single"/>
        </w:rPr>
        <w:t>information warfare succeed.</w:t>
      </w:r>
    </w:p>
    <w:p w14:paraId="4CDEFF5F" w14:textId="77777777" w:rsidR="007219DA" w:rsidRPr="007219DA" w:rsidRDefault="007219DA" w:rsidP="007219DA">
      <w:pPr>
        <w:rPr>
          <w:rFonts w:eastAsia="Cambria"/>
          <w:sz w:val="16"/>
          <w:szCs w:val="26"/>
        </w:rPr>
      </w:pPr>
      <w:r w:rsidRPr="007219DA">
        <w:rPr>
          <w:rFonts w:eastAsia="Cambria"/>
          <w:b/>
          <w:bCs/>
          <w:sz w:val="26"/>
          <w:szCs w:val="26"/>
          <w:u w:val="single"/>
        </w:rPr>
        <w:t>Kagan 19</w:t>
      </w:r>
      <w:r w:rsidRPr="007219DA">
        <w:rPr>
          <w:rFonts w:eastAsia="Cambria"/>
          <w:sz w:val="16"/>
          <w:szCs w:val="26"/>
        </w:rPr>
        <w:t xml:space="preserve"> - American resident scholar at the American Enterprise Institute, and a former professor of military history at the U.S. Military Academy at West Point, less famous brother of our favorite neighborhood neocon Robert Kagan  Frederick W. Kagan, “CONFRONTING THE RUSSIAN CHALLENGE: A NEW APPROACH FOR THE U.S.,” Institute for the Study of War. June 2019. </w:t>
      </w:r>
      <w:hyperlink r:id="rId10" w:history="1">
        <w:r w:rsidRPr="007219DA">
          <w:rPr>
            <w:rFonts w:eastAsia="Cambria"/>
            <w:sz w:val="16"/>
            <w:szCs w:val="26"/>
          </w:rPr>
          <w:t>https://www.politico.com/f/?id=0000016b-6eef-dc80-a3ff-ffff778c0000</w:t>
        </w:r>
      </w:hyperlink>
      <w:r w:rsidRPr="007219DA">
        <w:rPr>
          <w:rFonts w:eastAsia="Cambria"/>
          <w:sz w:val="16"/>
          <w:szCs w:val="26"/>
        </w:rPr>
        <w:t xml:space="preserve"> ***Apologies for it being super condensed - it’s a 90 pg article </w:t>
      </w:r>
    </w:p>
    <w:p w14:paraId="21F7B0F6" w14:textId="77777777" w:rsidR="007219DA" w:rsidRPr="007219DA" w:rsidRDefault="007219DA" w:rsidP="007219DA">
      <w:pPr>
        <w:rPr>
          <w:rFonts w:eastAsia="Cambria"/>
          <w:sz w:val="16"/>
          <w:szCs w:val="16"/>
        </w:rPr>
      </w:pPr>
      <w:r w:rsidRPr="007219DA">
        <w:rPr>
          <w:rFonts w:eastAsia="Cambria"/>
          <w:sz w:val="16"/>
          <w:szCs w:val="16"/>
        </w:rPr>
        <w:t>Impact:</w:t>
      </w:r>
    </w:p>
    <w:p w14:paraId="364C91DA" w14:textId="77777777" w:rsidR="007219DA" w:rsidRPr="007219DA" w:rsidRDefault="007219DA" w:rsidP="007219DA">
      <w:pPr>
        <w:rPr>
          <w:rFonts w:eastAsia="Cambria"/>
          <w:sz w:val="16"/>
          <w:szCs w:val="16"/>
        </w:rPr>
      </w:pPr>
      <w:r w:rsidRPr="007219DA">
        <w:rPr>
          <w:rFonts w:eastAsia="Cambria"/>
          <w:sz w:val="16"/>
          <w:szCs w:val="16"/>
        </w:rPr>
        <w:t xml:space="preserve">--Russia needs to use nuclear threats in adventurism bc of conventional inferioty </w:t>
      </w:r>
    </w:p>
    <w:p w14:paraId="328432C9" w14:textId="77777777" w:rsidR="007219DA" w:rsidRPr="007219DA" w:rsidRDefault="007219DA" w:rsidP="007219DA">
      <w:pPr>
        <w:rPr>
          <w:rFonts w:eastAsia="Cambria"/>
          <w:sz w:val="16"/>
          <w:szCs w:val="16"/>
        </w:rPr>
      </w:pPr>
      <w:r w:rsidRPr="007219DA">
        <w:rPr>
          <w:rFonts w:eastAsia="Cambria"/>
          <w:sz w:val="16"/>
          <w:szCs w:val="16"/>
        </w:rPr>
        <w:t xml:space="preserve">--Wld detonate tac nukes to dare us to go to strategic nukes – either we give up and lose NATO or retaliate </w:t>
      </w:r>
    </w:p>
    <w:p w14:paraId="149D13A7" w14:textId="77777777" w:rsidR="007219DA" w:rsidRPr="007219DA" w:rsidRDefault="007219DA" w:rsidP="007219DA">
      <w:pPr>
        <w:rPr>
          <w:rFonts w:eastAsia="Cambria"/>
          <w:sz w:val="16"/>
          <w:szCs w:val="16"/>
        </w:rPr>
      </w:pPr>
      <w:r w:rsidRPr="007219DA">
        <w:rPr>
          <w:rFonts w:eastAsia="Cambria"/>
          <w:sz w:val="16"/>
          <w:szCs w:val="16"/>
        </w:rPr>
        <w:t xml:space="preserve">--Causes countervalue strikes that kill everyone </w:t>
      </w:r>
    </w:p>
    <w:p w14:paraId="69079DD8" w14:textId="77777777" w:rsidR="007219DA" w:rsidRPr="007219DA" w:rsidRDefault="007219DA" w:rsidP="007219DA">
      <w:pPr>
        <w:rPr>
          <w:rFonts w:eastAsia="Cambria"/>
          <w:sz w:val="16"/>
          <w:szCs w:val="16"/>
        </w:rPr>
      </w:pPr>
      <w:r w:rsidRPr="007219DA">
        <w:rPr>
          <w:rFonts w:eastAsia="Cambria"/>
          <w:sz w:val="16"/>
          <w:szCs w:val="16"/>
        </w:rPr>
        <w:t>IL:</w:t>
      </w:r>
    </w:p>
    <w:p w14:paraId="643F5FCD" w14:textId="77777777" w:rsidR="007219DA" w:rsidRPr="007219DA" w:rsidRDefault="007219DA" w:rsidP="007219DA">
      <w:pPr>
        <w:rPr>
          <w:rFonts w:eastAsia="Cambria"/>
          <w:sz w:val="16"/>
          <w:szCs w:val="16"/>
        </w:rPr>
      </w:pPr>
      <w:r w:rsidRPr="007219DA">
        <w:rPr>
          <w:rFonts w:eastAsia="Cambria"/>
          <w:sz w:val="16"/>
          <w:szCs w:val="16"/>
        </w:rPr>
        <w:t>--Russia adventurism relies on hybrid/info warfare – need to be able to sell a narrative to succeed</w:t>
      </w:r>
    </w:p>
    <w:p w14:paraId="6E4B30BC" w14:textId="77777777" w:rsidR="007219DA" w:rsidRPr="007219DA" w:rsidRDefault="007219DA" w:rsidP="007219DA">
      <w:pPr>
        <w:rPr>
          <w:rFonts w:eastAsia="Cambria"/>
          <w:sz w:val="16"/>
          <w:szCs w:val="16"/>
        </w:rPr>
      </w:pPr>
      <w:r w:rsidRPr="007219DA">
        <w:rPr>
          <w:rFonts w:eastAsia="Cambria"/>
          <w:sz w:val="16"/>
          <w:szCs w:val="16"/>
        </w:rPr>
        <w:t xml:space="preserve">--Legitimacy is key – putin’s opportunistic and strikes if he thinks people will buy his narratives </w:t>
      </w:r>
    </w:p>
    <w:p w14:paraId="55998066" w14:textId="77777777" w:rsidR="007219DA" w:rsidRPr="007219DA" w:rsidRDefault="007219DA" w:rsidP="007219DA">
      <w:pPr>
        <w:rPr>
          <w:rFonts w:eastAsia="Cambria"/>
          <w:sz w:val="16"/>
          <w:szCs w:val="16"/>
        </w:rPr>
      </w:pPr>
      <w:r w:rsidRPr="007219DA">
        <w:rPr>
          <w:rFonts w:eastAsia="Cambria"/>
          <w:sz w:val="16"/>
          <w:szCs w:val="16"/>
        </w:rPr>
        <w:t xml:space="preserve">--He’ll view the plan as an opportunity – views multipolarity as legitimating and will see it as recognition of his right to seize soviet states </w:t>
      </w:r>
    </w:p>
    <w:p w14:paraId="7CDFBCAA" w14:textId="77777777" w:rsidR="007219DA" w:rsidRPr="007219DA" w:rsidRDefault="007219DA" w:rsidP="007219DA">
      <w:pPr>
        <w:rPr>
          <w:rFonts w:eastAsia="Cambria"/>
          <w:sz w:val="16"/>
          <w:szCs w:val="16"/>
        </w:rPr>
      </w:pPr>
      <w:r w:rsidRPr="007219DA">
        <w:rPr>
          <w:rFonts w:eastAsia="Cambria"/>
          <w:sz w:val="16"/>
          <w:szCs w:val="16"/>
        </w:rPr>
        <w:t xml:space="preserve">--Nostalgia link – his sopo strat is based on reminiscence about the old USSR days – space achieves that </w:t>
      </w:r>
    </w:p>
    <w:p w14:paraId="2E55D060" w14:textId="77777777" w:rsidR="007219DA" w:rsidRPr="007219DA" w:rsidRDefault="007219DA" w:rsidP="007219DA">
      <w:pPr>
        <w:rPr>
          <w:rFonts w:eastAsia="Cambria"/>
          <w:sz w:val="16"/>
          <w:szCs w:val="16"/>
        </w:rPr>
      </w:pPr>
      <w:r w:rsidRPr="007219DA">
        <w:rPr>
          <w:rFonts w:eastAsia="Cambria"/>
          <w:sz w:val="16"/>
          <w:szCs w:val="16"/>
        </w:rPr>
        <w:t xml:space="preserve">UQ: </w:t>
      </w:r>
    </w:p>
    <w:p w14:paraId="2D27CE37" w14:textId="77777777" w:rsidR="007219DA" w:rsidRPr="007219DA" w:rsidRDefault="007219DA" w:rsidP="007219DA">
      <w:pPr>
        <w:rPr>
          <w:rFonts w:eastAsia="Cambria"/>
          <w:sz w:val="16"/>
          <w:szCs w:val="16"/>
        </w:rPr>
      </w:pPr>
      <w:r w:rsidRPr="007219DA">
        <w:rPr>
          <w:rFonts w:eastAsia="Cambria"/>
          <w:sz w:val="16"/>
          <w:szCs w:val="16"/>
        </w:rPr>
        <w:t xml:space="preserve">1] now key – Putin in frozen conflicts and not condoned or condemned – plan is viewed sa ex post facto condoning Ukraine which justifies future incursions – it says putin is fine to seize territory bc we’re willing to work with him anyway! </w:t>
      </w:r>
    </w:p>
    <w:p w14:paraId="6B1ED790" w14:textId="77777777" w:rsidR="007219DA" w:rsidRPr="007219DA" w:rsidRDefault="007219DA" w:rsidP="007219DA">
      <w:pPr>
        <w:rPr>
          <w:rFonts w:eastAsia="Cambria"/>
          <w:sz w:val="16"/>
          <w:szCs w:val="16"/>
        </w:rPr>
      </w:pPr>
      <w:r w:rsidRPr="007219DA">
        <w:rPr>
          <w:rFonts w:eastAsia="Cambria"/>
          <w:sz w:val="16"/>
          <w:szCs w:val="16"/>
        </w:rPr>
        <w:t xml:space="preserve">2] His foreign policy strat is failing now – states are’t aligned with him </w:t>
      </w:r>
    </w:p>
    <w:p w14:paraId="1940A960" w14:textId="77777777" w:rsidR="007219DA" w:rsidRPr="007219DA" w:rsidRDefault="007219DA" w:rsidP="007219DA">
      <w:pPr>
        <w:rPr>
          <w:rFonts w:eastAsia="Cambria"/>
          <w:sz w:val="16"/>
          <w:szCs w:val="16"/>
        </w:rPr>
      </w:pPr>
      <w:r w:rsidRPr="007219DA">
        <w:rPr>
          <w:rFonts w:eastAsia="Cambria"/>
          <w:sz w:val="16"/>
          <w:szCs w:val="16"/>
        </w:rPr>
        <w:t xml:space="preserve">3] SoPo low bc he’s been called out – he paid a high price for incursions and the US has shunned him – that means his actions are delegitimized and called out so he won’t try it, but the plan flips it </w:t>
      </w:r>
    </w:p>
    <w:p w14:paraId="60AE774E" w14:textId="77777777" w:rsidR="007219DA" w:rsidRPr="007219DA" w:rsidRDefault="007219DA" w:rsidP="007219DA">
      <w:pPr>
        <w:rPr>
          <w:rFonts w:eastAsia="Cambria"/>
          <w:sz w:val="16"/>
          <w:szCs w:val="26"/>
        </w:rPr>
      </w:pPr>
      <w:r w:rsidRPr="007219DA">
        <w:rPr>
          <w:rFonts w:eastAsia="Cambria"/>
          <w:sz w:val="16"/>
          <w:szCs w:val="26"/>
        </w:rPr>
        <w:t xml:space="preserve">The </w:t>
      </w:r>
      <w:r w:rsidRPr="007219DA">
        <w:rPr>
          <w:rFonts w:eastAsia="Cambria"/>
          <w:szCs w:val="26"/>
          <w:u w:val="single"/>
        </w:rPr>
        <w:t xml:space="preserve">Russian </w:t>
      </w:r>
      <w:r w:rsidRPr="007219DA">
        <w:rPr>
          <w:rFonts w:eastAsia="Cambria"/>
          <w:b/>
          <w:iCs/>
          <w:szCs w:val="26"/>
          <w:u w:val="single"/>
        </w:rPr>
        <w:t>threat’s effectiveness</w:t>
      </w:r>
      <w:r w:rsidRPr="007219DA">
        <w:rPr>
          <w:rFonts w:eastAsia="Cambria"/>
          <w:szCs w:val="26"/>
          <w:u w:val="single"/>
        </w:rPr>
        <w:t xml:space="preserve"> results</w:t>
      </w:r>
      <w:r w:rsidRPr="007219DA">
        <w:rPr>
          <w:rFonts w:eastAsia="Cambria"/>
          <w:sz w:val="16"/>
          <w:szCs w:val="26"/>
        </w:rPr>
        <w:t xml:space="preserve"> mainly </w:t>
      </w:r>
      <w:r w:rsidRPr="007219DA">
        <w:rPr>
          <w:rFonts w:eastAsia="Cambria"/>
          <w:szCs w:val="26"/>
          <w:u w:val="single"/>
        </w:rPr>
        <w:t xml:space="preserve">from the </w:t>
      </w:r>
      <w:r w:rsidRPr="007219DA">
        <w:rPr>
          <w:rFonts w:eastAsia="Cambria"/>
          <w:b/>
          <w:iCs/>
          <w:szCs w:val="26"/>
          <w:u w:val="single"/>
        </w:rPr>
        <w:t>West’s weaknesses</w:t>
      </w:r>
      <w:r w:rsidRPr="007219DA">
        <w:rPr>
          <w:rFonts w:eastAsia="Cambria"/>
          <w:sz w:val="16"/>
          <w:szCs w:val="26"/>
        </w:rPr>
        <w:t xml:space="preserve">. NATO’s European members are not meeting their full commitments to the alliance to maintain the fighting power needed to deter and defeat the emerging challenge from Moscow. Increasing political polarization and the </w:t>
      </w:r>
      <w:r w:rsidRPr="007219DA">
        <w:rPr>
          <w:rFonts w:eastAsia="Cambria"/>
          <w:szCs w:val="26"/>
          <w:u w:val="single"/>
        </w:rPr>
        <w:t xml:space="preserve">erosion of trust </w:t>
      </w:r>
      <w:r w:rsidRPr="007219DA">
        <w:rPr>
          <w:rFonts w:eastAsia="Cambria"/>
          <w:sz w:val="16"/>
          <w:szCs w:val="26"/>
        </w:rPr>
        <w:t xml:space="preserve">by Western peoples </w:t>
      </w:r>
      <w:r w:rsidRPr="007219DA">
        <w:rPr>
          <w:rFonts w:eastAsia="Cambria"/>
          <w:szCs w:val="26"/>
          <w:u w:val="single"/>
        </w:rPr>
        <w:t>in</w:t>
      </w:r>
      <w:r w:rsidRPr="007219DA">
        <w:rPr>
          <w:rFonts w:eastAsia="Cambria"/>
          <w:sz w:val="16"/>
          <w:szCs w:val="26"/>
        </w:rPr>
        <w:t xml:space="preserve"> their </w:t>
      </w:r>
      <w:r w:rsidRPr="007219DA">
        <w:rPr>
          <w:rFonts w:eastAsia="Cambria"/>
          <w:szCs w:val="26"/>
          <w:u w:val="single"/>
        </w:rPr>
        <w:t>governments</w:t>
      </w:r>
      <w:r w:rsidRPr="007219DA">
        <w:rPr>
          <w:rFonts w:eastAsia="Cambria"/>
          <w:sz w:val="16"/>
          <w:szCs w:val="26"/>
        </w:rPr>
        <w:t xml:space="preserve"> </w:t>
      </w:r>
      <w:r w:rsidRPr="007219DA">
        <w:rPr>
          <w:rFonts w:eastAsia="Cambria"/>
          <w:szCs w:val="26"/>
          <w:u w:val="single"/>
        </w:rPr>
        <w:t>creates vulnerabilities</w:t>
      </w:r>
      <w:r w:rsidRPr="007219DA">
        <w:rPr>
          <w:rFonts w:eastAsia="Cambria"/>
          <w:sz w:val="16"/>
          <w:szCs w:val="26"/>
        </w:rPr>
        <w:t xml:space="preserve"> that </w:t>
      </w:r>
      <w:r w:rsidRPr="007219DA">
        <w:rPr>
          <w:rFonts w:eastAsia="Cambria"/>
          <w:szCs w:val="26"/>
          <w:u w:val="single"/>
        </w:rPr>
        <w:t>the Kremlin has</w:t>
      </w:r>
      <w:r w:rsidRPr="007219DA">
        <w:rPr>
          <w:rFonts w:eastAsia="Cambria"/>
          <w:sz w:val="16"/>
          <w:szCs w:val="26"/>
        </w:rPr>
        <w:t xml:space="preserve"> adroitly </w:t>
      </w:r>
      <w:r w:rsidRPr="007219DA">
        <w:rPr>
          <w:rFonts w:eastAsia="Cambria"/>
          <w:szCs w:val="26"/>
          <w:u w:val="single"/>
        </w:rPr>
        <w:t>exploited</w:t>
      </w:r>
      <w:r w:rsidRPr="007219DA">
        <w:rPr>
          <w:rFonts w:eastAsia="Cambria"/>
          <w:sz w:val="16"/>
          <w:szCs w:val="26"/>
        </w:rPr>
        <w:t xml:space="preserve">. Moscow’s success in manipulating Western perceptions of and reactions to its activities has fueled the development of an approach to warfare that the West finds difficult to understand, let alone counter. </w:t>
      </w:r>
      <w:r w:rsidRPr="007219DA">
        <w:rPr>
          <w:rFonts w:eastAsia="Cambria"/>
          <w:szCs w:val="26"/>
          <w:u w:val="single"/>
        </w:rPr>
        <w:t xml:space="preserve">Shaping the </w:t>
      </w:r>
      <w:r w:rsidRPr="007219DA">
        <w:rPr>
          <w:rFonts w:eastAsia="Cambria"/>
          <w:b/>
          <w:iCs/>
          <w:szCs w:val="26"/>
          <w:u w:val="single"/>
        </w:rPr>
        <w:t>information space</w:t>
      </w:r>
      <w:r w:rsidRPr="007219DA">
        <w:rPr>
          <w:rFonts w:eastAsia="Cambria"/>
          <w:szCs w:val="26"/>
          <w:u w:val="single"/>
        </w:rPr>
        <w:t xml:space="preserve"> is the primary effort </w:t>
      </w:r>
      <w:r w:rsidRPr="007219DA">
        <w:rPr>
          <w:rFonts w:eastAsia="Cambria"/>
          <w:sz w:val="16"/>
          <w:szCs w:val="26"/>
        </w:rPr>
        <w:t xml:space="preserve">to which Russian military operations, even conventional military operations, are frequently subordinated in this way of war. </w:t>
      </w:r>
      <w:r w:rsidRPr="007219DA">
        <w:rPr>
          <w:rFonts w:eastAsia="Cambria"/>
          <w:szCs w:val="26"/>
          <w:u w:val="single"/>
        </w:rPr>
        <w:t xml:space="preserve">Russia </w:t>
      </w:r>
      <w:r w:rsidRPr="007219DA">
        <w:rPr>
          <w:rFonts w:eastAsia="Cambria"/>
          <w:b/>
          <w:iCs/>
          <w:szCs w:val="26"/>
          <w:u w:val="single"/>
        </w:rPr>
        <w:t>obfuscates</w:t>
      </w:r>
      <w:r w:rsidRPr="007219DA">
        <w:rPr>
          <w:rFonts w:eastAsia="Cambria"/>
          <w:szCs w:val="26"/>
          <w:u w:val="single"/>
        </w:rPr>
        <w:t xml:space="preserve"> its activities and </w:t>
      </w:r>
      <w:r w:rsidRPr="007219DA">
        <w:rPr>
          <w:rFonts w:eastAsia="Cambria"/>
          <w:b/>
          <w:iCs/>
          <w:szCs w:val="26"/>
          <w:u w:val="single"/>
        </w:rPr>
        <w:t>confuses the discussion</w:t>
      </w:r>
      <w:r w:rsidRPr="007219DA">
        <w:rPr>
          <w:rFonts w:eastAsia="Cambria"/>
          <w:szCs w:val="26"/>
          <w:u w:val="single"/>
        </w:rPr>
        <w:t xml:space="preserve"> so</w:t>
      </w:r>
      <w:r w:rsidRPr="007219DA">
        <w:rPr>
          <w:rFonts w:eastAsia="Cambria"/>
          <w:sz w:val="16"/>
          <w:szCs w:val="26"/>
        </w:rPr>
        <w:t xml:space="preserve"> that many </w:t>
      </w:r>
      <w:r w:rsidRPr="007219DA">
        <w:rPr>
          <w:rFonts w:eastAsia="Cambria"/>
          <w:szCs w:val="26"/>
          <w:u w:val="single"/>
        </w:rPr>
        <w:t>people throw up their hands and say simply, “Who knows</w:t>
      </w:r>
      <w:r w:rsidRPr="007219DA">
        <w:rPr>
          <w:rFonts w:eastAsia="Cambria"/>
          <w:sz w:val="16"/>
          <w:szCs w:val="26"/>
        </w:rPr>
        <w:t xml:space="preserve"> if the Russians really did that? Who knows if it was legal?”—thus </w:t>
      </w:r>
      <w:r w:rsidRPr="007219DA">
        <w:rPr>
          <w:rFonts w:eastAsia="Cambria"/>
          <w:b/>
          <w:iCs/>
          <w:szCs w:val="26"/>
          <w:u w:val="single"/>
        </w:rPr>
        <w:t>paralyzing the West’s responses</w:t>
      </w:r>
      <w:r w:rsidRPr="007219DA">
        <w:rPr>
          <w:rFonts w:eastAsia="Cambria"/>
          <w:sz w:val="16"/>
          <w:szCs w:val="26"/>
        </w:rPr>
        <w:t xml:space="preserve">. Putin’s Program  Putin is not simply an opportunistic predator. Putin and the major institutions of the Russian Federation have a program as coherent as that of any Western leader. </w:t>
      </w:r>
      <w:r w:rsidRPr="007219DA">
        <w:rPr>
          <w:rFonts w:eastAsia="Cambria"/>
          <w:szCs w:val="26"/>
          <w:u w:val="single"/>
        </w:rPr>
        <w:t>Putin</w:t>
      </w:r>
      <w:r w:rsidRPr="007219DA">
        <w:rPr>
          <w:rFonts w:eastAsia="Cambria"/>
          <w:sz w:val="16"/>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7219DA">
        <w:rPr>
          <w:rFonts w:eastAsia="Cambria"/>
          <w:szCs w:val="26"/>
          <w:u w:val="single"/>
        </w:rPr>
        <w:t xml:space="preserve"> is </w:t>
      </w:r>
      <w:r w:rsidRPr="007219DA">
        <w:rPr>
          <w:rFonts w:eastAsia="Cambria"/>
          <w:b/>
          <w:iCs/>
          <w:szCs w:val="26"/>
          <w:u w:val="single"/>
        </w:rPr>
        <w:t>opportunistic</w:t>
      </w:r>
      <w:r w:rsidRPr="007219DA">
        <w:rPr>
          <w:rFonts w:eastAsia="Cambria"/>
          <w:szCs w:val="26"/>
          <w:u w:val="single"/>
        </w:rPr>
        <w:t xml:space="preserve"> </w:t>
      </w:r>
      <w:r w:rsidRPr="007219DA">
        <w:rPr>
          <w:rFonts w:eastAsia="Cambria"/>
          <w:sz w:val="16"/>
          <w:szCs w:val="26"/>
        </w:rPr>
        <w:t xml:space="preserve">arises from the way that the Kremlin sets conditions to achieve these objectives in advance. </w:t>
      </w:r>
      <w:r w:rsidRPr="007219DA">
        <w:rPr>
          <w:rFonts w:eastAsia="Cambria"/>
          <w:b/>
          <w:iCs/>
          <w:szCs w:val="26"/>
          <w:highlight w:val="cyan"/>
          <w:u w:val="single"/>
        </w:rPr>
        <w:t>Putin closely monitors the</w:t>
      </w:r>
      <w:r w:rsidRPr="007219DA">
        <w:rPr>
          <w:rFonts w:eastAsia="Cambria"/>
          <w:sz w:val="16"/>
          <w:szCs w:val="26"/>
        </w:rPr>
        <w:t xml:space="preserve"> domestic and </w:t>
      </w:r>
      <w:r w:rsidRPr="007219DA">
        <w:rPr>
          <w:rFonts w:eastAsia="Cambria"/>
          <w:b/>
          <w:iCs/>
          <w:szCs w:val="26"/>
          <w:highlight w:val="cyan"/>
          <w:u w:val="single"/>
        </w:rPr>
        <w:t>international situation and</w:t>
      </w:r>
      <w:r w:rsidRPr="007219DA">
        <w:rPr>
          <w:rFonts w:eastAsia="Cambria"/>
          <w:b/>
          <w:iCs/>
          <w:szCs w:val="26"/>
          <w:u w:val="single"/>
        </w:rPr>
        <w:t xml:space="preserve"> decides to </w:t>
      </w:r>
      <w:r w:rsidRPr="007219DA">
        <w:rPr>
          <w:rFonts w:eastAsia="Cambria"/>
          <w:b/>
          <w:iCs/>
          <w:szCs w:val="26"/>
          <w:highlight w:val="cyan"/>
          <w:u w:val="single"/>
        </w:rPr>
        <w:t>execute</w:t>
      </w:r>
      <w:r w:rsidRPr="007219DA">
        <w:rPr>
          <w:rFonts w:eastAsia="Cambria"/>
          <w:sz w:val="16"/>
          <w:szCs w:val="26"/>
        </w:rPr>
        <w:t xml:space="preserve"> plans </w:t>
      </w:r>
      <w:r w:rsidRPr="007219DA">
        <w:rPr>
          <w:rFonts w:eastAsia="Cambria"/>
          <w:b/>
          <w:iCs/>
          <w:szCs w:val="26"/>
          <w:highlight w:val="cyan"/>
          <w:u w:val="single"/>
        </w:rPr>
        <w:t xml:space="preserve">when </w:t>
      </w:r>
      <w:r w:rsidRPr="007219DA">
        <w:rPr>
          <w:rFonts w:eastAsia="Cambria"/>
          <w:b/>
          <w:iCs/>
          <w:szCs w:val="26"/>
          <w:u w:val="single"/>
        </w:rPr>
        <w:t xml:space="preserve">and if </w:t>
      </w:r>
      <w:r w:rsidRPr="007219DA">
        <w:rPr>
          <w:rFonts w:eastAsia="Cambria"/>
          <w:b/>
          <w:iCs/>
          <w:szCs w:val="26"/>
          <w:highlight w:val="cyan"/>
          <w:u w:val="single"/>
        </w:rPr>
        <w:t>conditions</w:t>
      </w:r>
      <w:r w:rsidRPr="007219DA">
        <w:rPr>
          <w:rFonts w:eastAsia="Cambria"/>
          <w:b/>
          <w:iCs/>
          <w:szCs w:val="26"/>
          <w:u w:val="single"/>
        </w:rPr>
        <w:t xml:space="preserve"> require and </w:t>
      </w:r>
      <w:r w:rsidRPr="007219DA">
        <w:rPr>
          <w:rFonts w:eastAsia="Cambria"/>
          <w:b/>
          <w:iCs/>
          <w:szCs w:val="26"/>
          <w:highlight w:val="cyan"/>
          <w:u w:val="single"/>
        </w:rPr>
        <w:t>favor the Kremlin</w:t>
      </w:r>
      <w:r w:rsidRPr="007219DA">
        <w:rPr>
          <w:rFonts w:eastAsia="Cambria"/>
          <w:sz w:val="16"/>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7219DA">
        <w:rPr>
          <w:rFonts w:eastAsia="Cambria"/>
          <w:szCs w:val="26"/>
          <w:highlight w:val="cyan"/>
          <w:u w:val="single"/>
        </w:rPr>
        <w:t>Putin’s</w:t>
      </w:r>
      <w:r w:rsidRPr="007219DA">
        <w:rPr>
          <w:rFonts w:eastAsia="Cambria"/>
          <w:szCs w:val="26"/>
          <w:u w:val="single"/>
        </w:rPr>
        <w:t xml:space="preserve"> foreign policy </w:t>
      </w:r>
      <w:r w:rsidRPr="007219DA">
        <w:rPr>
          <w:rFonts w:eastAsia="Cambria"/>
          <w:szCs w:val="26"/>
          <w:highlight w:val="cyan"/>
          <w:u w:val="single"/>
        </w:rPr>
        <w:t>aims are clear</w:t>
      </w:r>
      <w:r w:rsidRPr="007219DA">
        <w:rPr>
          <w:rFonts w:eastAsia="Cambria"/>
          <w:sz w:val="16"/>
          <w:szCs w:val="26"/>
        </w:rPr>
        <w:t xml:space="preserve">: </w:t>
      </w:r>
      <w:r w:rsidRPr="007219DA">
        <w:rPr>
          <w:rFonts w:eastAsia="Cambria"/>
          <w:szCs w:val="26"/>
          <w:u w:val="single"/>
        </w:rPr>
        <w:t>end American dominance</w:t>
      </w:r>
      <w:r w:rsidRPr="007219DA">
        <w:rPr>
          <w:rFonts w:eastAsia="Cambria"/>
          <w:sz w:val="16"/>
          <w:szCs w:val="26"/>
        </w:rPr>
        <w:t xml:space="preserve"> and the “unipolar” world order, </w:t>
      </w:r>
      <w:r w:rsidRPr="007219DA">
        <w:rPr>
          <w:rFonts w:eastAsia="Cambria"/>
          <w:b/>
          <w:iCs/>
          <w:szCs w:val="26"/>
          <w:highlight w:val="cyan"/>
          <w:u w:val="single"/>
        </w:rPr>
        <w:t>restore</w:t>
      </w:r>
      <w:r w:rsidRPr="007219DA">
        <w:rPr>
          <w:rFonts w:eastAsia="Cambria"/>
          <w:b/>
          <w:iCs/>
          <w:szCs w:val="26"/>
          <w:u w:val="single"/>
        </w:rPr>
        <w:t xml:space="preserve"> “multipolarity</w:t>
      </w:r>
      <w:r w:rsidRPr="007219DA">
        <w:rPr>
          <w:rFonts w:eastAsia="Cambria"/>
          <w:sz w:val="16"/>
          <w:szCs w:val="26"/>
        </w:rPr>
        <w:t xml:space="preserve">,” </w:t>
      </w:r>
      <w:r w:rsidRPr="007219DA">
        <w:rPr>
          <w:rFonts w:eastAsia="Cambria"/>
          <w:szCs w:val="26"/>
          <w:u w:val="single"/>
        </w:rPr>
        <w:t>and</w:t>
      </w:r>
      <w:r w:rsidRPr="007219DA">
        <w:rPr>
          <w:rFonts w:eastAsia="Cambria"/>
          <w:sz w:val="16"/>
          <w:szCs w:val="26"/>
        </w:rPr>
        <w:t xml:space="preserve"> </w:t>
      </w:r>
      <w:r w:rsidRPr="007219DA">
        <w:rPr>
          <w:rFonts w:eastAsia="Cambria"/>
          <w:szCs w:val="26"/>
          <w:u w:val="single"/>
        </w:rPr>
        <w:t xml:space="preserve">reestablish </w:t>
      </w:r>
      <w:r w:rsidRPr="007219DA">
        <w:rPr>
          <w:rFonts w:eastAsia="Cambria"/>
          <w:b/>
          <w:iCs/>
          <w:szCs w:val="26"/>
          <w:highlight w:val="cyan"/>
          <w:u w:val="single"/>
        </w:rPr>
        <w:t>Russia as a global power</w:t>
      </w:r>
      <w:r w:rsidRPr="007219DA">
        <w:rPr>
          <w:rFonts w:eastAsia="Cambria"/>
          <w:sz w:val="16"/>
          <w:szCs w:val="26"/>
        </w:rPr>
        <w:t xml:space="preserve"> and broker. </w:t>
      </w:r>
      <w:r w:rsidRPr="007219DA">
        <w:rPr>
          <w:rFonts w:eastAsia="Cambria"/>
          <w:szCs w:val="26"/>
          <w:u w:val="single"/>
        </w:rPr>
        <w:t>He identifies NATO as a</w:t>
      </w:r>
      <w:r w:rsidRPr="007219DA">
        <w:rPr>
          <w:rFonts w:eastAsia="Cambria"/>
          <w:sz w:val="16"/>
          <w:szCs w:val="26"/>
        </w:rPr>
        <w:t xml:space="preserve">n adversary and a </w:t>
      </w:r>
      <w:r w:rsidRPr="007219DA">
        <w:rPr>
          <w:rFonts w:eastAsia="Cambria"/>
          <w:szCs w:val="26"/>
          <w:u w:val="single"/>
        </w:rPr>
        <w:t>threat and seeks to negate it.</w:t>
      </w:r>
      <w:r w:rsidRPr="007219DA">
        <w:rPr>
          <w:rFonts w:eastAsia="Cambria"/>
          <w:sz w:val="16"/>
          <w:szCs w:val="26"/>
        </w:rPr>
        <w:t xml:space="preserve"> </w:t>
      </w:r>
      <w:r w:rsidRPr="007219DA">
        <w:rPr>
          <w:rFonts w:eastAsia="Cambria"/>
          <w:szCs w:val="26"/>
          <w:u w:val="single"/>
        </w:rPr>
        <w:t>He aims to break Western unity,</w:t>
      </w:r>
      <w:r w:rsidRPr="007219DA">
        <w:rPr>
          <w:rFonts w:eastAsia="Cambria"/>
          <w:sz w:val="16"/>
          <w:szCs w:val="26"/>
        </w:rPr>
        <w:t xml:space="preserve"> </w:t>
      </w:r>
      <w:r w:rsidRPr="007219DA">
        <w:rPr>
          <w:rFonts w:eastAsia="Cambria"/>
          <w:b/>
          <w:iCs/>
          <w:szCs w:val="26"/>
          <w:u w:val="single"/>
        </w:rPr>
        <w:t>establish Russian suzerainty over the former Soviet States</w:t>
      </w:r>
      <w:r w:rsidRPr="007219DA">
        <w:rPr>
          <w:rFonts w:eastAsia="Cambria"/>
          <w:sz w:val="16"/>
          <w:szCs w:val="26"/>
        </w:rPr>
        <w:t xml:space="preserve">, </w:t>
      </w:r>
      <w:r w:rsidRPr="007219DA">
        <w:rPr>
          <w:rFonts w:eastAsia="Cambria"/>
          <w:szCs w:val="26"/>
          <w:u w:val="single"/>
        </w:rPr>
        <w:t>and regain a global footprint.</w:t>
      </w:r>
      <w:r w:rsidRPr="007219DA">
        <w:rPr>
          <w:rFonts w:eastAsia="Cambria"/>
          <w:sz w:val="16"/>
          <w:szCs w:val="26"/>
          <w:u w:val="single"/>
        </w:rPr>
        <w:t xml:space="preserve"> </w:t>
      </w:r>
      <w:r w:rsidRPr="007219DA">
        <w:rPr>
          <w:rFonts w:eastAsia="Cambria"/>
          <w:sz w:val="16"/>
          <w:szCs w:val="26"/>
        </w:rPr>
        <w:t>Putin works to break Western unity by invalidating the collective defense provision of the North Atlantic Treaty (Article 5), weakening the European Union, and destroying the faith of Western societies in their governments.</w:t>
      </w:r>
    </w:p>
    <w:p w14:paraId="2023C45A" w14:textId="77777777" w:rsidR="007219DA" w:rsidRPr="007219DA" w:rsidRDefault="007219DA" w:rsidP="007219DA">
      <w:pPr>
        <w:rPr>
          <w:rFonts w:eastAsia="Cambria"/>
          <w:sz w:val="16"/>
          <w:szCs w:val="16"/>
        </w:rPr>
      </w:pPr>
      <w:r w:rsidRPr="007219DA">
        <w:rPr>
          <w:rFonts w:eastAsia="Cambria"/>
          <w:sz w:val="16"/>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17308272" w14:textId="77777777" w:rsidR="007219DA" w:rsidRPr="007219DA" w:rsidRDefault="007219DA" w:rsidP="007219DA">
      <w:pPr>
        <w:rPr>
          <w:rFonts w:eastAsia="Cambria"/>
          <w:sz w:val="16"/>
          <w:szCs w:val="16"/>
        </w:rPr>
      </w:pPr>
      <w:r w:rsidRPr="007219DA">
        <w:rPr>
          <w:rFonts w:eastAsia="Cambria"/>
          <w:sz w:val="16"/>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3B090969" w14:textId="77777777" w:rsidR="007219DA" w:rsidRPr="007219DA" w:rsidRDefault="007219DA" w:rsidP="007219DA">
      <w:pPr>
        <w:rPr>
          <w:rFonts w:eastAsia="Cambria"/>
          <w:sz w:val="16"/>
          <w:szCs w:val="16"/>
          <w:u w:val="single"/>
        </w:rPr>
      </w:pPr>
      <w:r w:rsidRPr="007219DA">
        <w:rPr>
          <w:rFonts w:eastAsia="Cambria"/>
          <w:sz w:val="16"/>
          <w:szCs w:val="16"/>
          <w:u w:val="single"/>
        </w:rPr>
        <w:t>Delegitimize Putin as a Mediator and Convener.</w:t>
      </w:r>
    </w:p>
    <w:p w14:paraId="64BACB3F" w14:textId="77777777" w:rsidR="007219DA" w:rsidRPr="007219DA" w:rsidRDefault="007219DA" w:rsidP="007219DA">
      <w:pPr>
        <w:rPr>
          <w:rFonts w:eastAsia="Cambria"/>
          <w:sz w:val="16"/>
          <w:szCs w:val="16"/>
        </w:rPr>
      </w:pPr>
      <w:r w:rsidRPr="007219DA">
        <w:rPr>
          <w:rFonts w:eastAsia="Cambria"/>
          <w:sz w:val="16"/>
          <w:szCs w:val="16"/>
          <w:u w:val="single"/>
        </w:rPr>
        <w:t xml:space="preserve">Recognition as one of the poles of a multipolar world order is </w:t>
      </w:r>
      <w:r w:rsidRPr="007219DA">
        <w:rPr>
          <w:rFonts w:eastAsia="Cambria"/>
          <w:b/>
          <w:iCs/>
          <w:sz w:val="16"/>
          <w:szCs w:val="16"/>
          <w:u w:val="single"/>
        </w:rPr>
        <w:t>vital to Putin</w:t>
      </w:r>
      <w:r w:rsidRPr="007219DA">
        <w:rPr>
          <w:rFonts w:eastAsia="Cambria"/>
          <w:sz w:val="16"/>
          <w:szCs w:val="16"/>
        </w:rPr>
        <w:t xml:space="preserve">. It is </w:t>
      </w:r>
      <w:r w:rsidRPr="007219DA">
        <w:rPr>
          <w:rFonts w:eastAsia="Cambria"/>
          <w:sz w:val="16"/>
          <w:szCs w:val="16"/>
          <w:u w:val="single"/>
        </w:rPr>
        <w:t>part of the greatness he promises the Russian people in return for taking their liberty</w:t>
      </w:r>
      <w:r w:rsidRPr="007219DA">
        <w:rPr>
          <w:rFonts w:eastAsia="Cambria"/>
          <w:sz w:val="16"/>
          <w:szCs w:val="16"/>
        </w:rPr>
        <w:t>. Getting a “seat at the table” of Western-led endeavors is insufficient for him because he seeks to transform the international system fundamentally. He finds the very language of being offered a seat at the West’s table patronizing.</w:t>
      </w:r>
    </w:p>
    <w:p w14:paraId="6D142260" w14:textId="77777777" w:rsidR="007219DA" w:rsidRPr="007219DA" w:rsidRDefault="007219DA" w:rsidP="007219DA">
      <w:pPr>
        <w:rPr>
          <w:rFonts w:eastAsia="Cambria"/>
          <w:sz w:val="16"/>
          <w:szCs w:val="16"/>
        </w:rPr>
      </w:pPr>
      <w:r w:rsidRPr="007219DA">
        <w:rPr>
          <w:rFonts w:eastAsia="Cambria"/>
          <w:sz w:val="16"/>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p>
    <w:p w14:paraId="3877ABB2" w14:textId="77777777" w:rsidR="007219DA" w:rsidRPr="007219DA" w:rsidRDefault="007219DA" w:rsidP="007219DA">
      <w:pPr>
        <w:rPr>
          <w:rFonts w:eastAsia="Cambria"/>
          <w:sz w:val="16"/>
          <w:szCs w:val="26"/>
        </w:rPr>
      </w:pPr>
      <w:r w:rsidRPr="007219DA">
        <w:rPr>
          <w:rFonts w:eastAsia="Cambria"/>
          <w:sz w:val="16"/>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7219DA">
        <w:rPr>
          <w:rFonts w:eastAsia="Cambria"/>
          <w:szCs w:val="26"/>
          <w:highlight w:val="cyan"/>
          <w:u w:val="single"/>
        </w:rPr>
        <w:t>The West should</w:t>
      </w:r>
      <w:r w:rsidRPr="007219DA">
        <w:rPr>
          <w:rFonts w:eastAsia="Cambria"/>
          <w:sz w:val="16"/>
          <w:szCs w:val="26"/>
        </w:rPr>
        <w:t xml:space="preserve"> therefore </w:t>
      </w:r>
      <w:r w:rsidRPr="007219DA">
        <w:rPr>
          <w:rFonts w:eastAsia="Cambria"/>
          <w:b/>
          <w:iCs/>
          <w:szCs w:val="26"/>
          <w:highlight w:val="cyan"/>
          <w:u w:val="single"/>
        </w:rPr>
        <w:t>stop treating him as a</w:t>
      </w:r>
      <w:r w:rsidRPr="007219DA">
        <w:rPr>
          <w:rFonts w:eastAsia="Cambria"/>
          <w:b/>
          <w:iCs/>
          <w:szCs w:val="26"/>
          <w:u w:val="single"/>
        </w:rPr>
        <w:t xml:space="preserve"> potential </w:t>
      </w:r>
      <w:r w:rsidRPr="007219DA">
        <w:rPr>
          <w:rFonts w:eastAsia="Cambria"/>
          <w:b/>
          <w:iCs/>
          <w:szCs w:val="26"/>
          <w:highlight w:val="cyan"/>
          <w:u w:val="single"/>
        </w:rPr>
        <w:t>partner</w:t>
      </w:r>
      <w:r w:rsidRPr="007219DA">
        <w:rPr>
          <w:rFonts w:eastAsia="Cambria"/>
          <w:sz w:val="16"/>
          <w:szCs w:val="26"/>
        </w:rPr>
        <w:t xml:space="preserve">, </w:t>
      </w:r>
      <w:r w:rsidRPr="007219DA">
        <w:rPr>
          <w:rFonts w:eastAsia="Cambria"/>
          <w:szCs w:val="26"/>
          <w:u w:val="single"/>
        </w:rPr>
        <w:t>but</w:t>
      </w:r>
      <w:r w:rsidRPr="007219DA">
        <w:rPr>
          <w:rFonts w:eastAsia="Cambria"/>
          <w:sz w:val="16"/>
          <w:szCs w:val="26"/>
        </w:rPr>
        <w:t xml:space="preserve"> instead </w:t>
      </w:r>
      <w:r w:rsidRPr="007219DA">
        <w:rPr>
          <w:rFonts w:eastAsia="Cambria"/>
          <w:szCs w:val="26"/>
          <w:u w:val="single"/>
        </w:rPr>
        <w:t>require him to demonstrate that</w:t>
      </w:r>
      <w:r w:rsidRPr="007219DA">
        <w:rPr>
          <w:rFonts w:eastAsia="Cambria"/>
          <w:sz w:val="16"/>
          <w:szCs w:val="26"/>
        </w:rPr>
        <w:t xml:space="preserve"> </w:t>
      </w:r>
      <w:r w:rsidRPr="007219DA">
        <w:rPr>
          <w:rFonts w:eastAsia="Cambria"/>
          <w:szCs w:val="26"/>
          <w:u w:val="single"/>
        </w:rPr>
        <w:t>he</w:t>
      </w:r>
      <w:r w:rsidRPr="007219DA">
        <w:rPr>
          <w:rFonts w:eastAsia="Cambria"/>
          <w:sz w:val="16"/>
          <w:szCs w:val="26"/>
        </w:rPr>
        <w:t xml:space="preserve"> can and </w:t>
      </w:r>
      <w:r w:rsidRPr="007219DA">
        <w:rPr>
          <w:rFonts w:eastAsia="Cambria"/>
          <w:szCs w:val="26"/>
          <w:u w:val="single"/>
        </w:rPr>
        <w:t>will</w:t>
      </w:r>
      <w:r w:rsidRPr="007219DA">
        <w:rPr>
          <w:rFonts w:eastAsia="Cambria"/>
          <w:sz w:val="16"/>
          <w:szCs w:val="26"/>
        </w:rPr>
        <w:t xml:space="preserve"> act to </w:t>
      </w:r>
      <w:r w:rsidRPr="007219DA">
        <w:rPr>
          <w:rFonts w:eastAsia="Cambria"/>
          <w:szCs w:val="26"/>
          <w:u w:val="single"/>
        </w:rPr>
        <w:t>advance</w:t>
      </w:r>
      <w:r w:rsidRPr="007219DA">
        <w:rPr>
          <w:rFonts w:eastAsia="Cambria"/>
          <w:sz w:val="16"/>
          <w:szCs w:val="26"/>
        </w:rPr>
        <w:t xml:space="preserve"> rather than damage </w:t>
      </w:r>
      <w:r w:rsidRPr="007219DA">
        <w:rPr>
          <w:rFonts w:eastAsia="Cambria"/>
          <w:b/>
          <w:iCs/>
          <w:szCs w:val="26"/>
          <w:u w:val="single"/>
        </w:rPr>
        <w:t>the West’s interests before engaging with him at high levels</w:t>
      </w:r>
      <w:r w:rsidRPr="007219DA">
        <w:rPr>
          <w:rFonts w:eastAsia="Cambria"/>
          <w:sz w:val="16"/>
          <w:szCs w:val="26"/>
        </w:rPr>
        <w:t>.</w:t>
      </w:r>
    </w:p>
    <w:p w14:paraId="62029804" w14:textId="77777777" w:rsidR="007219DA" w:rsidRPr="007219DA" w:rsidRDefault="007219DA" w:rsidP="007219DA">
      <w:pPr>
        <w:rPr>
          <w:rFonts w:eastAsia="Cambria"/>
          <w:sz w:val="16"/>
          <w:szCs w:val="16"/>
        </w:rPr>
      </w:pPr>
      <w:r w:rsidRPr="007219DA">
        <w:rPr>
          <w:rFonts w:eastAsia="Cambria"/>
          <w:sz w:val="16"/>
          <w:szCs w:val="16"/>
        </w:rPr>
        <w:t>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p>
    <w:p w14:paraId="188EAED1" w14:textId="77777777" w:rsidR="007219DA" w:rsidRPr="007219DA" w:rsidRDefault="007219DA" w:rsidP="007219DA">
      <w:pPr>
        <w:rPr>
          <w:rFonts w:eastAsia="Cambria"/>
          <w:sz w:val="16"/>
          <w:szCs w:val="16"/>
        </w:rPr>
      </w:pPr>
      <w:r w:rsidRPr="007219DA">
        <w:rPr>
          <w:rFonts w:eastAsia="Cambria"/>
          <w:sz w:val="16"/>
          <w:szCs w:val="16"/>
          <w:u w:val="single"/>
        </w:rPr>
        <w:t>Nor should the U.S. engage with Putin</w:t>
      </w:r>
      <w:r w:rsidRPr="007219DA">
        <w:rPr>
          <w:rFonts w:eastAsia="Cambria"/>
          <w:sz w:val="16"/>
          <w:szCs w:val="16"/>
        </w:rPr>
        <w:t xml:space="preserve"> about Ukraine </w:t>
      </w:r>
      <w:r w:rsidRPr="007219DA">
        <w:rPr>
          <w:rFonts w:eastAsia="Cambria"/>
          <w:sz w:val="16"/>
          <w:szCs w:val="16"/>
          <w:u w:val="single"/>
        </w:rPr>
        <w:t>until he has committed</w:t>
      </w:r>
      <w:r w:rsidRPr="007219DA">
        <w:rPr>
          <w:rFonts w:eastAsia="Cambria"/>
          <w:sz w:val="16"/>
          <w:szCs w:val="16"/>
        </w:rPr>
        <w:t xml:space="preserve"> publicly in word and deed </w:t>
      </w:r>
      <w:r w:rsidRPr="007219DA">
        <w:rPr>
          <w:rFonts w:eastAsia="Cambria"/>
          <w:sz w:val="16"/>
          <w:szCs w:val="16"/>
          <w:u w:val="single"/>
        </w:rPr>
        <w:t>to</w:t>
      </w:r>
      <w:r w:rsidRPr="007219DA">
        <w:rPr>
          <w:rFonts w:eastAsia="Cambria"/>
          <w:sz w:val="16"/>
          <w:szCs w:val="16"/>
        </w:rPr>
        <w:t xml:space="preserve"> what should be the minimum non-negotiable Western demand—the </w:t>
      </w:r>
      <w:r w:rsidRPr="007219DA">
        <w:rPr>
          <w:rFonts w:eastAsia="Cambria"/>
          <w:b/>
          <w:iCs/>
          <w:sz w:val="16"/>
          <w:szCs w:val="16"/>
          <w:u w:val="single"/>
        </w:rPr>
        <w:t>recognition of the full sovereignty of all the former Soviet states,</w:t>
      </w:r>
      <w:r w:rsidRPr="007219DA">
        <w:rPr>
          <w:rFonts w:eastAsia="Cambria"/>
          <w:sz w:val="16"/>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34D547D7" w14:textId="77777777" w:rsidR="007219DA" w:rsidRPr="007219DA" w:rsidRDefault="007219DA" w:rsidP="007219DA">
      <w:pPr>
        <w:rPr>
          <w:rFonts w:eastAsia="Cambria"/>
          <w:sz w:val="16"/>
          <w:szCs w:val="16"/>
        </w:rPr>
      </w:pPr>
      <w:r w:rsidRPr="007219DA">
        <w:rPr>
          <w:rFonts w:eastAsia="Cambria"/>
          <w:sz w:val="16"/>
          <w:szCs w:val="16"/>
        </w:rPr>
        <w:t>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principle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rulesbased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NotPetya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p>
    <w:p w14:paraId="7531DA9E" w14:textId="77777777" w:rsidR="007219DA" w:rsidRPr="007219DA" w:rsidRDefault="007219DA" w:rsidP="007219DA">
      <w:pPr>
        <w:rPr>
          <w:rFonts w:eastAsia="Cambria"/>
          <w:sz w:val="16"/>
          <w:szCs w:val="16"/>
        </w:rPr>
      </w:pPr>
      <w:r w:rsidRPr="007219DA">
        <w:rPr>
          <w:rFonts w:eastAsia="Cambria"/>
          <w:sz w:val="16"/>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p>
    <w:p w14:paraId="149CE599" w14:textId="77777777" w:rsidR="007219DA" w:rsidRPr="007219DA" w:rsidRDefault="007219DA" w:rsidP="007219DA">
      <w:pPr>
        <w:rPr>
          <w:rFonts w:eastAsia="Cambria"/>
          <w:sz w:val="16"/>
          <w:szCs w:val="16"/>
        </w:rPr>
      </w:pPr>
      <w:r w:rsidRPr="007219DA">
        <w:rPr>
          <w:rFonts w:eastAsia="Cambria"/>
          <w:sz w:val="16"/>
          <w:szCs w:val="16"/>
        </w:rPr>
        <w:t>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p>
    <w:p w14:paraId="6220DE58" w14:textId="77777777" w:rsidR="007219DA" w:rsidRPr="007219DA" w:rsidRDefault="007219DA" w:rsidP="007219DA">
      <w:pPr>
        <w:rPr>
          <w:rFonts w:eastAsia="Cambria"/>
          <w:sz w:val="16"/>
          <w:szCs w:val="16"/>
        </w:rPr>
      </w:pPr>
      <w:r w:rsidRPr="007219DA">
        <w:rPr>
          <w:rFonts w:eastAsia="Cambria"/>
          <w:sz w:val="16"/>
          <w:szCs w:val="16"/>
        </w:rPr>
        <w:t>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w:t>
      </w:r>
    </w:p>
    <w:p w14:paraId="21FEC5EA" w14:textId="77777777" w:rsidR="007219DA" w:rsidRPr="007219DA" w:rsidRDefault="007219DA" w:rsidP="007219DA">
      <w:pPr>
        <w:rPr>
          <w:rFonts w:eastAsia="Cambria"/>
          <w:sz w:val="16"/>
          <w:szCs w:val="16"/>
        </w:rPr>
      </w:pPr>
      <w:r w:rsidRPr="007219DA">
        <w:rPr>
          <w:rFonts w:eastAsia="Cambria"/>
          <w:sz w:val="16"/>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p>
    <w:p w14:paraId="45FB63B8" w14:textId="77777777" w:rsidR="007219DA" w:rsidRPr="007219DA" w:rsidRDefault="007219DA" w:rsidP="007219DA">
      <w:pPr>
        <w:rPr>
          <w:rFonts w:eastAsia="Cambria"/>
          <w:sz w:val="16"/>
          <w:szCs w:val="26"/>
        </w:rPr>
      </w:pPr>
      <w:r w:rsidRPr="007219DA">
        <w:rPr>
          <w:rFonts w:eastAsia="Cambria"/>
          <w:szCs w:val="26"/>
          <w:u w:val="single"/>
        </w:rPr>
        <w:t xml:space="preserve">Putin has remained </w:t>
      </w:r>
      <w:r w:rsidRPr="007219DA">
        <w:rPr>
          <w:rFonts w:eastAsia="Cambria"/>
          <w:b/>
          <w:iCs/>
          <w:szCs w:val="26"/>
          <w:u w:val="single"/>
        </w:rPr>
        <w:t>open</w:t>
      </w:r>
      <w:r w:rsidRPr="007219DA">
        <w:rPr>
          <w:rFonts w:eastAsia="Cambria"/>
          <w:szCs w:val="26"/>
          <w:u w:val="single"/>
        </w:rPr>
        <w:t xml:space="preserve"> and </w:t>
      </w:r>
      <w:r w:rsidRPr="007219DA">
        <w:rPr>
          <w:rFonts w:eastAsia="Cambria"/>
          <w:b/>
          <w:iCs/>
          <w:szCs w:val="26"/>
          <w:u w:val="single"/>
        </w:rPr>
        <w:t>consistent</w:t>
      </w:r>
      <w:r w:rsidRPr="007219DA">
        <w:rPr>
          <w:rFonts w:eastAsia="Cambria"/>
          <w:szCs w:val="26"/>
          <w:u w:val="single"/>
        </w:rPr>
        <w:t xml:space="preserve"> about his core objectives</w:t>
      </w:r>
      <w:r w:rsidRPr="007219DA">
        <w:rPr>
          <w:rFonts w:eastAsia="Cambria"/>
          <w:sz w:val="16"/>
          <w:szCs w:val="26"/>
        </w:rPr>
        <w:t xml:space="preserve"> since his rise to power in 1999: </w:t>
      </w:r>
      <w:r w:rsidRPr="007219DA">
        <w:rPr>
          <w:rFonts w:eastAsia="Cambria"/>
          <w:szCs w:val="26"/>
          <w:u w:val="single"/>
        </w:rPr>
        <w:t xml:space="preserve">the preservation of his regime, the end of American “global hegemony,” and the </w:t>
      </w:r>
      <w:r w:rsidRPr="007219DA">
        <w:rPr>
          <w:rFonts w:eastAsia="Cambria"/>
          <w:b/>
          <w:iCs/>
          <w:szCs w:val="26"/>
          <w:u w:val="single"/>
        </w:rPr>
        <w:t>restoration of Russia as a mighty force to be reckoned with on the international stage.</w:t>
      </w:r>
      <w:r w:rsidRPr="007219DA">
        <w:rPr>
          <w:rFonts w:eastAsia="Cambria"/>
          <w:sz w:val="16"/>
          <w:szCs w:val="26"/>
        </w:rPr>
        <w:t xml:space="preserve"> Some of his foreign policy pursuits are purely pragmatic and aimed at gaining resources; others are intended for domestic purposes and have nothing to do with the West.</w:t>
      </w:r>
    </w:p>
    <w:p w14:paraId="582D6F25" w14:textId="77777777" w:rsidR="007219DA" w:rsidRPr="007219DA" w:rsidRDefault="007219DA" w:rsidP="007219DA">
      <w:pPr>
        <w:rPr>
          <w:rFonts w:eastAsia="Cambria"/>
          <w:sz w:val="16"/>
          <w:szCs w:val="26"/>
        </w:rPr>
      </w:pPr>
      <w:r w:rsidRPr="007219DA">
        <w:rPr>
          <w:rFonts w:eastAsia="Cambria"/>
          <w:sz w:val="16"/>
          <w:szCs w:val="26"/>
        </w:rPr>
        <w:t xml:space="preserve">Putin has articulated a vision of how he wants the world to be and what role he wishes Russia to play in it. </w:t>
      </w:r>
      <w:r w:rsidRPr="007219DA">
        <w:rPr>
          <w:rFonts w:eastAsia="Cambria"/>
          <w:szCs w:val="26"/>
          <w:u w:val="single"/>
        </w:rPr>
        <w:t>He seeks a world</w:t>
      </w:r>
      <w:r w:rsidRPr="007219DA">
        <w:rPr>
          <w:rFonts w:eastAsia="Cambria"/>
          <w:sz w:val="16"/>
          <w:szCs w:val="26"/>
        </w:rPr>
        <w:t xml:space="preserve"> without NATO, where the U.S. is confined to the Western Hemisphere, </w:t>
      </w:r>
      <w:r w:rsidRPr="007219DA">
        <w:rPr>
          <w:rFonts w:eastAsia="Cambria"/>
          <w:b/>
          <w:iCs/>
          <w:szCs w:val="26"/>
          <w:u w:val="single"/>
        </w:rPr>
        <w:t xml:space="preserve">where Russia is </w:t>
      </w:r>
      <w:r w:rsidRPr="007219DA">
        <w:rPr>
          <w:rFonts w:eastAsia="Cambria"/>
          <w:b/>
          <w:iCs/>
          <w:szCs w:val="26"/>
          <w:highlight w:val="cyan"/>
          <w:u w:val="single"/>
        </w:rPr>
        <w:t>dominant over</w:t>
      </w:r>
      <w:r w:rsidRPr="007219DA">
        <w:rPr>
          <w:rFonts w:eastAsia="Cambria"/>
          <w:b/>
          <w:iCs/>
          <w:szCs w:val="26"/>
          <w:u w:val="single"/>
        </w:rPr>
        <w:t xml:space="preserve"> the </w:t>
      </w:r>
      <w:r w:rsidRPr="007219DA">
        <w:rPr>
          <w:rFonts w:eastAsia="Cambria"/>
          <w:b/>
          <w:iCs/>
          <w:szCs w:val="26"/>
          <w:highlight w:val="cyan"/>
          <w:u w:val="single"/>
        </w:rPr>
        <w:t>former Soviet countries</w:t>
      </w:r>
      <w:r w:rsidRPr="007219DA">
        <w:rPr>
          <w:rFonts w:eastAsia="Cambria"/>
          <w:sz w:val="16"/>
          <w:szCs w:val="26"/>
        </w:rPr>
        <w:t xml:space="preserve"> </w:t>
      </w:r>
      <w:r w:rsidRPr="007219DA">
        <w:rPr>
          <w:rFonts w:eastAsia="Cambria"/>
          <w:szCs w:val="26"/>
          <w:u w:val="single"/>
        </w:rPr>
        <w:t xml:space="preserve">and can do what it likes to its own people </w:t>
      </w:r>
      <w:r w:rsidRPr="007219DA">
        <w:rPr>
          <w:rFonts w:eastAsia="Cambria"/>
          <w:b/>
          <w:iCs/>
          <w:szCs w:val="26"/>
          <w:u w:val="single"/>
        </w:rPr>
        <w:t>without condemnation or oversight</w:t>
      </w:r>
      <w:r w:rsidRPr="007219DA">
        <w:rPr>
          <w:rFonts w:eastAsia="Cambria"/>
          <w:sz w:val="16"/>
          <w:szCs w:val="26"/>
        </w:rPr>
        <w:t xml:space="preserve">, and where the Kremlin enjoys a veto through the UN Security Council over actions that any other state wishes to take beyond its borders.35 </w:t>
      </w:r>
      <w:r w:rsidRPr="007219DA">
        <w:rPr>
          <w:rFonts w:eastAsia="Cambria"/>
          <w:szCs w:val="26"/>
          <w:u w:val="single"/>
        </w:rPr>
        <w:t>He is working to bring that vision to reality through a set of coherent</w:t>
      </w:r>
      <w:r w:rsidRPr="007219DA">
        <w:rPr>
          <w:rFonts w:eastAsia="Cambria"/>
          <w:sz w:val="16"/>
          <w:szCs w:val="26"/>
        </w:rPr>
        <w:t xml:space="preserve">, mutually supporting, and indeed, overlapping </w:t>
      </w:r>
      <w:r w:rsidRPr="007219DA">
        <w:rPr>
          <w:rFonts w:eastAsia="Cambria"/>
          <w:szCs w:val="26"/>
          <w:u w:val="single"/>
        </w:rPr>
        <w:t>lines of effort</w:t>
      </w:r>
      <w:r w:rsidRPr="007219DA">
        <w:rPr>
          <w:rFonts w:eastAsia="Cambria"/>
          <w:sz w:val="16"/>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p>
    <w:p w14:paraId="620DCE75" w14:textId="77777777" w:rsidR="007219DA" w:rsidRPr="007219DA" w:rsidRDefault="007219DA" w:rsidP="007219DA">
      <w:pPr>
        <w:rPr>
          <w:rFonts w:eastAsia="Cambria"/>
          <w:sz w:val="16"/>
          <w:szCs w:val="16"/>
        </w:rPr>
      </w:pPr>
      <w:r w:rsidRPr="007219DA">
        <w:rPr>
          <w:rFonts w:eastAsia="Cambria"/>
          <w:sz w:val="16"/>
          <w:szCs w:val="16"/>
        </w:rPr>
        <w:t>Putin’s Domestic Objectives</w:t>
      </w:r>
    </w:p>
    <w:p w14:paraId="46B64D8C" w14:textId="77777777" w:rsidR="007219DA" w:rsidRPr="007219DA" w:rsidRDefault="007219DA" w:rsidP="007219DA">
      <w:pPr>
        <w:rPr>
          <w:rFonts w:eastAsia="Cambria"/>
          <w:sz w:val="16"/>
          <w:szCs w:val="16"/>
        </w:rPr>
      </w:pPr>
      <w:r w:rsidRPr="007219DA">
        <w:rPr>
          <w:rFonts w:eastAsia="Cambria"/>
          <w:sz w:val="16"/>
          <w:szCs w:val="16"/>
        </w:rPr>
        <w:t>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Anatoliy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Riurik,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p>
    <w:p w14:paraId="5AC9D50A" w14:textId="77777777" w:rsidR="007219DA" w:rsidRPr="007219DA" w:rsidRDefault="007219DA" w:rsidP="007219DA">
      <w:pPr>
        <w:rPr>
          <w:rFonts w:eastAsia="Cambria"/>
          <w:sz w:val="16"/>
          <w:szCs w:val="16"/>
        </w:rPr>
      </w:pPr>
      <w:r w:rsidRPr="007219DA">
        <w:rPr>
          <w:rFonts w:eastAsia="Cambria"/>
          <w:sz w:val="16"/>
          <w:szCs w:val="16"/>
          <w:u w:val="single"/>
        </w:rPr>
        <w:t>Putin</w:t>
      </w:r>
      <w:r w:rsidRPr="007219DA">
        <w:rPr>
          <w:rFonts w:eastAsia="Cambria"/>
          <w:sz w:val="16"/>
          <w:szCs w:val="16"/>
        </w:rPr>
        <w:t xml:space="preserve"> has </w:t>
      </w:r>
      <w:r w:rsidRPr="007219DA">
        <w:rPr>
          <w:rFonts w:eastAsia="Cambria"/>
          <w:sz w:val="16"/>
          <w:szCs w:val="16"/>
          <w:u w:val="single"/>
        </w:rPr>
        <w:t xml:space="preserve">simultaneously erected a narrative to </w:t>
      </w:r>
      <w:r w:rsidRPr="007219DA">
        <w:rPr>
          <w:rFonts w:eastAsia="Cambria"/>
          <w:b/>
          <w:iCs/>
          <w:sz w:val="16"/>
          <w:szCs w:val="16"/>
          <w:u w:val="single"/>
        </w:rPr>
        <w:t>deflect criticism</w:t>
      </w:r>
      <w:r w:rsidRPr="007219DA">
        <w:rPr>
          <w:rFonts w:eastAsia="Cambria"/>
          <w:sz w:val="16"/>
          <w:szCs w:val="16"/>
          <w:u w:val="single"/>
        </w:rPr>
        <w:t xml:space="preserve"> for Russia’s problems onto the West</w:t>
      </w:r>
      <w:r w:rsidRPr="007219DA">
        <w:rPr>
          <w:rFonts w:eastAsia="Cambria"/>
          <w:sz w:val="16"/>
          <w:szCs w:val="16"/>
        </w:rPr>
        <w:t xml:space="preserve">. </w:t>
      </w:r>
      <w:r w:rsidRPr="007219DA">
        <w:rPr>
          <w:rFonts w:eastAsia="Cambria"/>
          <w:sz w:val="16"/>
          <w:szCs w:val="16"/>
          <w:u w:val="single"/>
        </w:rPr>
        <w:t>The West,</w:t>
      </w:r>
      <w:r w:rsidRPr="007219DA">
        <w:rPr>
          <w:rFonts w:eastAsia="Cambria"/>
          <w:sz w:val="16"/>
          <w:szCs w:val="16"/>
        </w:rPr>
        <w:t xml:space="preserve"> supposedly fearful of Russia rising and determined to keep Russia down, has </w:t>
      </w:r>
      <w:r w:rsidRPr="007219DA">
        <w:rPr>
          <w:rFonts w:eastAsia="Cambria"/>
          <w:sz w:val="16"/>
          <w:szCs w:val="16"/>
          <w:u w:val="single"/>
        </w:rPr>
        <w:t>thwarted its rightful efforts to regain its proper place in the world at every turn</w:t>
      </w:r>
      <w:r w:rsidRPr="007219DA">
        <w:rPr>
          <w:rFonts w:eastAsia="Cambria"/>
          <w:sz w:val="16"/>
          <w:szCs w:val="16"/>
        </w:rPr>
        <w:t>. Putin claims the Russian economy is in shambles because of unjust and illegal sanctions that have nothing to do with Russia’s actions and are simply meant to keep “the Russian bear in chains.”47</w:t>
      </w:r>
    </w:p>
    <w:p w14:paraId="0BFED107" w14:textId="77777777" w:rsidR="007219DA" w:rsidRPr="007219DA" w:rsidRDefault="007219DA" w:rsidP="007219DA">
      <w:pPr>
        <w:rPr>
          <w:rFonts w:eastAsia="Cambria"/>
          <w:sz w:val="16"/>
          <w:szCs w:val="26"/>
        </w:rPr>
      </w:pPr>
      <w:r w:rsidRPr="007219DA">
        <w:rPr>
          <w:rFonts w:eastAsia="Cambria"/>
          <w:szCs w:val="26"/>
          <w:highlight w:val="cyan"/>
          <w:u w:val="single"/>
        </w:rPr>
        <w:t>Putin</w:t>
      </w:r>
      <w:r w:rsidRPr="007219DA">
        <w:rPr>
          <w:rFonts w:eastAsia="Cambria"/>
          <w:sz w:val="16"/>
          <w:szCs w:val="26"/>
        </w:rPr>
        <w:t xml:space="preserve"> has also </w:t>
      </w:r>
      <w:r w:rsidRPr="007219DA">
        <w:rPr>
          <w:rFonts w:eastAsia="Cambria"/>
          <w:szCs w:val="26"/>
          <w:u w:val="single"/>
        </w:rPr>
        <w:t xml:space="preserve">consistently fostered a complex narrative that </w:t>
      </w:r>
      <w:r w:rsidRPr="007219DA">
        <w:rPr>
          <w:rFonts w:eastAsia="Cambria"/>
          <w:szCs w:val="26"/>
          <w:highlight w:val="cyan"/>
          <w:u w:val="single"/>
        </w:rPr>
        <w:t>combines</w:t>
      </w:r>
      <w:r w:rsidRPr="007219DA">
        <w:rPr>
          <w:rFonts w:eastAsia="Cambria"/>
          <w:sz w:val="16"/>
          <w:szCs w:val="26"/>
        </w:rPr>
        <w:t xml:space="preserve"> diverse and—from the Western perspective—often conflicting elements, including </w:t>
      </w:r>
      <w:r w:rsidRPr="007219DA">
        <w:rPr>
          <w:rFonts w:eastAsia="Cambria"/>
          <w:b/>
          <w:iCs/>
          <w:szCs w:val="26"/>
          <w:highlight w:val="cyan"/>
          <w:u w:val="single"/>
        </w:rPr>
        <w:t>Soviet nostalgia</w:t>
      </w:r>
      <w:r w:rsidRPr="007219DA">
        <w:rPr>
          <w:rFonts w:eastAsia="Cambria"/>
          <w:sz w:val="16"/>
          <w:szCs w:val="26"/>
        </w:rPr>
        <w:t xml:space="preserve">, Eastern Orthodoxy, </w:t>
      </w:r>
      <w:r w:rsidRPr="007219DA">
        <w:rPr>
          <w:rFonts w:eastAsia="Cambria"/>
          <w:b/>
          <w:iCs/>
          <w:szCs w:val="26"/>
          <w:highlight w:val="cyan"/>
          <w:u w:val="single"/>
        </w:rPr>
        <w:t>Russian nationalism</w:t>
      </w:r>
      <w:r w:rsidRPr="007219DA">
        <w:rPr>
          <w:rFonts w:eastAsia="Cambria"/>
          <w:sz w:val="16"/>
          <w:szCs w:val="26"/>
        </w:rPr>
        <w:t xml:space="preserve">, </w:t>
      </w:r>
      <w:r w:rsidRPr="007219DA">
        <w:rPr>
          <w:rFonts w:eastAsia="Cambria"/>
          <w:szCs w:val="26"/>
          <w:highlight w:val="cyan"/>
          <w:u w:val="single"/>
        </w:rPr>
        <w:t>and</w:t>
      </w:r>
      <w:r w:rsidRPr="007219DA">
        <w:rPr>
          <w:rFonts w:eastAsia="Cambria"/>
          <w:sz w:val="16"/>
          <w:szCs w:val="26"/>
        </w:rPr>
        <w:t xml:space="preserve"> the simultaneous emphasis on Russia’s multiethnic and multireligious character. The </w:t>
      </w:r>
      <w:r w:rsidRPr="007219DA">
        <w:rPr>
          <w:rFonts w:eastAsia="Cambria"/>
          <w:szCs w:val="26"/>
          <w:u w:val="single"/>
        </w:rPr>
        <w:t>importance Putin gives this narrative is visible in things</w:t>
      </w:r>
      <w:r w:rsidRPr="007219DA">
        <w:rPr>
          <w:rFonts w:eastAsia="Cambria"/>
          <w:sz w:val="16"/>
          <w:szCs w:val="26"/>
        </w:rPr>
        <w:t xml:space="preserve"> </w:t>
      </w:r>
      <w:r w:rsidRPr="007219DA">
        <w:rPr>
          <w:rFonts w:eastAsia="Cambria"/>
          <w:szCs w:val="26"/>
          <w:u w:val="single"/>
        </w:rPr>
        <w:t>large and small</w:t>
      </w:r>
      <w:r w:rsidRPr="007219DA">
        <w:rPr>
          <w:rFonts w:eastAsia="Cambria"/>
          <w:sz w:val="16"/>
          <w:szCs w:val="26"/>
        </w:rPr>
        <w:t>.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w:t>
      </w:r>
    </w:p>
    <w:p w14:paraId="49A5BEB4" w14:textId="77777777" w:rsidR="007219DA" w:rsidRPr="007219DA" w:rsidRDefault="007219DA" w:rsidP="007219DA">
      <w:pPr>
        <w:rPr>
          <w:rFonts w:eastAsia="Cambria"/>
          <w:sz w:val="16"/>
          <w:szCs w:val="26"/>
        </w:rPr>
      </w:pPr>
      <w:r w:rsidRPr="007219DA">
        <w:rPr>
          <w:rFonts w:eastAsia="Cambria"/>
          <w:b/>
          <w:iCs/>
          <w:szCs w:val="26"/>
          <w:u w:val="single"/>
        </w:rPr>
        <w:t xml:space="preserve">We can expect Putin’s </w:t>
      </w:r>
      <w:r w:rsidRPr="007219DA">
        <w:rPr>
          <w:rFonts w:eastAsia="Cambria"/>
          <w:b/>
          <w:iCs/>
          <w:szCs w:val="26"/>
          <w:highlight w:val="cyan"/>
          <w:u w:val="single"/>
        </w:rPr>
        <w:t>narratives</w:t>
      </w:r>
      <w:r w:rsidRPr="007219DA">
        <w:rPr>
          <w:rFonts w:eastAsia="Cambria"/>
          <w:b/>
          <w:iCs/>
          <w:szCs w:val="26"/>
          <w:u w:val="single"/>
        </w:rPr>
        <w:t xml:space="preserve"> to continue to </w:t>
      </w:r>
      <w:r w:rsidRPr="007219DA">
        <w:rPr>
          <w:rFonts w:eastAsia="Cambria"/>
          <w:b/>
          <w:iCs/>
          <w:szCs w:val="26"/>
          <w:highlight w:val="cyan"/>
          <w:u w:val="single"/>
        </w:rPr>
        <w:t>shift to accommodate changing realities</w:t>
      </w:r>
      <w:r w:rsidRPr="007219DA">
        <w:rPr>
          <w:rFonts w:eastAsia="Cambria"/>
          <w:sz w:val="16"/>
          <w:szCs w:val="26"/>
        </w:rPr>
        <w:t xml:space="preserve">, </w:t>
      </w:r>
      <w:r w:rsidRPr="007219DA">
        <w:rPr>
          <w:rFonts w:eastAsia="Cambria"/>
          <w:szCs w:val="26"/>
          <w:u w:val="single"/>
        </w:rPr>
        <w:t>but</w:t>
      </w:r>
      <w:r w:rsidRPr="007219DA">
        <w:rPr>
          <w:rFonts w:eastAsia="Cambria"/>
          <w:sz w:val="16"/>
          <w:szCs w:val="26"/>
        </w:rPr>
        <w:t xml:space="preserve"> the current rhetorical linkage between Russia’s position on the world stage and the legitimacy of Putin’s domestic power is concerning. It suggests that </w:t>
      </w:r>
      <w:r w:rsidRPr="007219DA">
        <w:rPr>
          <w:rFonts w:eastAsia="Cambria"/>
          <w:szCs w:val="26"/>
          <w:u w:val="single"/>
        </w:rPr>
        <w:t>Putin may be</w:t>
      </w:r>
      <w:r w:rsidRPr="007219DA">
        <w:rPr>
          <w:rFonts w:eastAsia="Cambria"/>
          <w:sz w:val="16"/>
          <w:szCs w:val="26"/>
        </w:rPr>
        <w:t xml:space="preserve"> more </w:t>
      </w:r>
      <w:r w:rsidRPr="007219DA">
        <w:rPr>
          <w:rFonts w:eastAsia="Cambria"/>
          <w:szCs w:val="26"/>
          <w:u w:val="single"/>
        </w:rPr>
        <w:t xml:space="preserve">stubborn about making and </w:t>
      </w:r>
      <w:r w:rsidRPr="007219DA">
        <w:rPr>
          <w:rFonts w:eastAsia="Cambria"/>
          <w:b/>
          <w:iCs/>
          <w:szCs w:val="26"/>
          <w:u w:val="single"/>
        </w:rPr>
        <w:t>retaining gains in the international arena</w:t>
      </w:r>
      <w:r w:rsidRPr="007219DA">
        <w:rPr>
          <w:rFonts w:eastAsia="Cambria"/>
          <w:sz w:val="16"/>
          <w:szCs w:val="26"/>
        </w:rPr>
        <w:t xml:space="preserve"> than he was in the first 15 years of his rule, as he seeks ways to bolster his popularity, which is flagging, and on which his mythos relies.</w:t>
      </w:r>
    </w:p>
    <w:p w14:paraId="7691CBF7" w14:textId="77777777" w:rsidR="007219DA" w:rsidRPr="007219DA" w:rsidRDefault="007219DA" w:rsidP="007219DA">
      <w:pPr>
        <w:rPr>
          <w:rFonts w:eastAsia="Cambria"/>
          <w:sz w:val="16"/>
          <w:szCs w:val="16"/>
        </w:rPr>
      </w:pPr>
      <w:r w:rsidRPr="007219DA">
        <w:rPr>
          <w:rFonts w:eastAsia="Cambria"/>
          <w:sz w:val="16"/>
          <w:szCs w:val="16"/>
        </w:rPr>
        <w:t>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EuroMaidan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sanctions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Dmitrii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puppetlike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p>
    <w:p w14:paraId="524AB4FF" w14:textId="77777777" w:rsidR="007219DA" w:rsidRPr="007219DA" w:rsidRDefault="007219DA" w:rsidP="007219DA">
      <w:pPr>
        <w:rPr>
          <w:rFonts w:eastAsia="Cambria"/>
          <w:sz w:val="16"/>
          <w:szCs w:val="16"/>
        </w:rPr>
      </w:pPr>
      <w:r w:rsidRPr="007219DA">
        <w:rPr>
          <w:rFonts w:eastAsia="Cambria"/>
          <w:sz w:val="16"/>
          <w:szCs w:val="16"/>
        </w:rPr>
        <w:t>External Objectives</w:t>
      </w:r>
    </w:p>
    <w:p w14:paraId="170E74A1" w14:textId="77777777" w:rsidR="007219DA" w:rsidRPr="007219DA" w:rsidRDefault="007219DA" w:rsidP="007219DA">
      <w:pPr>
        <w:rPr>
          <w:rFonts w:eastAsia="Cambria"/>
          <w:sz w:val="16"/>
          <w:szCs w:val="16"/>
        </w:rPr>
      </w:pPr>
      <w:r w:rsidRPr="007219DA">
        <w:rPr>
          <w:rFonts w:eastAsia="Cambria"/>
          <w:sz w:val="16"/>
          <w:szCs w:val="16"/>
        </w:rPr>
        <w:t>Putin has been as explicit as it is possible to be in his overarching foreign policy aims: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p>
    <w:p w14:paraId="209CFDBC" w14:textId="77777777" w:rsidR="007219DA" w:rsidRPr="007219DA" w:rsidRDefault="007219DA" w:rsidP="007219DA">
      <w:pPr>
        <w:rPr>
          <w:rFonts w:eastAsia="Cambria"/>
          <w:sz w:val="16"/>
          <w:szCs w:val="16"/>
        </w:rPr>
      </w:pPr>
      <w:r w:rsidRPr="007219DA">
        <w:rPr>
          <w:rFonts w:eastAsia="Cambria"/>
          <w:sz w:val="16"/>
          <w:szCs w:val="16"/>
        </w:rPr>
        <w:t>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w:t>
      </w:r>
    </w:p>
    <w:p w14:paraId="41BEE672" w14:textId="77777777" w:rsidR="007219DA" w:rsidRPr="007219DA" w:rsidRDefault="007219DA" w:rsidP="007219DA">
      <w:pPr>
        <w:rPr>
          <w:rFonts w:eastAsia="Cambria"/>
          <w:sz w:val="16"/>
          <w:szCs w:val="16"/>
        </w:rPr>
      </w:pPr>
      <w:r w:rsidRPr="007219DA">
        <w:rPr>
          <w:rFonts w:eastAsia="Cambria"/>
          <w:sz w:val="16"/>
          <w:szCs w:val="16"/>
        </w:rPr>
        <w:t>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Orban in particular is so overtly pro-Russian that he could well seize on any doubt about the reality of a Russian hybrid intervention to refuse to vote for an Article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Orban in refusing to vote for an Article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Orban,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Russianspeaking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Euroskeptic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Euroskeptic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Yevgenii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Prigozhin,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539B7263" w14:textId="77777777" w:rsidR="007219DA" w:rsidRPr="007219DA" w:rsidRDefault="007219DA" w:rsidP="007219DA">
      <w:pPr>
        <w:rPr>
          <w:rFonts w:eastAsia="Cambria"/>
          <w:b/>
          <w:iCs/>
          <w:sz w:val="16"/>
          <w:szCs w:val="16"/>
          <w:u w:val="single"/>
        </w:rPr>
      </w:pPr>
      <w:r w:rsidRPr="007219DA">
        <w:rPr>
          <w:rFonts w:eastAsia="Cambria"/>
          <w:b/>
          <w:iCs/>
          <w:sz w:val="16"/>
          <w:szCs w:val="16"/>
          <w:u w:val="single"/>
        </w:rPr>
        <w:t>Normalize Russia’s violations of i</w:t>
      </w:r>
      <w:r w:rsidRPr="007219DA">
        <w:rPr>
          <w:rFonts w:eastAsia="Cambria"/>
          <w:sz w:val="16"/>
          <w:szCs w:val="16"/>
        </w:rPr>
        <w:t xml:space="preserve">nternational </w:t>
      </w:r>
      <w:r w:rsidRPr="007219DA">
        <w:rPr>
          <w:rFonts w:eastAsia="Cambria"/>
          <w:b/>
          <w:iCs/>
          <w:sz w:val="16"/>
          <w:szCs w:val="16"/>
          <w:u w:val="single"/>
        </w:rPr>
        <w:t>law</w:t>
      </w:r>
      <w:r w:rsidRPr="007219DA">
        <w:rPr>
          <w:rFonts w:eastAsia="Cambria"/>
          <w:sz w:val="16"/>
          <w:szCs w:val="16"/>
        </w:rPr>
        <w:t xml:space="preserve">. </w:t>
      </w:r>
      <w:r w:rsidRPr="007219DA">
        <w:rPr>
          <w:rFonts w:eastAsia="Cambria"/>
          <w:sz w:val="16"/>
          <w:szCs w:val="16"/>
          <w:u w:val="single"/>
        </w:rPr>
        <w:t>The Russian cyberattack against Estonia</w:t>
      </w:r>
      <w:r w:rsidRPr="007219DA">
        <w:rPr>
          <w:rFonts w:eastAsia="Cambria"/>
          <w:sz w:val="16"/>
          <w:szCs w:val="16"/>
        </w:rPr>
        <w:t xml:space="preserve"> in 2007; </w:t>
      </w:r>
      <w:r w:rsidRPr="007219DA">
        <w:rPr>
          <w:rFonts w:eastAsia="Cambria"/>
          <w:sz w:val="16"/>
          <w:szCs w:val="16"/>
          <w:u w:val="single"/>
        </w:rPr>
        <w:t>invasion of Georgia</w:t>
      </w:r>
      <w:r w:rsidRPr="007219DA">
        <w:rPr>
          <w:rFonts w:eastAsia="Cambria"/>
          <w:sz w:val="16"/>
          <w:szCs w:val="16"/>
        </w:rPr>
        <w:t xml:space="preserve"> in 2008, with the subsequent annexation of the Georgian territories of Abkhazia and South Ossetia; </w:t>
      </w:r>
      <w:r w:rsidRPr="007219DA">
        <w:rPr>
          <w:rFonts w:eastAsia="Cambria"/>
          <w:sz w:val="16"/>
          <w:szCs w:val="16"/>
          <w:u w:val="single"/>
        </w:rPr>
        <w:t>invasion of Ukraine</w:t>
      </w:r>
      <w:r w:rsidRPr="007219DA">
        <w:rPr>
          <w:rFonts w:eastAsia="Cambria"/>
          <w:sz w:val="16"/>
          <w:szCs w:val="16"/>
        </w:rPr>
        <w:t xml:space="preserve"> in 2014; deliberate </w:t>
      </w:r>
      <w:r w:rsidRPr="007219DA">
        <w:rPr>
          <w:rFonts w:eastAsia="Cambria"/>
          <w:sz w:val="16"/>
          <w:szCs w:val="16"/>
          <w:u w:val="single"/>
        </w:rPr>
        <w:t>attacks against civilians in Syria</w:t>
      </w:r>
      <w:r w:rsidRPr="007219DA">
        <w:rPr>
          <w:rFonts w:eastAsia="Cambria"/>
          <w:sz w:val="16"/>
          <w:szCs w:val="16"/>
        </w:rPr>
        <w:t xml:space="preserve">; defense of Assad’s use of chemical weapons and other crimes against humanity; chemical-weapons attacks on Russian expatriates in the UK; and </w:t>
      </w:r>
      <w:r w:rsidRPr="007219DA">
        <w:rPr>
          <w:rFonts w:eastAsia="Cambria"/>
          <w:sz w:val="16"/>
          <w:szCs w:val="16"/>
          <w:u w:val="single"/>
        </w:rPr>
        <w:t>seizure of Ukrainian naval vessels</w:t>
      </w:r>
      <w:r w:rsidRPr="007219DA">
        <w:rPr>
          <w:rFonts w:eastAsia="Cambria"/>
          <w:sz w:val="16"/>
          <w:szCs w:val="16"/>
        </w:rPr>
        <w:t xml:space="preserve"> and personnel attempting to transit the Kerch Strait </w:t>
      </w:r>
      <w:r w:rsidRPr="007219DA">
        <w:rPr>
          <w:rFonts w:eastAsia="Cambria"/>
          <w:sz w:val="16"/>
          <w:szCs w:val="16"/>
          <w:u w:val="single"/>
        </w:rPr>
        <w:t xml:space="preserve">are </w:t>
      </w:r>
      <w:r w:rsidRPr="007219DA">
        <w:rPr>
          <w:rFonts w:eastAsia="Cambria"/>
          <w:b/>
          <w:iCs/>
          <w:sz w:val="16"/>
          <w:szCs w:val="16"/>
          <w:u w:val="single"/>
        </w:rPr>
        <w:t>all violations of international law.</w:t>
      </w:r>
    </w:p>
    <w:p w14:paraId="0D802B0A" w14:textId="77777777" w:rsidR="007219DA" w:rsidRPr="007219DA" w:rsidRDefault="007219DA" w:rsidP="007219DA">
      <w:pPr>
        <w:rPr>
          <w:rFonts w:eastAsia="Cambria"/>
          <w:sz w:val="16"/>
          <w:szCs w:val="16"/>
        </w:rPr>
      </w:pPr>
      <w:r w:rsidRPr="007219DA">
        <w:rPr>
          <w:rFonts w:eastAsia="Cambria"/>
          <w:sz w:val="16"/>
          <w:szCs w:val="16"/>
          <w:u w:val="single"/>
        </w:rPr>
        <w:t>Russia</w:t>
      </w:r>
      <w:r w:rsidRPr="007219DA">
        <w:rPr>
          <w:rFonts w:eastAsia="Cambria"/>
          <w:sz w:val="16"/>
          <w:szCs w:val="16"/>
        </w:rPr>
        <w:t xml:space="preserve"> has </w:t>
      </w:r>
      <w:r w:rsidRPr="007219DA">
        <w:rPr>
          <w:rFonts w:eastAsia="Cambria"/>
          <w:sz w:val="16"/>
          <w:szCs w:val="16"/>
          <w:u w:val="single"/>
        </w:rPr>
        <w:t>paid</w:t>
      </w:r>
      <w:r w:rsidRPr="007219DA">
        <w:rPr>
          <w:rFonts w:eastAsia="Cambria"/>
          <w:sz w:val="16"/>
          <w:szCs w:val="16"/>
        </w:rPr>
        <w:t xml:space="preserve"> virtually </w:t>
      </w:r>
      <w:r w:rsidRPr="007219DA">
        <w:rPr>
          <w:rFonts w:eastAsia="Cambria"/>
          <w:sz w:val="16"/>
          <w:szCs w:val="16"/>
          <w:u w:val="single"/>
        </w:rPr>
        <w:t>no price</w:t>
      </w:r>
      <w:r w:rsidRPr="007219DA">
        <w:rPr>
          <w:rFonts w:eastAsia="Cambria"/>
          <w:sz w:val="16"/>
          <w:szCs w:val="16"/>
        </w:rPr>
        <w:t xml:space="preserve"> for any of them </w:t>
      </w:r>
      <w:r w:rsidRPr="007219DA">
        <w:rPr>
          <w:rFonts w:eastAsia="Cambria"/>
          <w:sz w:val="16"/>
          <w:szCs w:val="16"/>
          <w:u w:val="single"/>
        </w:rPr>
        <w:t>except</w:t>
      </w:r>
      <w:r w:rsidRPr="007219DA">
        <w:rPr>
          <w:rFonts w:eastAsia="Cambria"/>
          <w:sz w:val="16"/>
          <w:szCs w:val="16"/>
        </w:rPr>
        <w:t xml:space="preserve"> the </w:t>
      </w:r>
      <w:r w:rsidRPr="007219DA">
        <w:rPr>
          <w:rFonts w:eastAsia="Cambria"/>
          <w:b/>
          <w:iCs/>
          <w:sz w:val="16"/>
          <w:szCs w:val="16"/>
          <w:u w:val="single"/>
        </w:rPr>
        <w:t>invasion of Ukraine</w:t>
      </w:r>
      <w:r w:rsidRPr="007219DA">
        <w:rPr>
          <w:rFonts w:eastAsia="Cambria"/>
          <w:sz w:val="16"/>
          <w:szCs w:val="16"/>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p>
    <w:p w14:paraId="08FFE7C4" w14:textId="77777777" w:rsidR="007219DA" w:rsidRPr="007219DA" w:rsidRDefault="007219DA" w:rsidP="007219DA">
      <w:pPr>
        <w:rPr>
          <w:rFonts w:eastAsia="Cambria"/>
          <w:sz w:val="16"/>
          <w:szCs w:val="26"/>
        </w:rPr>
      </w:pPr>
      <w:r w:rsidRPr="007219DA">
        <w:rPr>
          <w:rFonts w:eastAsia="Cambria"/>
          <w:szCs w:val="26"/>
          <w:u w:val="single"/>
        </w:rPr>
        <w:t xml:space="preserve">The net result of these </w:t>
      </w:r>
      <w:r w:rsidRPr="007219DA">
        <w:rPr>
          <w:rFonts w:eastAsia="Cambria"/>
          <w:szCs w:val="26"/>
          <w:highlight w:val="cyan"/>
          <w:u w:val="single"/>
        </w:rPr>
        <w:t>repeated violations</w:t>
      </w:r>
      <w:r w:rsidRPr="007219DA">
        <w:rPr>
          <w:rFonts w:eastAsia="Cambria"/>
          <w:szCs w:val="26"/>
          <w:u w:val="single"/>
        </w:rPr>
        <w:t xml:space="preserve"> of i</w:t>
      </w:r>
      <w:r w:rsidRPr="007219DA">
        <w:rPr>
          <w:rFonts w:eastAsia="Cambria"/>
          <w:sz w:val="16"/>
          <w:szCs w:val="26"/>
        </w:rPr>
        <w:t xml:space="preserve">nternational </w:t>
      </w:r>
      <w:r w:rsidRPr="007219DA">
        <w:rPr>
          <w:rFonts w:eastAsia="Cambria"/>
          <w:szCs w:val="26"/>
          <w:u w:val="single"/>
        </w:rPr>
        <w:t>law</w:t>
      </w:r>
      <w:r w:rsidRPr="007219DA">
        <w:rPr>
          <w:rFonts w:eastAsia="Cambria"/>
          <w:sz w:val="16"/>
          <w:szCs w:val="26"/>
        </w:rPr>
        <w:t xml:space="preserve"> </w:t>
      </w:r>
      <w:r w:rsidRPr="007219DA">
        <w:rPr>
          <w:rFonts w:eastAsia="Cambria"/>
          <w:szCs w:val="26"/>
          <w:highlight w:val="cyan"/>
          <w:u w:val="single"/>
        </w:rPr>
        <w:t>that do not result in</w:t>
      </w:r>
      <w:r w:rsidRPr="007219DA">
        <w:rPr>
          <w:rFonts w:eastAsia="Cambria"/>
          <w:szCs w:val="26"/>
          <w:u w:val="single"/>
        </w:rPr>
        <w:t xml:space="preserve"> meaningful </w:t>
      </w:r>
      <w:r w:rsidRPr="007219DA">
        <w:rPr>
          <w:rFonts w:eastAsia="Cambria"/>
          <w:szCs w:val="26"/>
          <w:highlight w:val="cyan"/>
          <w:u w:val="single"/>
        </w:rPr>
        <w:t>consequences</w:t>
      </w:r>
      <w:r w:rsidRPr="007219DA">
        <w:rPr>
          <w:rFonts w:eastAsia="Cambria"/>
          <w:sz w:val="16"/>
          <w:szCs w:val="26"/>
        </w:rPr>
        <w:t xml:space="preserve"> </w:t>
      </w:r>
      <w:r w:rsidRPr="007219DA">
        <w:rPr>
          <w:rFonts w:eastAsia="Cambria"/>
          <w:b/>
          <w:iCs/>
          <w:szCs w:val="26"/>
          <w:highlight w:val="cyan"/>
          <w:u w:val="single"/>
        </w:rPr>
        <w:t>is</w:t>
      </w:r>
      <w:r w:rsidRPr="007219DA">
        <w:rPr>
          <w:rFonts w:eastAsia="Cambria"/>
          <w:sz w:val="16"/>
          <w:szCs w:val="26"/>
        </w:rPr>
        <w:t xml:space="preserve"> their </w:t>
      </w:r>
      <w:r w:rsidRPr="007219DA">
        <w:rPr>
          <w:rFonts w:eastAsia="Cambria"/>
          <w:b/>
          <w:iCs/>
          <w:szCs w:val="26"/>
          <w:highlight w:val="cyan"/>
          <w:u w:val="single"/>
        </w:rPr>
        <w:t>normalization</w:t>
      </w:r>
      <w:r w:rsidRPr="007219DA">
        <w:rPr>
          <w:rFonts w:eastAsia="Cambria"/>
          <w:sz w:val="16"/>
          <w:szCs w:val="26"/>
        </w:rPr>
        <w:t xml:space="preserve">. </w:t>
      </w:r>
      <w:r w:rsidRPr="007219DA">
        <w:rPr>
          <w:rFonts w:eastAsia="Cambria"/>
          <w:szCs w:val="26"/>
          <w:u w:val="single"/>
        </w:rPr>
        <w:t xml:space="preserve">Each one </w:t>
      </w:r>
      <w:r w:rsidRPr="007219DA">
        <w:rPr>
          <w:rFonts w:eastAsia="Cambria"/>
          <w:b/>
          <w:iCs/>
          <w:szCs w:val="26"/>
          <w:u w:val="single"/>
        </w:rPr>
        <w:t xml:space="preserve">establishes </w:t>
      </w:r>
      <w:r w:rsidRPr="007219DA">
        <w:rPr>
          <w:rFonts w:eastAsia="Cambria"/>
          <w:b/>
          <w:iCs/>
          <w:szCs w:val="26"/>
          <w:highlight w:val="cyan"/>
          <w:u w:val="single"/>
        </w:rPr>
        <w:t>a precedent</w:t>
      </w:r>
      <w:r w:rsidRPr="007219DA">
        <w:rPr>
          <w:rFonts w:eastAsia="Cambria"/>
          <w:b/>
          <w:iCs/>
          <w:szCs w:val="26"/>
          <w:u w:val="single"/>
        </w:rPr>
        <w:t xml:space="preserve"> that </w:t>
      </w:r>
      <w:r w:rsidRPr="007219DA">
        <w:rPr>
          <w:rFonts w:eastAsia="Cambria"/>
          <w:b/>
          <w:iCs/>
          <w:szCs w:val="26"/>
          <w:highlight w:val="cyan"/>
          <w:u w:val="single"/>
        </w:rPr>
        <w:t>Putin</w:t>
      </w:r>
      <w:r w:rsidRPr="007219DA">
        <w:rPr>
          <w:rFonts w:eastAsia="Cambria"/>
          <w:b/>
          <w:iCs/>
          <w:szCs w:val="26"/>
          <w:u w:val="single"/>
        </w:rPr>
        <w:t xml:space="preserve"> can and </w:t>
      </w:r>
      <w:r w:rsidRPr="007219DA">
        <w:rPr>
          <w:rFonts w:eastAsia="Cambria"/>
          <w:b/>
          <w:iCs/>
          <w:szCs w:val="26"/>
          <w:highlight w:val="cyan"/>
          <w:u w:val="single"/>
        </w:rPr>
        <w:t>will</w:t>
      </w:r>
      <w:r w:rsidRPr="007219DA">
        <w:rPr>
          <w:rFonts w:eastAsia="Cambria"/>
          <w:sz w:val="16"/>
          <w:szCs w:val="26"/>
        </w:rPr>
        <w:t xml:space="preserve"> then </w:t>
      </w:r>
      <w:r w:rsidRPr="007219DA">
        <w:rPr>
          <w:rFonts w:eastAsia="Cambria"/>
          <w:b/>
          <w:iCs/>
          <w:szCs w:val="26"/>
          <w:highlight w:val="cyan"/>
          <w:u w:val="single"/>
        </w:rPr>
        <w:t>use</w:t>
      </w:r>
      <w:r w:rsidRPr="007219DA">
        <w:rPr>
          <w:rFonts w:eastAsia="Cambria"/>
          <w:szCs w:val="26"/>
          <w:highlight w:val="cyan"/>
          <w:u w:val="single"/>
        </w:rPr>
        <w:t xml:space="preserve"> to defend</w:t>
      </w:r>
      <w:r w:rsidRPr="007219DA">
        <w:rPr>
          <w:rFonts w:eastAsia="Cambria"/>
          <w:szCs w:val="26"/>
          <w:u w:val="single"/>
        </w:rPr>
        <w:t xml:space="preserve"> similar or</w:t>
      </w:r>
      <w:r w:rsidRPr="007219DA">
        <w:rPr>
          <w:rFonts w:eastAsia="Cambria"/>
          <w:sz w:val="16"/>
          <w:szCs w:val="26"/>
        </w:rPr>
        <w:t xml:space="preserve"> </w:t>
      </w:r>
      <w:r w:rsidRPr="007219DA">
        <w:rPr>
          <w:rFonts w:eastAsia="Cambria"/>
          <w:b/>
          <w:iCs/>
          <w:szCs w:val="26"/>
          <w:u w:val="single"/>
        </w:rPr>
        <w:t xml:space="preserve">even </w:t>
      </w:r>
      <w:r w:rsidRPr="007219DA">
        <w:rPr>
          <w:rFonts w:eastAsia="Cambria"/>
          <w:b/>
          <w:iCs/>
          <w:szCs w:val="26"/>
          <w:highlight w:val="cyan"/>
          <w:u w:val="single"/>
        </w:rPr>
        <w:t>more aggressive activities</w:t>
      </w:r>
      <w:r w:rsidRPr="007219DA">
        <w:rPr>
          <w:rFonts w:eastAsia="Cambria"/>
          <w:sz w:val="16"/>
          <w:szCs w:val="26"/>
        </w:rPr>
        <w:t xml:space="preserve">. </w:t>
      </w:r>
      <w:r w:rsidRPr="007219DA">
        <w:rPr>
          <w:rFonts w:eastAsia="Cambria"/>
          <w:szCs w:val="26"/>
          <w:u w:val="single"/>
        </w:rPr>
        <w:t>If the West accepted</w:t>
      </w:r>
      <w:r w:rsidRPr="007219DA">
        <w:rPr>
          <w:rFonts w:eastAsia="Cambria"/>
          <w:sz w:val="16"/>
          <w:szCs w:val="26"/>
        </w:rPr>
        <w:t xml:space="preserve"> the clearly </w:t>
      </w:r>
      <w:r w:rsidRPr="007219DA">
        <w:rPr>
          <w:rFonts w:eastAsia="Cambria"/>
          <w:szCs w:val="26"/>
          <w:u w:val="single"/>
        </w:rPr>
        <w:t>illegal seizure of Ukrainian ships</w:t>
      </w:r>
      <w:r w:rsidRPr="007219DA">
        <w:rPr>
          <w:rFonts w:eastAsia="Cambria"/>
          <w:sz w:val="16"/>
          <w:szCs w:val="26"/>
        </w:rPr>
        <w:t xml:space="preserve"> in international waters near the Kerch Strait, </w:t>
      </w:r>
      <w:r w:rsidRPr="007219DA">
        <w:rPr>
          <w:rFonts w:eastAsia="Cambria"/>
          <w:szCs w:val="26"/>
          <w:u w:val="single"/>
        </w:rPr>
        <w:t>how will it react if Russian forces seize</w:t>
      </w:r>
      <w:r w:rsidRPr="007219DA">
        <w:rPr>
          <w:rFonts w:eastAsia="Cambria"/>
          <w:sz w:val="16"/>
          <w:szCs w:val="26"/>
        </w:rPr>
        <w:t xml:space="preserve"> some other ship on a trumped-up pretext while it attempts to transit </w:t>
      </w:r>
      <w:r w:rsidRPr="007219DA">
        <w:rPr>
          <w:rFonts w:eastAsia="Cambria"/>
          <w:szCs w:val="26"/>
          <w:u w:val="single"/>
        </w:rPr>
        <w:t>the</w:t>
      </w:r>
      <w:r w:rsidRPr="007219DA">
        <w:rPr>
          <w:rFonts w:eastAsia="Cambria"/>
          <w:sz w:val="16"/>
          <w:szCs w:val="26"/>
        </w:rPr>
        <w:t xml:space="preserve"> opening </w:t>
      </w:r>
      <w:r w:rsidRPr="007219DA">
        <w:rPr>
          <w:rFonts w:eastAsia="Cambria"/>
          <w:b/>
          <w:iCs/>
          <w:szCs w:val="26"/>
          <w:u w:val="single"/>
        </w:rPr>
        <w:t>Arctic shipping route?</w:t>
      </w:r>
      <w:r w:rsidRPr="007219DA">
        <w:rPr>
          <w:rFonts w:eastAsia="Cambria"/>
          <w:sz w:val="16"/>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p>
    <w:p w14:paraId="5C6B0878" w14:textId="77777777" w:rsidR="007219DA" w:rsidRPr="007219DA" w:rsidRDefault="007219DA" w:rsidP="007219DA">
      <w:pPr>
        <w:rPr>
          <w:rFonts w:eastAsia="Cambria"/>
          <w:sz w:val="16"/>
          <w:szCs w:val="26"/>
        </w:rPr>
      </w:pPr>
      <w:r w:rsidRPr="007219DA">
        <w:rPr>
          <w:rFonts w:eastAsia="Cambria"/>
          <w:sz w:val="16"/>
          <w:szCs w:val="26"/>
        </w:rPr>
        <w:t xml:space="preserve">The principled answer is that, of course, </w:t>
      </w:r>
      <w:r w:rsidRPr="007219DA">
        <w:rPr>
          <w:rFonts w:eastAsia="Cambria"/>
          <w:b/>
          <w:iCs/>
          <w:szCs w:val="26"/>
          <w:u w:val="single"/>
        </w:rPr>
        <w:t>failure to act in one case does not preclude action in subsequent cases</w:t>
      </w:r>
      <w:r w:rsidRPr="007219DA">
        <w:rPr>
          <w:rFonts w:eastAsia="Cambria"/>
          <w:sz w:val="16"/>
          <w:szCs w:val="26"/>
        </w:rPr>
        <w:t xml:space="preserve">. </w:t>
      </w:r>
      <w:r w:rsidRPr="007219DA">
        <w:rPr>
          <w:rFonts w:eastAsia="Cambria"/>
          <w:szCs w:val="26"/>
          <w:u w:val="single"/>
        </w:rPr>
        <w:t xml:space="preserve">If </w:t>
      </w:r>
      <w:r w:rsidRPr="007219DA">
        <w:rPr>
          <w:rFonts w:eastAsia="Cambria"/>
          <w:szCs w:val="26"/>
          <w:highlight w:val="cyan"/>
          <w:u w:val="single"/>
        </w:rPr>
        <w:t xml:space="preserve">the West has not </w:t>
      </w:r>
      <w:r w:rsidRPr="007219DA">
        <w:rPr>
          <w:rFonts w:eastAsia="Cambria"/>
          <w:szCs w:val="26"/>
          <w:u w:val="single"/>
        </w:rPr>
        <w:t>responded adequately to</w:t>
      </w:r>
      <w:r w:rsidRPr="007219DA">
        <w:rPr>
          <w:rFonts w:eastAsia="Cambria"/>
          <w:sz w:val="16"/>
          <w:szCs w:val="26"/>
        </w:rPr>
        <w:t xml:space="preserve"> most of these </w:t>
      </w:r>
      <w:r w:rsidRPr="007219DA">
        <w:rPr>
          <w:rFonts w:eastAsia="Cambria"/>
          <w:szCs w:val="26"/>
          <w:u w:val="single"/>
        </w:rPr>
        <w:t>Russian transgressions</w:t>
      </w:r>
      <w:r w:rsidRPr="007219DA">
        <w:rPr>
          <w:rFonts w:eastAsia="Cambria"/>
          <w:sz w:val="16"/>
          <w:szCs w:val="26"/>
        </w:rPr>
        <w:t xml:space="preserve">, </w:t>
      </w:r>
      <w:r w:rsidRPr="007219DA">
        <w:rPr>
          <w:rFonts w:eastAsia="Cambria"/>
          <w:b/>
          <w:iCs/>
          <w:szCs w:val="26"/>
          <w:u w:val="single"/>
        </w:rPr>
        <w:t xml:space="preserve">neither has it </w:t>
      </w:r>
      <w:r w:rsidRPr="007219DA">
        <w:rPr>
          <w:rFonts w:eastAsia="Cambria"/>
          <w:b/>
          <w:iCs/>
          <w:szCs w:val="26"/>
          <w:highlight w:val="cyan"/>
          <w:u w:val="single"/>
        </w:rPr>
        <w:t>explicitly</w:t>
      </w:r>
      <w:r w:rsidRPr="007219DA">
        <w:rPr>
          <w:rFonts w:eastAsia="Cambria"/>
          <w:b/>
          <w:iCs/>
          <w:szCs w:val="26"/>
          <w:u w:val="single"/>
        </w:rPr>
        <w:t xml:space="preserve"> </w:t>
      </w:r>
      <w:r w:rsidRPr="007219DA">
        <w:rPr>
          <w:rFonts w:eastAsia="Cambria"/>
          <w:b/>
          <w:iCs/>
          <w:szCs w:val="26"/>
          <w:highlight w:val="cyan"/>
          <w:u w:val="single"/>
        </w:rPr>
        <w:t>condoned</w:t>
      </w:r>
      <w:r w:rsidRPr="007219DA">
        <w:rPr>
          <w:rFonts w:eastAsia="Cambria"/>
          <w:b/>
          <w:iCs/>
          <w:szCs w:val="26"/>
          <w:u w:val="single"/>
        </w:rPr>
        <w:t xml:space="preserve"> them—</w:t>
      </w:r>
      <w:r w:rsidRPr="007219DA">
        <w:rPr>
          <w:rFonts w:eastAsia="Cambria"/>
          <w:b/>
          <w:iCs/>
          <w:szCs w:val="26"/>
          <w:highlight w:val="cyan"/>
          <w:u w:val="single"/>
        </w:rPr>
        <w:t>yet</w:t>
      </w:r>
      <w:r w:rsidRPr="007219DA">
        <w:rPr>
          <w:rFonts w:eastAsia="Cambria"/>
          <w:sz w:val="16"/>
          <w:szCs w:val="26"/>
        </w:rPr>
        <w:t xml:space="preserve">. </w:t>
      </w:r>
      <w:r w:rsidRPr="007219DA">
        <w:rPr>
          <w:rFonts w:eastAsia="Cambria"/>
          <w:b/>
          <w:iCs/>
          <w:szCs w:val="26"/>
          <w:u w:val="single"/>
        </w:rPr>
        <w:t xml:space="preserve">That is </w:t>
      </w:r>
      <w:r w:rsidRPr="007219DA">
        <w:rPr>
          <w:rFonts w:eastAsia="Cambria"/>
          <w:b/>
          <w:iCs/>
          <w:szCs w:val="26"/>
          <w:highlight w:val="cyan"/>
          <w:u w:val="single"/>
        </w:rPr>
        <w:t>a line</w:t>
      </w:r>
      <w:r w:rsidRPr="007219DA">
        <w:rPr>
          <w:rFonts w:eastAsia="Cambria"/>
          <w:b/>
          <w:iCs/>
          <w:szCs w:val="26"/>
          <w:u w:val="single"/>
        </w:rPr>
        <w:t xml:space="preserve"> that </w:t>
      </w:r>
      <w:r w:rsidRPr="007219DA">
        <w:rPr>
          <w:rFonts w:eastAsia="Cambria"/>
          <w:b/>
          <w:iCs/>
          <w:szCs w:val="26"/>
          <w:highlight w:val="cyan"/>
          <w:u w:val="single"/>
        </w:rPr>
        <w:t>we must be</w:t>
      </w:r>
      <w:r w:rsidRPr="007219DA">
        <w:rPr>
          <w:rFonts w:eastAsia="Cambria"/>
          <w:b/>
          <w:iCs/>
          <w:szCs w:val="26"/>
          <w:u w:val="single"/>
        </w:rPr>
        <w:t xml:space="preserve"> very </w:t>
      </w:r>
      <w:r w:rsidRPr="007219DA">
        <w:rPr>
          <w:rFonts w:eastAsia="Cambria"/>
          <w:b/>
          <w:iCs/>
          <w:szCs w:val="26"/>
          <w:highlight w:val="cyan"/>
          <w:u w:val="single"/>
        </w:rPr>
        <w:t xml:space="preserve">wary of </w:t>
      </w:r>
      <w:r w:rsidRPr="007219DA">
        <w:rPr>
          <w:rFonts w:eastAsia="Cambria"/>
          <w:b/>
          <w:iCs/>
          <w:szCs w:val="26"/>
          <w:u w:val="single"/>
        </w:rPr>
        <w:t xml:space="preserve">inadvertently </w:t>
      </w:r>
      <w:r w:rsidRPr="007219DA">
        <w:rPr>
          <w:rFonts w:eastAsia="Cambria"/>
          <w:b/>
          <w:iCs/>
          <w:szCs w:val="26"/>
          <w:highlight w:val="cyan"/>
          <w:u w:val="single"/>
        </w:rPr>
        <w:t>crossing</w:t>
      </w:r>
      <w:r w:rsidRPr="007219DA">
        <w:rPr>
          <w:rFonts w:eastAsia="Cambria"/>
          <w:sz w:val="16"/>
          <w:szCs w:val="26"/>
        </w:rPr>
        <w:t>.</w:t>
      </w:r>
    </w:p>
    <w:p w14:paraId="1130BB43" w14:textId="77777777" w:rsidR="007219DA" w:rsidRPr="007219DA" w:rsidRDefault="007219DA" w:rsidP="007219DA">
      <w:pPr>
        <w:rPr>
          <w:rFonts w:eastAsia="Cambria"/>
          <w:sz w:val="16"/>
          <w:szCs w:val="26"/>
        </w:rPr>
      </w:pPr>
      <w:r w:rsidRPr="007219DA">
        <w:rPr>
          <w:rFonts w:eastAsia="Cambria"/>
          <w:sz w:val="16"/>
          <w:szCs w:val="26"/>
        </w:rPr>
        <w:t>Imagine an unlikely but not an impossible situation in which Ukraine’s President Volodymir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7219DA">
        <w:rPr>
          <w:rFonts w:eastAsia="Cambria"/>
          <w:szCs w:val="26"/>
          <w:u w:val="single"/>
        </w:rPr>
        <w:t xml:space="preserve"> </w:t>
      </w:r>
      <w:r w:rsidRPr="007219DA">
        <w:rPr>
          <w:rFonts w:eastAsia="Cambria"/>
          <w:sz w:val="16"/>
          <w:szCs w:val="26"/>
        </w:rPr>
        <w:t xml:space="preserve">deal, however, which would surely leave Crimea in Russia’s hands and eastern Ukraine in a changed political relationship to Kyiv, would be </w:t>
      </w:r>
      <w:r w:rsidRPr="007219DA">
        <w:rPr>
          <w:rFonts w:eastAsia="Cambria"/>
          <w:szCs w:val="26"/>
          <w:u w:val="single"/>
        </w:rPr>
        <w:t xml:space="preserve">to endorse </w:t>
      </w:r>
      <w:r w:rsidRPr="007219DA">
        <w:rPr>
          <w:rFonts w:eastAsia="Cambria"/>
          <w:b/>
          <w:iCs/>
          <w:szCs w:val="26"/>
          <w:u w:val="single"/>
        </w:rPr>
        <w:t>retroactively</w:t>
      </w:r>
      <w:r w:rsidRPr="007219DA">
        <w:rPr>
          <w:rFonts w:eastAsia="Cambria"/>
          <w:sz w:val="16"/>
          <w:szCs w:val="26"/>
        </w:rPr>
        <w:t xml:space="preserve"> the </w:t>
      </w:r>
      <w:r w:rsidRPr="007219DA">
        <w:rPr>
          <w:rFonts w:eastAsia="Cambria"/>
          <w:b/>
          <w:iCs/>
          <w:szCs w:val="26"/>
          <w:u w:val="single"/>
        </w:rPr>
        <w:t>violations of i</w:t>
      </w:r>
      <w:r w:rsidRPr="007219DA">
        <w:rPr>
          <w:rFonts w:eastAsia="Cambria"/>
          <w:szCs w:val="26"/>
          <w:u w:val="single"/>
        </w:rPr>
        <w:t xml:space="preserve">nternational </w:t>
      </w:r>
      <w:r w:rsidRPr="007219DA">
        <w:rPr>
          <w:rFonts w:eastAsia="Cambria"/>
          <w:b/>
          <w:iCs/>
          <w:szCs w:val="26"/>
          <w:u w:val="single"/>
        </w:rPr>
        <w:t>law Putin committed</w:t>
      </w:r>
      <w:r w:rsidRPr="007219DA">
        <w:rPr>
          <w:rFonts w:eastAsia="Cambria"/>
          <w:sz w:val="16"/>
          <w:szCs w:val="26"/>
        </w:rPr>
        <w:t xml:space="preserve"> in 2014. Doing so </w:t>
      </w:r>
      <w:r w:rsidRPr="007219DA">
        <w:rPr>
          <w:rFonts w:eastAsia="Cambria"/>
          <w:szCs w:val="26"/>
          <w:u w:val="single"/>
        </w:rPr>
        <w:t>would</w:t>
      </w:r>
      <w:r w:rsidRPr="007219DA">
        <w:rPr>
          <w:rFonts w:eastAsia="Cambria"/>
          <w:sz w:val="16"/>
          <w:szCs w:val="26"/>
        </w:rPr>
        <w:t xml:space="preserve"> indeed </w:t>
      </w:r>
      <w:r w:rsidRPr="007219DA">
        <w:rPr>
          <w:rFonts w:eastAsia="Cambria"/>
          <w:b/>
          <w:iCs/>
          <w:szCs w:val="26"/>
          <w:highlight w:val="cyan"/>
          <w:u w:val="single"/>
        </w:rPr>
        <w:t>establish a precedent</w:t>
      </w:r>
      <w:r w:rsidRPr="007219DA">
        <w:rPr>
          <w:rFonts w:eastAsia="Cambria"/>
          <w:b/>
          <w:iCs/>
          <w:szCs w:val="26"/>
          <w:u w:val="single"/>
        </w:rPr>
        <w:t xml:space="preserve"> that </w:t>
      </w:r>
      <w:r w:rsidRPr="007219DA">
        <w:rPr>
          <w:rFonts w:eastAsia="Cambria"/>
          <w:b/>
          <w:iCs/>
          <w:szCs w:val="26"/>
          <w:highlight w:val="cyan"/>
          <w:u w:val="single"/>
        </w:rPr>
        <w:t xml:space="preserve">Putin can impose </w:t>
      </w:r>
      <w:r w:rsidRPr="007219DA">
        <w:rPr>
          <w:rFonts w:eastAsia="Cambria"/>
          <w:b/>
          <w:iCs/>
          <w:szCs w:val="26"/>
          <w:u w:val="single"/>
        </w:rPr>
        <w:t xml:space="preserve">his will </w:t>
      </w:r>
      <w:r w:rsidRPr="007219DA">
        <w:rPr>
          <w:rFonts w:eastAsia="Cambria"/>
          <w:b/>
          <w:iCs/>
          <w:szCs w:val="26"/>
          <w:highlight w:val="cyan"/>
          <w:u w:val="single"/>
        </w:rPr>
        <w:t>on other states</w:t>
      </w:r>
      <w:r w:rsidRPr="007219DA">
        <w:rPr>
          <w:rFonts w:eastAsia="Cambria"/>
          <w:sz w:val="16"/>
          <w:szCs w:val="26"/>
        </w:rPr>
        <w:t xml:space="preserve"> </w:t>
      </w:r>
      <w:r w:rsidRPr="007219DA">
        <w:rPr>
          <w:rFonts w:eastAsia="Cambria"/>
          <w:szCs w:val="26"/>
          <w:highlight w:val="cyan"/>
          <w:u w:val="single"/>
        </w:rPr>
        <w:t xml:space="preserve">as long as </w:t>
      </w:r>
      <w:r w:rsidRPr="007219DA">
        <w:rPr>
          <w:rFonts w:eastAsia="Cambria"/>
          <w:szCs w:val="26"/>
          <w:u w:val="single"/>
        </w:rPr>
        <w:t>he</w:t>
      </w:r>
      <w:r w:rsidRPr="007219DA">
        <w:rPr>
          <w:rFonts w:eastAsia="Cambria"/>
          <w:sz w:val="16"/>
          <w:szCs w:val="26"/>
        </w:rPr>
        <w:t xml:space="preserve"> subsequently </w:t>
      </w:r>
      <w:r w:rsidRPr="007219DA">
        <w:rPr>
          <w:rFonts w:eastAsia="Cambria"/>
          <w:szCs w:val="26"/>
          <w:u w:val="single"/>
        </w:rPr>
        <w:t>succeeds</w:t>
      </w:r>
      <w:r w:rsidRPr="007219DA">
        <w:rPr>
          <w:rFonts w:eastAsia="Cambria"/>
          <w:sz w:val="16"/>
          <w:szCs w:val="26"/>
        </w:rPr>
        <w:t xml:space="preserve"> well enough </w:t>
      </w:r>
      <w:r w:rsidRPr="007219DA">
        <w:rPr>
          <w:rFonts w:eastAsia="Cambria"/>
          <w:b/>
          <w:iCs/>
          <w:szCs w:val="26"/>
          <w:u w:val="single"/>
        </w:rPr>
        <w:t>to convince</w:t>
      </w:r>
      <w:r w:rsidRPr="007219DA">
        <w:rPr>
          <w:rFonts w:eastAsia="Cambria"/>
          <w:sz w:val="16"/>
          <w:szCs w:val="26"/>
        </w:rPr>
        <w:t xml:space="preserve"> or coerce those </w:t>
      </w:r>
      <w:r w:rsidRPr="007219DA">
        <w:rPr>
          <w:rFonts w:eastAsia="Cambria"/>
          <w:b/>
          <w:iCs/>
          <w:szCs w:val="26"/>
          <w:highlight w:val="cyan"/>
          <w:u w:val="single"/>
        </w:rPr>
        <w:t xml:space="preserve">states </w:t>
      </w:r>
      <w:r w:rsidRPr="007219DA">
        <w:rPr>
          <w:rFonts w:eastAsia="Cambria"/>
          <w:b/>
          <w:iCs/>
          <w:szCs w:val="26"/>
          <w:u w:val="single"/>
        </w:rPr>
        <w:t xml:space="preserve">into </w:t>
      </w:r>
      <w:r w:rsidRPr="007219DA">
        <w:rPr>
          <w:rFonts w:eastAsia="Cambria"/>
          <w:b/>
          <w:iCs/>
          <w:szCs w:val="26"/>
          <w:highlight w:val="cyan"/>
          <w:u w:val="single"/>
        </w:rPr>
        <w:t>recogniz</w:t>
      </w:r>
      <w:r w:rsidRPr="007219DA">
        <w:rPr>
          <w:rFonts w:eastAsia="Cambria"/>
          <w:b/>
          <w:iCs/>
          <w:szCs w:val="26"/>
          <w:u w:val="single"/>
        </w:rPr>
        <w:t>ing</w:t>
      </w:r>
      <w:r w:rsidRPr="007219DA">
        <w:rPr>
          <w:rFonts w:eastAsia="Cambria"/>
          <w:b/>
          <w:iCs/>
          <w:szCs w:val="26"/>
          <w:highlight w:val="cyan"/>
          <w:u w:val="single"/>
        </w:rPr>
        <w:t xml:space="preserve"> his actions</w:t>
      </w:r>
      <w:r w:rsidRPr="007219DA">
        <w:rPr>
          <w:rFonts w:eastAsia="Cambria"/>
          <w:sz w:val="16"/>
          <w:szCs w:val="26"/>
        </w:rPr>
        <w:t>.</w:t>
      </w:r>
    </w:p>
    <w:p w14:paraId="158CC0C0" w14:textId="77777777" w:rsidR="007219DA" w:rsidRPr="007219DA" w:rsidRDefault="007219DA" w:rsidP="007219DA">
      <w:pPr>
        <w:rPr>
          <w:rFonts w:eastAsia="Cambria"/>
          <w:sz w:val="16"/>
          <w:szCs w:val="16"/>
        </w:rPr>
      </w:pPr>
      <w:r w:rsidRPr="007219DA">
        <w:rPr>
          <w:rFonts w:eastAsia="Cambria"/>
          <w:sz w:val="16"/>
          <w:szCs w:val="16"/>
        </w:rPr>
        <w:t xml:space="preserve">There is, of course, no new principle at work here. </w:t>
      </w:r>
      <w:r w:rsidRPr="007219DA">
        <w:rPr>
          <w:rFonts w:eastAsia="Cambria"/>
          <w:sz w:val="16"/>
          <w:szCs w:val="16"/>
          <w:u w:val="single"/>
        </w:rPr>
        <w:t>It has always been true</w:t>
      </w:r>
      <w:r w:rsidRPr="007219DA">
        <w:rPr>
          <w:rFonts w:eastAsia="Cambria"/>
          <w:sz w:val="16"/>
          <w:szCs w:val="16"/>
        </w:rPr>
        <w:t xml:space="preserve"> in the modern states system </w:t>
      </w:r>
      <w:r w:rsidRPr="007219DA">
        <w:rPr>
          <w:rFonts w:eastAsia="Cambria"/>
          <w:sz w:val="16"/>
          <w:szCs w:val="16"/>
          <w:u w:val="single"/>
        </w:rPr>
        <w:t>that a successful aggressor can have</w:t>
      </w:r>
      <w:r w:rsidRPr="007219DA">
        <w:rPr>
          <w:rFonts w:eastAsia="Cambria"/>
          <w:sz w:val="16"/>
          <w:szCs w:val="16"/>
        </w:rPr>
        <w:t xml:space="preserve"> his </w:t>
      </w:r>
      <w:r w:rsidRPr="007219DA">
        <w:rPr>
          <w:rFonts w:eastAsia="Cambria"/>
          <w:sz w:val="16"/>
          <w:szCs w:val="16"/>
          <w:u w:val="single"/>
        </w:rPr>
        <w:t>aggression legitimized by a subsequent peace agreement</w:t>
      </w:r>
      <w:r w:rsidRPr="007219DA">
        <w:rPr>
          <w:rFonts w:eastAsia="Cambria"/>
          <w:sz w:val="16"/>
          <w:szCs w:val="16"/>
        </w:rPr>
        <w:t>,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p>
    <w:p w14:paraId="53CB3D32" w14:textId="77777777" w:rsidR="007219DA" w:rsidRPr="007219DA" w:rsidRDefault="007219DA" w:rsidP="007219DA">
      <w:pPr>
        <w:rPr>
          <w:rFonts w:eastAsia="Cambria"/>
          <w:szCs w:val="26"/>
          <w:u w:val="single"/>
        </w:rPr>
      </w:pPr>
      <w:r w:rsidRPr="007219DA">
        <w:rPr>
          <w:rFonts w:eastAsia="Cambria"/>
          <w:sz w:val="16"/>
          <w:szCs w:val="26"/>
        </w:rPr>
        <w:t xml:space="preserve">Second, </w:t>
      </w:r>
      <w:r w:rsidRPr="007219DA">
        <w:rPr>
          <w:rFonts w:eastAsia="Cambria"/>
          <w:szCs w:val="26"/>
          <w:u w:val="single"/>
        </w:rPr>
        <w:t>the</w:t>
      </w:r>
      <w:r w:rsidRPr="007219DA">
        <w:rPr>
          <w:rFonts w:eastAsia="Cambria"/>
          <w:sz w:val="16"/>
          <w:szCs w:val="26"/>
        </w:rPr>
        <w:t xml:space="preserve"> principle at </w:t>
      </w:r>
      <w:r w:rsidRPr="007219DA">
        <w:rPr>
          <w:rFonts w:eastAsia="Cambria"/>
          <w:szCs w:val="26"/>
          <w:u w:val="single"/>
        </w:rPr>
        <w:t>issue goes beyond</w:t>
      </w:r>
      <w:r w:rsidRPr="007219DA">
        <w:rPr>
          <w:rFonts w:eastAsia="Cambria"/>
          <w:sz w:val="16"/>
          <w:szCs w:val="26"/>
        </w:rPr>
        <w:t xml:space="preserve"> the straightforward one of </w:t>
      </w:r>
      <w:r w:rsidRPr="007219DA">
        <w:rPr>
          <w:rFonts w:eastAsia="Cambria"/>
          <w:szCs w:val="26"/>
          <w:u w:val="single"/>
        </w:rPr>
        <w:t>legitimizing a forcible conquest</w:t>
      </w:r>
      <w:r w:rsidRPr="007219DA">
        <w:rPr>
          <w:rFonts w:eastAsia="Cambria"/>
          <w:sz w:val="16"/>
          <w:szCs w:val="26"/>
        </w:rPr>
        <w:t>—</w:t>
      </w:r>
      <w:r w:rsidRPr="007219DA">
        <w:rPr>
          <w:rFonts w:eastAsia="Cambria"/>
          <w:szCs w:val="26"/>
          <w:u w:val="single"/>
        </w:rPr>
        <w:t>it</w:t>
      </w:r>
      <w:r w:rsidRPr="007219DA">
        <w:rPr>
          <w:rFonts w:eastAsia="Cambria"/>
          <w:sz w:val="16"/>
          <w:szCs w:val="26"/>
        </w:rPr>
        <w:t xml:space="preserve"> also </w:t>
      </w:r>
      <w:r w:rsidRPr="007219DA">
        <w:rPr>
          <w:rFonts w:eastAsia="Cambria"/>
          <w:szCs w:val="26"/>
          <w:u w:val="single"/>
        </w:rPr>
        <w:t>touches on the nature of the post-Soviet states’ sovereignty</w:t>
      </w:r>
      <w:r w:rsidRPr="007219DA">
        <w:rPr>
          <w:rFonts w:eastAsia="Cambria"/>
          <w:sz w:val="16"/>
          <w:szCs w:val="26"/>
        </w:rPr>
        <w:t xml:space="preserve">. </w:t>
      </w:r>
      <w:r w:rsidRPr="007219DA">
        <w:rPr>
          <w:rFonts w:eastAsia="Cambria"/>
          <w:b/>
          <w:iCs/>
          <w:szCs w:val="26"/>
          <w:u w:val="single"/>
        </w:rPr>
        <w:t>Putin has asserted</w:t>
      </w:r>
      <w:r w:rsidRPr="007219DA">
        <w:rPr>
          <w:rFonts w:eastAsia="Cambria"/>
          <w:sz w:val="16"/>
          <w:szCs w:val="26"/>
        </w:rPr>
        <w:t xml:space="preserve">, as we have argued, </w:t>
      </w:r>
      <w:r w:rsidRPr="007219DA">
        <w:rPr>
          <w:rFonts w:eastAsia="Cambria"/>
          <w:b/>
          <w:iCs/>
          <w:szCs w:val="26"/>
          <w:u w:val="single"/>
        </w:rPr>
        <w:t>that Russia has the right to intervene</w:t>
      </w:r>
      <w:r w:rsidRPr="007219DA">
        <w:rPr>
          <w:rFonts w:eastAsia="Cambria"/>
          <w:sz w:val="16"/>
          <w:szCs w:val="26"/>
        </w:rPr>
        <w:t xml:space="preserve"> by force </w:t>
      </w:r>
      <w:r w:rsidRPr="007219DA">
        <w:rPr>
          <w:rFonts w:eastAsia="Cambria"/>
          <w:szCs w:val="26"/>
          <w:u w:val="single"/>
        </w:rPr>
        <w:t>in any of the post-Soviet states and the international community has no right to interfere</w:t>
      </w:r>
      <w:r w:rsidRPr="007219DA">
        <w:rPr>
          <w:rFonts w:eastAsia="Cambria"/>
          <w:sz w:val="16"/>
          <w:szCs w:val="26"/>
        </w:rPr>
        <w:t xml:space="preserve"> (including even by offering an opinion). </w:t>
      </w:r>
      <w:r w:rsidRPr="007219DA">
        <w:rPr>
          <w:rFonts w:eastAsia="Cambria"/>
          <w:b/>
          <w:iCs/>
          <w:szCs w:val="26"/>
          <w:u w:val="single"/>
        </w:rPr>
        <w:t>Recognizing his activities in Ukraine ex post facto recognizes this principle</w:t>
      </w:r>
      <w:r w:rsidRPr="007219DA">
        <w:rPr>
          <w:rFonts w:eastAsia="Cambria"/>
          <w:sz w:val="16"/>
          <w:szCs w:val="26"/>
        </w:rPr>
        <w:t xml:space="preserve"> as well. </w:t>
      </w:r>
      <w:r w:rsidRPr="007219DA">
        <w:rPr>
          <w:rFonts w:eastAsia="Cambria"/>
          <w:szCs w:val="26"/>
          <w:u w:val="single"/>
        </w:rPr>
        <w:t xml:space="preserve">It establishes as a </w:t>
      </w:r>
      <w:r w:rsidRPr="007219DA">
        <w:rPr>
          <w:rFonts w:eastAsia="Cambria"/>
          <w:b/>
          <w:iCs/>
          <w:szCs w:val="26"/>
          <w:u w:val="single"/>
        </w:rPr>
        <w:t>firm precedent</w:t>
      </w:r>
      <w:r w:rsidRPr="007219DA">
        <w:rPr>
          <w:rFonts w:eastAsia="Cambria"/>
          <w:sz w:val="16"/>
          <w:szCs w:val="26"/>
        </w:rPr>
        <w:t xml:space="preserve">, reinforcing the precedent already established by the invasion of Georgia, </w:t>
      </w:r>
      <w:r w:rsidRPr="007219DA">
        <w:rPr>
          <w:rFonts w:eastAsia="Cambria"/>
          <w:szCs w:val="26"/>
          <w:u w:val="single"/>
        </w:rPr>
        <w:t>that there are degrees of sovereignty in the international community</w:t>
      </w:r>
      <w:r w:rsidRPr="007219DA">
        <w:rPr>
          <w:rFonts w:eastAsia="Cambria"/>
          <w:sz w:val="16"/>
          <w:szCs w:val="26"/>
        </w:rPr>
        <w:t xml:space="preserve"> and that some states are more sovereign than others. </w:t>
      </w:r>
      <w:r w:rsidRPr="007219DA">
        <w:rPr>
          <w:rFonts w:eastAsia="Cambria"/>
          <w:szCs w:val="26"/>
          <w:u w:val="single"/>
        </w:rPr>
        <w:t xml:space="preserve">Putin is </w:t>
      </w:r>
      <w:r w:rsidRPr="007219DA">
        <w:rPr>
          <w:rFonts w:eastAsia="Cambria"/>
          <w:sz w:val="16"/>
          <w:szCs w:val="26"/>
        </w:rPr>
        <w:t xml:space="preserve">clearly </w:t>
      </w:r>
      <w:r w:rsidRPr="007219DA">
        <w:rPr>
          <w:rFonts w:eastAsia="Cambria"/>
          <w:szCs w:val="26"/>
          <w:u w:val="single"/>
        </w:rPr>
        <w:t>attempting to establish</w:t>
      </w:r>
      <w:r w:rsidRPr="007219DA">
        <w:rPr>
          <w:rFonts w:eastAsia="Cambria"/>
          <w:sz w:val="16"/>
          <w:szCs w:val="26"/>
        </w:rPr>
        <w:t xml:space="preserve"> precisely </w:t>
      </w:r>
      <w:r w:rsidRPr="007219DA">
        <w:rPr>
          <w:rFonts w:eastAsia="Cambria"/>
          <w:szCs w:val="26"/>
          <w:u w:val="single"/>
        </w:rPr>
        <w:t>that principle</w:t>
      </w:r>
      <w:r w:rsidRPr="007219DA">
        <w:rPr>
          <w:rFonts w:eastAsia="Cambria"/>
          <w:sz w:val="16"/>
          <w:szCs w:val="26"/>
        </w:rPr>
        <w:t xml:space="preserve">. </w:t>
      </w:r>
      <w:r w:rsidRPr="007219DA">
        <w:rPr>
          <w:rFonts w:eastAsia="Cambria"/>
          <w:szCs w:val="26"/>
          <w:highlight w:val="cyan"/>
          <w:u w:val="single"/>
        </w:rPr>
        <w:t xml:space="preserve">The West must </w:t>
      </w:r>
      <w:r w:rsidRPr="007219DA">
        <w:rPr>
          <w:rFonts w:eastAsia="Cambria"/>
          <w:b/>
          <w:iCs/>
          <w:szCs w:val="26"/>
          <w:highlight w:val="cyan"/>
          <w:u w:val="single"/>
        </w:rPr>
        <w:t>resist</w:t>
      </w:r>
      <w:r w:rsidRPr="007219DA">
        <w:rPr>
          <w:rFonts w:eastAsia="Cambria"/>
          <w:sz w:val="16"/>
          <w:szCs w:val="26"/>
        </w:rPr>
        <w:t xml:space="preserve"> the </w:t>
      </w:r>
      <w:r w:rsidRPr="007219DA">
        <w:rPr>
          <w:rFonts w:eastAsia="Cambria"/>
          <w:szCs w:val="26"/>
          <w:u w:val="single"/>
        </w:rPr>
        <w:t>temptations</w:t>
      </w:r>
      <w:r w:rsidRPr="007219DA">
        <w:rPr>
          <w:rFonts w:eastAsia="Cambria"/>
          <w:sz w:val="16"/>
          <w:szCs w:val="26"/>
        </w:rPr>
        <w:t xml:space="preserve"> he may offer </w:t>
      </w:r>
      <w:r w:rsidRPr="007219DA">
        <w:rPr>
          <w:rFonts w:eastAsia="Cambria"/>
          <w:szCs w:val="26"/>
          <w:u w:val="single"/>
        </w:rPr>
        <w:t>to allow him to do so.</w:t>
      </w:r>
    </w:p>
    <w:p w14:paraId="36F790E4" w14:textId="77777777" w:rsidR="007219DA" w:rsidRPr="007219DA" w:rsidRDefault="007219DA" w:rsidP="007219DA">
      <w:pPr>
        <w:rPr>
          <w:rFonts w:eastAsia="Cambria"/>
          <w:b/>
          <w:iCs/>
          <w:szCs w:val="26"/>
          <w:u w:val="single"/>
        </w:rPr>
      </w:pPr>
      <w:r w:rsidRPr="007219DA">
        <w:rPr>
          <w:rFonts w:eastAsia="Cambria"/>
          <w:szCs w:val="26"/>
          <w:u w:val="single"/>
        </w:rPr>
        <w:t xml:space="preserve">Create a </w:t>
      </w:r>
      <w:r w:rsidRPr="007219DA">
        <w:rPr>
          <w:rFonts w:eastAsia="Cambria"/>
          <w:b/>
          <w:iCs/>
          <w:szCs w:val="26"/>
          <w:u w:val="single"/>
        </w:rPr>
        <w:t xml:space="preserve">constellation of </w:t>
      </w:r>
      <w:r w:rsidRPr="007219DA">
        <w:rPr>
          <w:rFonts w:eastAsia="Cambria"/>
          <w:b/>
          <w:iCs/>
          <w:szCs w:val="26"/>
          <w:highlight w:val="cyan"/>
          <w:u w:val="single"/>
        </w:rPr>
        <w:t>alliances</w:t>
      </w:r>
      <w:r w:rsidRPr="007219DA">
        <w:rPr>
          <w:rFonts w:eastAsia="Cambria"/>
          <w:sz w:val="16"/>
          <w:szCs w:val="26"/>
        </w:rPr>
        <w:t xml:space="preserve"> </w:t>
      </w:r>
      <w:r w:rsidRPr="007219DA">
        <w:rPr>
          <w:rFonts w:eastAsia="Cambria"/>
          <w:szCs w:val="26"/>
          <w:u w:val="single"/>
        </w:rPr>
        <w:t xml:space="preserve">and friendly states </w:t>
      </w:r>
      <w:r w:rsidRPr="007219DA">
        <w:rPr>
          <w:rFonts w:eastAsia="Cambria"/>
          <w:szCs w:val="26"/>
          <w:highlight w:val="cyan"/>
          <w:u w:val="single"/>
        </w:rPr>
        <w:t xml:space="preserve">that </w:t>
      </w:r>
      <w:r w:rsidRPr="007219DA">
        <w:rPr>
          <w:rFonts w:eastAsia="Cambria"/>
          <w:b/>
          <w:iCs/>
          <w:szCs w:val="26"/>
          <w:highlight w:val="cyan"/>
          <w:u w:val="single"/>
        </w:rPr>
        <w:t>gravitate toward Russia</w:t>
      </w:r>
      <w:r w:rsidRPr="007219DA">
        <w:rPr>
          <w:rFonts w:eastAsia="Cambria"/>
          <w:sz w:val="16"/>
          <w:szCs w:val="26"/>
        </w:rPr>
        <w:t xml:space="preserve">. </w:t>
      </w:r>
      <w:r w:rsidRPr="007219DA">
        <w:rPr>
          <w:rFonts w:eastAsia="Cambria"/>
          <w:szCs w:val="26"/>
          <w:u w:val="single"/>
        </w:rPr>
        <w:t xml:space="preserve">Putin has been working hard to create multiple </w:t>
      </w:r>
      <w:r w:rsidRPr="007219DA">
        <w:rPr>
          <w:rFonts w:eastAsia="Cambria"/>
          <w:b/>
          <w:iCs/>
          <w:szCs w:val="26"/>
          <w:u w:val="single"/>
        </w:rPr>
        <w:t>blocs</w:t>
      </w:r>
      <w:r w:rsidRPr="007219DA">
        <w:rPr>
          <w:rFonts w:eastAsia="Cambria"/>
          <w:szCs w:val="26"/>
          <w:u w:val="single"/>
        </w:rPr>
        <w:t xml:space="preserve"> and </w:t>
      </w:r>
      <w:r w:rsidRPr="007219DA">
        <w:rPr>
          <w:rFonts w:eastAsia="Cambria"/>
          <w:b/>
          <w:iCs/>
          <w:szCs w:val="26"/>
          <w:u w:val="single"/>
        </w:rPr>
        <w:t>groupings</w:t>
      </w:r>
      <w:r w:rsidRPr="007219DA">
        <w:rPr>
          <w:rFonts w:eastAsia="Cambria"/>
          <w:szCs w:val="26"/>
          <w:u w:val="single"/>
        </w:rPr>
        <w:t xml:space="preserve"> of which Russia is </w:t>
      </w:r>
      <w:r w:rsidRPr="007219DA">
        <w:rPr>
          <w:rFonts w:eastAsia="Cambria"/>
          <w:sz w:val="16"/>
          <w:szCs w:val="26"/>
        </w:rPr>
        <w:t xml:space="preserve">either </w:t>
      </w:r>
      <w:r w:rsidRPr="007219DA">
        <w:rPr>
          <w:rFonts w:eastAsia="Cambria"/>
          <w:szCs w:val="26"/>
          <w:u w:val="single"/>
        </w:rPr>
        <w:t>the sole center</w:t>
      </w:r>
      <w:r w:rsidRPr="007219DA">
        <w:rPr>
          <w:rFonts w:eastAsia="Cambria"/>
          <w:sz w:val="16"/>
          <w:szCs w:val="26"/>
        </w:rPr>
        <w:t xml:space="preserve"> or one of a small number of core states, </w:t>
      </w:r>
      <w:r w:rsidRPr="007219DA">
        <w:rPr>
          <w:rFonts w:eastAsia="Cambria"/>
          <w:szCs w:val="26"/>
          <w:u w:val="single"/>
        </w:rPr>
        <w:t>as an alternative to the U.S.-dominated international orde</w:t>
      </w:r>
      <w:r w:rsidRPr="007219DA">
        <w:rPr>
          <w:rFonts w:eastAsia="Cambria"/>
          <w:sz w:val="16"/>
          <w:szCs w:val="26"/>
        </w:rPr>
        <w:t xml:space="preserve">r he so opposes.90 </w:t>
      </w:r>
      <w:r w:rsidRPr="007219DA">
        <w:rPr>
          <w:rFonts w:eastAsia="Cambria"/>
          <w:b/>
          <w:iCs/>
          <w:szCs w:val="26"/>
          <w:u w:val="single"/>
        </w:rPr>
        <w:t>Few of these individual efforts have been particularly effective</w:t>
      </w:r>
      <w:r w:rsidRPr="007219DA">
        <w:rPr>
          <w:rFonts w:eastAsia="Cambria"/>
          <w:sz w:val="16"/>
          <w:szCs w:val="26"/>
        </w:rPr>
        <w:t xml:space="preserve">, nor is it clear that the sum of them will result in a truly Russia-centric constellation of states. </w:t>
      </w:r>
      <w:r w:rsidRPr="007219DA">
        <w:rPr>
          <w:rFonts w:eastAsia="Cambria"/>
          <w:szCs w:val="26"/>
          <w:u w:val="single"/>
        </w:rPr>
        <w:t>But the tenacity with which he has pursued this objective and the sheer number of attempts</w:t>
      </w:r>
      <w:r w:rsidRPr="007219DA">
        <w:rPr>
          <w:rFonts w:eastAsia="Cambria"/>
          <w:sz w:val="16"/>
          <w:szCs w:val="26"/>
        </w:rPr>
        <w:t xml:space="preserve"> to reach it </w:t>
      </w:r>
      <w:r w:rsidRPr="007219DA">
        <w:rPr>
          <w:rFonts w:eastAsia="Cambria"/>
          <w:szCs w:val="26"/>
          <w:u w:val="single"/>
        </w:rPr>
        <w:t>demonstrate</w:t>
      </w:r>
      <w:r w:rsidRPr="007219DA">
        <w:rPr>
          <w:rFonts w:eastAsia="Cambria"/>
          <w:sz w:val="16"/>
          <w:szCs w:val="26"/>
        </w:rPr>
        <w:t xml:space="preserve">, if nothing else, </w:t>
      </w:r>
      <w:r w:rsidRPr="007219DA">
        <w:rPr>
          <w:rFonts w:eastAsia="Cambria"/>
          <w:b/>
          <w:iCs/>
          <w:szCs w:val="26"/>
          <w:u w:val="single"/>
        </w:rPr>
        <w:t>the importance he seems to attach to it.</w:t>
      </w:r>
    </w:p>
    <w:p w14:paraId="527E399E" w14:textId="77777777" w:rsidR="007219DA" w:rsidRPr="007219DA" w:rsidRDefault="007219DA" w:rsidP="007219DA">
      <w:pPr>
        <w:rPr>
          <w:rFonts w:eastAsia="Cambria"/>
          <w:sz w:val="14"/>
          <w:szCs w:val="14"/>
        </w:rPr>
      </w:pPr>
      <w:r w:rsidRPr="007219DA">
        <w:rPr>
          <w:rFonts w:eastAsia="Cambria"/>
          <w:sz w:val="14"/>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p>
    <w:p w14:paraId="4F75447B" w14:textId="77777777" w:rsidR="007219DA" w:rsidRPr="007219DA" w:rsidRDefault="007219DA" w:rsidP="007219DA">
      <w:pPr>
        <w:rPr>
          <w:rFonts w:eastAsia="Cambria"/>
          <w:sz w:val="14"/>
          <w:szCs w:val="14"/>
        </w:rPr>
      </w:pPr>
      <w:r w:rsidRPr="007219DA">
        <w:rPr>
          <w:rFonts w:eastAsia="Cambria"/>
          <w:sz w:val="14"/>
          <w:szCs w:val="14"/>
        </w:rPr>
        <w:t>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w:t>
      </w:r>
    </w:p>
    <w:p w14:paraId="60D0F39B" w14:textId="77777777" w:rsidR="007219DA" w:rsidRPr="007219DA" w:rsidRDefault="007219DA" w:rsidP="007219DA">
      <w:pPr>
        <w:rPr>
          <w:rFonts w:eastAsia="Cambria"/>
          <w:sz w:val="16"/>
          <w:szCs w:val="16"/>
        </w:rPr>
      </w:pPr>
      <w:r w:rsidRPr="007219DA">
        <w:rPr>
          <w:rFonts w:eastAsia="Cambria"/>
          <w:sz w:val="16"/>
          <w:szCs w:val="16"/>
        </w:rPr>
        <w:t>THE RUSSIAN WAY OF WAR</w:t>
      </w:r>
    </w:p>
    <w:p w14:paraId="4B1E61BE" w14:textId="77777777" w:rsidR="007219DA" w:rsidRPr="007219DA" w:rsidRDefault="007219DA" w:rsidP="007219DA">
      <w:pPr>
        <w:rPr>
          <w:rFonts w:eastAsia="Cambria"/>
          <w:b/>
          <w:iCs/>
          <w:szCs w:val="26"/>
          <w:u w:val="single"/>
        </w:rPr>
      </w:pPr>
      <w:r w:rsidRPr="007219DA">
        <w:rPr>
          <w:rFonts w:eastAsia="Cambria"/>
          <w:szCs w:val="26"/>
          <w:u w:val="single"/>
        </w:rPr>
        <w:t xml:space="preserve">The Russian way of war today is based on </w:t>
      </w:r>
      <w:r w:rsidRPr="007219DA">
        <w:rPr>
          <w:rFonts w:eastAsia="Cambria"/>
          <w:b/>
          <w:iCs/>
          <w:szCs w:val="26"/>
          <w:u w:val="single"/>
        </w:rPr>
        <w:t>recognition</w:t>
      </w:r>
      <w:r w:rsidRPr="007219DA">
        <w:rPr>
          <w:rFonts w:eastAsia="Cambria"/>
          <w:szCs w:val="26"/>
          <w:u w:val="single"/>
        </w:rPr>
        <w:t xml:space="preserve"> of Russia’s fundamental weaknesses</w:t>
      </w:r>
      <w:r w:rsidRPr="007219DA">
        <w:rPr>
          <w:rFonts w:eastAsia="Cambria"/>
          <w:sz w:val="16"/>
          <w:szCs w:val="26"/>
        </w:rPr>
        <w:t xml:space="preserve"> </w:t>
      </w:r>
      <w:r w:rsidRPr="007219DA">
        <w:rPr>
          <w:rFonts w:eastAsia="Cambria"/>
          <w:szCs w:val="26"/>
          <w:u w:val="single"/>
        </w:rPr>
        <w:t>and</w:t>
      </w:r>
      <w:r w:rsidRPr="007219DA">
        <w:rPr>
          <w:rFonts w:eastAsia="Cambria"/>
          <w:sz w:val="16"/>
          <w:szCs w:val="26"/>
        </w:rPr>
        <w:t xml:space="preserve"> the fact </w:t>
      </w:r>
      <w:r w:rsidRPr="007219DA">
        <w:rPr>
          <w:rFonts w:eastAsia="Cambria"/>
          <w:szCs w:val="26"/>
          <w:u w:val="single"/>
        </w:rPr>
        <w:t>that Russia is not a near-peer of the U.S.</w:t>
      </w:r>
      <w:r w:rsidRPr="007219DA">
        <w:rPr>
          <w:rFonts w:eastAsia="Cambria"/>
          <w:sz w:val="16"/>
          <w:szCs w:val="26"/>
        </w:rPr>
        <w:t xml:space="preserve"> and will not become one any time soon. It is designed to achieve Moscow’s objectives without fighting a major war against the West that </w:t>
      </w:r>
      <w:r w:rsidRPr="007219DA">
        <w:rPr>
          <w:rFonts w:eastAsia="Cambria"/>
          <w:b/>
          <w:iCs/>
          <w:szCs w:val="26"/>
          <w:highlight w:val="cyan"/>
          <w:u w:val="single"/>
        </w:rPr>
        <w:t>Russia would</w:t>
      </w:r>
      <w:r w:rsidRPr="007219DA">
        <w:rPr>
          <w:rFonts w:eastAsia="Cambria"/>
          <w:b/>
          <w:iCs/>
          <w:szCs w:val="26"/>
          <w:u w:val="single"/>
        </w:rPr>
        <w:t xml:space="preserve"> likely </w:t>
      </w:r>
      <w:r w:rsidRPr="007219DA">
        <w:rPr>
          <w:rFonts w:eastAsia="Cambria"/>
          <w:b/>
          <w:iCs/>
          <w:szCs w:val="26"/>
          <w:highlight w:val="cyan"/>
          <w:u w:val="single"/>
        </w:rPr>
        <w:t>lose if it did not escalate to</w:t>
      </w:r>
      <w:r w:rsidRPr="007219DA">
        <w:rPr>
          <w:rFonts w:eastAsia="Cambria"/>
          <w:b/>
          <w:iCs/>
          <w:szCs w:val="26"/>
          <w:u w:val="single"/>
        </w:rPr>
        <w:t xml:space="preserve"> using </w:t>
      </w:r>
      <w:r w:rsidRPr="007219DA">
        <w:rPr>
          <w:rFonts w:eastAsia="Cambria"/>
          <w:b/>
          <w:iCs/>
          <w:szCs w:val="26"/>
          <w:highlight w:val="cyan"/>
          <w:u w:val="single"/>
        </w:rPr>
        <w:t>nuclear</w:t>
      </w:r>
      <w:r w:rsidRPr="007219DA">
        <w:rPr>
          <w:rFonts w:eastAsia="Cambria"/>
          <w:b/>
          <w:iCs/>
          <w:szCs w:val="26"/>
          <w:u w:val="single"/>
        </w:rPr>
        <w:t xml:space="preserve"> weapons</w:t>
      </w:r>
      <w:r w:rsidRPr="007219DA">
        <w:rPr>
          <w:rFonts w:eastAsia="Cambria"/>
          <w:sz w:val="16"/>
          <w:szCs w:val="26"/>
        </w:rPr>
        <w:t xml:space="preserve">.95 </w:t>
      </w:r>
      <w:r w:rsidRPr="007219DA">
        <w:rPr>
          <w:rFonts w:eastAsia="Cambria"/>
          <w:szCs w:val="26"/>
          <w:u w:val="single"/>
        </w:rPr>
        <w:t>Its technological emphases have therefore been on</w:t>
      </w:r>
      <w:r w:rsidRPr="007219DA">
        <w:rPr>
          <w:rFonts w:eastAsia="Cambria"/>
          <w:sz w:val="16"/>
          <w:szCs w:val="26"/>
        </w:rPr>
        <w:t xml:space="preserve"> less-expensive and </w:t>
      </w:r>
      <w:r w:rsidRPr="007219DA">
        <w:rPr>
          <w:rFonts w:eastAsia="Cambria"/>
          <w:b/>
          <w:iCs/>
          <w:szCs w:val="26"/>
          <w:u w:val="single"/>
        </w:rPr>
        <w:t>asymmetric capabilities such as information operations,</w:t>
      </w:r>
      <w:r w:rsidRPr="007219DA">
        <w:rPr>
          <w:rFonts w:eastAsia="Cambria"/>
          <w:sz w:val="16"/>
          <w:szCs w:val="26"/>
        </w:rPr>
        <w:t xml:space="preserve"> cyber operations, A2/ AD systems, </w:t>
      </w:r>
      <w:r w:rsidRPr="007219DA">
        <w:rPr>
          <w:rFonts w:eastAsia="Cambria"/>
          <w:b/>
          <w:iCs/>
          <w:szCs w:val="26"/>
          <w:u w:val="single"/>
        </w:rPr>
        <w:t>and nuclear systems</w:t>
      </w:r>
      <w:r w:rsidRPr="007219DA">
        <w:rPr>
          <w:rFonts w:eastAsia="Cambria"/>
          <w:sz w:val="16"/>
          <w:szCs w:val="26"/>
        </w:rPr>
        <w:t xml:space="preserve">. Its intellectual development has focused on the category of political-informational-military activities encapsulated </w:t>
      </w:r>
      <w:r w:rsidRPr="007219DA">
        <w:rPr>
          <w:rFonts w:eastAsia="Cambria"/>
          <w:szCs w:val="26"/>
          <w:u w:val="single"/>
        </w:rPr>
        <w:t>in</w:t>
      </w:r>
      <w:r w:rsidRPr="007219DA">
        <w:rPr>
          <w:rFonts w:eastAsia="Cambria"/>
          <w:sz w:val="16"/>
          <w:szCs w:val="26"/>
        </w:rPr>
        <w:t xml:space="preserve"> the terms “</w:t>
      </w:r>
      <w:r w:rsidRPr="007219DA">
        <w:rPr>
          <w:rFonts w:eastAsia="Cambria"/>
          <w:szCs w:val="26"/>
          <w:u w:val="single"/>
        </w:rPr>
        <w:t>hybrid war”</w:t>
      </w:r>
      <w:r w:rsidRPr="007219DA">
        <w:rPr>
          <w:rFonts w:eastAsia="Cambria"/>
          <w:sz w:val="16"/>
          <w:szCs w:val="26"/>
        </w:rPr>
        <w:t xml:space="preserve"> or “gray zone” conflict.96 </w:t>
      </w:r>
      <w:r w:rsidRPr="007219DA">
        <w:rPr>
          <w:rFonts w:eastAsia="Cambria"/>
          <w:b/>
          <w:iCs/>
          <w:szCs w:val="26"/>
          <w:u w:val="single"/>
        </w:rPr>
        <w:t>Russia is optimizing itself to fight a poor man’s war because it is poor and will remain so</w:t>
      </w:r>
      <w:r w:rsidRPr="007219DA">
        <w:rPr>
          <w:rFonts w:eastAsia="Cambria"/>
          <w:sz w:val="16"/>
          <w:szCs w:val="26"/>
        </w:rPr>
        <w:t xml:space="preserve">. </w:t>
      </w:r>
      <w:r w:rsidRPr="007219DA">
        <w:rPr>
          <w:rFonts w:eastAsia="Cambria"/>
          <w:szCs w:val="26"/>
          <w:u w:val="single"/>
        </w:rPr>
        <w:t>Putin</w:t>
      </w:r>
      <w:r w:rsidRPr="007219DA">
        <w:rPr>
          <w:rFonts w:eastAsia="Cambria"/>
          <w:sz w:val="16"/>
          <w:szCs w:val="26"/>
        </w:rPr>
        <w:t xml:space="preserve"> is sufficiently in contact with reality to </w:t>
      </w:r>
      <w:r w:rsidRPr="007219DA">
        <w:rPr>
          <w:rFonts w:eastAsia="Cambria"/>
          <w:szCs w:val="26"/>
          <w:u w:val="single"/>
        </w:rPr>
        <w:t>know</w:t>
      </w:r>
      <w:r w:rsidRPr="007219DA">
        <w:rPr>
          <w:rFonts w:eastAsia="Cambria"/>
          <w:sz w:val="16"/>
          <w:szCs w:val="26"/>
        </w:rPr>
        <w:t xml:space="preserve"> that </w:t>
      </w:r>
      <w:r w:rsidRPr="007219DA">
        <w:rPr>
          <w:rFonts w:eastAsia="Cambria"/>
          <w:szCs w:val="26"/>
          <w:u w:val="single"/>
        </w:rPr>
        <w:t>he will fail if he attempts</w:t>
      </w:r>
      <w:r w:rsidRPr="007219DA">
        <w:rPr>
          <w:rFonts w:eastAsia="Cambria"/>
          <w:sz w:val="16"/>
          <w:szCs w:val="26"/>
        </w:rPr>
        <w:t xml:space="preserve"> to regain anything approaching </w:t>
      </w:r>
      <w:r w:rsidRPr="007219DA">
        <w:rPr>
          <w:rFonts w:eastAsia="Cambria"/>
          <w:b/>
          <w:iCs/>
          <w:szCs w:val="26"/>
          <w:u w:val="single"/>
        </w:rPr>
        <w:t>conventional military parity with the West.</w:t>
      </w:r>
    </w:p>
    <w:p w14:paraId="67988718" w14:textId="77777777" w:rsidR="007219DA" w:rsidRPr="007219DA" w:rsidRDefault="007219DA" w:rsidP="007219DA">
      <w:pPr>
        <w:rPr>
          <w:rFonts w:eastAsia="Cambria"/>
          <w:sz w:val="16"/>
          <w:szCs w:val="16"/>
        </w:rPr>
      </w:pPr>
      <w:r w:rsidRPr="007219DA">
        <w:rPr>
          <w:rFonts w:eastAsia="Cambria"/>
          <w:sz w:val="16"/>
          <w:szCs w:val="16"/>
        </w:rPr>
        <w:t>Assessing the novelty of this Russian approach is difficult. None of the concepts or technologies on which it relies is new or unique to it. Most of the key intellectual framework goes back to the early days of Soviet military thinking. Some can be traced back centuries to Sun Tsu. Nor has Russia abandoned traditional military approaches and conventional capabilities. It would be both wrong and dangerous to ascribe to Russia the invention of an entirely new way of war that is the only way in which it will fight now, or in the future.</w:t>
      </w:r>
    </w:p>
    <w:p w14:paraId="61839216" w14:textId="77777777" w:rsidR="007219DA" w:rsidRPr="007219DA" w:rsidRDefault="007219DA" w:rsidP="007219DA">
      <w:pPr>
        <w:rPr>
          <w:rFonts w:eastAsia="Cambria"/>
          <w:sz w:val="16"/>
          <w:szCs w:val="16"/>
        </w:rPr>
      </w:pPr>
      <w:r w:rsidRPr="007219DA">
        <w:rPr>
          <w:rFonts w:eastAsia="Cambria"/>
          <w:sz w:val="16"/>
          <w:szCs w:val="16"/>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cadre-andreserve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Anatolii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Valeriy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Sovietologist.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p>
    <w:p w14:paraId="0F884530" w14:textId="77777777" w:rsidR="007219DA" w:rsidRPr="007219DA" w:rsidRDefault="007219DA" w:rsidP="007219DA">
      <w:pPr>
        <w:rPr>
          <w:rFonts w:eastAsia="Cambria"/>
          <w:sz w:val="16"/>
          <w:szCs w:val="16"/>
        </w:rPr>
      </w:pPr>
      <w:r w:rsidRPr="007219DA">
        <w:rPr>
          <w:rFonts w:eastAsia="Cambria"/>
          <w:sz w:val="16"/>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p>
    <w:p w14:paraId="79D30B31" w14:textId="77777777" w:rsidR="007219DA" w:rsidRPr="007219DA" w:rsidRDefault="007219DA" w:rsidP="007219DA">
      <w:pPr>
        <w:rPr>
          <w:rFonts w:eastAsia="Cambria"/>
          <w:sz w:val="16"/>
          <w:szCs w:val="16"/>
        </w:rPr>
      </w:pPr>
      <w:r w:rsidRPr="007219DA">
        <w:rPr>
          <w:rFonts w:eastAsia="Cambria"/>
          <w:sz w:val="16"/>
          <w:szCs w:val="16"/>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p>
    <w:p w14:paraId="30613EF4" w14:textId="77777777" w:rsidR="007219DA" w:rsidRPr="007219DA" w:rsidRDefault="007219DA" w:rsidP="007219DA">
      <w:pPr>
        <w:rPr>
          <w:rFonts w:eastAsia="Cambria"/>
          <w:sz w:val="16"/>
          <w:szCs w:val="16"/>
        </w:rPr>
      </w:pPr>
      <w:r w:rsidRPr="007219DA">
        <w:rPr>
          <w:rFonts w:eastAsia="Cambria"/>
          <w:sz w:val="16"/>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p>
    <w:p w14:paraId="1DB8DCB3" w14:textId="77777777" w:rsidR="007219DA" w:rsidRPr="007219DA" w:rsidRDefault="007219DA" w:rsidP="007219DA">
      <w:pPr>
        <w:rPr>
          <w:rFonts w:eastAsia="Cambria"/>
          <w:sz w:val="16"/>
          <w:szCs w:val="16"/>
        </w:rPr>
      </w:pPr>
      <w:r w:rsidRPr="007219DA">
        <w:rPr>
          <w:rFonts w:eastAsia="Cambria"/>
          <w:sz w:val="16"/>
          <w:szCs w:val="16"/>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p>
    <w:p w14:paraId="57F7927F" w14:textId="77777777" w:rsidR="007219DA" w:rsidRPr="007219DA" w:rsidRDefault="007219DA" w:rsidP="007219DA">
      <w:pPr>
        <w:rPr>
          <w:rFonts w:eastAsia="Cambria"/>
          <w:sz w:val="16"/>
          <w:szCs w:val="16"/>
        </w:rPr>
      </w:pPr>
      <w:r w:rsidRPr="007219DA">
        <w:rPr>
          <w:rFonts w:eastAsia="Cambria"/>
          <w:sz w:val="16"/>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p>
    <w:p w14:paraId="4FBBF950" w14:textId="77777777" w:rsidR="007219DA" w:rsidRPr="007219DA" w:rsidRDefault="007219DA" w:rsidP="007219DA">
      <w:pPr>
        <w:rPr>
          <w:rFonts w:eastAsia="Cambria"/>
          <w:sz w:val="16"/>
          <w:szCs w:val="16"/>
        </w:rPr>
      </w:pPr>
      <w:r w:rsidRPr="007219DA">
        <w:rPr>
          <w:rFonts w:eastAsia="Cambria"/>
          <w:sz w:val="16"/>
          <w:szCs w:val="16"/>
        </w:rPr>
        <w:t>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Shayrat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The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p>
    <w:p w14:paraId="79585078" w14:textId="77777777" w:rsidR="007219DA" w:rsidRPr="007219DA" w:rsidRDefault="007219DA" w:rsidP="007219DA">
      <w:pPr>
        <w:rPr>
          <w:rFonts w:eastAsia="Cambria"/>
          <w:sz w:val="16"/>
          <w:szCs w:val="16"/>
        </w:rPr>
      </w:pPr>
      <w:r w:rsidRPr="007219DA">
        <w:rPr>
          <w:rFonts w:eastAsia="Cambria"/>
          <w:sz w:val="16"/>
          <w:szCs w:val="16"/>
        </w:rPr>
        <w:t>Nuclear Escalation</w:t>
      </w:r>
    </w:p>
    <w:p w14:paraId="4C1406B3" w14:textId="77777777" w:rsidR="007219DA" w:rsidRPr="007219DA" w:rsidRDefault="007219DA" w:rsidP="007219DA">
      <w:pPr>
        <w:rPr>
          <w:rFonts w:eastAsia="Cambria"/>
          <w:sz w:val="16"/>
          <w:szCs w:val="16"/>
        </w:rPr>
      </w:pPr>
      <w:r w:rsidRPr="007219DA">
        <w:rPr>
          <w:rFonts w:eastAsia="Cambria"/>
          <w:sz w:val="16"/>
          <w:szCs w:val="16"/>
          <w:u w:val="single"/>
        </w:rPr>
        <w:t>The prospect of the world’s two largest nuclear powers going to war</w:t>
      </w:r>
      <w:r w:rsidRPr="007219DA">
        <w:rPr>
          <w:rFonts w:eastAsia="Cambria"/>
          <w:sz w:val="16"/>
          <w:szCs w:val="16"/>
        </w:rPr>
        <w:t xml:space="preserve">, </w:t>
      </w:r>
      <w:r w:rsidRPr="007219DA">
        <w:rPr>
          <w:rFonts w:eastAsia="Cambria"/>
          <w:sz w:val="16"/>
          <w:szCs w:val="16"/>
          <w:u w:val="single"/>
        </w:rPr>
        <w:t>even in a limited</w:t>
      </w:r>
      <w:r w:rsidRPr="007219DA">
        <w:rPr>
          <w:rFonts w:eastAsia="Cambria"/>
          <w:sz w:val="16"/>
          <w:szCs w:val="16"/>
        </w:rPr>
        <w:t xml:space="preserve"> conventional </w:t>
      </w:r>
      <w:r w:rsidRPr="007219DA">
        <w:rPr>
          <w:rFonts w:eastAsia="Cambria"/>
          <w:sz w:val="16"/>
          <w:szCs w:val="16"/>
          <w:u w:val="single"/>
        </w:rPr>
        <w:t>way</w:t>
      </w:r>
      <w:r w:rsidRPr="007219DA">
        <w:rPr>
          <w:rFonts w:eastAsia="Cambria"/>
          <w:sz w:val="16"/>
          <w:szCs w:val="16"/>
        </w:rPr>
        <w:t xml:space="preserve">, </w:t>
      </w:r>
      <w:r w:rsidRPr="007219DA">
        <w:rPr>
          <w:rFonts w:eastAsia="Cambria"/>
          <w:sz w:val="16"/>
          <w:szCs w:val="16"/>
          <w:u w:val="single"/>
        </w:rPr>
        <w:t>is</w:t>
      </w:r>
      <w:r w:rsidRPr="007219DA">
        <w:rPr>
          <w:rFonts w:eastAsia="Cambria"/>
          <w:sz w:val="16"/>
          <w:szCs w:val="16"/>
        </w:rPr>
        <w:t xml:space="preserve"> of course </w:t>
      </w:r>
      <w:r w:rsidRPr="007219DA">
        <w:rPr>
          <w:rFonts w:eastAsia="Cambria"/>
          <w:b/>
          <w:iCs/>
          <w:sz w:val="16"/>
          <w:szCs w:val="16"/>
          <w:u w:val="single"/>
        </w:rPr>
        <w:t>terrifying</w:t>
      </w:r>
      <w:r w:rsidRPr="007219DA">
        <w:rPr>
          <w:rFonts w:eastAsia="Cambria"/>
          <w:sz w:val="16"/>
          <w:szCs w:val="16"/>
        </w:rPr>
        <w:t>. The U.S. certainly should do everything in its power to achieve its objectives without resorting to major combat operations against Russia—that is the guiding principle of current national security documents and of this report.</w:t>
      </w:r>
    </w:p>
    <w:p w14:paraId="3751EBA7" w14:textId="77777777" w:rsidR="007219DA" w:rsidRPr="007219DA" w:rsidRDefault="007219DA" w:rsidP="007219DA">
      <w:pPr>
        <w:rPr>
          <w:rFonts w:eastAsia="Cambria"/>
          <w:sz w:val="16"/>
          <w:szCs w:val="16"/>
        </w:rPr>
      </w:pPr>
      <w:r w:rsidRPr="007219DA">
        <w:rPr>
          <w:rFonts w:eastAsia="Cambria"/>
          <w:sz w:val="16"/>
          <w:szCs w:val="16"/>
        </w:rPr>
        <w:t>The straightforward equation sometimes made between any such local conflict and global nuclear war, however, is entirely unjustified. It simply is not the case that any major conventional war will lead inevitably, or even probably, to nuclear war.</w:t>
      </w:r>
    </w:p>
    <w:p w14:paraId="5CCA2B5A" w14:textId="77777777" w:rsidR="007219DA" w:rsidRPr="007219DA" w:rsidRDefault="007219DA" w:rsidP="007219DA">
      <w:pPr>
        <w:rPr>
          <w:rFonts w:eastAsia="Cambria"/>
          <w:sz w:val="16"/>
          <w:szCs w:val="26"/>
        </w:rPr>
      </w:pPr>
      <w:r w:rsidRPr="007219DA">
        <w:rPr>
          <w:rFonts w:eastAsia="Cambria"/>
          <w:szCs w:val="26"/>
          <w:highlight w:val="cyan"/>
          <w:u w:val="single"/>
        </w:rPr>
        <w:t xml:space="preserve">One can trace </w:t>
      </w:r>
      <w:r w:rsidRPr="007219DA">
        <w:rPr>
          <w:rFonts w:eastAsia="Cambria"/>
          <w:b/>
          <w:iCs/>
          <w:szCs w:val="26"/>
          <w:highlight w:val="cyan"/>
          <w:u w:val="single"/>
        </w:rPr>
        <w:t>escalation</w:t>
      </w:r>
      <w:r w:rsidRPr="007219DA">
        <w:rPr>
          <w:rFonts w:eastAsia="Cambria"/>
          <w:b/>
          <w:iCs/>
          <w:szCs w:val="26"/>
          <w:u w:val="single"/>
        </w:rPr>
        <w:t xml:space="preserve"> paths</w:t>
      </w:r>
      <w:r w:rsidRPr="007219DA">
        <w:rPr>
          <w:rFonts w:eastAsia="Cambria"/>
          <w:szCs w:val="26"/>
          <w:u w:val="single"/>
        </w:rPr>
        <w:t xml:space="preserve"> </w:t>
      </w:r>
      <w:r w:rsidRPr="007219DA">
        <w:rPr>
          <w:rFonts w:eastAsia="Cambria"/>
          <w:szCs w:val="26"/>
          <w:highlight w:val="cyan"/>
          <w:u w:val="single"/>
        </w:rPr>
        <w:t>from</w:t>
      </w:r>
      <w:r w:rsidRPr="007219DA">
        <w:rPr>
          <w:rFonts w:eastAsia="Cambria"/>
          <w:szCs w:val="26"/>
          <w:u w:val="single"/>
        </w:rPr>
        <w:t xml:space="preserve"> a </w:t>
      </w:r>
      <w:r w:rsidRPr="007219DA">
        <w:rPr>
          <w:rFonts w:eastAsia="Cambria"/>
          <w:szCs w:val="26"/>
          <w:highlight w:val="cyan"/>
          <w:u w:val="single"/>
        </w:rPr>
        <w:t>conventional war</w:t>
      </w:r>
      <w:r w:rsidRPr="007219DA">
        <w:rPr>
          <w:rFonts w:eastAsia="Cambria"/>
          <w:szCs w:val="26"/>
          <w:u w:val="single"/>
        </w:rPr>
        <w:t xml:space="preserve"> Putin is losing</w:t>
      </w:r>
      <w:r w:rsidRPr="007219DA">
        <w:rPr>
          <w:rFonts w:eastAsia="Cambria"/>
          <w:sz w:val="16"/>
          <w:szCs w:val="26"/>
        </w:rPr>
        <w:t xml:space="preserve"> in Syria </w:t>
      </w:r>
      <w:r w:rsidRPr="007219DA">
        <w:rPr>
          <w:rFonts w:eastAsia="Cambria"/>
          <w:szCs w:val="26"/>
          <w:highlight w:val="cyan"/>
          <w:u w:val="single"/>
        </w:rPr>
        <w:t>to</w:t>
      </w:r>
      <w:r w:rsidRPr="007219DA">
        <w:rPr>
          <w:rFonts w:eastAsia="Cambria"/>
          <w:sz w:val="16"/>
          <w:szCs w:val="26"/>
        </w:rPr>
        <w:t xml:space="preserve"> his </w:t>
      </w:r>
      <w:r w:rsidRPr="007219DA">
        <w:rPr>
          <w:rFonts w:eastAsia="Cambria"/>
          <w:szCs w:val="26"/>
          <w:u w:val="single"/>
        </w:rPr>
        <w:t xml:space="preserve">use of </w:t>
      </w:r>
      <w:r w:rsidRPr="007219DA">
        <w:rPr>
          <w:rFonts w:eastAsia="Cambria"/>
          <w:szCs w:val="26"/>
          <w:highlight w:val="cyan"/>
          <w:u w:val="single"/>
        </w:rPr>
        <w:t>a theater nuc</w:t>
      </w:r>
      <w:r w:rsidRPr="007219DA">
        <w:rPr>
          <w:rFonts w:eastAsia="Cambria"/>
          <w:szCs w:val="26"/>
          <w:u w:val="single"/>
        </w:rPr>
        <w:t>lear weapon</w:t>
      </w:r>
      <w:r w:rsidRPr="007219DA">
        <w:rPr>
          <w:rFonts w:eastAsia="Cambria"/>
          <w:sz w:val="16"/>
          <w:szCs w:val="26"/>
        </w:rPr>
        <w:t xml:space="preserve">, either </w:t>
      </w:r>
      <w:r w:rsidRPr="007219DA">
        <w:rPr>
          <w:rFonts w:eastAsia="Cambria"/>
          <w:b/>
          <w:iCs/>
          <w:szCs w:val="26"/>
          <w:highlight w:val="cyan"/>
          <w:u w:val="single"/>
        </w:rPr>
        <w:t>to</w:t>
      </w:r>
      <w:r w:rsidRPr="007219DA">
        <w:rPr>
          <w:rFonts w:eastAsia="Cambria"/>
          <w:b/>
          <w:iCs/>
          <w:szCs w:val="26"/>
          <w:u w:val="single"/>
        </w:rPr>
        <w:t xml:space="preserve"> change the odds or to try to </w:t>
      </w:r>
      <w:r w:rsidRPr="007219DA">
        <w:rPr>
          <w:rFonts w:eastAsia="Cambria"/>
          <w:b/>
          <w:iCs/>
          <w:szCs w:val="26"/>
          <w:highlight w:val="cyan"/>
          <w:u w:val="single"/>
        </w:rPr>
        <w:t>force the U.S. to back down</w:t>
      </w:r>
      <w:r w:rsidRPr="007219DA">
        <w:rPr>
          <w:rFonts w:eastAsia="Cambria"/>
          <w:sz w:val="16"/>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7219DA">
        <w:rPr>
          <w:rFonts w:eastAsia="Cambria"/>
          <w:b/>
          <w:iCs/>
          <w:szCs w:val="26"/>
          <w:u w:val="single"/>
        </w:rPr>
        <w:t>It is impossible to predict the American response to such a use of nuclear weapons</w:t>
      </w:r>
      <w:r w:rsidRPr="007219DA">
        <w:rPr>
          <w:rFonts w:eastAsia="Cambria"/>
          <w:sz w:val="16"/>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7219DA">
        <w:rPr>
          <w:rFonts w:eastAsia="Cambria"/>
          <w:szCs w:val="26"/>
          <w:u w:val="single"/>
        </w:rPr>
        <w:t>Washington could engage in</w:t>
      </w:r>
      <w:r w:rsidRPr="007219DA">
        <w:rPr>
          <w:rFonts w:eastAsia="Cambria"/>
          <w:sz w:val="16"/>
          <w:szCs w:val="26"/>
        </w:rPr>
        <w:t xml:space="preserve"> either conventional or </w:t>
      </w:r>
      <w:r w:rsidRPr="007219DA">
        <w:rPr>
          <w:rFonts w:eastAsia="Cambria"/>
          <w:b/>
          <w:iCs/>
          <w:szCs w:val="26"/>
          <w:u w:val="single"/>
        </w:rPr>
        <w:t>nuclear retaliation</w:t>
      </w:r>
      <w:r w:rsidRPr="007219DA">
        <w:rPr>
          <w:rFonts w:eastAsia="Cambria"/>
          <w:sz w:val="16"/>
          <w:szCs w:val="26"/>
        </w:rPr>
        <w:t xml:space="preserve"> </w:t>
      </w:r>
      <w:r w:rsidRPr="007219DA">
        <w:rPr>
          <w:rFonts w:eastAsia="Cambria"/>
          <w:szCs w:val="26"/>
          <w:u w:val="single"/>
        </w:rPr>
        <w:t>against Russian forces beyond the region</w:t>
      </w:r>
      <w:r w:rsidRPr="007219DA">
        <w:rPr>
          <w:rFonts w:eastAsia="Cambria"/>
          <w:sz w:val="16"/>
          <w:szCs w:val="26"/>
        </w:rPr>
        <w:t xml:space="preserve">, including in Russia proper (and, again, this report does not support or recommend using nuclear weapons under any circumstances, except possibly in extremis situations far more dire than those under consideration here). </w:t>
      </w:r>
      <w:r w:rsidRPr="007219DA">
        <w:rPr>
          <w:rFonts w:eastAsia="Cambria"/>
          <w:b/>
          <w:iCs/>
          <w:szCs w:val="26"/>
          <w:u w:val="single"/>
        </w:rPr>
        <w:t>Putin would</w:t>
      </w:r>
      <w:r w:rsidRPr="007219DA">
        <w:rPr>
          <w:rFonts w:eastAsia="Cambria"/>
          <w:sz w:val="16"/>
          <w:szCs w:val="26"/>
        </w:rPr>
        <w:t xml:space="preserve"> then </w:t>
      </w:r>
      <w:r w:rsidRPr="007219DA">
        <w:rPr>
          <w:rFonts w:eastAsia="Cambria"/>
          <w:b/>
          <w:iCs/>
          <w:szCs w:val="26"/>
          <w:u w:val="single"/>
        </w:rPr>
        <w:t>be forced to decide whether to escalate further</w:t>
      </w:r>
      <w:r w:rsidRPr="007219DA">
        <w:rPr>
          <w:rFonts w:eastAsia="Cambria"/>
          <w:sz w:val="16"/>
          <w:szCs w:val="26"/>
        </w:rPr>
        <w:t xml:space="preserve">. </w:t>
      </w:r>
      <w:r w:rsidRPr="007219DA">
        <w:rPr>
          <w:rFonts w:eastAsia="Cambria"/>
          <w:szCs w:val="26"/>
          <w:u w:val="single"/>
        </w:rPr>
        <w:t xml:space="preserve">He could conduct </w:t>
      </w:r>
      <w:r w:rsidRPr="007219DA">
        <w:rPr>
          <w:rFonts w:eastAsia="Cambria"/>
          <w:szCs w:val="26"/>
          <w:highlight w:val="cyan"/>
          <w:u w:val="single"/>
        </w:rPr>
        <w:t>a larger</w:t>
      </w:r>
      <w:r w:rsidRPr="007219DA">
        <w:rPr>
          <w:rFonts w:eastAsia="Cambria"/>
          <w:szCs w:val="26"/>
          <w:u w:val="single"/>
        </w:rPr>
        <w:t xml:space="preserve"> nuclear </w:t>
      </w:r>
      <w:r w:rsidRPr="007219DA">
        <w:rPr>
          <w:rFonts w:eastAsia="Cambria"/>
          <w:szCs w:val="26"/>
          <w:highlight w:val="cyan"/>
          <w:u w:val="single"/>
        </w:rPr>
        <w:t>strike</w:t>
      </w:r>
      <w:r w:rsidRPr="007219DA">
        <w:rPr>
          <w:rFonts w:eastAsia="Cambria"/>
          <w:szCs w:val="26"/>
          <w:u w:val="single"/>
        </w:rPr>
        <w:t xml:space="preserve"> against NATO </w:t>
      </w:r>
      <w:r w:rsidRPr="007219DA">
        <w:rPr>
          <w:rFonts w:eastAsia="Cambria"/>
          <w:sz w:val="16"/>
          <w:szCs w:val="26"/>
        </w:rPr>
        <w:t xml:space="preserve">(since any effort seriously to disrupt U.S. military capabilities in and around Europe would require breaking or badly damaging the alliance). </w:t>
      </w:r>
      <w:r w:rsidRPr="007219DA">
        <w:rPr>
          <w:rFonts w:eastAsia="Cambria"/>
          <w:b/>
          <w:iCs/>
          <w:szCs w:val="26"/>
          <w:u w:val="single"/>
        </w:rPr>
        <w:t xml:space="preserve">He could also go directly for a strike </w:t>
      </w:r>
      <w:r w:rsidRPr="007219DA">
        <w:rPr>
          <w:rFonts w:eastAsia="Cambria"/>
          <w:b/>
          <w:iCs/>
          <w:szCs w:val="26"/>
          <w:highlight w:val="cyan"/>
          <w:u w:val="single"/>
        </w:rPr>
        <w:t>on the</w:t>
      </w:r>
      <w:r w:rsidRPr="007219DA">
        <w:rPr>
          <w:rFonts w:eastAsia="Cambria"/>
          <w:b/>
          <w:iCs/>
          <w:szCs w:val="26"/>
          <w:u w:val="single"/>
        </w:rPr>
        <w:t xml:space="preserve"> U.S. </w:t>
      </w:r>
      <w:r w:rsidRPr="007219DA">
        <w:rPr>
          <w:rFonts w:eastAsia="Cambria"/>
          <w:b/>
          <w:iCs/>
          <w:szCs w:val="26"/>
          <w:highlight w:val="cyan"/>
          <w:u w:val="single"/>
        </w:rPr>
        <w:t>homeland</w:t>
      </w:r>
      <w:r w:rsidRPr="007219DA">
        <w:rPr>
          <w:rFonts w:eastAsia="Cambria"/>
          <w:b/>
          <w:iCs/>
          <w:szCs w:val="26"/>
          <w:u w:val="single"/>
        </w:rPr>
        <w:t>.</w:t>
      </w:r>
      <w:r w:rsidRPr="007219DA">
        <w:rPr>
          <w:rFonts w:eastAsia="Cambria"/>
          <w:sz w:val="16"/>
          <w:szCs w:val="26"/>
        </w:rPr>
        <w:t xml:space="preserve"> If he chose the latter and launched an all-out strike, </w:t>
      </w:r>
      <w:r w:rsidRPr="007219DA">
        <w:rPr>
          <w:rFonts w:eastAsia="Cambria"/>
          <w:szCs w:val="26"/>
          <w:u w:val="single"/>
        </w:rPr>
        <w:t xml:space="preserve">the U.S. president would likely respond in kind, </w:t>
      </w:r>
      <w:r w:rsidRPr="007219DA">
        <w:rPr>
          <w:rFonts w:eastAsia="Cambria"/>
          <w:b/>
          <w:iCs/>
          <w:szCs w:val="26"/>
          <w:highlight w:val="cyan"/>
          <w:u w:val="single"/>
        </w:rPr>
        <w:t>leading to</w:t>
      </w:r>
      <w:r w:rsidRPr="007219DA">
        <w:rPr>
          <w:rFonts w:eastAsia="Cambria"/>
          <w:b/>
          <w:iCs/>
          <w:szCs w:val="26"/>
          <w:u w:val="single"/>
        </w:rPr>
        <w:t xml:space="preserve"> the </w:t>
      </w:r>
      <w:r w:rsidRPr="007219DA">
        <w:rPr>
          <w:rFonts w:eastAsia="Cambria"/>
          <w:b/>
          <w:iCs/>
          <w:szCs w:val="26"/>
          <w:highlight w:val="cyan"/>
          <w:u w:val="single"/>
        </w:rPr>
        <w:t>destruction of</w:t>
      </w:r>
      <w:r w:rsidRPr="007219DA">
        <w:rPr>
          <w:rFonts w:eastAsia="Cambria"/>
          <w:szCs w:val="26"/>
          <w:u w:val="single"/>
        </w:rPr>
        <w:t xml:space="preserve"> both Russia and the U.S.</w:t>
      </w:r>
      <w:r w:rsidRPr="007219DA">
        <w:rPr>
          <w:rFonts w:eastAsia="Cambria"/>
          <w:sz w:val="16"/>
          <w:szCs w:val="26"/>
        </w:rPr>
        <w:t xml:space="preserve">—and </w:t>
      </w:r>
      <w:r w:rsidRPr="007219DA">
        <w:rPr>
          <w:rFonts w:eastAsia="Cambria"/>
          <w:szCs w:val="26"/>
          <w:u w:val="single"/>
        </w:rPr>
        <w:t xml:space="preserve">possibly </w:t>
      </w:r>
      <w:r w:rsidRPr="007219DA">
        <w:rPr>
          <w:rFonts w:eastAsia="Cambria"/>
          <w:b/>
          <w:iCs/>
          <w:szCs w:val="26"/>
          <w:highlight w:val="cyan"/>
          <w:u w:val="single"/>
        </w:rPr>
        <w:t>life on Earth</w:t>
      </w:r>
      <w:r w:rsidRPr="007219DA">
        <w:rPr>
          <w:rFonts w:eastAsia="Cambria"/>
          <w:sz w:val="16"/>
          <w:szCs w:val="26"/>
        </w:rPr>
        <w:t>. One could endlessly consider lesser variants, but they all lead to dramatically increased risk of Armageddon.</w:t>
      </w:r>
    </w:p>
    <w:p w14:paraId="52EDF2B0" w14:textId="77777777" w:rsidR="007219DA" w:rsidRPr="007219DA" w:rsidRDefault="007219DA" w:rsidP="007219DA"/>
    <w:p w14:paraId="0D841F5C" w14:textId="77777777" w:rsidR="007219DA" w:rsidRPr="007219DA" w:rsidRDefault="007219DA" w:rsidP="007219DA">
      <w:pPr>
        <w:keepNext/>
        <w:keepLines/>
        <w:pageBreakBefore/>
        <w:spacing w:before="40" w:after="0"/>
        <w:jc w:val="center"/>
        <w:outlineLvl w:val="1"/>
        <w:rPr>
          <w:rFonts w:eastAsiaTheme="majorEastAsia" w:cstheme="majorBidi"/>
          <w:b/>
          <w:sz w:val="44"/>
          <w:szCs w:val="26"/>
          <w:u w:val="double"/>
        </w:rPr>
      </w:pPr>
      <w:r w:rsidRPr="007219DA">
        <w:rPr>
          <w:rFonts w:eastAsiaTheme="majorEastAsia" w:cstheme="majorBidi"/>
          <w:b/>
          <w:sz w:val="44"/>
          <w:szCs w:val="26"/>
          <w:u w:val="double"/>
        </w:rPr>
        <w:t>Case</w:t>
      </w:r>
    </w:p>
    <w:p w14:paraId="20B3C299" w14:textId="77777777" w:rsidR="007219DA" w:rsidRPr="007219DA" w:rsidRDefault="007219DA" w:rsidP="007219DA">
      <w:pPr>
        <w:keepNext/>
        <w:keepLines/>
        <w:pageBreakBefore/>
        <w:spacing w:before="40" w:after="0"/>
        <w:jc w:val="center"/>
        <w:outlineLvl w:val="2"/>
        <w:rPr>
          <w:rFonts w:eastAsiaTheme="majorEastAsia" w:cstheme="majorBidi"/>
          <w:b/>
          <w:sz w:val="32"/>
          <w:szCs w:val="24"/>
          <w:u w:val="single"/>
        </w:rPr>
      </w:pPr>
      <w:r w:rsidRPr="007219DA">
        <w:rPr>
          <w:rFonts w:eastAsiaTheme="majorEastAsia" w:cstheme="majorBidi"/>
          <w:b/>
          <w:sz w:val="32"/>
          <w:szCs w:val="24"/>
          <w:u w:val="single"/>
        </w:rPr>
        <w:t>Solvency</w:t>
      </w:r>
    </w:p>
    <w:p w14:paraId="2B3D2793" w14:textId="77777777" w:rsidR="007219DA" w:rsidRPr="007219DA" w:rsidRDefault="007219DA" w:rsidP="007219DA">
      <w:pPr>
        <w:keepNext/>
        <w:keepLines/>
        <w:spacing w:before="40" w:after="0"/>
        <w:outlineLvl w:val="3"/>
        <w:rPr>
          <w:rFonts w:eastAsia="SimSun" w:cs="Times New Roman"/>
          <w:b/>
          <w:iCs/>
          <w:sz w:val="26"/>
        </w:rPr>
      </w:pPr>
      <w:r w:rsidRPr="007219DA">
        <w:rPr>
          <w:rFonts w:eastAsia="SimSun" w:cs="Times New Roman"/>
          <w:b/>
          <w:iCs/>
          <w:sz w:val="26"/>
        </w:rPr>
        <w:t>Top level – be very skeptical of their advantages – most of their cards have less than 2-3 sentences highlighted – it's not our job to go through each one in the 1NC but NR evidence comparison for whatever scenario they go for is weighing, not a new argument</w:t>
      </w:r>
    </w:p>
    <w:p w14:paraId="6423EA86" w14:textId="77777777" w:rsidR="007219DA" w:rsidRPr="007219DA" w:rsidRDefault="007219DA" w:rsidP="007219DA"/>
    <w:p w14:paraId="50E8F264" w14:textId="77777777" w:rsidR="007219DA" w:rsidRPr="007219DA" w:rsidRDefault="007219DA" w:rsidP="007219DA">
      <w:pPr>
        <w:rPr>
          <w:rFonts w:eastAsia="Calibri"/>
        </w:rPr>
      </w:pPr>
    </w:p>
    <w:p w14:paraId="13A7CCC2" w14:textId="77777777" w:rsidR="007219DA" w:rsidRPr="007219DA" w:rsidRDefault="007219DA" w:rsidP="007219DA">
      <w:pPr>
        <w:keepNext/>
        <w:keepLines/>
        <w:spacing w:before="40" w:after="0"/>
        <w:outlineLvl w:val="3"/>
        <w:rPr>
          <w:rFonts w:eastAsia="MS Gothic" w:cs="Times New Roman"/>
          <w:b/>
          <w:iCs/>
          <w:sz w:val="26"/>
        </w:rPr>
      </w:pPr>
      <w:r w:rsidRPr="007219DA">
        <w:rPr>
          <w:rFonts w:eastAsia="MS Gothic" w:cs="Times New Roman"/>
          <w:b/>
          <w:iCs/>
          <w:sz w:val="26"/>
        </w:rPr>
        <w:t>Even though the OST doesn’t bind private entities, governments are already responsible for NGO actions in space – proves they don't care</w:t>
      </w:r>
    </w:p>
    <w:p w14:paraId="2766ED91" w14:textId="77777777" w:rsidR="007219DA" w:rsidRPr="007219DA" w:rsidRDefault="007219DA" w:rsidP="007219DA">
      <w:pPr>
        <w:rPr>
          <w:rFonts w:eastAsia="Cambria"/>
          <w:sz w:val="16"/>
          <w:szCs w:val="16"/>
        </w:rPr>
      </w:pPr>
      <w:r w:rsidRPr="007219DA">
        <w:rPr>
          <w:rFonts w:eastAsia="Cambria"/>
          <w:b/>
          <w:bCs/>
          <w:sz w:val="26"/>
        </w:rPr>
        <w:t>Eijk 20</w:t>
      </w:r>
      <w:r w:rsidRPr="007219DA">
        <w:rPr>
          <w:rFonts w:eastAsia="Cambria"/>
        </w:rPr>
        <w:t xml:space="preserve"> </w:t>
      </w:r>
      <w:r w:rsidRPr="007219DA">
        <w:rPr>
          <w:rFonts w:eastAsia="Cambria"/>
          <w:sz w:val="16"/>
          <w:szCs w:val="16"/>
        </w:rPr>
        <w:t xml:space="preserve">[Cristian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Voelkerrechtsblog. May 11, 2020. </w:t>
      </w:r>
      <w:hyperlink r:id="rId11" w:history="1">
        <w:r w:rsidRPr="007219DA">
          <w:rPr>
            <w:rFonts w:eastAsia="Cambria"/>
            <w:sz w:val="16"/>
            <w:szCs w:val="16"/>
          </w:rPr>
          <w:t>https://voelkerrechtsblog.org/sorry-elon-mars-is-not-a-legal-vacuum-and-its-not-yours-either/</w:t>
        </w:r>
      </w:hyperlink>
      <w:r w:rsidRPr="007219DA">
        <w:rPr>
          <w:rFonts w:eastAsia="Cambria"/>
          <w:sz w:val="16"/>
          <w:szCs w:val="16"/>
        </w:rPr>
        <w:t>] HW AL</w:t>
      </w:r>
    </w:p>
    <w:p w14:paraId="32B4AB45" w14:textId="77777777" w:rsidR="007219DA" w:rsidRPr="007219DA" w:rsidRDefault="007219DA" w:rsidP="007219DA">
      <w:pPr>
        <w:rPr>
          <w:rFonts w:eastAsia="Cambria"/>
          <w:sz w:val="14"/>
        </w:rPr>
      </w:pPr>
      <w:r w:rsidRPr="007219DA">
        <w:rPr>
          <w:rFonts w:eastAsia="Cambria"/>
          <w:sz w:val="14"/>
        </w:rPr>
        <w:t xml:space="preserve">Two provisions of </w:t>
      </w:r>
      <w:r w:rsidRPr="007219DA">
        <w:rPr>
          <w:rFonts w:eastAsia="Cambria"/>
          <w:u w:val="single"/>
        </w:rPr>
        <w:t>the Outer Space Treaty</w:t>
      </w:r>
      <w:r w:rsidRPr="007219DA">
        <w:rPr>
          <w:rFonts w:eastAsia="Cambria"/>
          <w:sz w:val="14"/>
        </w:rPr>
        <w:t xml:space="preserve"> (OST), both also customary, are </w:t>
      </w:r>
      <w:r w:rsidRPr="007219DA">
        <w:rPr>
          <w:rFonts w:eastAsia="Cambria"/>
          <w:u w:val="single"/>
        </w:rPr>
        <w:t>particularly relevant</w:t>
      </w:r>
      <w:r w:rsidRPr="007219DA">
        <w:rPr>
          <w:rFonts w:eastAsia="Cambria"/>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7219DA">
        <w:rPr>
          <w:rFonts w:eastAsia="Cambria"/>
          <w:highlight w:val="green"/>
          <w:u w:val="single"/>
        </w:rPr>
        <w:t>private entity</w:t>
      </w:r>
      <w:r w:rsidRPr="007219DA">
        <w:rPr>
          <w:rFonts w:eastAsia="Cambria"/>
          <w:sz w:val="14"/>
        </w:rPr>
        <w:t xml:space="preserve">, and is </w:t>
      </w:r>
      <w:r w:rsidRPr="007219DA">
        <w:rPr>
          <w:rFonts w:eastAsia="Cambria"/>
          <w:u w:val="single"/>
        </w:rPr>
        <w:t xml:space="preserve">not bound by the Outer Space Treaty – but that does not mean it can opt out. Its </w:t>
      </w:r>
      <w:r w:rsidRPr="007219DA">
        <w:rPr>
          <w:rFonts w:eastAsia="Cambria"/>
          <w:highlight w:val="green"/>
          <w:u w:val="single"/>
        </w:rPr>
        <w:t>actions in space</w:t>
      </w:r>
      <w:r w:rsidRPr="007219DA">
        <w:rPr>
          <w:rFonts w:eastAsia="Cambria"/>
          <w:sz w:val="14"/>
        </w:rPr>
        <w:t xml:space="preserve"> could </w:t>
      </w:r>
      <w:r w:rsidRPr="007219DA">
        <w:rPr>
          <w:rFonts w:eastAsia="Cambria"/>
          <w:highlight w:val="green"/>
          <w:u w:val="single"/>
        </w:rPr>
        <w:t>have consequences</w:t>
      </w:r>
      <w:r w:rsidRPr="007219DA">
        <w:rPr>
          <w:rFonts w:eastAsia="Cambria"/>
          <w:sz w:val="14"/>
        </w:rPr>
        <w:t xml:space="preserve"> for the United States </w:t>
      </w:r>
      <w:r w:rsidRPr="007219DA">
        <w:rPr>
          <w:rFonts w:eastAsia="Cambria"/>
          <w:u w:val="single"/>
        </w:rPr>
        <w:t xml:space="preserve">in three ways. First, </w:t>
      </w:r>
      <w:r w:rsidRPr="007219DA">
        <w:rPr>
          <w:rFonts w:eastAsia="Cambria"/>
          <w:highlight w:val="green"/>
          <w:u w:val="single"/>
        </w:rPr>
        <w:t>the</w:t>
      </w:r>
      <w:r w:rsidRPr="007219DA">
        <w:rPr>
          <w:rFonts w:eastAsia="Cambria"/>
          <w:sz w:val="14"/>
        </w:rPr>
        <w:t xml:space="preserve"> US, as SpaceX’s </w:t>
      </w:r>
      <w:r w:rsidRPr="007219DA">
        <w:rPr>
          <w:rFonts w:eastAsia="Cambria"/>
          <w:highlight w:val="green"/>
          <w:u w:val="single"/>
        </w:rPr>
        <w:t>launch state, bears fault-based liability</w:t>
      </w:r>
      <w:r w:rsidRPr="007219DA">
        <w:rPr>
          <w:rFonts w:eastAsia="Cambria"/>
          <w:u w:val="single"/>
        </w:rPr>
        <w:t xml:space="preserve"> for injury or damage</w:t>
      </w:r>
      <w:r w:rsidRPr="007219DA">
        <w:rPr>
          <w:rFonts w:eastAsia="Cambria"/>
          <w:sz w:val="14"/>
        </w:rPr>
        <w:t xml:space="preserve"> SpaceX’s space objects cause </w:t>
      </w:r>
      <w:r w:rsidRPr="007219DA">
        <w:rPr>
          <w:rFonts w:eastAsia="Cambria"/>
          <w:highlight w:val="green"/>
          <w:u w:val="single"/>
        </w:rPr>
        <w:t>to other states’ persons or property</w:t>
      </w:r>
      <w:r w:rsidRPr="007219DA">
        <w:rPr>
          <w:rFonts w:eastAsia="Cambria"/>
          <w:u w:val="single"/>
        </w:rPr>
        <w:t xml:space="preserve"> (OST article VII</w:t>
      </w:r>
      <w:r w:rsidRPr="007219DA">
        <w:rPr>
          <w:rFonts w:eastAsia="Cambria"/>
          <w:sz w:val="14"/>
        </w:rPr>
        <w:t xml:space="preserve">, Liability Convention articles I, III). </w:t>
      </w:r>
      <w:r w:rsidRPr="007219DA">
        <w:rPr>
          <w:rFonts w:eastAsia="Cambria"/>
          <w:u w:val="single"/>
        </w:rPr>
        <w:t>Second, the</w:t>
      </w:r>
      <w:r w:rsidRPr="007219DA">
        <w:rPr>
          <w:rFonts w:eastAsia="Cambria"/>
          <w:sz w:val="14"/>
        </w:rPr>
        <w:t xml:space="preserve"> US, as SpaceX’s </w:t>
      </w:r>
      <w:r w:rsidRPr="007219DA">
        <w:rPr>
          <w:rFonts w:eastAsia="Cambria"/>
          <w:u w:val="single"/>
        </w:rPr>
        <w:t xml:space="preserve">state of registry, is the sole state that retains jurisdiction and control </w:t>
      </w:r>
      <w:r w:rsidRPr="007219DA">
        <w:rPr>
          <w:rFonts w:eastAsia="Cambria"/>
          <w:sz w:val="14"/>
        </w:rPr>
        <w:t>over SpaceX objects (</w:t>
      </w:r>
      <w:r w:rsidRPr="007219DA">
        <w:rPr>
          <w:rFonts w:eastAsia="Cambria"/>
          <w:highlight w:val="green"/>
          <w:u w:val="single"/>
        </w:rPr>
        <w:t>OST article VIII</w:t>
      </w:r>
      <w:r w:rsidRPr="007219DA">
        <w:rPr>
          <w:rFonts w:eastAsia="Cambria"/>
          <w:sz w:val="14"/>
        </w:rPr>
        <w:t xml:space="preserve">, Registration Convention article II). Both refer to objects in space and are irrelevant. According to </w:t>
      </w:r>
      <w:r w:rsidRPr="007219DA">
        <w:rPr>
          <w:rFonts w:eastAsia="Cambria"/>
          <w:u w:val="single"/>
        </w:rPr>
        <w:t xml:space="preserve">article VI OST, </w:t>
      </w:r>
      <w:r w:rsidRPr="007219DA">
        <w:rPr>
          <w:rFonts w:eastAsia="Cambria"/>
          <w:highlight w:val="green"/>
          <w:u w:val="single"/>
        </w:rPr>
        <w:t xml:space="preserve">States “bear </w:t>
      </w:r>
      <w:r w:rsidRPr="007219DA">
        <w:rPr>
          <w:rFonts w:eastAsia="Cambria"/>
          <w:u w:val="single"/>
        </w:rPr>
        <w:t xml:space="preserve">international </w:t>
      </w:r>
      <w:r w:rsidRPr="007219DA">
        <w:rPr>
          <w:rFonts w:eastAsia="Cambria"/>
          <w:highlight w:val="green"/>
          <w:u w:val="single"/>
        </w:rPr>
        <w:t>responsibility for national activities in outer space</w:t>
      </w:r>
      <w:r w:rsidRPr="007219DA">
        <w:rPr>
          <w:rFonts w:eastAsia="Cambria"/>
          <w:u w:val="single"/>
        </w:rPr>
        <w:t>”,</w:t>
      </w:r>
      <w:r w:rsidRPr="007219DA">
        <w:rPr>
          <w:rFonts w:eastAsia="Cambria"/>
          <w:sz w:val="14"/>
        </w:rPr>
        <w:t xml:space="preserve"> including Mars, </w:t>
      </w:r>
      <w:r w:rsidRPr="007219DA">
        <w:rPr>
          <w:rFonts w:eastAsia="Cambria"/>
          <w:highlight w:val="green"/>
          <w:u w:val="single"/>
        </w:rPr>
        <w:t>including those by “non-governmental entities</w:t>
      </w:r>
      <w:r w:rsidRPr="007219DA">
        <w:rPr>
          <w:rFonts w:eastAsia="Cambria"/>
          <w:sz w:val="14"/>
        </w:rPr>
        <w:t xml:space="preserve">”. </w:t>
      </w:r>
      <w:r w:rsidRPr="007219DA">
        <w:rPr>
          <w:rFonts w:eastAsia="Cambria"/>
          <w:u w:val="single"/>
        </w:rPr>
        <w:t>The</w:t>
      </w:r>
      <w:r w:rsidRPr="007219DA">
        <w:rPr>
          <w:rFonts w:eastAsia="Cambria"/>
          <w:sz w:val="14"/>
        </w:rPr>
        <w:t xml:space="preserve"> US, as SpaceX’s </w:t>
      </w:r>
      <w:r w:rsidRPr="007219DA">
        <w:rPr>
          <w:rFonts w:eastAsia="Cambria"/>
          <w:u w:val="single"/>
        </w:rPr>
        <w:t xml:space="preserve">state of incorporation, must authorise and continuously supervise </w:t>
      </w:r>
      <w:r w:rsidRPr="007219DA">
        <w:rPr>
          <w:rFonts w:eastAsia="Cambria"/>
          <w:sz w:val="14"/>
        </w:rPr>
        <w:t xml:space="preserve">SpaceX’s </w:t>
      </w:r>
      <w:r w:rsidRPr="007219DA">
        <w:rPr>
          <w:rFonts w:eastAsia="Cambria"/>
          <w:highlight w:val="green"/>
          <w:u w:val="single"/>
        </w:rPr>
        <w:t>actions in space to ensure compliance</w:t>
      </w:r>
      <w:r w:rsidRPr="007219DA">
        <w:rPr>
          <w:rFonts w:eastAsia="Cambria"/>
          <w:u w:val="single"/>
        </w:rPr>
        <w:t xml:space="preserve"> with the OST (OST article VI) and international law </w:t>
      </w:r>
      <w:r w:rsidRPr="007219DA">
        <w:rPr>
          <w:rFonts w:eastAsia="Cambria"/>
          <w:sz w:val="14"/>
        </w:rPr>
        <w:t xml:space="preserve">(OST article III). </w:t>
      </w:r>
      <w:r w:rsidRPr="007219DA">
        <w:rPr>
          <w:rFonts w:eastAsia="Cambria"/>
          <w:u w:val="single"/>
        </w:rPr>
        <w:t xml:space="preserve">In practice, </w:t>
      </w:r>
      <w:r w:rsidRPr="007219DA">
        <w:rPr>
          <w:rFonts w:eastAsia="Cambria"/>
          <w:highlight w:val="green"/>
          <w:u w:val="single"/>
        </w:rPr>
        <w:t>this</w:t>
      </w:r>
      <w:r w:rsidRPr="007219DA">
        <w:rPr>
          <w:rFonts w:eastAsia="Cambria"/>
          <w:u w:val="single"/>
        </w:rPr>
        <w:t xml:space="preserve"> task </w:t>
      </w:r>
      <w:r w:rsidRPr="007219DA">
        <w:rPr>
          <w:rFonts w:eastAsia="Cambria"/>
          <w:highlight w:val="green"/>
          <w:u w:val="single"/>
        </w:rPr>
        <w:t>is done by the US Federal Communications Commission, which licenses and regulates SpaceX</w:t>
      </w:r>
      <w:r w:rsidRPr="007219DA">
        <w:rPr>
          <w:rFonts w:eastAsia="Cambria"/>
          <w:sz w:val="14"/>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14:paraId="581B3681" w14:textId="77777777" w:rsidR="007219DA" w:rsidRPr="007219DA" w:rsidRDefault="007219DA" w:rsidP="007219DA"/>
    <w:p w14:paraId="2706D4CC" w14:textId="77777777" w:rsidR="007219DA" w:rsidRPr="007219DA" w:rsidRDefault="007219DA" w:rsidP="007219DA"/>
    <w:p w14:paraId="4C1E5918" w14:textId="77777777" w:rsidR="007219DA" w:rsidRPr="007219DA" w:rsidRDefault="007219DA" w:rsidP="007219DA">
      <w:pPr>
        <w:keepNext/>
        <w:keepLines/>
        <w:pageBreakBefore/>
        <w:spacing w:before="40" w:after="0"/>
        <w:jc w:val="center"/>
        <w:outlineLvl w:val="2"/>
        <w:rPr>
          <w:rFonts w:eastAsiaTheme="majorEastAsia" w:cstheme="majorBidi"/>
          <w:b/>
          <w:sz w:val="32"/>
          <w:szCs w:val="24"/>
          <w:u w:val="single"/>
        </w:rPr>
      </w:pPr>
      <w:r w:rsidRPr="007219DA">
        <w:rPr>
          <w:rFonts w:eastAsiaTheme="majorEastAsia" w:cstheme="majorBidi"/>
          <w:b/>
          <w:sz w:val="32"/>
          <w:szCs w:val="24"/>
          <w:u w:val="single"/>
        </w:rPr>
        <w:t>Debris/Exploration</w:t>
      </w:r>
    </w:p>
    <w:p w14:paraId="434CD665" w14:textId="77777777" w:rsidR="007219DA" w:rsidRPr="007219DA" w:rsidRDefault="007219DA" w:rsidP="007219DA"/>
    <w:p w14:paraId="75C9B103" w14:textId="77777777" w:rsidR="007219DA" w:rsidRPr="007219DA" w:rsidRDefault="007219DA" w:rsidP="007219DA">
      <w:pPr>
        <w:keepNext/>
        <w:keepLines/>
        <w:spacing w:before="40" w:after="0"/>
        <w:outlineLvl w:val="3"/>
        <w:rPr>
          <w:rFonts w:eastAsia="SimSun"/>
          <w:b/>
          <w:iCs/>
          <w:sz w:val="26"/>
        </w:rPr>
      </w:pPr>
      <w:r w:rsidRPr="007219DA">
        <w:rPr>
          <w:rFonts w:eastAsia="SimSun"/>
          <w:b/>
          <w:iCs/>
          <w:sz w:val="26"/>
        </w:rPr>
        <w:t>no public space col</w:t>
      </w:r>
    </w:p>
    <w:p w14:paraId="5598B580" w14:textId="77777777" w:rsidR="007219DA" w:rsidRPr="007219DA" w:rsidRDefault="007219DA" w:rsidP="007219DA">
      <w:pPr>
        <w:keepNext/>
        <w:keepLines/>
        <w:spacing w:before="40" w:after="0"/>
        <w:outlineLvl w:val="3"/>
        <w:rPr>
          <w:rFonts w:eastAsia="SimSun"/>
          <w:b/>
          <w:iCs/>
          <w:sz w:val="26"/>
        </w:rPr>
      </w:pPr>
      <w:r w:rsidRPr="007219DA">
        <w:rPr>
          <w:rFonts w:eastAsia="SimSun"/>
          <w:b/>
          <w:iCs/>
          <w:sz w:val="26"/>
        </w:rPr>
        <w:t xml:space="preserve">CO2 is key to food production and biodiversity – it’s </w:t>
      </w:r>
      <w:r w:rsidRPr="007219DA">
        <w:rPr>
          <w:rFonts w:eastAsia="SimSun"/>
          <w:b/>
          <w:iCs/>
          <w:sz w:val="26"/>
          <w:u w:val="single"/>
        </w:rPr>
        <w:t>faster</w:t>
      </w:r>
      <w:r w:rsidRPr="007219DA">
        <w:rPr>
          <w:rFonts w:eastAsia="SimSun"/>
          <w:b/>
          <w:iCs/>
          <w:sz w:val="26"/>
        </w:rPr>
        <w:t xml:space="preserve"> than their impacts.</w:t>
      </w:r>
    </w:p>
    <w:p w14:paraId="5E77E19D" w14:textId="77777777" w:rsidR="007219DA" w:rsidRPr="007219DA" w:rsidRDefault="007219DA" w:rsidP="007219DA">
      <w:pPr>
        <w:rPr>
          <w:rFonts w:eastAsia="Calibri"/>
        </w:rPr>
      </w:pPr>
      <w:r w:rsidRPr="007219DA">
        <w:rPr>
          <w:rFonts w:eastAsia="Calibri"/>
          <w:b/>
          <w:bCs/>
          <w:sz w:val="26"/>
        </w:rPr>
        <w:t>Goklany 15</w:t>
      </w:r>
      <w:r w:rsidRPr="007219DA">
        <w:rPr>
          <w:rFonts w:eastAsia="Calibri"/>
        </w:rPr>
        <w:t xml:space="preserve"> Indur, PhD, was a member of the US delegation that established the IPCC and helped develop its First Assessment Report, Fellow at the Political Economy Research Center, Senior Adviser for Program Coordination at the U.S. Interior Department’s Office of Policy Analysis, Global Warming Policy Foundation, October 2015, “CARBON DIOXIDE The good news”, http://www.thegwpf.org/content/uploads/2015/10/benefits1.pdf</w:t>
      </w:r>
    </w:p>
    <w:p w14:paraId="38173660" w14:textId="77777777" w:rsidR="007219DA" w:rsidRPr="007219DA" w:rsidRDefault="007219DA" w:rsidP="007219DA">
      <w:pPr>
        <w:rPr>
          <w:rFonts w:eastAsia="Calibri"/>
          <w:b/>
          <w:iCs/>
          <w:u w:val="single"/>
        </w:rPr>
      </w:pPr>
      <w:r w:rsidRPr="007219DA">
        <w:rPr>
          <w:rFonts w:eastAsia="Calibri"/>
        </w:rPr>
        <w:t xml:space="preserve">That carbon dioxide is plant food has been known since the publication in 1804 of Nicolas-Théodore de Saussure’s Recherches Chimiques sur la Végétation. 12 </w:t>
      </w:r>
      <w:r w:rsidRPr="007219DA">
        <w:rPr>
          <w:rFonts w:eastAsia="Calibri"/>
          <w:b/>
          <w:iCs/>
          <w:highlight w:val="green"/>
          <w:u w:val="single"/>
          <w:bdr w:val="single" w:sz="18" w:space="0" w:color="auto"/>
        </w:rPr>
        <w:t>Thousands</w:t>
      </w:r>
      <w:r w:rsidRPr="007219DA">
        <w:rPr>
          <w:rFonts w:eastAsia="Calibri"/>
          <w:b/>
          <w:iCs/>
          <w:highlight w:val="green"/>
          <w:u w:val="single"/>
        </w:rPr>
        <w:t xml:space="preserve"> of experiments</w:t>
      </w:r>
      <w:r w:rsidRPr="007219DA">
        <w:rPr>
          <w:rFonts w:eastAsia="Calibri"/>
        </w:rPr>
        <w:t xml:space="preserve"> since then </w:t>
      </w:r>
      <w:r w:rsidRPr="007219DA">
        <w:rPr>
          <w:rFonts w:eastAsia="Calibri"/>
          <w:b/>
          <w:iCs/>
          <w:highlight w:val="green"/>
          <w:u w:val="single"/>
        </w:rPr>
        <w:t>have shown</w:t>
      </w:r>
      <w:r w:rsidRPr="007219DA">
        <w:rPr>
          <w:rFonts w:eastAsia="Calibri"/>
        </w:rPr>
        <w:t xml:space="preserve"> that the majority of </w:t>
      </w:r>
      <w:r w:rsidRPr="007219DA">
        <w:rPr>
          <w:rFonts w:eastAsia="Calibri"/>
          <w:b/>
          <w:iCs/>
          <w:highlight w:val="green"/>
          <w:u w:val="single"/>
        </w:rPr>
        <w:t>plants grow faster and larger</w:t>
      </w:r>
      <w:r w:rsidRPr="007219DA">
        <w:rPr>
          <w:rFonts w:eastAsia="Calibri"/>
        </w:rPr>
        <w:t xml:space="preserve">, both above and below ground, </w:t>
      </w:r>
      <w:r w:rsidRPr="007219DA">
        <w:rPr>
          <w:rFonts w:eastAsia="Calibri"/>
          <w:b/>
          <w:iCs/>
          <w:highlight w:val="green"/>
          <w:u w:val="single"/>
        </w:rPr>
        <w:t>if</w:t>
      </w:r>
      <w:r w:rsidRPr="007219DA">
        <w:rPr>
          <w:rFonts w:eastAsia="Calibri"/>
        </w:rPr>
        <w:t xml:space="preserve"> they are </w:t>
      </w:r>
      <w:r w:rsidRPr="007219DA">
        <w:rPr>
          <w:rFonts w:eastAsia="Calibri"/>
          <w:b/>
          <w:iCs/>
          <w:highlight w:val="green"/>
          <w:u w:val="single"/>
        </w:rPr>
        <w:t>exposed to higher</w:t>
      </w:r>
      <w:r w:rsidRPr="007219DA">
        <w:rPr>
          <w:rFonts w:eastAsia="Calibri"/>
          <w:b/>
          <w:iCs/>
          <w:u w:val="single"/>
        </w:rPr>
        <w:t xml:space="preserve"> carbon dioxide </w:t>
      </w:r>
      <w:r w:rsidRPr="007219DA">
        <w:rPr>
          <w:rFonts w:eastAsia="Calibri"/>
          <w:b/>
          <w:iCs/>
          <w:highlight w:val="green"/>
          <w:u w:val="single"/>
          <w:bdr w:val="single" w:sz="18" w:space="0" w:color="auto"/>
        </w:rPr>
        <w:t>concentrations</w:t>
      </w:r>
      <w:r w:rsidRPr="007219DA">
        <w:rPr>
          <w:rFonts w:eastAsia="Calibri"/>
        </w:rPr>
        <w:t xml:space="preserve">. The </w:t>
      </w:r>
      <w:r w:rsidRPr="007219DA">
        <w:rPr>
          <w:rFonts w:eastAsia="Calibri"/>
          <w:b/>
          <w:iCs/>
          <w:u w:val="single"/>
        </w:rPr>
        <w:t>owners of commercial greenhouses routinely pump in carbon dioxide so as to enhance the growth rates of plants</w:t>
      </w:r>
      <w:r w:rsidRPr="007219DA">
        <w:rPr>
          <w:rFonts w:eastAsia="Calibri"/>
        </w:rPr>
        <w:t xml:space="preserve">, and the optimal level for plant growth is considered to be between 700 and 900 parts per million (ppm),13 roughly twice today’s ambient concentration of 400 ppm. However, </w:t>
      </w:r>
      <w:r w:rsidRPr="007219DA">
        <w:rPr>
          <w:rFonts w:eastAsia="Calibri"/>
          <w:b/>
          <w:iCs/>
          <w:u w:val="single"/>
        </w:rPr>
        <w:t>plants may continue to respond positively at even higher carbon dioxide levels</w:t>
      </w:r>
      <w:r w:rsidRPr="007219DA">
        <w:rPr>
          <w:rFonts w:eastAsia="Calibri"/>
        </w:rPr>
        <w:t xml:space="preserve">. For some species such as loblolly pine14 and cuphea,15 growth tops out at around 20,000 ppm or more. Indeed, it has been shown that the addition of supplemental carbon dioxide to a greenhouse enhances the growth of lettuces even if the temperature of the greenhouse is lowered, thus causing a net decrease in the carbon footprint of the operation.16 A database of peer-reviewed papers assembled from studies of the effect of carbon dioxide on plant growth by the Center for the Study of Carbon Dioxide and Global Change (CSCDGC) shows that for </w:t>
      </w:r>
      <w:r w:rsidRPr="007219DA">
        <w:rPr>
          <w:rFonts w:eastAsia="Calibri"/>
          <w:b/>
          <w:iCs/>
          <w:u w:val="single"/>
        </w:rPr>
        <w:t>the 45 crops that account for 95% of global crop production, an increase of 300 ppm of carbon dioxide would increase yields by between 5% and 78%</w:t>
      </w:r>
      <w:r w:rsidRPr="007219DA">
        <w:rPr>
          <w:rFonts w:eastAsia="Calibri"/>
        </w:rPr>
        <w:t xml:space="preserve">.17 The median increase for these crops was 41% and the production-weighted yield increase was 34.6%. Experiments also show that </w:t>
      </w:r>
      <w:r w:rsidRPr="007219DA">
        <w:rPr>
          <w:rFonts w:eastAsia="Calibri"/>
          <w:b/>
          <w:iCs/>
          <w:u w:val="single"/>
        </w:rPr>
        <w:t xml:space="preserve">the </w:t>
      </w:r>
      <w:r w:rsidRPr="007219DA">
        <w:rPr>
          <w:rFonts w:eastAsia="Calibri"/>
          <w:b/>
          <w:iCs/>
          <w:highlight w:val="green"/>
          <w:u w:val="single"/>
        </w:rPr>
        <w:t>benefits of carbon dioxide</w:t>
      </w:r>
      <w:r w:rsidRPr="007219DA">
        <w:rPr>
          <w:rFonts w:eastAsia="Calibri"/>
          <w:b/>
          <w:iCs/>
          <w:u w:val="single"/>
        </w:rPr>
        <w:t xml:space="preserve"> for plants </w:t>
      </w:r>
      <w:r w:rsidRPr="007219DA">
        <w:rPr>
          <w:rFonts w:eastAsia="Calibri"/>
          <w:b/>
          <w:iCs/>
          <w:highlight w:val="green"/>
          <w:u w:val="single"/>
        </w:rPr>
        <w:t>are not restricted to faster and greater growth</w:t>
      </w:r>
      <w:r w:rsidRPr="007219DA">
        <w:rPr>
          <w:rFonts w:eastAsia="Calibri"/>
        </w:rPr>
        <w:t xml:space="preserve">; </w:t>
      </w:r>
      <w:r w:rsidRPr="007219DA">
        <w:rPr>
          <w:rFonts w:eastAsia="Calibri"/>
          <w:b/>
          <w:iCs/>
          <w:u w:val="single"/>
        </w:rPr>
        <w:t>the efficiency with which they consume water is also increased</w:t>
      </w:r>
      <w:r w:rsidRPr="007219DA">
        <w:rPr>
          <w:rFonts w:eastAsia="Calibri"/>
        </w:rPr>
        <w:t xml:space="preserve">. Consequently, all else being equal, </w:t>
      </w:r>
      <w:r w:rsidRPr="007219DA">
        <w:rPr>
          <w:rFonts w:eastAsia="Calibri"/>
          <w:b/>
          <w:iCs/>
          <w:u w:val="single"/>
        </w:rPr>
        <w:t>under higher carbon dioxide conditions, less water is needed to increase a plant’s biomass</w:t>
      </w:r>
      <w:r w:rsidRPr="007219DA">
        <w:rPr>
          <w:rFonts w:eastAsia="Calibri"/>
        </w:rPr>
        <w:t xml:space="preserve"> by any given amount. In other words, </w:t>
      </w:r>
      <w:r w:rsidRPr="007219DA">
        <w:rPr>
          <w:rFonts w:eastAsia="Calibri"/>
          <w:b/>
          <w:iCs/>
          <w:highlight w:val="green"/>
          <w:u w:val="single"/>
        </w:rPr>
        <w:t>higher carbon dioxide</w:t>
      </w:r>
      <w:r w:rsidRPr="007219DA">
        <w:rPr>
          <w:rFonts w:eastAsia="Calibri"/>
          <w:b/>
          <w:iCs/>
          <w:u w:val="single"/>
        </w:rPr>
        <w:t xml:space="preserve"> levels </w:t>
      </w:r>
      <w:r w:rsidRPr="007219DA">
        <w:rPr>
          <w:rFonts w:eastAsia="Calibri"/>
          <w:b/>
          <w:iCs/>
          <w:highlight w:val="green"/>
          <w:u w:val="single"/>
        </w:rPr>
        <w:t xml:space="preserve">increase plants’ ability to </w:t>
      </w:r>
      <w:r w:rsidRPr="007219DA">
        <w:rPr>
          <w:rFonts w:eastAsia="Calibri"/>
          <w:b/>
          <w:iCs/>
          <w:highlight w:val="green"/>
          <w:u w:val="single"/>
          <w:bdr w:val="single" w:sz="18" w:space="0" w:color="auto"/>
        </w:rPr>
        <w:t>adapt to</w:t>
      </w:r>
      <w:r w:rsidRPr="007219DA">
        <w:rPr>
          <w:rFonts w:eastAsia="Calibri"/>
        </w:rPr>
        <w:t xml:space="preserve"> water-limited (or </w:t>
      </w:r>
      <w:r w:rsidRPr="007219DA">
        <w:rPr>
          <w:rFonts w:eastAsia="Calibri"/>
          <w:b/>
          <w:iCs/>
          <w:highlight w:val="green"/>
          <w:u w:val="single"/>
          <w:bdr w:val="single" w:sz="18" w:space="0" w:color="auto"/>
        </w:rPr>
        <w:t>drought</w:t>
      </w:r>
      <w:r w:rsidRPr="007219DA">
        <w:rPr>
          <w:rFonts w:eastAsia="Calibri"/>
        </w:rPr>
        <w:t xml:space="preserve">) </w:t>
      </w:r>
      <w:r w:rsidRPr="007219DA">
        <w:rPr>
          <w:rFonts w:eastAsia="Calibri"/>
          <w:b/>
          <w:iCs/>
          <w:highlight w:val="green"/>
          <w:u w:val="single"/>
        </w:rPr>
        <w:t>conditions</w:t>
      </w:r>
      <w:r w:rsidRPr="007219DA">
        <w:rPr>
          <w:rFonts w:eastAsia="Calibri"/>
        </w:rPr>
        <w:t>, precisely the conditions that some environmentalists claim are already occurring – notwithstanding the finding of the Intergovernmental Panel on Climate Change (IPCC) to the contrary – or will occur in the future. A recent experimental study on grasslands found that elevated levels of carbon dioxide further lengthened the growing season under warming conditions.18 The reason for the increased adaptability is that the size and density of stomata – tiny pores on the underside of leaves, which allow air, water vapour, and other gases to enter and leave the plant – are typically reduced as carbon dioxide levels increase. Thus higher carbon dioxide levels reduce water loss from the leaves. For the same reason, higher carbon dioxide levels reduce the rate at which ozone and other gases toxic to plants enter the plant, reducing the damage they inflict. In fact, Taub, in a summary article notes, ‘Across experiments with all plant species, the enhancement of growth by elevated carbon dioxide is much greater under conditions of ozone stress than otherwise’.19 The IPCC AR5 WGI report acknowledges that ‘[f]ield experiments provide a [sic] direct evidence of increased photosynthesis rates and water use efficiency...in plants growing under elevated carbon dioxide’.20 It also notes that this effect occurs in more than two thirds of the experiments and that net primary productivity (NPP) increases by about 20–25% if carbon dioxide is doubled relative to the pre-industrial level.21 Previously it had been argued that these increases might not be sustainable over the long term, but AR5 reports that new experimental evidence from long-term free-air carbon dioxide enrichment (FACE) experiments in temperate ecosystems show that these higher rates of carbon accumulation can be sustained for ‘multiple years’.22 In AR5, the IPCC says that the reduced carbon dioxide fertilisation effect seen in some experiments and the complete absence in others is ‘very likely’ due to nitrogen limitation in temperate and boreal ecosystems, and phosphorus limitation in the tropics, with a possible effect due to interaction with deficiencies of other micronu trients such as molybdenum.23 The report concludes, ‘. . .with high confidence, the carbon dioxide fertilisation effect will lead to enhanced NPP, but significant uncertainties remain on the magnitude of this effect, given the lack of experiments outside of temperate climates’. But the IPCC protests too much. It overstates the uncertainty regarding the magnitude of the effect under real world conditions. Consider managed ecosystems, particularly agriculture and forestry. Nutrient and micronutrient deficiencies are among the many routine challenges faced by farmers and foresters. Managing them is not terra incognita. Moreover, adaptations to cope with such deficiencies become more likely as technology inexorably advances and societies become wealthier, as indeed they are projected to become under all IPCC emission scenarios.24,25 Therefore, farmers and foresters should be able to adapt successfully, unless some technologies are foreclosed under a perverse application of the precautionary principle.26 Such perversity, however, cannot be ruled out given the antipathy of many environmentalists towards biotechnology. Foreclosing options such as genetically modified (GM) crops that would be more resistant to drought, water logging, or other adverse conditions will increase the likelihood that environmentalists’ warnings – that AGW will lower food production and increase hunger – become self-fulfilling prophecies. It has also been suggested that carbon dioxide enrichment inhibits the assimilation of nitrate into organic nitrogen compounds, which then may be largely responsible for carbon dioxide acclimation, and a decline in photosynthesis and growth of C3</w:t>
      </w:r>
      <w:r w:rsidRPr="007219DA">
        <w:rPr>
          <w:rFonts w:ascii="Cambria Math" w:eastAsia="Calibri" w:hAnsi="Cambria Math" w:cs="Cambria Math"/>
        </w:rPr>
        <w:t>∗</w:t>
      </w:r>
      <w:r w:rsidRPr="007219DA">
        <w:rPr>
          <w:rFonts w:eastAsia="Calibri"/>
        </w:rPr>
        <w:t xml:space="preserve"> plants, as well as a reduction in protein content because of the resulting increase in the carbon/nitrogen ratio.27,28,29 While the precise cause(s) and biochemical pathway(s) responsible for such acclimation are still being investigated, several approaches have been proposed to limit, if not overcome, such acclimation. These include making more nitrogen available to the plant to match the increase in carbon, for example through increased nitrogen fertilisation, greater reliance on ammonium rather than nitrate fertilizers, or improving nitrogen uptake and nitrogen-use efficiency through the development of new crop varieties via conventional breeding or bioengineering.30,31 Present-day contribution of carbon dioxide to increases in crop yields If more carbon dioxide increases the productivity of plants, how much have crop yields increased so far because of carbon dioxide increases since pre-industrial times? Currently, the carbon dioxide level is at 400 ppm (0.04%). By comparison, the preindustrial level is estimated to have been 277 ppm (0.028%).32 If one assumes that the carbon dioxide fertilisation effect on productivity increases linearly, then the AR5 estimate of a 20–25% yield increase for a doubling of carbon dioxide levels since preindustrial times translates into a 9–11% yield increase so far. Alternatively, </w:t>
      </w:r>
      <w:r w:rsidRPr="007219DA">
        <w:rPr>
          <w:rFonts w:eastAsia="Calibri"/>
          <w:b/>
          <w:iCs/>
          <w:u w:val="single"/>
        </w:rPr>
        <w:t xml:space="preserve">a </w:t>
      </w:r>
      <w:r w:rsidRPr="007219DA">
        <w:rPr>
          <w:rFonts w:eastAsia="Calibri"/>
          <w:b/>
          <w:iCs/>
          <w:highlight w:val="green"/>
          <w:u w:val="single"/>
        </w:rPr>
        <w:t>34.6% increase in yield</w:t>
      </w:r>
      <w:r w:rsidRPr="007219DA">
        <w:rPr>
          <w:rFonts w:eastAsia="Calibri"/>
          <w:b/>
          <w:iCs/>
          <w:u w:val="single"/>
        </w:rPr>
        <w:t xml:space="preserve"> from a 300-ppm increase in carbon dioxide concentration</w:t>
      </w:r>
      <w:r w:rsidRPr="007219DA">
        <w:rPr>
          <w:rFonts w:eastAsia="Calibri"/>
        </w:rPr>
        <w:t xml:space="preserve">, as calculated by the CSCDGC,† </w:t>
      </w:r>
      <w:r w:rsidRPr="007219DA">
        <w:rPr>
          <w:rFonts w:eastAsia="Calibri"/>
          <w:b/>
          <w:iCs/>
          <w:highlight w:val="green"/>
          <w:u w:val="single"/>
        </w:rPr>
        <w:t xml:space="preserve">translates into a </w:t>
      </w:r>
      <w:r w:rsidRPr="007219DA">
        <w:rPr>
          <w:rFonts w:eastAsia="Calibri"/>
          <w:b/>
          <w:iCs/>
          <w:highlight w:val="green"/>
          <w:u w:val="single"/>
          <w:bdr w:val="single" w:sz="18" w:space="0" w:color="auto"/>
        </w:rPr>
        <w:t>15% yield increase</w:t>
      </w:r>
      <w:r w:rsidRPr="007219DA">
        <w:rPr>
          <w:rFonts w:eastAsia="Calibri"/>
          <w:b/>
          <w:iCs/>
          <w:highlight w:val="green"/>
          <w:u w:val="single"/>
        </w:rPr>
        <w:t xml:space="preserve"> due to</w:t>
      </w:r>
      <w:r w:rsidRPr="007219DA">
        <w:rPr>
          <w:rFonts w:eastAsia="Calibri"/>
          <w:b/>
          <w:iCs/>
          <w:u w:val="single"/>
        </w:rPr>
        <w:t xml:space="preserve"> anthropogenic </w:t>
      </w:r>
      <w:r w:rsidRPr="007219DA">
        <w:rPr>
          <w:rFonts w:eastAsia="Calibri"/>
          <w:b/>
          <w:iCs/>
          <w:highlight w:val="green"/>
          <w:u w:val="single"/>
        </w:rPr>
        <w:t>emissions to date</w:t>
      </w:r>
      <w:r w:rsidRPr="007219DA">
        <w:rPr>
          <w:rFonts w:eastAsia="Calibri"/>
          <w:b/>
          <w:iCs/>
          <w:u w:val="single"/>
        </w:rPr>
        <w:t xml:space="preserve">. </w:t>
      </w:r>
      <w:r w:rsidRPr="007219DA">
        <w:rPr>
          <w:rFonts w:eastAsia="Calibri"/>
          <w:b/>
          <w:iCs/>
          <w:highlight w:val="green"/>
          <w:u w:val="single"/>
        </w:rPr>
        <w:t>These are underestimates</w:t>
      </w:r>
      <w:r w:rsidRPr="007219DA">
        <w:rPr>
          <w:rFonts w:eastAsia="Calibri"/>
        </w:rPr>
        <w:t xml:space="preserve"> if the growth response to increasing carbon dioxide levels bends downwards at higher concentrations. These estimates suggest that a portion of </w:t>
      </w:r>
      <w:r w:rsidRPr="007219DA">
        <w:rPr>
          <w:rFonts w:eastAsia="Calibri"/>
          <w:highlight w:val="green"/>
          <w:u w:val="single"/>
        </w:rPr>
        <w:t>t</w:t>
      </w:r>
      <w:r w:rsidRPr="007219DA">
        <w:rPr>
          <w:rFonts w:eastAsia="Calibri"/>
          <w:b/>
          <w:iCs/>
          <w:highlight w:val="green"/>
          <w:u w:val="single"/>
        </w:rPr>
        <w:t>he crop yield</w:t>
      </w:r>
      <w:r w:rsidRPr="007219DA">
        <w:rPr>
          <w:rFonts w:eastAsia="Calibri"/>
          <w:b/>
          <w:iCs/>
          <w:u w:val="single"/>
        </w:rPr>
        <w:t xml:space="preserve"> increases seen in recent decades, which most observers credit to technological change</w:t>
      </w:r>
      <w:r w:rsidRPr="007219DA">
        <w:rPr>
          <w:rFonts w:eastAsia="Calibri"/>
        </w:rPr>
        <w:t xml:space="preserve">, </w:t>
      </w:r>
      <w:r w:rsidRPr="007219DA">
        <w:rPr>
          <w:rFonts w:eastAsia="Calibri"/>
          <w:b/>
          <w:iCs/>
          <w:highlight w:val="green"/>
          <w:u w:val="single"/>
        </w:rPr>
        <w:t>should</w:t>
      </w:r>
      <w:r w:rsidRPr="007219DA">
        <w:rPr>
          <w:rFonts w:eastAsia="Calibri"/>
          <w:b/>
          <w:iCs/>
          <w:u w:val="single"/>
        </w:rPr>
        <w:t xml:space="preserve"> actually </w:t>
      </w:r>
      <w:r w:rsidRPr="007219DA">
        <w:rPr>
          <w:rFonts w:eastAsia="Calibri"/>
          <w:b/>
          <w:iCs/>
          <w:highlight w:val="green"/>
          <w:u w:val="single"/>
        </w:rPr>
        <w:t>be credited to carbon dioxide fertilisation</w:t>
      </w:r>
      <w:r w:rsidRPr="007219DA">
        <w:rPr>
          <w:rFonts w:eastAsia="Calibri"/>
        </w:rPr>
        <w:t xml:space="preserve">. </w:t>
      </w:r>
      <w:r w:rsidRPr="007219DA">
        <w:rPr>
          <w:rFonts w:eastAsia="Calibri"/>
          <w:b/>
          <w:iCs/>
          <w:u w:val="single"/>
        </w:rPr>
        <w:t>A recent econometric analysis, which pooled sixty years of historical data on US crop yields</w:t>
      </w:r>
      <w:r w:rsidRPr="007219DA">
        <w:rPr>
          <w:rFonts w:eastAsia="Calibri"/>
        </w:rPr>
        <w:t xml:space="preserve"> with output from FACE trials and records of temperature, precipitation, and carbon dioxide levels, </w:t>
      </w:r>
      <w:r w:rsidRPr="007219DA">
        <w:rPr>
          <w:rFonts w:eastAsia="Calibri"/>
          <w:b/>
          <w:iCs/>
          <w:u w:val="single"/>
        </w:rPr>
        <w:t>estimated that significant proportions of observed yield increases could be attributed to carbon dioxide rather than technological change</w:t>
      </w:r>
      <w:r w:rsidRPr="007219DA">
        <w:rPr>
          <w:rFonts w:eastAsia="Calibri"/>
          <w:u w:val="single"/>
        </w:rPr>
        <w:t xml:space="preserve"> </w:t>
      </w:r>
      <w:r w:rsidRPr="007219DA">
        <w:rPr>
          <w:rFonts w:eastAsia="Calibri"/>
        </w:rPr>
        <w:t xml:space="preserve">(see Table 1).33 These estimates suggest that the beneficial effect of carbon dioxide could be even greater than the 9–15% yield increase estimated by CSCDGC. The same study also found that </w:t>
      </w:r>
      <w:r w:rsidRPr="007219DA">
        <w:rPr>
          <w:rFonts w:eastAsia="Calibri"/>
          <w:b/>
          <w:iCs/>
          <w:highlight w:val="green"/>
          <w:u w:val="single"/>
        </w:rPr>
        <w:t>higher</w:t>
      </w:r>
      <w:r w:rsidRPr="007219DA">
        <w:rPr>
          <w:rFonts w:eastAsia="Calibri"/>
          <w:b/>
          <w:iCs/>
          <w:u w:val="single"/>
        </w:rPr>
        <w:t xml:space="preserve"> carbon dioxide </w:t>
      </w:r>
      <w:r w:rsidRPr="007219DA">
        <w:rPr>
          <w:rFonts w:eastAsia="Calibri"/>
          <w:b/>
          <w:iCs/>
          <w:highlight w:val="green"/>
          <w:u w:val="single"/>
        </w:rPr>
        <w:t>levels</w:t>
      </w:r>
      <w:r w:rsidRPr="007219DA">
        <w:rPr>
          <w:rFonts w:eastAsia="Calibri"/>
          <w:b/>
          <w:iCs/>
          <w:u w:val="single"/>
        </w:rPr>
        <w:t xml:space="preserve"> are associated with lower variation in yields for each crop. </w:t>
      </w:r>
      <w:r w:rsidRPr="007219DA">
        <w:rPr>
          <w:rFonts w:eastAsia="Calibri"/>
        </w:rPr>
        <w:t xml:space="preserve">This is consistent with the notion that </w:t>
      </w:r>
      <w:r w:rsidRPr="007219DA">
        <w:rPr>
          <w:rFonts w:eastAsia="Calibri"/>
          <w:b/>
          <w:iCs/>
          <w:u w:val="single"/>
        </w:rPr>
        <w:t>increased carbon dioxide levels</w:t>
      </w:r>
      <w:r w:rsidRPr="007219DA">
        <w:rPr>
          <w:rFonts w:eastAsia="Calibri"/>
        </w:rPr>
        <w:t xml:space="preserve"> reduce the sensitivity of yield to other factors (e.g. water shortages and air pollution). All else being equal, lower variation </w:t>
      </w:r>
      <w:r w:rsidRPr="007219DA">
        <w:rPr>
          <w:rFonts w:eastAsia="Calibri"/>
          <w:b/>
          <w:iCs/>
          <w:highlight w:val="green"/>
          <w:u w:val="single"/>
        </w:rPr>
        <w:t>translates into a more stable supply of food</w:t>
      </w:r>
      <w:r w:rsidRPr="007219DA">
        <w:rPr>
          <w:rFonts w:eastAsia="Calibri"/>
        </w:rPr>
        <w:t xml:space="preserve">, as well as </w:t>
      </w:r>
      <w:r w:rsidRPr="007219DA">
        <w:rPr>
          <w:rFonts w:eastAsia="Calibri"/>
          <w:b/>
          <w:iCs/>
          <w:highlight w:val="green"/>
          <w:u w:val="single"/>
        </w:rPr>
        <w:t>more stable food prices</w:t>
      </w:r>
      <w:r w:rsidRPr="007219DA">
        <w:rPr>
          <w:rFonts w:eastAsia="Calibri"/>
        </w:rPr>
        <w:t xml:space="preserve">, which benefits all consumers everywhere. Idso (2013) has attempted to translate these yield increases into a monetary value. He finds that </w:t>
      </w:r>
      <w:r w:rsidRPr="007219DA">
        <w:rPr>
          <w:rFonts w:eastAsia="Calibri"/>
          <w:b/>
          <w:iCs/>
          <w:u w:val="single"/>
        </w:rPr>
        <w:t>over 50 years the extra produce grown by farmers has been $274 billion for wheat, $182 billion for maize and $579 billion for rice</w:t>
      </w:r>
      <w:r w:rsidRPr="007219DA">
        <w:rPr>
          <w:rFonts w:eastAsia="Calibri"/>
        </w:rPr>
        <w:t xml:space="preserve">, and that </w:t>
      </w:r>
      <w:r w:rsidRPr="007219DA">
        <w:rPr>
          <w:rFonts w:eastAsia="Calibri"/>
          <w:b/>
          <w:iCs/>
          <w:u w:val="single"/>
        </w:rPr>
        <w:t xml:space="preserve">the </w:t>
      </w:r>
      <w:r w:rsidRPr="007219DA">
        <w:rPr>
          <w:rFonts w:eastAsia="Calibri"/>
          <w:b/>
          <w:iCs/>
          <w:highlight w:val="green"/>
          <w:u w:val="single"/>
        </w:rPr>
        <w:t>current value of</w:t>
      </w:r>
      <w:r w:rsidRPr="007219DA">
        <w:rPr>
          <w:rFonts w:eastAsia="Calibri"/>
          <w:b/>
          <w:iCs/>
          <w:u w:val="single"/>
        </w:rPr>
        <w:t xml:space="preserve"> the carbon dioxide </w:t>
      </w:r>
      <w:r w:rsidRPr="007219DA">
        <w:rPr>
          <w:rFonts w:eastAsia="Calibri"/>
          <w:b/>
          <w:iCs/>
          <w:highlight w:val="green"/>
          <w:u w:val="single"/>
        </w:rPr>
        <w:t>fertilisation effect on all crops is currently</w:t>
      </w:r>
      <w:r w:rsidRPr="007219DA">
        <w:rPr>
          <w:rFonts w:eastAsia="Calibri"/>
        </w:rPr>
        <w:t xml:space="preserve"> about $</w:t>
      </w:r>
      <w:r w:rsidRPr="007219DA">
        <w:rPr>
          <w:rFonts w:eastAsia="Calibri"/>
          <w:b/>
          <w:iCs/>
          <w:highlight w:val="green"/>
          <w:u w:val="single"/>
        </w:rPr>
        <w:t>140 billion a year</w:t>
      </w:r>
      <w:r w:rsidRPr="007219DA">
        <w:rPr>
          <w:rFonts w:eastAsia="Calibri"/>
        </w:rPr>
        <w:t xml:space="preserve">. Of course, these numbers cannot be precise, but note that they are based on actual experimental data and existing yields, so they are far less speculative than monetary measures of the harm due to future climate change and its impacts on food security using models that have not been externally validated (see Section 8).34 Impact of carbon dioxide enrichment on pests and weeds All crops are engaged in a battle of attrition with fungal parasites, insect predators and plant competitors, among other pests. Human intervention to help the crops prevail, using pesticides, genetic modification or by changing agronomic practices, is the main determinant of how much of the crop is lost. However, it is possible that </w:t>
      </w:r>
      <w:r w:rsidRPr="007219DA">
        <w:rPr>
          <w:rFonts w:eastAsia="Calibri"/>
          <w:b/>
          <w:iCs/>
          <w:highlight w:val="green"/>
          <w:u w:val="single"/>
        </w:rPr>
        <w:t>carbon</w:t>
      </w:r>
      <w:r w:rsidRPr="007219DA">
        <w:rPr>
          <w:rFonts w:eastAsia="Calibri"/>
          <w:b/>
          <w:iCs/>
          <w:u w:val="single"/>
        </w:rPr>
        <w:t xml:space="preserve"> dioxide </w:t>
      </w:r>
      <w:r w:rsidRPr="007219DA">
        <w:rPr>
          <w:rFonts w:eastAsia="Calibri"/>
          <w:b/>
          <w:iCs/>
          <w:highlight w:val="green"/>
          <w:u w:val="single"/>
        </w:rPr>
        <w:t>enrichment can improve</w:t>
      </w:r>
      <w:r w:rsidRPr="007219DA">
        <w:rPr>
          <w:rFonts w:eastAsia="Calibri"/>
          <w:b/>
          <w:iCs/>
          <w:u w:val="single"/>
        </w:rPr>
        <w:t xml:space="preserve"> the </w:t>
      </w:r>
      <w:r w:rsidRPr="007219DA">
        <w:rPr>
          <w:rFonts w:eastAsia="Calibri"/>
          <w:b/>
          <w:iCs/>
          <w:highlight w:val="green"/>
          <w:u w:val="single"/>
        </w:rPr>
        <w:t>capacity of plants to resist pests</w:t>
      </w:r>
      <w:r w:rsidRPr="007219DA">
        <w:rPr>
          <w:rFonts w:eastAsia="Calibri"/>
          <w:b/>
          <w:iCs/>
          <w:u w:val="single"/>
        </w:rPr>
        <w:t>.</w:t>
      </w:r>
      <w:r w:rsidRPr="007219DA">
        <w:rPr>
          <w:rFonts w:eastAsia="Calibri"/>
        </w:rPr>
        <w:t xml:space="preserve">35 Insects do not grow faster in higher concentrations of carbon dioxide, and while some experiments show that carbon dioxide enrichment reduces crop resistance to pathogens,36 others show that it can help crops resist such enemies. For example, </w:t>
      </w:r>
      <w:r w:rsidRPr="007219DA">
        <w:rPr>
          <w:rFonts w:eastAsia="Calibri"/>
          <w:b/>
          <w:iCs/>
          <w:u w:val="single"/>
        </w:rPr>
        <w:t>in one experiment doubling carbon dioxide levels in the air fully compensated for any growth reduction caused by a fungal pathogen in tomatoes</w:t>
      </w:r>
      <w:r w:rsidRPr="007219DA">
        <w:rPr>
          <w:rFonts w:eastAsia="Calibri"/>
        </w:rPr>
        <w:t xml:space="preserve">.37 In another study, the parasitic weed Striga hermonthica, which devastates many crops in sub-Saharan Africa, was shown to do only half as much damage to rice yields when carbon dioxide concentrations are doubled.38 In another study, higher carbon dioxide levels were found to enhance the production of phenolic compounds in rice and, since these are known to inhibit the growth of the most noxious weeds in rice fields, the authors conclude that the rise in the air’s carbon dioxide concentration may well ‘increase plant resistance to specific weeds, pests and pathogens’.39 Moreover, many crops are C3 plants and many </w:t>
      </w:r>
      <w:r w:rsidRPr="007219DA">
        <w:rPr>
          <w:rFonts w:eastAsia="Calibri"/>
          <w:b/>
          <w:iCs/>
          <w:highlight w:val="green"/>
          <w:u w:val="single"/>
        </w:rPr>
        <w:t>weeds</w:t>
      </w:r>
      <w:r w:rsidRPr="007219DA">
        <w:rPr>
          <w:rFonts w:eastAsia="Calibri"/>
        </w:rPr>
        <w:t xml:space="preserve"> are C4 plants, which </w:t>
      </w:r>
      <w:r w:rsidRPr="007219DA">
        <w:rPr>
          <w:rFonts w:eastAsia="Calibri"/>
          <w:b/>
          <w:iCs/>
          <w:highlight w:val="green"/>
          <w:u w:val="single"/>
        </w:rPr>
        <w:t>respond less to</w:t>
      </w:r>
      <w:r w:rsidRPr="007219DA">
        <w:rPr>
          <w:rFonts w:eastAsia="Calibri"/>
          <w:b/>
          <w:iCs/>
          <w:u w:val="single"/>
        </w:rPr>
        <w:t xml:space="preserve"> carbon dioxide </w:t>
      </w:r>
      <w:r w:rsidRPr="007219DA">
        <w:rPr>
          <w:rFonts w:eastAsia="Calibri"/>
          <w:b/>
          <w:iCs/>
          <w:highlight w:val="green"/>
          <w:u w:val="single"/>
        </w:rPr>
        <w:t>enrichment</w:t>
      </w:r>
      <w:r w:rsidRPr="007219DA">
        <w:rPr>
          <w:rFonts w:eastAsia="Calibri"/>
        </w:rPr>
        <w:t xml:space="preserve">. </w:t>
      </w:r>
      <w:r w:rsidRPr="007219DA">
        <w:rPr>
          <w:rFonts w:eastAsia="Calibri"/>
          <w:b/>
          <w:iCs/>
          <w:u w:val="single"/>
        </w:rPr>
        <w:t>Thus as carbon dioxide levels rise, C3 crops may enhance their growth rates more than C4 weeds do.</w:t>
      </w:r>
      <w:r w:rsidRPr="007219DA">
        <w:rPr>
          <w:rFonts w:eastAsia="Calibri"/>
        </w:rPr>
        <w:t xml:space="preserve"> A Chinese experiment tested this idea by enriching carbon dioxide levels over plots of rice to almost twice the ambient level. This enhanced the ear weight of the rice by 37.6% while reducing the growth of a common weed, barnyard grass, by 47.9%, because the faster-growing rice shaded the weeds.40 Figure 1 illustrates the differing responses to elevated carbon dioxide concentrations of rice, a C3 plant, and the green foxtail Setaria viridis, a grass sometimes proposed as a genetic model system to study C4 photosynthesis.41,42 It is worth noting that the vast majority of plants are C3, perhaps because higher carbon dioxide levels are more the norm in Earth’s history. Contribution of carbon dioxide to increases in biological productivity in unmanaged ecosystems As early as 1985, Bacastow and colleagues detected a steady increase in the amplitude of seasonal variation in the carbon dioxide levels in the northern hemisphere,43 and deduced that it implied an increase in summer vegetation. This was the first hint of global greening, a phenomenon now established by satellite observations. More recent aircraft-based observations of carbon dioxide above the north Pacific and the Arctic Ocean indicate that between 1958–61 and 2009–11 the seasonal amplitude at altitudes of 3–6 km increased by 25% for the northern hemisphere from 10◦N to 45◦N, and 50% from 45◦N to 90◦N.44 Satellite observations confirm that </w:t>
      </w:r>
      <w:r w:rsidRPr="007219DA">
        <w:rPr>
          <w:rFonts w:eastAsia="Calibri"/>
          <w:b/>
          <w:iCs/>
          <w:u w:val="single"/>
        </w:rPr>
        <w:t>the increase in greenness of the globe is not confined to managed ecosystems</w:t>
      </w:r>
      <w:r w:rsidRPr="007219DA">
        <w:rPr>
          <w:rFonts w:eastAsia="Calibri"/>
        </w:rPr>
        <w:t xml:space="preserve"> (such as croplands), </w:t>
      </w:r>
      <w:r w:rsidRPr="007219DA">
        <w:rPr>
          <w:rFonts w:eastAsia="Calibri"/>
          <w:b/>
          <w:iCs/>
          <w:u w:val="single"/>
        </w:rPr>
        <w:t>but is happening in unmanaged and lightly managed ecosystems too. Trend analysis of global greenness using satellite data indicates that</w:t>
      </w:r>
      <w:r w:rsidRPr="007219DA">
        <w:rPr>
          <w:rFonts w:eastAsia="Calibri"/>
        </w:rPr>
        <w:t xml:space="preserve"> from 1982 to 2011 – a period during which atmospheric</w:t>
      </w:r>
      <w:r w:rsidRPr="007219DA">
        <w:rPr>
          <w:rFonts w:eastAsia="Calibri"/>
          <w:b/>
          <w:iCs/>
          <w:u w:val="single"/>
        </w:rPr>
        <w:t xml:space="preserve"> carbon dioxide concentration increased by 15% – 31% of the global vegetated area became greener</w:t>
      </w:r>
      <w:r w:rsidRPr="007219DA">
        <w:rPr>
          <w:rFonts w:eastAsia="Calibri"/>
        </w:rPr>
        <w:t xml:space="preserve"> while 3% became less green (see Figure 2).45 </w:t>
      </w:r>
      <w:r w:rsidRPr="007219DA">
        <w:rPr>
          <w:rFonts w:eastAsia="Calibri"/>
          <w:b/>
          <w:iCs/>
          <w:u w:val="single"/>
        </w:rPr>
        <w:t xml:space="preserve">The </w:t>
      </w:r>
      <w:r w:rsidRPr="007219DA">
        <w:rPr>
          <w:rFonts w:eastAsia="Calibri"/>
          <w:b/>
          <w:iCs/>
          <w:highlight w:val="green"/>
          <w:u w:val="single"/>
        </w:rPr>
        <w:t xml:space="preserve">productivity of global ecosystems has increased by </w:t>
      </w:r>
      <w:r w:rsidRPr="007219DA">
        <w:rPr>
          <w:rFonts w:eastAsia="Calibri"/>
          <w:b/>
          <w:iCs/>
          <w:highlight w:val="green"/>
          <w:u w:val="single"/>
          <w:bdr w:val="single" w:sz="18" w:space="0" w:color="auto"/>
        </w:rPr>
        <w:t>14% in aggregate</w:t>
      </w:r>
      <w:r w:rsidRPr="007219DA">
        <w:rPr>
          <w:rFonts w:eastAsia="Calibri"/>
        </w:rPr>
        <w:t xml:space="preserve">. Notably, </w:t>
      </w:r>
      <w:r w:rsidRPr="007219DA">
        <w:rPr>
          <w:rFonts w:eastAsia="Calibri"/>
          <w:b/>
          <w:iCs/>
          <w:highlight w:val="green"/>
          <w:u w:val="single"/>
        </w:rPr>
        <w:t>all vegetation types have greened</w:t>
      </w:r>
      <w:r w:rsidRPr="007219DA">
        <w:rPr>
          <w:rFonts w:eastAsia="Calibri"/>
        </w:rPr>
        <w:t xml:space="preserve">,46 including tropical </w:t>
      </w:r>
      <w:r w:rsidRPr="007219DA">
        <w:rPr>
          <w:rFonts w:eastAsia="Calibri"/>
          <w:b/>
          <w:iCs/>
          <w:highlight w:val="green"/>
          <w:u w:val="single"/>
        </w:rPr>
        <w:t>rain forests</w:t>
      </w:r>
      <w:r w:rsidRPr="007219DA">
        <w:rPr>
          <w:rFonts w:eastAsia="Calibri"/>
        </w:rPr>
        <w:t>, deciduous and evergreen boreal forests, scrubland, semi-</w:t>
      </w:r>
      <w:r w:rsidRPr="007219DA">
        <w:rPr>
          <w:rFonts w:eastAsia="Calibri"/>
          <w:b/>
          <w:iCs/>
          <w:highlight w:val="green"/>
          <w:u w:val="single"/>
        </w:rPr>
        <w:t>deserts</w:t>
      </w:r>
      <w:r w:rsidRPr="007219DA">
        <w:rPr>
          <w:rFonts w:eastAsia="Calibri"/>
        </w:rPr>
        <w:t xml:space="preserve">, </w:t>
      </w:r>
      <w:r w:rsidRPr="007219DA">
        <w:rPr>
          <w:rFonts w:eastAsia="Calibri"/>
          <w:b/>
          <w:iCs/>
          <w:highlight w:val="green"/>
          <w:u w:val="single"/>
        </w:rPr>
        <w:t>grasslands and</w:t>
      </w:r>
      <w:r w:rsidRPr="007219DA">
        <w:rPr>
          <w:rFonts w:eastAsia="Calibri"/>
          <w:b/>
          <w:iCs/>
          <w:u w:val="single"/>
        </w:rPr>
        <w:t xml:space="preserve"> all </w:t>
      </w:r>
      <w:r w:rsidRPr="007219DA">
        <w:rPr>
          <w:rFonts w:eastAsia="Calibri"/>
          <w:b/>
          <w:iCs/>
          <w:highlight w:val="green"/>
          <w:u w:val="single"/>
        </w:rPr>
        <w:t>other</w:t>
      </w:r>
      <w:r w:rsidRPr="007219DA">
        <w:rPr>
          <w:rFonts w:eastAsia="Calibri"/>
          <w:b/>
          <w:iCs/>
          <w:u w:val="single"/>
        </w:rPr>
        <w:t xml:space="preserve"> wild </w:t>
      </w:r>
      <w:r w:rsidRPr="007219DA">
        <w:rPr>
          <w:rFonts w:eastAsia="Calibri"/>
          <w:b/>
          <w:iCs/>
          <w:highlight w:val="green"/>
          <w:u w:val="single"/>
        </w:rPr>
        <w:t>ecosystems</w:t>
      </w:r>
      <w:r w:rsidRPr="007219DA">
        <w:rPr>
          <w:rFonts w:eastAsia="Calibri"/>
        </w:rPr>
        <w:t xml:space="preserve">, including those that do not even have indirect input of man-made nitrogen fertilizer. Some ecosystems show a relatively poorer response in NPP at higher carbon dioxide levels. The progressive nitrogen limitation (PNL) hypothesis47 argues that this is due to nitrogen deficiency. However, the human activities that are major emitters of greenhouse gases – fossil fuel consumption and the use of nitrogen fertilizers for agriculture – also emit so-called ‘reactive’ nitrogen, which can be used directly or indirectly by biological organisms to grow. The concentration of N2O has risen by 7% over those 30 years. However, the evidence regarding the PNL hypothesis is mixed.48,49,50,51,52,53,54 The increased greening detected via satellite and aircraft measurements is consistent with the increases in crop yields seen over the past 50 years or more,55,56 but also with a bottom-up estimate of changes in the amount of carbon sequestered in forests.57 These forest stock-and-flux estimates are derived from on-the-ground forest inventory data and long-term ecosystem carbon studies, and represent 3.9 billion hectares of global forests, or 95% of the total. They indicate that from 1990 to 2007 forests served as a net carbon sink, to the tune of 1.1 Pg C per year.‡ Other </w:t>
      </w:r>
      <w:r w:rsidRPr="007219DA">
        <w:rPr>
          <w:rFonts w:eastAsia="Calibri"/>
          <w:b/>
          <w:iCs/>
          <w:highlight w:val="green"/>
          <w:u w:val="single"/>
        </w:rPr>
        <w:t>long-term</w:t>
      </w:r>
      <w:r w:rsidRPr="007219DA">
        <w:rPr>
          <w:rFonts w:eastAsia="Calibri"/>
          <w:b/>
          <w:iCs/>
          <w:u w:val="single"/>
        </w:rPr>
        <w:t xml:space="preserve"> on-the-ground observational </w:t>
      </w:r>
      <w:r w:rsidRPr="007219DA">
        <w:rPr>
          <w:rFonts w:eastAsia="Calibri"/>
          <w:b/>
          <w:iCs/>
          <w:highlight w:val="green"/>
          <w:u w:val="single"/>
        </w:rPr>
        <w:t>records</w:t>
      </w:r>
      <w:r w:rsidRPr="007219DA">
        <w:rPr>
          <w:rFonts w:eastAsia="Calibri"/>
        </w:rPr>
        <w:t xml:space="preserve"> also </w:t>
      </w:r>
      <w:r w:rsidRPr="007219DA">
        <w:rPr>
          <w:rFonts w:eastAsia="Calibri"/>
          <w:b/>
          <w:iCs/>
          <w:highlight w:val="green"/>
          <w:u w:val="single"/>
        </w:rPr>
        <w:t>find increased forest growth</w:t>
      </w:r>
      <w:r w:rsidRPr="007219DA">
        <w:rPr>
          <w:rFonts w:eastAsia="Calibri"/>
        </w:rPr>
        <w:t xml:space="preserve">. For example, an analysis of data from unmanaged or lightly managed stands in central European forests, going back in some instances to 1870,§ indicates that the volume of 75-year-old stands of the dominant tree species grew 10–30% faster in 2000 than in 1960.58 The standing stock volumes were also greater in 2000 than in 1960, by 6–7%. Similarly, </w:t>
      </w:r>
      <w:r w:rsidRPr="007219DA">
        <w:rPr>
          <w:rFonts w:eastAsia="Calibri"/>
          <w:b/>
          <w:iCs/>
          <w:u w:val="single"/>
        </w:rPr>
        <w:t>data ranging over 5–18 years indicate that carbon uptake increased in six out of seven forests across the</w:t>
      </w:r>
      <w:r w:rsidRPr="007219DA">
        <w:rPr>
          <w:rFonts w:eastAsia="Calibri"/>
        </w:rPr>
        <w:t xml:space="preserve"> northeast and midwest </w:t>
      </w:r>
      <w:r w:rsidRPr="007219DA">
        <w:rPr>
          <w:rFonts w:eastAsia="Calibri"/>
          <w:b/>
          <w:iCs/>
          <w:u w:val="single"/>
        </w:rPr>
        <w:t>U</w:t>
      </w:r>
      <w:r w:rsidRPr="007219DA">
        <w:rPr>
          <w:rFonts w:eastAsia="Calibri"/>
        </w:rPr>
        <w:t xml:space="preserve">nited </w:t>
      </w:r>
      <w:r w:rsidRPr="007219DA">
        <w:rPr>
          <w:rFonts w:eastAsia="Calibri"/>
          <w:b/>
          <w:iCs/>
          <w:u w:val="single"/>
        </w:rPr>
        <w:t>S</w:t>
      </w:r>
      <w:r w:rsidRPr="007219DA">
        <w:rPr>
          <w:rFonts w:eastAsia="Calibri"/>
        </w:rPr>
        <w:t xml:space="preserve">tates.59 However, the 14% increase in global vegetation cannot be attributed entirely to higher carbon dioxide levels and nitrogen deposition: part of it could also be due to a more equable climate for plant growth, possibly because of AGW. Donohoe et al. analyzed satellite observations after first processing them to remove the effect of variations in rainfall.60 Their results showed that the vegetation cover across arid environments, where water is the dominant constraint to growth, increased by 11% during the period 1982–2010, largely because of increased wateruse efficiency by plants at higher carbon dioxide concentrations. Unfortunately, estimates of productivity increases solely from carbon dioxide increases are not available for other ecosystems or the globe as a whole. Of course, increases in plant production are likely to result in increases in aggregate animal biomass too. In summary, </w:t>
      </w:r>
      <w:r w:rsidRPr="007219DA">
        <w:rPr>
          <w:rFonts w:eastAsia="Calibri"/>
          <w:b/>
          <w:iCs/>
          <w:highlight w:val="green"/>
          <w:u w:val="single"/>
        </w:rPr>
        <w:t>higher</w:t>
      </w:r>
      <w:r w:rsidRPr="007219DA">
        <w:rPr>
          <w:rFonts w:eastAsia="Calibri"/>
          <w:b/>
          <w:iCs/>
          <w:u w:val="single"/>
        </w:rPr>
        <w:t xml:space="preserve"> carbon dioxide </w:t>
      </w:r>
      <w:r w:rsidRPr="007219DA">
        <w:rPr>
          <w:rFonts w:eastAsia="Calibri"/>
          <w:b/>
          <w:iCs/>
          <w:highlight w:val="green"/>
          <w:u w:val="single"/>
        </w:rPr>
        <w:t>levels increase</w:t>
      </w:r>
      <w:r w:rsidRPr="007219DA">
        <w:rPr>
          <w:rFonts w:eastAsia="Calibri"/>
          <w:b/>
          <w:iCs/>
          <w:u w:val="single"/>
        </w:rPr>
        <w:t xml:space="preserve"> both </w:t>
      </w:r>
      <w:r w:rsidRPr="007219DA">
        <w:rPr>
          <w:rFonts w:eastAsia="Calibri"/>
          <w:b/>
          <w:iCs/>
          <w:highlight w:val="green"/>
          <w:u w:val="single"/>
        </w:rPr>
        <w:t>crop yields and biosphere productivity</w:t>
      </w:r>
      <w:r w:rsidRPr="007219DA">
        <w:rPr>
          <w:rFonts w:eastAsia="Calibri"/>
          <w:b/>
          <w:iCs/>
          <w:u w:val="single"/>
        </w:rPr>
        <w:t xml:space="preserve"> more generally.</w:t>
      </w:r>
      <w:r w:rsidRPr="007219DA">
        <w:rPr>
          <w:rFonts w:eastAsia="Calibri"/>
        </w:rPr>
        <w:t xml:space="preserve"> 3 Ancillary benefits of increased biospheric productivity Improved human wellbeing </w:t>
      </w:r>
      <w:r w:rsidRPr="007219DA">
        <w:rPr>
          <w:rFonts w:eastAsia="Calibri"/>
          <w:b/>
          <w:iCs/>
          <w:highlight w:val="green"/>
          <w:u w:val="single"/>
        </w:rPr>
        <w:t>Higher</w:t>
      </w:r>
      <w:r w:rsidRPr="007219DA">
        <w:rPr>
          <w:rFonts w:eastAsia="Calibri"/>
        </w:rPr>
        <w:t xml:space="preserve"> agricultural </w:t>
      </w:r>
      <w:r w:rsidRPr="007219DA">
        <w:rPr>
          <w:rFonts w:eastAsia="Calibri"/>
          <w:b/>
          <w:iCs/>
          <w:highlight w:val="green"/>
          <w:u w:val="single"/>
        </w:rPr>
        <w:t>yields reduce food prices</w:t>
      </w:r>
      <w:r w:rsidRPr="007219DA">
        <w:rPr>
          <w:rFonts w:eastAsia="Calibri"/>
        </w:rPr>
        <w:t xml:space="preserve"> in general. </w:t>
      </w:r>
      <w:r w:rsidRPr="007219DA">
        <w:rPr>
          <w:rFonts w:eastAsia="Calibri"/>
          <w:b/>
          <w:iCs/>
          <w:highlight w:val="green"/>
          <w:u w:val="single"/>
        </w:rPr>
        <w:t>This</w:t>
      </w:r>
      <w:r w:rsidRPr="007219DA">
        <w:rPr>
          <w:rFonts w:eastAsia="Calibri"/>
        </w:rPr>
        <w:t xml:space="preserve"> provides a double dividend for humanity. Firstly, it </w:t>
      </w:r>
      <w:r w:rsidRPr="007219DA">
        <w:rPr>
          <w:rFonts w:eastAsia="Calibri"/>
          <w:b/>
          <w:iCs/>
          <w:highlight w:val="green"/>
          <w:u w:val="single"/>
          <w:bdr w:val="single" w:sz="18" w:space="0" w:color="auto"/>
        </w:rPr>
        <w:t>reduces chronic hunger</w:t>
      </w:r>
      <w:r w:rsidRPr="007219DA">
        <w:rPr>
          <w:rFonts w:eastAsia="Calibri"/>
        </w:rPr>
        <w:t xml:space="preserve">, but secondly a reduction in chronic hunger is the first step toward improvements in public health.61,62 Reduced habitat loss and pressure on biodiversity No less important, </w:t>
      </w:r>
      <w:r w:rsidRPr="007219DA">
        <w:rPr>
          <w:rFonts w:eastAsia="Calibri"/>
          <w:b/>
          <w:iCs/>
          <w:highlight w:val="green"/>
          <w:u w:val="single"/>
        </w:rPr>
        <w:t>higher yields</w:t>
      </w:r>
      <w:r w:rsidRPr="007219DA">
        <w:rPr>
          <w:rFonts w:eastAsia="Calibri"/>
          <w:b/>
          <w:iCs/>
          <w:u w:val="single"/>
        </w:rPr>
        <w:t xml:space="preserve"> also </w:t>
      </w:r>
      <w:r w:rsidRPr="007219DA">
        <w:rPr>
          <w:rFonts w:eastAsia="Calibri"/>
          <w:b/>
          <w:iCs/>
          <w:highlight w:val="green"/>
          <w:u w:val="single"/>
        </w:rPr>
        <w:t>provide a double dividend for the rest of nature</w:t>
      </w:r>
      <w:r w:rsidRPr="007219DA">
        <w:rPr>
          <w:rFonts w:eastAsia="Calibri"/>
        </w:rPr>
        <w:t xml:space="preserve">. Firstly, </w:t>
      </w:r>
      <w:r w:rsidRPr="007219DA">
        <w:rPr>
          <w:rFonts w:eastAsia="Calibri"/>
          <w:b/>
          <w:iCs/>
          <w:highlight w:val="green"/>
          <w:u w:val="single"/>
        </w:rPr>
        <w:t>they free up habitat</w:t>
      </w:r>
      <w:r w:rsidRPr="007219DA">
        <w:rPr>
          <w:rFonts w:eastAsia="Calibri"/>
          <w:b/>
          <w:iCs/>
          <w:u w:val="single"/>
        </w:rPr>
        <w:t xml:space="preserve"> for the rest of nature, </w:t>
      </w:r>
      <w:r w:rsidRPr="007219DA">
        <w:rPr>
          <w:rFonts w:eastAsia="Calibri"/>
          <w:b/>
          <w:iCs/>
          <w:highlight w:val="green"/>
          <w:u w:val="single"/>
        </w:rPr>
        <w:t>which reduces</w:t>
      </w:r>
      <w:r w:rsidRPr="007219DA">
        <w:rPr>
          <w:rFonts w:eastAsia="Calibri"/>
          <w:b/>
          <w:iCs/>
          <w:u w:val="single"/>
        </w:rPr>
        <w:t xml:space="preserve"> the </w:t>
      </w:r>
      <w:r w:rsidRPr="007219DA">
        <w:rPr>
          <w:rFonts w:eastAsia="Calibri"/>
          <w:b/>
          <w:iCs/>
          <w:highlight w:val="green"/>
          <w:u w:val="single"/>
        </w:rPr>
        <w:t>pressure on ecosystems</w:t>
      </w:r>
      <w:r w:rsidRPr="007219DA">
        <w:rPr>
          <w:rFonts w:eastAsia="Calibri"/>
          <w:b/>
          <w:iCs/>
          <w:u w:val="single"/>
        </w:rPr>
        <w:t>. Had it not been for the increase in yields of 9–15%, global cropland would have had to be increased by a similar amount to produce the same amount of food, all else being equal.</w:t>
      </w:r>
      <w:r w:rsidRPr="007219DA">
        <w:rPr>
          <w:rFonts w:eastAsia="Calibri"/>
        </w:rPr>
        <w:t xml:space="preserve"> </w:t>
      </w:r>
      <w:r w:rsidRPr="007219DA">
        <w:rPr>
          <w:rFonts w:eastAsia="Calibri"/>
          <w:b/>
          <w:iCs/>
          <w:highlight w:val="green"/>
          <w:u w:val="single"/>
        </w:rPr>
        <w:t>That</w:t>
      </w:r>
      <w:r w:rsidRPr="007219DA">
        <w:rPr>
          <w:rFonts w:eastAsia="Calibri"/>
          <w:b/>
          <w:iCs/>
          <w:u w:val="single"/>
        </w:rPr>
        <w:t xml:space="preserve"> figure </w:t>
      </w:r>
      <w:r w:rsidRPr="007219DA">
        <w:rPr>
          <w:rFonts w:eastAsia="Calibri"/>
          <w:b/>
          <w:iCs/>
          <w:highlight w:val="green"/>
          <w:u w:val="single"/>
        </w:rPr>
        <w:t>means</w:t>
      </w:r>
      <w:r w:rsidRPr="007219DA">
        <w:rPr>
          <w:rFonts w:eastAsia="Calibri"/>
          <w:b/>
          <w:iCs/>
          <w:u w:val="single"/>
        </w:rPr>
        <w:t xml:space="preserve"> that </w:t>
      </w:r>
      <w:r w:rsidRPr="007219DA">
        <w:rPr>
          <w:rFonts w:eastAsia="Calibri"/>
          <w:b/>
          <w:iCs/>
          <w:highlight w:val="green"/>
          <w:u w:val="single"/>
        </w:rPr>
        <w:t>an area equivalent to</w:t>
      </w:r>
      <w:r w:rsidRPr="007219DA">
        <w:rPr>
          <w:rFonts w:eastAsia="Calibri"/>
          <w:b/>
          <w:iCs/>
          <w:u w:val="single"/>
        </w:rPr>
        <w:t xml:space="preserve"> the combined area of </w:t>
      </w:r>
      <w:r w:rsidRPr="007219DA">
        <w:rPr>
          <w:rFonts w:eastAsia="Calibri"/>
          <w:b/>
          <w:iCs/>
          <w:highlight w:val="green"/>
          <w:u w:val="single"/>
          <w:bdr w:val="single" w:sz="18" w:space="0" w:color="auto"/>
        </w:rPr>
        <w:t>Myanmar, Thailand and Malaysia</w:t>
      </w:r>
      <w:r w:rsidRPr="007219DA">
        <w:rPr>
          <w:rFonts w:eastAsia="Calibri"/>
          <w:b/>
          <w:iCs/>
          <w:highlight w:val="green"/>
          <w:u w:val="single"/>
        </w:rPr>
        <w:t xml:space="preserve"> has been saved</w:t>
      </w:r>
      <w:r w:rsidRPr="007219DA">
        <w:rPr>
          <w:rFonts w:eastAsia="Calibri"/>
          <w:b/>
          <w:iCs/>
          <w:u w:val="single"/>
        </w:rPr>
        <w:t xml:space="preserve"> from the plough.</w:t>
      </w:r>
      <w:r w:rsidRPr="007219DA">
        <w:rPr>
          <w:rFonts w:eastAsia="Calibri"/>
        </w:rPr>
        <w:t xml:space="preserve"> Secondly, land that has not been appropriated by humans also produces more food for other species. Consequently, </w:t>
      </w:r>
      <w:r w:rsidRPr="007219DA">
        <w:rPr>
          <w:rFonts w:eastAsia="Calibri"/>
          <w:b/>
          <w:iCs/>
          <w:highlight w:val="green"/>
          <w:u w:val="single"/>
        </w:rPr>
        <w:t>this increases</w:t>
      </w:r>
      <w:r w:rsidRPr="007219DA">
        <w:rPr>
          <w:rFonts w:eastAsia="Calibri"/>
          <w:b/>
          <w:iCs/>
          <w:u w:val="single"/>
        </w:rPr>
        <w:t xml:space="preserve"> the aggregate </w:t>
      </w:r>
      <w:r w:rsidRPr="007219DA">
        <w:rPr>
          <w:rFonts w:eastAsia="Calibri"/>
          <w:b/>
          <w:iCs/>
          <w:highlight w:val="green"/>
          <w:u w:val="single"/>
        </w:rPr>
        <w:t>biomass</w:t>
      </w:r>
      <w:r w:rsidRPr="007219DA">
        <w:rPr>
          <w:rFonts w:eastAsia="Calibri"/>
        </w:rPr>
        <w:t xml:space="preserve"> – that is, the product of number of species and representatives of each species – </w:t>
      </w:r>
      <w:r w:rsidRPr="007219DA">
        <w:rPr>
          <w:rFonts w:eastAsia="Calibri"/>
          <w:b/>
          <w:iCs/>
          <w:highlight w:val="green"/>
          <w:u w:val="single"/>
        </w:rPr>
        <w:t>that</w:t>
      </w:r>
      <w:r w:rsidRPr="007219DA">
        <w:rPr>
          <w:rFonts w:eastAsia="Calibri"/>
          <w:b/>
          <w:iCs/>
          <w:u w:val="single"/>
        </w:rPr>
        <w:t xml:space="preserve"> the </w:t>
      </w:r>
      <w:r w:rsidRPr="007219DA">
        <w:rPr>
          <w:rFonts w:eastAsia="Calibri"/>
          <w:b/>
          <w:iCs/>
          <w:highlight w:val="green"/>
          <w:u w:val="single"/>
        </w:rPr>
        <w:t>planet can sustain</w:t>
      </w:r>
      <w:r w:rsidRPr="007219DA">
        <w:rPr>
          <w:rFonts w:eastAsia="Calibri"/>
          <w:b/>
          <w:iCs/>
          <w:u w:val="single"/>
        </w:rPr>
        <w:t xml:space="preserve">. </w:t>
      </w:r>
      <w:r w:rsidRPr="007219DA">
        <w:rPr>
          <w:rFonts w:eastAsia="Calibri"/>
        </w:rPr>
        <w:t xml:space="preserve">How much would the food available for other species have decreased in the absence of anthropogenic increases in atmospheric carbon dioxide? To calculate this figure, assume that: • the productivity of unmanaged ecosystems also increased by 9–15% because of higher carbon dioxide concentrations (as estimated for crops) • human beings currently ‘appropriate’ 25% of the earth’s NPP.63 Therefore, had there been no anthropogenic increase in carbon dioxide, satisfying current human demand for food, timber, feed for domesticated animals and other plant-derived product would have required the share of NPP available for the rest of nature to decline by 11–17%. Alternatively, if one assumes that human beings currently use 40% of global NPP64 and retain the other assumptions intact then the present share of NPP available for the rest of nature would have had to decline by 14–22%. In either case, </w:t>
      </w:r>
      <w:r w:rsidRPr="007219DA">
        <w:rPr>
          <w:rFonts w:eastAsia="Calibri"/>
          <w:b/>
          <w:iCs/>
          <w:highlight w:val="green"/>
          <w:u w:val="single"/>
        </w:rPr>
        <w:t>in</w:t>
      </w:r>
      <w:r w:rsidRPr="007219DA">
        <w:rPr>
          <w:rFonts w:eastAsia="Calibri"/>
          <w:b/>
          <w:iCs/>
          <w:u w:val="single"/>
        </w:rPr>
        <w:t xml:space="preserve"> the </w:t>
      </w:r>
      <w:r w:rsidRPr="007219DA">
        <w:rPr>
          <w:rFonts w:eastAsia="Calibri"/>
          <w:b/>
          <w:iCs/>
          <w:highlight w:val="green"/>
          <w:u w:val="single"/>
        </w:rPr>
        <w:t>absence of</w:t>
      </w:r>
      <w:r w:rsidRPr="007219DA">
        <w:rPr>
          <w:rFonts w:eastAsia="Calibri"/>
          <w:b/>
          <w:iCs/>
          <w:u w:val="single"/>
        </w:rPr>
        <w:t xml:space="preserve"> any carbon dioxide </w:t>
      </w:r>
      <w:r w:rsidRPr="007219DA">
        <w:rPr>
          <w:rFonts w:eastAsia="Calibri"/>
          <w:b/>
          <w:iCs/>
          <w:highlight w:val="green"/>
          <w:u w:val="single"/>
        </w:rPr>
        <w:t>fertilisation there would have been</w:t>
      </w:r>
      <w:r w:rsidRPr="007219DA">
        <w:rPr>
          <w:rFonts w:eastAsia="Calibri"/>
          <w:b/>
          <w:iCs/>
          <w:u w:val="single"/>
        </w:rPr>
        <w:t xml:space="preserve"> a </w:t>
      </w:r>
      <w:r w:rsidRPr="007219DA">
        <w:rPr>
          <w:rFonts w:eastAsia="Calibri"/>
          <w:b/>
          <w:iCs/>
          <w:highlight w:val="green"/>
          <w:u w:val="single"/>
        </w:rPr>
        <w:t xml:space="preserve">significant increase in the number of species </w:t>
      </w:r>
      <w:r w:rsidRPr="007219DA">
        <w:rPr>
          <w:rFonts w:eastAsia="Calibri"/>
          <w:b/>
          <w:iCs/>
          <w:highlight w:val="green"/>
          <w:u w:val="single"/>
          <w:bdr w:val="single" w:sz="18" w:space="0" w:color="auto"/>
        </w:rPr>
        <w:t>at risk of extinction</w:t>
      </w:r>
      <w:r w:rsidRPr="007219DA">
        <w:rPr>
          <w:rFonts w:eastAsia="Calibri"/>
          <w:b/>
          <w:iCs/>
          <w:u w:val="single"/>
        </w:rPr>
        <w:t>.</w:t>
      </w:r>
    </w:p>
    <w:p w14:paraId="6D8DE1C1" w14:textId="77777777" w:rsidR="007219DA" w:rsidRPr="007219DA" w:rsidRDefault="007219DA" w:rsidP="007219DA">
      <w:pPr>
        <w:keepNext/>
        <w:keepLines/>
        <w:spacing w:before="40" w:after="0"/>
        <w:outlineLvl w:val="3"/>
        <w:rPr>
          <w:rFonts w:eastAsia="SimSun"/>
          <w:b/>
          <w:iCs/>
          <w:sz w:val="26"/>
        </w:rPr>
      </w:pPr>
      <w:r w:rsidRPr="007219DA">
        <w:rPr>
          <w:rFonts w:eastAsia="SimSun"/>
          <w:b/>
          <w:iCs/>
          <w:sz w:val="26"/>
        </w:rPr>
        <w:t>Ice age coming now which causes extinction – warming key to prevent.</w:t>
      </w:r>
    </w:p>
    <w:p w14:paraId="771AA3FE" w14:textId="77777777" w:rsidR="007219DA" w:rsidRPr="007219DA" w:rsidRDefault="007219DA" w:rsidP="007219DA">
      <w:pPr>
        <w:rPr>
          <w:rFonts w:eastAsia="Calibri"/>
          <w:szCs w:val="16"/>
        </w:rPr>
      </w:pPr>
      <w:r w:rsidRPr="007219DA">
        <w:rPr>
          <w:rFonts w:eastAsia="Calibri"/>
          <w:b/>
          <w:bCs/>
          <w:sz w:val="26"/>
        </w:rPr>
        <w:t xml:space="preserve">Fleming, PhD, 19 </w:t>
      </w:r>
      <w:r w:rsidRPr="007219DA">
        <w:rPr>
          <w:rFonts w:eastAsia="Calibri"/>
          <w:szCs w:val="16"/>
        </w:rPr>
        <w:t xml:space="preserve">(Rex, AtmosphericScience@Michigan, </w:t>
      </w:r>
      <w:r w:rsidRPr="007219DA">
        <w:rPr>
          <w:rFonts w:eastAsia="Calibri"/>
          <w:szCs w:val="16"/>
          <w:u w:val="single"/>
        </w:rPr>
        <w:t>The Rise and Fall of the Carbon Dioxide Theory of Climate Change</w:t>
      </w:r>
      <w:r w:rsidRPr="007219DA">
        <w:rPr>
          <w:rFonts w:eastAsia="Calibri"/>
          <w:szCs w:val="16"/>
        </w:rPr>
        <w:t>, 6-11, Springer, p.136-37)</w:t>
      </w:r>
    </w:p>
    <w:p w14:paraId="54124347" w14:textId="77777777" w:rsidR="007219DA" w:rsidRPr="007219DA" w:rsidRDefault="007219DA" w:rsidP="007219DA">
      <w:pPr>
        <w:rPr>
          <w:rFonts w:eastAsia="Calibri"/>
        </w:rPr>
      </w:pPr>
      <w:r w:rsidRPr="007219DA">
        <w:rPr>
          <w:rFonts w:eastAsia="Calibri"/>
        </w:rPr>
        <w:t xml:space="preserve">A general picture of the causes of the famine problems in Europe is summarized by Plimer [5] in the following paragraph: “Land abatement, crop failure and soil losses were catastrophic because 90% of the population were subsistence farm families who needed enough grain to see them through the winter and enough spare grain to sow for the following year’s crop. Both the quantity and quality of harvests were vital for survival. </w:t>
      </w:r>
      <w:r w:rsidRPr="007219DA">
        <w:rPr>
          <w:rFonts w:eastAsia="Calibri"/>
          <w:u w:val="single"/>
        </w:rPr>
        <w:t>Grain rotted in the fields and sometimes couldn’t be planted at all.</w:t>
      </w:r>
      <w:r w:rsidRPr="007219DA">
        <w:rPr>
          <w:rFonts w:eastAsia="Calibri"/>
        </w:rPr>
        <w:t xml:space="preserve"> </w:t>
      </w:r>
      <w:r w:rsidRPr="007219DA">
        <w:rPr>
          <w:rFonts w:eastAsia="Calibri"/>
          <w:u w:val="single"/>
        </w:rPr>
        <w:t xml:space="preserve">Crop failure led to famine, </w:t>
      </w:r>
      <w:r w:rsidRPr="007219DA">
        <w:rPr>
          <w:rFonts w:eastAsia="Calibri"/>
          <w:highlight w:val="green"/>
          <w:u w:val="single"/>
        </w:rPr>
        <w:t>famine led to disease and death.</w:t>
      </w:r>
      <w:r w:rsidRPr="007219DA">
        <w:rPr>
          <w:rFonts w:eastAsia="Calibri"/>
          <w:u w:val="single"/>
        </w:rPr>
        <w:t xml:space="preserve"> Famine led to a breakdown in society and even cannibalism</w:t>
      </w:r>
      <w:r w:rsidRPr="007219DA">
        <w:rPr>
          <w:rFonts w:eastAsia="Calibri"/>
        </w:rPr>
        <w:t xml:space="preserve">. Gangs of desperately hungry peasants roamed the countryside searching for food.” </w:t>
      </w:r>
      <w:r w:rsidRPr="007219DA">
        <w:rPr>
          <w:rFonts w:eastAsia="Calibri"/>
          <w:u w:val="single"/>
        </w:rPr>
        <w:t xml:space="preserve">The above details do not paint a pretty picture for the future </w:t>
      </w:r>
      <w:r w:rsidRPr="007219DA">
        <w:rPr>
          <w:rFonts w:eastAsia="Calibri"/>
          <w:highlight w:val="green"/>
          <w:u w:val="single"/>
        </w:rPr>
        <w:t>if the next cool period is as bad as that of the Maunder Minimum</w:t>
      </w:r>
      <w:r w:rsidRPr="007219DA">
        <w:rPr>
          <w:rFonts w:eastAsia="Calibri"/>
        </w:rPr>
        <w:t xml:space="preserve">. However, the Dalton Minimum (which followed) was not as bad, and lasted only 30 years (1795–1825) – details below are from Marusek [8] unless otherwise indicated. There was a famine in Europe in 1816. The eruption of Tambora in Indonesia on 10 April 1816 was another factor in diminishing the Sun’s intensity in a large part of the world. The winter of 1815–1816 was known as the year without a summer. Three long cold periods had extreme effects on Canada and the New England region of the USA. The first period in June killed most of the crops. The second period in July killed replanted crops. The third period in August killed corn, beans, potatoes and grape vines. The state of Connecticut had their coldest temperatures ever recorded and 1816 was the coldest year on record in the USA [5]. </w:t>
      </w:r>
      <w:r w:rsidRPr="007219DA">
        <w:rPr>
          <w:rFonts w:eastAsia="Calibri"/>
          <w:u w:val="single"/>
        </w:rPr>
        <w:t>The cold years of 1816 and 1817 created a food crises and widespread unrest in Europe and especially in France</w:t>
      </w:r>
      <w:r w:rsidRPr="007219DA">
        <w:rPr>
          <w:rFonts w:eastAsia="Calibri"/>
        </w:rPr>
        <w:t xml:space="preserve">. </w:t>
      </w:r>
      <w:r w:rsidRPr="007219DA">
        <w:rPr>
          <w:rFonts w:eastAsia="Calibri"/>
          <w:u w:val="single"/>
        </w:rPr>
        <w:t>This accelerated immigration to the U</w:t>
      </w:r>
      <w:r w:rsidRPr="007219DA">
        <w:rPr>
          <w:rFonts w:eastAsia="Calibri"/>
        </w:rPr>
        <w:t xml:space="preserve">nited </w:t>
      </w:r>
      <w:r w:rsidRPr="007219DA">
        <w:rPr>
          <w:rFonts w:eastAsia="Calibri"/>
          <w:u w:val="single"/>
        </w:rPr>
        <w:t>S</w:t>
      </w:r>
      <w:r w:rsidRPr="007219DA">
        <w:rPr>
          <w:rFonts w:eastAsia="Calibri"/>
        </w:rPr>
        <w:t xml:space="preserve">tates </w:t>
      </w:r>
      <w:r w:rsidRPr="007219DA">
        <w:rPr>
          <w:rFonts w:eastAsia="Calibri"/>
          <w:u w:val="single"/>
        </w:rPr>
        <w:t>and many American farmers migrated south to warmer latitudes</w:t>
      </w:r>
      <w:r w:rsidRPr="007219DA">
        <w:rPr>
          <w:rFonts w:eastAsia="Calibri"/>
        </w:rPr>
        <w:t xml:space="preserve">. </w:t>
      </w:r>
      <w:r w:rsidRPr="007219DA">
        <w:rPr>
          <w:rFonts w:eastAsia="Calibri"/>
          <w:u w:val="single"/>
        </w:rPr>
        <w:t xml:space="preserve">In the UK the average temperature was 2 _C colder and it rained or snowed almost every day. </w:t>
      </w:r>
      <w:r w:rsidRPr="007219DA">
        <w:rPr>
          <w:rFonts w:eastAsia="Calibri"/>
        </w:rPr>
        <w:t xml:space="preserve">There were crop failures in Bengal in 1816 that triggered an outbreak of cholera – this spread from Bengal and was the world’s first cholera pandemic [2]. </w:t>
      </w:r>
      <w:r w:rsidRPr="007219DA">
        <w:rPr>
          <w:rFonts w:eastAsia="Calibri"/>
          <w:highlight w:val="green"/>
          <w:u w:val="single"/>
        </w:rPr>
        <w:t xml:space="preserve">With </w:t>
      </w:r>
      <w:r w:rsidRPr="007219DA">
        <w:rPr>
          <w:rFonts w:eastAsia="Calibri"/>
          <w:b/>
          <w:iCs/>
          <w:highlight w:val="green"/>
          <w:u w:val="single"/>
        </w:rPr>
        <w:t>a pending cold period</w:t>
      </w:r>
      <w:r w:rsidRPr="007219DA">
        <w:rPr>
          <w:rFonts w:eastAsia="Calibri"/>
          <w:u w:val="single"/>
        </w:rPr>
        <w:t xml:space="preserve"> and the </w:t>
      </w:r>
      <w:r w:rsidRPr="007219DA">
        <w:rPr>
          <w:rFonts w:eastAsia="Calibri"/>
          <w:highlight w:val="green"/>
          <w:u w:val="single"/>
        </w:rPr>
        <w:t xml:space="preserve">many potential problems </w:t>
      </w:r>
      <w:r w:rsidRPr="007219DA">
        <w:rPr>
          <w:rFonts w:eastAsia="Calibri"/>
          <w:u w:val="single"/>
        </w:rPr>
        <w:t xml:space="preserve">that </w:t>
      </w:r>
      <w:r w:rsidRPr="007219DA">
        <w:rPr>
          <w:rFonts w:eastAsia="Calibri"/>
          <w:highlight w:val="green"/>
          <w:u w:val="single"/>
        </w:rPr>
        <w:t>could surface</w:t>
      </w:r>
      <w:r w:rsidRPr="007219DA">
        <w:rPr>
          <w:rFonts w:eastAsia="Calibri"/>
          <w:u w:val="single"/>
        </w:rPr>
        <w:t>, one must look at the world population that</w:t>
      </w:r>
      <w:r w:rsidRPr="007219DA">
        <w:rPr>
          <w:rFonts w:eastAsia="Calibri"/>
        </w:rPr>
        <w:t xml:space="preserve"> exits today and see how it </w:t>
      </w:r>
      <w:r w:rsidRPr="007219DA">
        <w:rPr>
          <w:rFonts w:eastAsia="Calibri"/>
          <w:u w:val="single"/>
        </w:rPr>
        <w:t xml:space="preserve">is increasing. </w:t>
      </w:r>
      <w:r w:rsidRPr="007219DA">
        <w:rPr>
          <w:rFonts w:eastAsia="Calibri"/>
        </w:rPr>
        <w:t xml:space="preserve">There are population problems ahead, but fortunately the long term trend is finally changing. Throughout history there have been three trends in world population growth [10]. The first period of ‘pre-modernity’ was a very long term period of slow population growth. The second period beginning with ‘modernity’ in 1800 had an increasing growth rate that reached its highest value in 1962. This was attributed to rising standards of living and improving health standards. This current third period is underway. The population growth rate is falling and is expected to continue to fall (but the growth rate is still positive) – leading to an end of population growth by the end of this century. This is good news for future generations, but it is still bad news for the coming cool down where </w:t>
      </w:r>
      <w:r w:rsidRPr="007219DA">
        <w:rPr>
          <w:rFonts w:eastAsia="Calibri"/>
          <w:u w:val="single"/>
        </w:rPr>
        <w:t xml:space="preserve">the world population is expected to be ~ 8 billion in 2024 – </w:t>
      </w:r>
      <w:r w:rsidRPr="007219DA">
        <w:rPr>
          <w:rFonts w:eastAsia="Calibri"/>
        </w:rPr>
        <w:t xml:space="preserve">and it was only ~ 1 billion in 1800 when there was famine during the Dalton Minimum of the Little Ice Age. </w:t>
      </w:r>
      <w:r w:rsidRPr="007219DA">
        <w:rPr>
          <w:rFonts w:eastAsia="Calibri"/>
          <w:b/>
          <w:iCs/>
          <w:highlight w:val="green"/>
          <w:u w:val="single"/>
        </w:rPr>
        <w:t>A cool down in time is certain</w:t>
      </w:r>
      <w:r w:rsidRPr="007219DA">
        <w:rPr>
          <w:rFonts w:eastAsia="Calibri"/>
          <w:highlight w:val="green"/>
          <w:u w:val="single"/>
        </w:rPr>
        <w:t xml:space="preserve"> and the solar dynamo activity appears to have already decreased</w:t>
      </w:r>
      <w:r w:rsidRPr="007219DA">
        <w:rPr>
          <w:rFonts w:eastAsia="Calibri"/>
          <w:u w:val="single"/>
        </w:rPr>
        <w:t>.</w:t>
      </w:r>
      <w:r w:rsidRPr="007219DA">
        <w:rPr>
          <w:rFonts w:eastAsia="Calibri"/>
        </w:rPr>
        <w:t xml:space="preserve"> </w:t>
      </w:r>
      <w:r w:rsidRPr="007219DA">
        <w:rPr>
          <w:rFonts w:eastAsia="Calibri"/>
          <w:u w:val="single"/>
        </w:rPr>
        <w:t>The Earth’s surface temperatures have remained relatively constant since 2000</w:t>
      </w:r>
      <w:r w:rsidRPr="007219DA">
        <w:rPr>
          <w:rFonts w:eastAsia="Calibri"/>
        </w:rPr>
        <w:t xml:space="preserve">. Since the world’s oceans hold ~ 22 times the heat held by the atmosphere, the pause in the atmospheric warming may be due to the ocean’s delayed effect in warming the atmosphere. The degree of the upcoming cooling is clearly uncertain – it could be something far less than the Dalton Minimum, equal to that of the Dalton Minimum, or equivalent to the Maunder Minimum – clearly plans must be formulated for this range of contingencies. </w:t>
      </w:r>
      <w:r w:rsidRPr="007219DA">
        <w:rPr>
          <w:rFonts w:eastAsia="Calibri"/>
          <w:highlight w:val="green"/>
          <w:u w:val="single"/>
        </w:rPr>
        <w:t>Governments need to begin making plans soon</w:t>
      </w:r>
      <w:r w:rsidRPr="007219DA">
        <w:rPr>
          <w:rFonts w:eastAsia="Calibri"/>
        </w:rPr>
        <w:t xml:space="preserve">. If there were famines in the LIA with just 1 billion people on the planet, </w:t>
      </w:r>
      <w:r w:rsidRPr="007219DA">
        <w:rPr>
          <w:rFonts w:eastAsia="Calibri"/>
          <w:highlight w:val="green"/>
          <w:u w:val="single"/>
        </w:rPr>
        <w:t>how will the world cope with famines with greater than 8 billion people</w:t>
      </w:r>
      <w:r w:rsidRPr="007219DA">
        <w:rPr>
          <w:rFonts w:eastAsia="Calibri"/>
          <w:u w:val="single"/>
        </w:rPr>
        <w:t xml:space="preserve"> expected on the planet in 2030</w:t>
      </w:r>
      <w:r w:rsidRPr="007219DA">
        <w:rPr>
          <w:rFonts w:eastAsia="Calibri"/>
        </w:rPr>
        <w:t xml:space="preserve">? Just how the world’s governments will react to famines from crop failures around the planet is a question one doesn’t want to think about. Nevertheless, contingency plans must be prepared, and the content of this book would be in-complete without some discussion of potential required actions. </w:t>
      </w:r>
      <w:r w:rsidRPr="007219DA">
        <w:rPr>
          <w:rFonts w:eastAsia="Calibri"/>
          <w:highlight w:val="green"/>
          <w:u w:val="single"/>
        </w:rPr>
        <w:t xml:space="preserve">The worst case scenario could lead to </w:t>
      </w:r>
      <w:r w:rsidRPr="007219DA">
        <w:rPr>
          <w:rFonts w:eastAsia="Calibri"/>
          <w:b/>
          <w:iCs/>
          <w:highlight w:val="green"/>
          <w:u w:val="single"/>
        </w:rPr>
        <w:t>global misery and death on a large scale</w:t>
      </w:r>
      <w:r w:rsidRPr="007219DA">
        <w:rPr>
          <w:rFonts w:eastAsia="Calibri"/>
          <w:u w:val="single"/>
        </w:rPr>
        <w:t>.</w:t>
      </w:r>
      <w:r w:rsidRPr="007219DA">
        <w:rPr>
          <w:rFonts w:eastAsia="Calibri"/>
        </w:rPr>
        <w:t xml:space="preserve"> On the positive side, humanity now has far greater knowledge and technology available compared to the capabilities of our ancestors of earlier times. Some of these assets are listed below.</w:t>
      </w:r>
    </w:p>
    <w:p w14:paraId="5BABEC4F" w14:textId="77777777" w:rsidR="007219DA" w:rsidRPr="007219DA" w:rsidRDefault="007219DA" w:rsidP="007219DA">
      <w:pPr>
        <w:rPr>
          <w:rFonts w:eastAsia="Calibri"/>
        </w:rPr>
      </w:pPr>
    </w:p>
    <w:p w14:paraId="6D9573A7" w14:textId="77777777" w:rsidR="007219DA" w:rsidRPr="007219DA" w:rsidRDefault="007219DA" w:rsidP="007219DA">
      <w:pPr>
        <w:keepNext/>
        <w:keepLines/>
        <w:spacing w:before="40" w:after="0"/>
        <w:outlineLvl w:val="3"/>
        <w:rPr>
          <w:rFonts w:eastAsia="SimSun"/>
          <w:b/>
          <w:iCs/>
          <w:sz w:val="26"/>
          <w:u w:val="single"/>
        </w:rPr>
      </w:pPr>
      <w:r w:rsidRPr="007219DA">
        <w:rPr>
          <w:rFonts w:eastAsia="SimSun"/>
          <w:b/>
          <w:iCs/>
          <w:sz w:val="26"/>
        </w:rPr>
        <w:t xml:space="preserve">Ecological tipping points are </w:t>
      </w:r>
      <w:r w:rsidRPr="007219DA">
        <w:rPr>
          <w:rFonts w:eastAsia="SimSun"/>
          <w:b/>
          <w:iCs/>
          <w:sz w:val="26"/>
          <w:u w:val="single"/>
        </w:rPr>
        <w:t>“scientific garbage”</w:t>
      </w:r>
      <w:r w:rsidRPr="007219DA">
        <w:rPr>
          <w:rFonts w:eastAsia="SimSun"/>
          <w:b/>
          <w:iCs/>
          <w:sz w:val="26"/>
        </w:rPr>
        <w:t xml:space="preserve"> and lack data---effects are </w:t>
      </w:r>
      <w:r w:rsidRPr="007219DA">
        <w:rPr>
          <w:rFonts w:eastAsia="SimSun"/>
          <w:b/>
          <w:iCs/>
          <w:sz w:val="26"/>
          <w:u w:val="single"/>
        </w:rPr>
        <w:t>slow</w:t>
      </w:r>
      <w:r w:rsidRPr="007219DA">
        <w:rPr>
          <w:rFonts w:eastAsia="SimSun"/>
          <w:b/>
          <w:iCs/>
          <w:sz w:val="26"/>
        </w:rPr>
        <w:t xml:space="preserve"> and </w:t>
      </w:r>
      <w:r w:rsidRPr="007219DA">
        <w:rPr>
          <w:rFonts w:eastAsia="SimSun"/>
          <w:b/>
          <w:iCs/>
          <w:sz w:val="26"/>
          <w:u w:val="single"/>
        </w:rPr>
        <w:t>localized</w:t>
      </w:r>
    </w:p>
    <w:p w14:paraId="1982CF85" w14:textId="77777777" w:rsidR="007219DA" w:rsidRPr="007219DA" w:rsidRDefault="007219DA" w:rsidP="007219DA">
      <w:pPr>
        <w:rPr>
          <w:rFonts w:eastAsia="Calibri"/>
        </w:rPr>
      </w:pPr>
      <w:r w:rsidRPr="007219DA">
        <w:rPr>
          <w:rFonts w:eastAsia="Calibri"/>
          <w:b/>
          <w:bCs/>
          <w:sz w:val="26"/>
        </w:rPr>
        <w:t>Brook et al. 18</w:t>
      </w:r>
      <w:r w:rsidRPr="007219DA">
        <w:rPr>
          <w:rFonts w:eastAsia="Calibri"/>
        </w:rPr>
        <w:t xml:space="preserve"> —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Buettel, “What Is the Evidence for Planetary Tipping Points?” In Effective Conservation Science: Data Not Dogma, Chapter 8, Oxford University Press (2018). http://ecotope.org/people/ellis/papers/brook_2018.pdf</w:t>
      </w:r>
    </w:p>
    <w:p w14:paraId="4A5FF2EA" w14:textId="77777777" w:rsidR="007219DA" w:rsidRPr="007219DA" w:rsidRDefault="007219DA" w:rsidP="007219DA">
      <w:pPr>
        <w:rPr>
          <w:rFonts w:eastAsia="Calibri"/>
        </w:rPr>
      </w:pPr>
      <w:r w:rsidRPr="007219DA">
        <w:rPr>
          <w:rFonts w:eastAsia="Calibri"/>
        </w:rPr>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5DF6CD6D" w14:textId="77777777" w:rsidR="007219DA" w:rsidRPr="007219DA" w:rsidRDefault="007219DA" w:rsidP="007219DA">
      <w:pPr>
        <w:rPr>
          <w:rFonts w:eastAsia="Calibri"/>
        </w:rPr>
      </w:pPr>
      <w:r w:rsidRPr="007219DA">
        <w:rPr>
          <w:rFonts w:eastAsia="Calibri"/>
          <w:u w:val="single"/>
        </w:rPr>
        <w:t xml:space="preserve">As </w:t>
      </w:r>
      <w:r w:rsidRPr="007219DA">
        <w:rPr>
          <w:rFonts w:eastAsia="Calibri"/>
          <w:b/>
          <w:iCs/>
          <w:u w:val="single"/>
        </w:rPr>
        <w:t>living standards</w:t>
      </w:r>
      <w:r w:rsidRPr="007219DA">
        <w:rPr>
          <w:rFonts w:eastAsia="Calibri"/>
        </w:rPr>
        <w:t>, technological capacities,</w:t>
      </w:r>
    </w:p>
    <w:p w14:paraId="6033C74E" w14:textId="77777777" w:rsidR="007219DA" w:rsidRPr="007219DA" w:rsidRDefault="007219DA" w:rsidP="007219DA">
      <w:pPr>
        <w:rPr>
          <w:rFonts w:eastAsia="Calibri"/>
          <w:highlight w:val="green"/>
          <w:u w:val="single"/>
        </w:rPr>
      </w:pPr>
      <w:r w:rsidRPr="007219DA">
        <w:rPr>
          <w:rFonts w:eastAsia="Calibri"/>
          <w:u w:val="single"/>
        </w:rPr>
        <w:t xml:space="preserve">and </w:t>
      </w:r>
      <w:r w:rsidRPr="007219DA">
        <w:rPr>
          <w:rFonts w:eastAsia="Calibri"/>
          <w:b/>
          <w:iCs/>
          <w:u w:val="single"/>
        </w:rPr>
        <w:t>human welfare</w:t>
      </w:r>
      <w:r w:rsidRPr="007219DA">
        <w:rPr>
          <w:rFonts w:eastAsia="Calibri"/>
          <w:u w:val="single"/>
        </w:rPr>
        <w:t xml:space="preserve"> have continued to improve, </w:t>
      </w:r>
      <w:r w:rsidRPr="007219DA">
        <w:rPr>
          <w:rFonts w:eastAsia="Calibri"/>
          <w:highlight w:val="green"/>
          <w:u w:val="single"/>
        </w:rPr>
        <w:t>concerns have mounted about</w:t>
      </w:r>
      <w:r w:rsidRPr="007219DA">
        <w:rPr>
          <w:rFonts w:eastAsia="Calibri"/>
          <w:u w:val="single"/>
        </w:rPr>
        <w:t xml:space="preserve"> </w:t>
      </w:r>
      <w:r w:rsidRPr="007219DA">
        <w:rPr>
          <w:rFonts w:eastAsia="Calibri"/>
          <w:b/>
          <w:iCs/>
          <w:u w:val="single"/>
        </w:rPr>
        <w:t xml:space="preserve">possible natural </w:t>
      </w:r>
      <w:r w:rsidRPr="007219DA">
        <w:rPr>
          <w:rFonts w:eastAsia="Calibri"/>
          <w:b/>
          <w:iCs/>
          <w:highlight w:val="green"/>
          <w:u w:val="single"/>
        </w:rPr>
        <w:t>limits</w:t>
      </w:r>
      <w:r w:rsidRPr="007219DA">
        <w:rPr>
          <w:rFonts w:eastAsia="Calibri"/>
          <w:highlight w:val="green"/>
          <w:u w:val="single"/>
        </w:rPr>
        <w:t xml:space="preserve"> to economic</w:t>
      </w:r>
      <w:r w:rsidRPr="007219DA">
        <w:rPr>
          <w:rFonts w:eastAsia="Calibri"/>
        </w:rPr>
        <w:t xml:space="preserve"> and population </w:t>
      </w:r>
      <w:r w:rsidRPr="007219DA">
        <w:rPr>
          <w:rFonts w:eastAsia="Calibri"/>
          <w:b/>
          <w:iCs/>
          <w:highlight w:val="green"/>
          <w:u w:val="single"/>
        </w:rPr>
        <w:t>growth</w:t>
      </w:r>
      <w:r w:rsidRPr="007219DA">
        <w:rPr>
          <w:rFonts w:eastAsia="Calibri"/>
          <w:u w:val="single"/>
        </w:rPr>
        <w:t xml:space="preserve">. </w:t>
      </w:r>
      <w:r w:rsidRPr="007219DA">
        <w:rPr>
          <w:rFonts w:eastAsia="Calibri"/>
        </w:rPr>
        <w:t xml:space="preserve">Climate change, habitat loss, and recent extinctions are examples of impacts on natural systems that have been used as markers of global environmental degradation associated with the expanding influence of humans (Barnosky et al., 2012; McGill et al., 2015). Past civilizations have faced rapid declines and even collapsed in the face of regional environmental degradation, drought, and other environmental challenges (Scheffer, 2016; Butzer and Endfield, 2012). </w:t>
      </w:r>
      <w:r w:rsidRPr="007219DA">
        <w:rPr>
          <w:rFonts w:eastAsia="Calibri"/>
          <w:highlight w:val="green"/>
          <w:u w:val="single"/>
        </w:rPr>
        <w:t xml:space="preserve">This </w:t>
      </w:r>
      <w:r w:rsidRPr="007219DA">
        <w:rPr>
          <w:rFonts w:eastAsia="Calibri"/>
          <w:b/>
          <w:iCs/>
          <w:highlight w:val="green"/>
          <w:u w:val="single"/>
        </w:rPr>
        <w:t>begs the question of</w:t>
      </w:r>
      <w:r w:rsidRPr="007219DA">
        <w:rPr>
          <w:rFonts w:eastAsia="Calibri"/>
          <w:b/>
          <w:iCs/>
          <w:u w:val="single"/>
        </w:rPr>
        <w:t xml:space="preserve"> whether</w:t>
      </w:r>
      <w:r w:rsidRPr="007219DA">
        <w:rPr>
          <w:rFonts w:eastAsia="Calibri"/>
        </w:rPr>
        <w:t xml:space="preserve"> </w:t>
      </w:r>
      <w:r w:rsidRPr="007219DA">
        <w:rPr>
          <w:rFonts w:eastAsia="Calibri"/>
          <w:u w:val="single"/>
        </w:rPr>
        <w:t xml:space="preserve">long-term societal relationships with the planet’s ecology may </w:t>
      </w:r>
      <w:r w:rsidRPr="007219DA">
        <w:rPr>
          <w:rFonts w:eastAsia="Calibri"/>
          <w:b/>
          <w:iCs/>
          <w:u w:val="single"/>
        </w:rPr>
        <w:t xml:space="preserve">be approaching </w:t>
      </w:r>
      <w:r w:rsidRPr="007219DA">
        <w:rPr>
          <w:rFonts w:eastAsia="Calibri"/>
          <w:b/>
          <w:iCs/>
          <w:highlight w:val="green"/>
          <w:u w:val="single"/>
        </w:rPr>
        <w:t>a global tipping point</w:t>
      </w:r>
      <w:r w:rsidRPr="007219DA">
        <w:rPr>
          <w:rFonts w:eastAsia="Calibri"/>
        </w:rPr>
        <w:t xml:space="preserve"> </w:t>
      </w:r>
      <w:r w:rsidRPr="007219DA">
        <w:rPr>
          <w:rFonts w:eastAsia="Calibri"/>
          <w:u w:val="single"/>
        </w:rPr>
        <w:t xml:space="preserve">as the human population hurtles toward </w:t>
      </w:r>
      <w:r w:rsidRPr="007219DA">
        <w:rPr>
          <w:rFonts w:eastAsia="Calibri"/>
          <w:b/>
          <w:iCs/>
          <w:u w:val="single"/>
        </w:rPr>
        <w:t>ten billion people</w:t>
      </w:r>
      <w:r w:rsidRPr="007219DA">
        <w:rPr>
          <w:rFonts w:eastAsia="Calibri"/>
          <w:u w:val="single"/>
        </w:rPr>
        <w:t>.</w:t>
      </w:r>
      <w:r w:rsidRPr="007219DA">
        <w:rPr>
          <w:rFonts w:eastAsia="Calibri"/>
        </w:rPr>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sidRPr="007219DA">
        <w:rPr>
          <w:rFonts w:eastAsia="Calibri"/>
          <w:u w:val="single"/>
        </w:rPr>
        <w:t xml:space="preserve">There is strong evidence for </w:t>
      </w:r>
      <w:r w:rsidRPr="007219DA">
        <w:rPr>
          <w:rFonts w:eastAsia="Calibri"/>
          <w:b/>
          <w:iCs/>
          <w:u w:val="single"/>
        </w:rPr>
        <w:t>rapid global shifts</w:t>
      </w:r>
      <w:r w:rsidRPr="007219DA">
        <w:rPr>
          <w:rFonts w:eastAsia="Calibri"/>
          <w:u w:val="single"/>
        </w:rPr>
        <w:t xml:space="preserve"> in the biosphere in the </w:t>
      </w:r>
      <w:r w:rsidRPr="007219DA">
        <w:rPr>
          <w:rFonts w:eastAsia="Calibri"/>
          <w:b/>
          <w:iCs/>
          <w:u w:val="single"/>
        </w:rPr>
        <w:t>distant past</w:t>
      </w:r>
      <w:r w:rsidRPr="007219DA">
        <w:rPr>
          <w:rFonts w:eastAsia="Calibri"/>
        </w:rPr>
        <w:t xml:space="preserve">, sometimes </w:t>
      </w:r>
      <w:r w:rsidRPr="007219DA">
        <w:rPr>
          <w:rFonts w:eastAsia="Calibri"/>
          <w:u w:val="single"/>
        </w:rPr>
        <w:t xml:space="preserve">taking the form of </w:t>
      </w:r>
      <w:r w:rsidRPr="007219DA">
        <w:rPr>
          <w:rFonts w:eastAsia="Calibri"/>
          <w:b/>
          <w:iCs/>
          <w:u w:val="single"/>
        </w:rPr>
        <w:t>mass extinction events</w:t>
      </w:r>
      <w:r w:rsidRPr="007219DA">
        <w:rPr>
          <w:rFonts w:eastAsia="Calibri"/>
        </w:rPr>
        <w:t xml:space="preserve">,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(Lenton, 2013). Tipping points are well documented in studies of local ecosystems, such as lakes, that undergo regime shifts driven by alterations of energy or nutrient flows when thresholds are crossed and hysteresis prevails (Scheffer et al., 2015). Various tipping elements, some definite and others speculative, have also been noted in the Earth’s climate system (Lenton et al., 2008). Given this context, </w:t>
      </w:r>
      <w:r w:rsidRPr="007219DA">
        <w:rPr>
          <w:rFonts w:eastAsia="Calibri"/>
          <w:u w:val="single"/>
        </w:rPr>
        <w:t xml:space="preserve">it would seem </w:t>
      </w:r>
      <w:r w:rsidRPr="007219DA">
        <w:rPr>
          <w:rFonts w:eastAsia="Calibri"/>
          <w:b/>
          <w:iCs/>
          <w:u w:val="single"/>
        </w:rPr>
        <w:t>logical and indeed intuitive</w:t>
      </w:r>
      <w:r w:rsidRPr="007219DA">
        <w:rPr>
          <w:rFonts w:eastAsia="Calibri"/>
          <w:u w:val="single"/>
        </w:rPr>
        <w:t xml:space="preserve"> to conclude that the </w:t>
      </w:r>
      <w:r w:rsidRPr="007219DA">
        <w:rPr>
          <w:rFonts w:eastAsia="Calibri"/>
          <w:b/>
          <w:iCs/>
          <w:u w:val="single"/>
        </w:rPr>
        <w:t>Earth system is susceptible</w:t>
      </w:r>
      <w:r w:rsidRPr="007219DA">
        <w:rPr>
          <w:rFonts w:eastAsia="Calibri"/>
          <w:u w:val="single"/>
        </w:rPr>
        <w:t xml:space="preserve"> and sensitive to </w:t>
      </w:r>
      <w:r w:rsidRPr="007219DA">
        <w:rPr>
          <w:rFonts w:eastAsia="Calibri"/>
          <w:b/>
          <w:iCs/>
          <w:u w:val="single"/>
        </w:rPr>
        <w:t>planetary regime shifts</w:t>
      </w:r>
      <w:r w:rsidRPr="007219DA">
        <w:rPr>
          <w:rFonts w:eastAsia="Calibri"/>
          <w:u w:val="single"/>
        </w:rPr>
        <w:t xml:space="preserve"> caused by </w:t>
      </w:r>
      <w:r w:rsidRPr="007219DA">
        <w:rPr>
          <w:rFonts w:eastAsia="Calibri"/>
          <w:b/>
          <w:iCs/>
          <w:u w:val="single"/>
        </w:rPr>
        <w:t>human alteration</w:t>
      </w:r>
      <w:r w:rsidRPr="007219DA">
        <w:rPr>
          <w:rFonts w:eastAsia="Calibri"/>
        </w:rPr>
        <w:t xml:space="preserve"> of Earth’s ecology. James Lovelock’s original Earth-system conception of “Gaia,” for instance, focused on interconnections and positive feedbacks between the geosphere and the biosphere, 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(Kefi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r w:rsidRPr="007219DA">
        <w:rPr>
          <w:rFonts w:eastAsia="Calibri"/>
          <w:u w:val="single"/>
        </w:rPr>
        <w:t>The</w:t>
      </w:r>
      <w:r w:rsidRPr="007219DA">
        <w:rPr>
          <w:rFonts w:eastAsia="Calibri"/>
        </w:rPr>
        <w:t xml:space="preserve"> planetary </w:t>
      </w:r>
      <w:r w:rsidRPr="007219DA">
        <w:rPr>
          <w:rFonts w:eastAsia="Calibri"/>
          <w:b/>
          <w:iCs/>
          <w:u w:val="single"/>
        </w:rPr>
        <w:t>boundaries concept</w:t>
      </w:r>
      <w:r w:rsidRPr="007219DA">
        <w:rPr>
          <w:rFonts w:eastAsia="Calibri"/>
          <w:u w:val="single"/>
        </w:rPr>
        <w:t>, coined less than a decade ago</w:t>
      </w:r>
      <w:r w:rsidRPr="007219DA">
        <w:rPr>
          <w:rFonts w:eastAsia="Calibri"/>
        </w:rPr>
        <w:t xml:space="preserve"> (Rockström et al., 2009), </w:t>
      </w:r>
      <w:r w:rsidRPr="007219DA">
        <w:rPr>
          <w:rFonts w:eastAsia="Calibri"/>
          <w:u w:val="single"/>
        </w:rPr>
        <w:t>represents the idea that</w:t>
      </w:r>
      <w:r w:rsidRPr="007219DA">
        <w:rPr>
          <w:rFonts w:eastAsia="Calibri"/>
        </w:rPr>
        <w:t xml:space="preserve"> contemporary </w:t>
      </w:r>
      <w:r w:rsidRPr="007219DA">
        <w:rPr>
          <w:rFonts w:eastAsia="Calibri"/>
          <w:b/>
          <w:iCs/>
          <w:u w:val="single"/>
        </w:rPr>
        <w:t>societies</w:t>
      </w:r>
      <w:r w:rsidRPr="007219DA">
        <w:rPr>
          <w:rFonts w:eastAsia="Calibri"/>
          <w:u w:val="single"/>
        </w:rPr>
        <w:t xml:space="preserve"> have</w:t>
      </w:r>
      <w:r w:rsidRPr="007219DA">
        <w:rPr>
          <w:rFonts w:eastAsia="Calibri"/>
        </w:rPr>
        <w:t xml:space="preserve"> potentially </w:t>
      </w:r>
      <w:r w:rsidRPr="007219DA">
        <w:rPr>
          <w:rFonts w:eastAsia="Calibri"/>
          <w:u w:val="single"/>
        </w:rPr>
        <w:t xml:space="preserve">transgressed the </w:t>
      </w:r>
      <w:r w:rsidRPr="007219DA">
        <w:rPr>
          <w:rFonts w:eastAsia="Calibri"/>
          <w:b/>
          <w:iCs/>
          <w:u w:val="single"/>
        </w:rPr>
        <w:t>historical “natural” conditions</w:t>
      </w:r>
      <w:r w:rsidRPr="007219DA">
        <w:rPr>
          <w:rFonts w:eastAsia="Calibri"/>
          <w:u w:val="single"/>
        </w:rPr>
        <w:t xml:space="preserve">— the </w:t>
      </w:r>
      <w:r w:rsidRPr="007219DA">
        <w:rPr>
          <w:rFonts w:eastAsia="Calibri"/>
          <w:b/>
          <w:iCs/>
          <w:u w:val="single"/>
        </w:rPr>
        <w:t>“safe operating space”</w:t>
      </w:r>
      <w:r w:rsidRPr="007219DA">
        <w:rPr>
          <w:rFonts w:eastAsia="Calibri"/>
          <w:u w:val="single"/>
        </w:rPr>
        <w:t xml:space="preserve">—under which </w:t>
      </w:r>
      <w:r w:rsidRPr="007219DA">
        <w:rPr>
          <w:rFonts w:eastAsia="Calibri"/>
          <w:b/>
          <w:iCs/>
          <w:u w:val="single"/>
        </w:rPr>
        <w:t>human societies</w:t>
      </w:r>
      <w:r w:rsidRPr="007219DA">
        <w:rPr>
          <w:rFonts w:eastAsia="Calibri"/>
          <w:u w:val="single"/>
        </w:rPr>
        <w:t xml:space="preserve"> have</w:t>
      </w:r>
      <w:r w:rsidRPr="007219DA">
        <w:rPr>
          <w:rFonts w:eastAsia="Calibri"/>
        </w:rPr>
        <w:t xml:space="preserve"> historically </w:t>
      </w:r>
      <w:r w:rsidRPr="007219DA">
        <w:rPr>
          <w:rFonts w:eastAsia="Calibri"/>
          <w:b/>
          <w:iCs/>
          <w:u w:val="single"/>
        </w:rPr>
        <w:t>thrived</w:t>
      </w:r>
      <w:r w:rsidRPr="007219DA">
        <w:rPr>
          <w:rFonts w:eastAsia="Calibri"/>
          <w:u w:val="single"/>
        </w:rPr>
        <w:t xml:space="preserve">. However, to </w:t>
      </w:r>
      <w:r w:rsidRPr="007219DA">
        <w:rPr>
          <w:rFonts w:eastAsia="Calibri"/>
          <w:b/>
          <w:iCs/>
          <w:u w:val="single"/>
        </w:rPr>
        <w:t>mark the boundaries</w:t>
      </w:r>
      <w:r w:rsidRPr="007219DA">
        <w:rPr>
          <w:rFonts w:eastAsia="Calibri"/>
        </w:rPr>
        <w:t xml:space="preserve"> of a planetary safe </w:t>
      </w:r>
      <w:r w:rsidRPr="007219DA">
        <w:rPr>
          <w:rFonts w:eastAsia="Calibri"/>
          <w:u w:val="single"/>
        </w:rPr>
        <w:t xml:space="preserve">“reference state,” defined </w:t>
      </w:r>
      <w:r w:rsidRPr="007219DA">
        <w:rPr>
          <w:rFonts w:eastAsia="Calibri"/>
          <w:b/>
          <w:iCs/>
          <w:u w:val="single"/>
        </w:rPr>
        <w:t>baselines are required</w:t>
      </w:r>
      <w:r w:rsidRPr="007219DA">
        <w:rPr>
          <w:rFonts w:eastAsia="Calibri"/>
          <w:u w:val="single"/>
        </w:rPr>
        <w:t>.</w:t>
      </w:r>
      <w:r w:rsidRPr="007219DA">
        <w:rPr>
          <w:rFonts w:eastAsia="Calibri"/>
        </w:rPr>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critical thresholds, pushing the Earth out of the Holocene and consequently inducing a shift in the stability of the system (Barnosky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As a consequence, if such clear knowledge on the risks of altering global environmental processes existed, a defined set of boundaries could be extremely useful to decision makers. But </w:t>
      </w:r>
      <w:r w:rsidRPr="007219DA">
        <w:rPr>
          <w:rFonts w:eastAsia="Calibri"/>
          <w:u w:val="single"/>
        </w:rPr>
        <w:t xml:space="preserve">is there </w:t>
      </w:r>
      <w:r w:rsidRPr="007219DA">
        <w:rPr>
          <w:rFonts w:eastAsia="Calibri"/>
          <w:b/>
          <w:iCs/>
          <w:u w:val="single"/>
        </w:rPr>
        <w:t>evidence of global tipping-point</w:t>
      </w:r>
      <w:r w:rsidRPr="007219DA">
        <w:rPr>
          <w:rFonts w:eastAsia="Calibri"/>
        </w:rPr>
        <w:t xml:space="preserve"> dynamics </w:t>
      </w:r>
      <w:r w:rsidRPr="007219DA">
        <w:rPr>
          <w:rFonts w:eastAsia="Calibri"/>
          <w:u w:val="single"/>
        </w:rPr>
        <w:t xml:space="preserve">with </w:t>
      </w:r>
      <w:r w:rsidRPr="007219DA">
        <w:rPr>
          <w:rFonts w:eastAsia="Calibri"/>
          <w:b/>
          <w:iCs/>
          <w:u w:val="single"/>
        </w:rPr>
        <w:t>safe space and global risk</w:t>
      </w:r>
      <w:r w:rsidRPr="007219DA">
        <w:rPr>
          <w:rFonts w:eastAsia="Calibri"/>
        </w:rPr>
        <w:t xml:space="preserve"> clearly </w:t>
      </w:r>
      <w:r w:rsidRPr="007219DA">
        <w:rPr>
          <w:rFonts w:eastAsia="Calibri"/>
          <w:b/>
          <w:iCs/>
          <w:u w:val="single"/>
        </w:rPr>
        <w:t>demarcated?</w:t>
      </w:r>
      <w:r w:rsidRPr="007219DA">
        <w:rPr>
          <w:rFonts w:eastAsia="Calibri"/>
        </w:rPr>
        <w:t xml:space="preserve"> 8.3 </w:t>
      </w:r>
      <w:r w:rsidRPr="007219DA">
        <w:rPr>
          <w:rFonts w:eastAsia="Calibri"/>
          <w:u w:val="single"/>
        </w:rPr>
        <w:t xml:space="preserve">The search for </w:t>
      </w:r>
      <w:r w:rsidRPr="007219DA">
        <w:rPr>
          <w:rFonts w:eastAsia="Calibri"/>
          <w:b/>
          <w:iCs/>
          <w:u w:val="single"/>
        </w:rPr>
        <w:t>mechanisms and evidence</w:t>
      </w:r>
      <w:r w:rsidRPr="007219DA">
        <w:rPr>
          <w:rFonts w:eastAsia="Calibri"/>
          <w:u w:val="single"/>
        </w:rPr>
        <w:t xml:space="preserve"> in support of the </w:t>
      </w:r>
      <w:r w:rsidRPr="007219DA">
        <w:rPr>
          <w:rFonts w:eastAsia="Calibri"/>
          <w:b/>
          <w:iCs/>
          <w:u w:val="single"/>
        </w:rPr>
        <w:t>nine</w:t>
      </w:r>
      <w:r w:rsidRPr="007219DA">
        <w:rPr>
          <w:rFonts w:eastAsia="Calibri"/>
        </w:rPr>
        <w:t xml:space="preserve"> planetary </w:t>
      </w:r>
      <w:r w:rsidRPr="007219DA">
        <w:rPr>
          <w:rFonts w:eastAsia="Calibri"/>
          <w:b/>
          <w:iCs/>
          <w:u w:val="single"/>
        </w:rPr>
        <w:t>boundaries</w:t>
      </w:r>
      <w:r w:rsidRPr="007219DA">
        <w:rPr>
          <w:rFonts w:eastAsia="Calibri"/>
        </w:rPr>
        <w:t xml:space="preserve"> </w:t>
      </w:r>
      <w:r w:rsidRPr="007219DA">
        <w:rPr>
          <w:rFonts w:eastAsia="Calibri"/>
          <w:u w:val="single"/>
        </w:rPr>
        <w:t xml:space="preserve">Since its </w:t>
      </w:r>
      <w:r w:rsidRPr="007219DA">
        <w:rPr>
          <w:rFonts w:eastAsia="Calibri"/>
          <w:b/>
          <w:iCs/>
          <w:u w:val="single"/>
        </w:rPr>
        <w:t>original publication</w:t>
      </w:r>
      <w:r w:rsidRPr="007219DA">
        <w:rPr>
          <w:rFonts w:eastAsia="Calibri"/>
        </w:rPr>
        <w:t xml:space="preserve">, the planetary boundaries framework, </w:t>
      </w:r>
      <w:r w:rsidRPr="007219DA">
        <w:rPr>
          <w:rFonts w:eastAsia="Calibri"/>
          <w:u w:val="single"/>
        </w:rPr>
        <w:t xml:space="preserve">including the </w:t>
      </w:r>
      <w:r w:rsidRPr="007219DA">
        <w:rPr>
          <w:rFonts w:eastAsia="Calibri"/>
          <w:b/>
          <w:iCs/>
          <w:u w:val="single"/>
        </w:rPr>
        <w:t xml:space="preserve">related </w:t>
      </w:r>
      <w:r w:rsidRPr="007219DA">
        <w:rPr>
          <w:rFonts w:eastAsia="Calibri"/>
          <w:u w:val="single"/>
        </w:rPr>
        <w:t xml:space="preserve">concepts of a </w:t>
      </w:r>
      <w:r w:rsidRPr="007219DA">
        <w:rPr>
          <w:rFonts w:eastAsia="Calibri"/>
          <w:b/>
          <w:iCs/>
          <w:u w:val="single"/>
        </w:rPr>
        <w:t>“safe operating space”</w:t>
      </w:r>
      <w:r w:rsidRPr="007219DA">
        <w:rPr>
          <w:rFonts w:eastAsia="Calibri"/>
          <w:u w:val="single"/>
        </w:rPr>
        <w:t xml:space="preserve"> and </w:t>
      </w:r>
      <w:r w:rsidRPr="007219DA">
        <w:rPr>
          <w:rFonts w:eastAsia="Calibri"/>
          <w:b/>
          <w:iCs/>
          <w:u w:val="single"/>
        </w:rPr>
        <w:t>global regime shifts</w:t>
      </w:r>
      <w:r w:rsidRPr="007219DA">
        <w:rPr>
          <w:rFonts w:eastAsia="Calibri"/>
          <w:u w:val="single"/>
        </w:rPr>
        <w:t>, have become</w:t>
      </w:r>
      <w:r w:rsidRPr="007219DA">
        <w:rPr>
          <w:rFonts w:eastAsia="Calibri"/>
        </w:rPr>
        <w:t xml:space="preserve"> increasingly </w:t>
      </w:r>
      <w:r w:rsidRPr="007219DA">
        <w:rPr>
          <w:rFonts w:eastAsia="Calibri"/>
          <w:u w:val="single"/>
        </w:rPr>
        <w:t xml:space="preserve">prevalent in </w:t>
      </w:r>
      <w:r w:rsidRPr="007219DA">
        <w:rPr>
          <w:rFonts w:eastAsia="Calibri"/>
          <w:b/>
          <w:iCs/>
          <w:u w:val="single"/>
        </w:rPr>
        <w:t>scientific</w:t>
      </w:r>
      <w:r w:rsidRPr="007219DA">
        <w:rPr>
          <w:rFonts w:eastAsia="Calibri"/>
        </w:rPr>
        <w:t xml:space="preserve"> and policy </w:t>
      </w:r>
      <w:r w:rsidRPr="007219DA">
        <w:rPr>
          <w:rFonts w:eastAsia="Calibri"/>
          <w:b/>
          <w:iCs/>
          <w:u w:val="single"/>
        </w:rPr>
        <w:t>discussions</w:t>
      </w:r>
      <w:r w:rsidRPr="007219DA">
        <w:rPr>
          <w:rFonts w:eastAsia="Calibri"/>
          <w:u w:val="single"/>
        </w:rPr>
        <w:t xml:space="preserve"> concerned with global change </w:t>
      </w:r>
      <w:r w:rsidRPr="007219DA">
        <w:rPr>
          <w:rFonts w:eastAsia="Calibri"/>
        </w:rPr>
        <w:t xml:space="preserve">(Corlett, 2015). </w:t>
      </w:r>
      <w:r w:rsidRPr="007219DA">
        <w:rPr>
          <w:rFonts w:eastAsia="Calibri"/>
          <w:u w:val="single"/>
        </w:rPr>
        <w:t xml:space="preserve">This work </w:t>
      </w:r>
      <w:r w:rsidRPr="007219DA">
        <w:rPr>
          <w:rFonts w:eastAsia="Calibri"/>
          <w:b/>
          <w:iCs/>
          <w:u w:val="single"/>
        </w:rPr>
        <w:t>has been heavily cited</w:t>
      </w:r>
      <w:r w:rsidRPr="007219DA">
        <w:rPr>
          <w:rFonts w:eastAsia="Calibri"/>
          <w:u w:val="single"/>
        </w:rPr>
        <w:t xml:space="preserve">, </w:t>
      </w:r>
      <w:r w:rsidRPr="007219DA">
        <w:rPr>
          <w:rFonts w:eastAsia="Calibri"/>
        </w:rPr>
        <w:t xml:space="preserve">updated, and actively promoted as a policy tool. But there has also been a counter-vailing critique that challenges the universality, utility, and even the underlying validity of the planetary boundaries framework (Brook and Blomqvist, 2016; Lenton and Williams, 2013). The underlying bases for this debate stem from disagreements over technical and scientific issues, including questions of scale, scientific underpinning, deterministic “boundary setting,” and the generality of mechanisms proposed. </w:t>
      </w:r>
      <w:r w:rsidRPr="007219DA">
        <w:rPr>
          <w:rFonts w:eastAsia="Calibri"/>
          <w:u w:val="single"/>
        </w:rPr>
        <w:t xml:space="preserve">Most of </w:t>
      </w:r>
      <w:r w:rsidRPr="007219DA">
        <w:rPr>
          <w:rFonts w:eastAsia="Calibri"/>
          <w:highlight w:val="green"/>
          <w:u w:val="single"/>
        </w:rPr>
        <w:t xml:space="preserve">the </w:t>
      </w:r>
      <w:r w:rsidRPr="007219DA">
        <w:rPr>
          <w:rFonts w:eastAsia="Calibri"/>
          <w:b/>
          <w:iCs/>
          <w:highlight w:val="green"/>
          <w:u w:val="single"/>
        </w:rPr>
        <w:t>nine processes</w:t>
      </w:r>
      <w:r w:rsidRPr="007219DA">
        <w:rPr>
          <w:rFonts w:eastAsia="Calibri"/>
          <w:u w:val="single"/>
        </w:rPr>
        <w:t xml:space="preserve"> and systems </w:t>
      </w:r>
      <w:r w:rsidRPr="007219DA">
        <w:rPr>
          <w:rFonts w:eastAsia="Calibri"/>
          <w:b/>
          <w:iCs/>
          <w:u w:val="single"/>
        </w:rPr>
        <w:t>listed</w:t>
      </w:r>
      <w:r w:rsidRPr="007219DA">
        <w:rPr>
          <w:rFonts w:eastAsia="Calibri"/>
          <w:u w:val="single"/>
        </w:rPr>
        <w:t xml:space="preserve"> in </w:t>
      </w:r>
      <w:r w:rsidRPr="007219DA">
        <w:rPr>
          <w:rFonts w:eastAsia="Calibri"/>
        </w:rPr>
        <w:t xml:space="preserve">Table 8.1 </w:t>
      </w:r>
      <w:r w:rsidRPr="007219DA">
        <w:rPr>
          <w:rFonts w:eastAsia="Calibri"/>
          <w:highlight w:val="green"/>
          <w:u w:val="single"/>
        </w:rPr>
        <w:t xml:space="preserve">lack </w:t>
      </w:r>
      <w:r w:rsidRPr="007219DA">
        <w:rPr>
          <w:rFonts w:eastAsia="Calibri"/>
          <w:b/>
          <w:iCs/>
          <w:highlight w:val="green"/>
          <w:u w:val="single"/>
        </w:rPr>
        <w:t>theoretical mechanisms</w:t>
      </w:r>
      <w:r w:rsidRPr="007219DA">
        <w:rPr>
          <w:rFonts w:eastAsia="Calibri"/>
          <w:highlight w:val="green"/>
          <w:u w:val="single"/>
        </w:rPr>
        <w:t xml:space="preserve"> or </w:t>
      </w:r>
      <w:r w:rsidRPr="007219DA">
        <w:rPr>
          <w:rFonts w:eastAsia="Calibri"/>
          <w:b/>
          <w:iCs/>
          <w:highlight w:val="green"/>
          <w:u w:val="single"/>
        </w:rPr>
        <w:t>evidence</w:t>
      </w:r>
      <w:r w:rsidRPr="007219DA">
        <w:rPr>
          <w:rFonts w:eastAsia="Calibri"/>
          <w:highlight w:val="green"/>
          <w:u w:val="single"/>
        </w:rPr>
        <w:t xml:space="preserve"> for a </w:t>
      </w:r>
      <w:r w:rsidRPr="007219DA">
        <w:rPr>
          <w:rFonts w:eastAsia="Calibri"/>
          <w:b/>
          <w:iCs/>
          <w:highlight w:val="green"/>
          <w:u w:val="single"/>
        </w:rPr>
        <w:t>causal connection</w:t>
      </w:r>
      <w:r w:rsidRPr="007219DA">
        <w:rPr>
          <w:rFonts w:eastAsia="Calibri"/>
          <w:highlight w:val="green"/>
          <w:u w:val="single"/>
        </w:rPr>
        <w:t xml:space="preserve"> from </w:t>
      </w:r>
      <w:r w:rsidRPr="007219DA">
        <w:rPr>
          <w:rFonts w:eastAsia="Calibri"/>
          <w:b/>
          <w:iCs/>
          <w:highlight w:val="green"/>
          <w:u w:val="single"/>
        </w:rPr>
        <w:t>local perturbations</w:t>
      </w:r>
      <w:r w:rsidRPr="007219DA">
        <w:rPr>
          <w:rFonts w:eastAsia="Calibri"/>
          <w:highlight w:val="green"/>
          <w:u w:val="single"/>
        </w:rPr>
        <w:t xml:space="preserve"> to </w:t>
      </w:r>
      <w:r w:rsidRPr="007219DA">
        <w:rPr>
          <w:rFonts w:eastAsia="Calibri"/>
          <w:b/>
          <w:iCs/>
          <w:highlight w:val="green"/>
          <w:u w:val="single"/>
        </w:rPr>
        <w:t>global</w:t>
      </w:r>
      <w:r w:rsidRPr="007219DA">
        <w:rPr>
          <w:rFonts w:eastAsia="Calibri"/>
          <w:b/>
          <w:iCs/>
          <w:u w:val="single"/>
        </w:rPr>
        <w:t xml:space="preserve"> “boundary </w:t>
      </w:r>
      <w:r w:rsidRPr="007219DA">
        <w:rPr>
          <w:rFonts w:eastAsia="Calibri"/>
          <w:b/>
          <w:iCs/>
          <w:highlight w:val="green"/>
          <w:u w:val="single"/>
        </w:rPr>
        <w:t>crossing”</w:t>
      </w:r>
      <w:r w:rsidRPr="007219DA">
        <w:rPr>
          <w:rFonts w:eastAsia="Calibri"/>
        </w:rPr>
        <w:t xml:space="preserve"> (Brook et al., 2013). The exceptions are the atmospheric and oceanic systems, which seem to most closely fit the characteristics required for a globally “scaled-up” version of the coupled, non-linear dynamics that have been shown to undergo phase shifts. But for others, like global land use or worldwide biodiversity, </w:t>
      </w:r>
      <w:r w:rsidRPr="007219DA">
        <w:rPr>
          <w:rFonts w:eastAsia="Calibri"/>
          <w:u w:val="single"/>
        </w:rPr>
        <w:t xml:space="preserve">it is difficult to conceive how aggregated </w:t>
      </w:r>
      <w:r w:rsidRPr="007219DA">
        <w:rPr>
          <w:rFonts w:eastAsia="Calibri"/>
          <w:b/>
          <w:iCs/>
          <w:u w:val="single"/>
        </w:rPr>
        <w:t>local-to-regional measures</w:t>
      </w:r>
      <w:r w:rsidRPr="007219DA">
        <w:rPr>
          <w:rFonts w:eastAsia="Calibri"/>
          <w:u w:val="single"/>
        </w:rPr>
        <w:t xml:space="preserve"> are </w:t>
      </w:r>
      <w:r w:rsidRPr="007219DA">
        <w:rPr>
          <w:rFonts w:eastAsia="Calibri"/>
          <w:b/>
          <w:iCs/>
          <w:u w:val="single"/>
        </w:rPr>
        <w:t>representative</w:t>
      </w:r>
      <w:r w:rsidRPr="007219DA">
        <w:rPr>
          <w:rFonts w:eastAsia="Calibri"/>
          <w:u w:val="single"/>
        </w:rPr>
        <w:t xml:space="preserve"> of a coherent</w:t>
      </w:r>
      <w:r w:rsidRPr="007219DA">
        <w:rPr>
          <w:rFonts w:eastAsia="Calibri"/>
        </w:rPr>
        <w:t xml:space="preserve"> planetary </w:t>
      </w:r>
      <w:r w:rsidRPr="007219DA">
        <w:rPr>
          <w:rFonts w:eastAsia="Calibri"/>
          <w:u w:val="single"/>
        </w:rPr>
        <w:t xml:space="preserve">system that is </w:t>
      </w:r>
      <w:r w:rsidRPr="007219DA">
        <w:rPr>
          <w:rFonts w:eastAsia="Calibri"/>
          <w:b/>
          <w:iCs/>
          <w:u w:val="single"/>
        </w:rPr>
        <w:t>prone to tipping</w:t>
      </w:r>
      <w:r w:rsidRPr="007219DA">
        <w:rPr>
          <w:rFonts w:eastAsia="Calibri"/>
        </w:rPr>
        <w:t xml:space="preserve"> (Mace et al., 2014). Moreover, </w:t>
      </w:r>
      <w:r w:rsidRPr="007219DA">
        <w:rPr>
          <w:rFonts w:eastAsia="Calibri"/>
          <w:b/>
          <w:iCs/>
          <w:highlight w:val="green"/>
          <w:u w:val="single"/>
        </w:rPr>
        <w:t>anthropogenic pressures</w:t>
      </w:r>
      <w:r w:rsidRPr="007219DA">
        <w:rPr>
          <w:rFonts w:eastAsia="Calibri"/>
        </w:rPr>
        <w:t xml:space="preserve"> vary geographically, </w:t>
      </w:r>
      <w:r w:rsidRPr="007219DA">
        <w:rPr>
          <w:rFonts w:eastAsia="Calibri"/>
          <w:highlight w:val="green"/>
          <w:u w:val="single"/>
        </w:rPr>
        <w:t>and the</w:t>
      </w:r>
      <w:r w:rsidRPr="007219DA">
        <w:rPr>
          <w:rFonts w:eastAsia="Calibri"/>
        </w:rPr>
        <w:t xml:space="preserve"> system </w:t>
      </w:r>
      <w:r w:rsidRPr="007219DA">
        <w:rPr>
          <w:rFonts w:eastAsia="Calibri"/>
          <w:b/>
          <w:iCs/>
          <w:highlight w:val="green"/>
          <w:u w:val="single"/>
        </w:rPr>
        <w:t>responses</w:t>
      </w:r>
      <w:r w:rsidRPr="007219DA">
        <w:rPr>
          <w:rFonts w:eastAsia="Calibri"/>
          <w:u w:val="single"/>
        </w:rPr>
        <w:t xml:space="preserve"> to stressors </w:t>
      </w:r>
      <w:r w:rsidRPr="007219DA">
        <w:rPr>
          <w:rFonts w:eastAsia="Calibri"/>
          <w:highlight w:val="green"/>
          <w:u w:val="single"/>
        </w:rPr>
        <w:t>can be</w:t>
      </w:r>
      <w:r w:rsidRPr="007219DA">
        <w:rPr>
          <w:rFonts w:eastAsia="Calibri"/>
          <w:u w:val="single"/>
        </w:rPr>
        <w:t xml:space="preserve"> </w:t>
      </w:r>
      <w:r w:rsidRPr="007219DA">
        <w:rPr>
          <w:rFonts w:eastAsia="Calibri"/>
        </w:rPr>
        <w:t xml:space="preserve">highly </w:t>
      </w:r>
      <w:r w:rsidRPr="007219DA">
        <w:rPr>
          <w:rFonts w:eastAsia="Calibri"/>
          <w:b/>
          <w:iCs/>
          <w:highlight w:val="green"/>
          <w:u w:val="single"/>
        </w:rPr>
        <w:t>heterogeneous</w:t>
      </w:r>
      <w:r w:rsidRPr="007219DA">
        <w:rPr>
          <w:rFonts w:eastAsia="Calibri"/>
        </w:rPr>
        <w:t xml:space="preserve"> (Reyer et al., 2015). </w:t>
      </w:r>
      <w:r w:rsidRPr="007219DA">
        <w:rPr>
          <w:rFonts w:eastAsia="Calibri"/>
          <w:u w:val="single"/>
        </w:rPr>
        <w:t xml:space="preserve">While global tipping points have </w:t>
      </w:r>
      <w:r w:rsidRPr="007219DA">
        <w:rPr>
          <w:rFonts w:eastAsia="Calibri"/>
          <w:b/>
          <w:iCs/>
          <w:u w:val="single"/>
        </w:rPr>
        <w:t>been hypothesized</w:t>
      </w:r>
      <w:r w:rsidRPr="007219DA">
        <w:rPr>
          <w:rFonts w:eastAsia="Calibri"/>
          <w:u w:val="single"/>
        </w:rPr>
        <w:t xml:space="preserve">, </w:t>
      </w:r>
      <w:r w:rsidRPr="007219DA">
        <w:rPr>
          <w:rFonts w:eastAsia="Calibri"/>
          <w:highlight w:val="green"/>
          <w:u w:val="single"/>
        </w:rPr>
        <w:t>their</w:t>
      </w:r>
      <w:r w:rsidRPr="007219DA">
        <w:rPr>
          <w:rFonts w:eastAsia="Calibri"/>
          <w:u w:val="single"/>
        </w:rPr>
        <w:t xml:space="preserve"> </w:t>
      </w:r>
      <w:r w:rsidRPr="007219DA">
        <w:rPr>
          <w:rFonts w:eastAsia="Calibri"/>
          <w:b/>
          <w:iCs/>
          <w:u w:val="single"/>
        </w:rPr>
        <w:t xml:space="preserve">exact </w:t>
      </w:r>
      <w:r w:rsidRPr="007219DA">
        <w:rPr>
          <w:rFonts w:eastAsia="Calibri"/>
          <w:b/>
          <w:iCs/>
          <w:highlight w:val="green"/>
          <w:u w:val="single"/>
        </w:rPr>
        <w:t>“position”</w:t>
      </w:r>
      <w:r w:rsidRPr="007219DA">
        <w:rPr>
          <w:rFonts w:eastAsia="Calibri"/>
          <w:highlight w:val="green"/>
          <w:u w:val="single"/>
        </w:rPr>
        <w:t xml:space="preserve"> has not been determined</w:t>
      </w:r>
      <w:r w:rsidRPr="007219DA">
        <w:rPr>
          <w:rFonts w:eastAsia="Calibri"/>
          <w:u w:val="single"/>
        </w:rPr>
        <w:t xml:space="preserve">. If the boundaries did </w:t>
      </w:r>
      <w:r w:rsidRPr="007219DA">
        <w:rPr>
          <w:rFonts w:eastAsia="Calibri"/>
          <w:b/>
          <w:iCs/>
          <w:u w:val="single"/>
        </w:rPr>
        <w:t>exist at a global level</w:t>
      </w:r>
      <w:r w:rsidRPr="007219DA">
        <w:rPr>
          <w:rFonts w:eastAsia="Calibri"/>
        </w:rPr>
        <w:t xml:space="preserve">, there is a good chance they could not be known until well after the regime shift or boundary crossing had occurred. </w:t>
      </w:r>
      <w:r w:rsidRPr="007219DA">
        <w:rPr>
          <w:rFonts w:eastAsia="Calibri"/>
          <w:highlight w:val="green"/>
          <w:u w:val="single"/>
        </w:rPr>
        <w:t>This is because</w:t>
      </w:r>
      <w:r w:rsidRPr="007219DA">
        <w:rPr>
          <w:rFonts w:eastAsia="Calibri"/>
          <w:u w:val="single"/>
        </w:rPr>
        <w:t xml:space="preserve"> of our </w:t>
      </w:r>
      <w:r w:rsidRPr="007219DA">
        <w:rPr>
          <w:rFonts w:eastAsia="Calibri"/>
          <w:b/>
          <w:iCs/>
          <w:u w:val="single"/>
        </w:rPr>
        <w:t>lack of our understanding</w:t>
      </w:r>
      <w:r w:rsidRPr="007219DA">
        <w:rPr>
          <w:rFonts w:eastAsia="Calibri"/>
          <w:u w:val="single"/>
        </w:rPr>
        <w:t xml:space="preserve"> </w:t>
      </w:r>
      <w:r w:rsidRPr="007219DA">
        <w:rPr>
          <w:rFonts w:eastAsia="Calibri"/>
          <w:highlight w:val="green"/>
          <w:u w:val="single"/>
        </w:rPr>
        <w:t xml:space="preserve">of </w:t>
      </w:r>
      <w:r w:rsidRPr="007219DA">
        <w:rPr>
          <w:rFonts w:eastAsia="Calibri"/>
          <w:b/>
          <w:iCs/>
          <w:highlight w:val="green"/>
          <w:u w:val="single"/>
        </w:rPr>
        <w:t>complex systems</w:t>
      </w:r>
      <w:r w:rsidRPr="007219DA">
        <w:rPr>
          <w:rFonts w:eastAsia="Calibri"/>
          <w:highlight w:val="green"/>
          <w:u w:val="single"/>
        </w:rPr>
        <w:t xml:space="preserve"> and</w:t>
      </w:r>
      <w:r w:rsidRPr="007219DA">
        <w:rPr>
          <w:rFonts w:eastAsia="Calibri"/>
          <w:u w:val="single"/>
        </w:rPr>
        <w:t xml:space="preserve"> the </w:t>
      </w:r>
      <w:r w:rsidRPr="007219DA">
        <w:rPr>
          <w:rFonts w:eastAsia="Calibri"/>
          <w:b/>
          <w:iCs/>
          <w:highlight w:val="green"/>
          <w:u w:val="single"/>
        </w:rPr>
        <w:t>wild fluctuations</w:t>
      </w:r>
      <w:r w:rsidRPr="007219DA">
        <w:rPr>
          <w:rFonts w:eastAsia="Calibri"/>
          <w:b/>
          <w:iCs/>
          <w:u w:val="single"/>
        </w:rPr>
        <w:t xml:space="preserve"> in state variables</w:t>
      </w:r>
      <w:r w:rsidRPr="007219DA">
        <w:rPr>
          <w:rFonts w:eastAsia="Calibri"/>
          <w:u w:val="single"/>
        </w:rPr>
        <w:t xml:space="preserve"> </w:t>
      </w:r>
      <w:r w:rsidRPr="007219DA">
        <w:rPr>
          <w:rFonts w:eastAsia="Calibri"/>
          <w:highlight w:val="green"/>
          <w:u w:val="single"/>
        </w:rPr>
        <w:t>that have occurred</w:t>
      </w:r>
      <w:r w:rsidRPr="007219DA">
        <w:rPr>
          <w:rFonts w:eastAsia="Calibri"/>
        </w:rPr>
        <w:t xml:space="preserve"> historically and continue to occur, </w:t>
      </w:r>
      <w:r w:rsidRPr="007219DA">
        <w:rPr>
          <w:rFonts w:eastAsia="Calibri"/>
          <w:highlight w:val="green"/>
          <w:u w:val="single"/>
        </w:rPr>
        <w:t>without</w:t>
      </w:r>
      <w:r w:rsidRPr="007219DA">
        <w:rPr>
          <w:rFonts w:eastAsia="Calibri"/>
          <w:u w:val="single"/>
        </w:rPr>
        <w:t xml:space="preserve"> any </w:t>
      </w:r>
      <w:r w:rsidRPr="007219DA">
        <w:rPr>
          <w:rFonts w:eastAsia="Calibri"/>
          <w:b/>
          <w:iCs/>
          <w:highlight w:val="green"/>
          <w:u w:val="single"/>
        </w:rPr>
        <w:t>evidence of</w:t>
      </w:r>
      <w:r w:rsidRPr="007219DA">
        <w:rPr>
          <w:rFonts w:eastAsia="Calibri"/>
          <w:b/>
          <w:iCs/>
          <w:u w:val="single"/>
        </w:rPr>
        <w:t xml:space="preserve"> an </w:t>
      </w:r>
      <w:r w:rsidRPr="007219DA">
        <w:rPr>
          <w:rFonts w:eastAsia="Calibri"/>
          <w:b/>
          <w:iCs/>
          <w:highlight w:val="green"/>
          <w:u w:val="single"/>
        </w:rPr>
        <w:t>irreversible global collapse</w:t>
      </w:r>
      <w:r w:rsidRPr="007219DA">
        <w:rPr>
          <w:rFonts w:eastAsia="Calibri"/>
          <w:highlight w:val="green"/>
          <w:u w:val="single"/>
        </w:rPr>
        <w:t>.</w:t>
      </w:r>
      <w:r w:rsidRPr="007219DA">
        <w:rPr>
          <w:rFonts w:eastAsia="Calibri"/>
        </w:rPr>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sidRPr="007219DA">
        <w:rPr>
          <w:rFonts w:eastAsia="Calibri"/>
          <w:u w:val="single"/>
        </w:rPr>
        <w:t xml:space="preserve">The problem with </w:t>
      </w:r>
      <w:r w:rsidRPr="007219DA">
        <w:rPr>
          <w:rFonts w:eastAsia="Calibri"/>
          <w:b/>
          <w:iCs/>
          <w:u w:val="single"/>
        </w:rPr>
        <w:t>going from local process</w:t>
      </w:r>
      <w:r w:rsidRPr="007219DA">
        <w:rPr>
          <w:rFonts w:eastAsia="Calibri"/>
          <w:u w:val="single"/>
        </w:rPr>
        <w:t xml:space="preserve"> to a </w:t>
      </w:r>
      <w:r w:rsidRPr="007219DA">
        <w:rPr>
          <w:rFonts w:eastAsia="Calibri"/>
          <w:b/>
          <w:iCs/>
          <w:u w:val="single"/>
        </w:rPr>
        <w:t>global tipping point</w:t>
      </w:r>
      <w:r w:rsidRPr="007219DA">
        <w:rPr>
          <w:rFonts w:eastAsia="Calibri"/>
          <w:u w:val="single"/>
        </w:rPr>
        <w:t xml:space="preserve"> </w:t>
      </w:r>
      <w:r w:rsidRPr="007219DA">
        <w:rPr>
          <w:rFonts w:eastAsia="Calibri"/>
        </w:rPr>
        <w:t xml:space="preserve">For at least six of the nine proposed boundaries, </w:t>
      </w:r>
      <w:r w:rsidRPr="007219DA">
        <w:rPr>
          <w:rFonts w:eastAsia="Calibri"/>
          <w:u w:val="single"/>
        </w:rPr>
        <w:t xml:space="preserve">the operational scales of these </w:t>
      </w:r>
      <w:r w:rsidRPr="007219DA">
        <w:rPr>
          <w:rFonts w:eastAsia="Calibri"/>
          <w:b/>
          <w:iCs/>
          <w:u w:val="single"/>
        </w:rPr>
        <w:t>“Earth system processes”</w:t>
      </w:r>
      <w:r w:rsidRPr="007219DA">
        <w:rPr>
          <w:rFonts w:eastAsia="Calibri"/>
          <w:u w:val="single"/>
        </w:rPr>
        <w:t xml:space="preserve"> are </w:t>
      </w:r>
      <w:r w:rsidRPr="007219DA">
        <w:rPr>
          <w:rFonts w:eastAsia="Calibri"/>
          <w:b/>
          <w:iCs/>
          <w:u w:val="single"/>
        </w:rPr>
        <w:t>local or regional</w:t>
      </w:r>
      <w:r w:rsidRPr="007219DA">
        <w:rPr>
          <w:rFonts w:eastAsia="Calibri"/>
        </w:rPr>
        <w:t xml:space="preserve"> (Table 8.1), yet </w:t>
      </w:r>
      <w:r w:rsidRPr="007219DA">
        <w:rPr>
          <w:rFonts w:eastAsia="Calibri"/>
          <w:u w:val="single"/>
        </w:rPr>
        <w:t xml:space="preserve">the </w:t>
      </w:r>
      <w:r w:rsidRPr="007219DA">
        <w:rPr>
          <w:rFonts w:eastAsia="Calibri"/>
          <w:b/>
          <w:iCs/>
          <w:u w:val="single"/>
        </w:rPr>
        <w:t>proposed</w:t>
      </w:r>
      <w:r w:rsidRPr="007219DA">
        <w:rPr>
          <w:rFonts w:eastAsia="Calibri"/>
          <w:u w:val="single"/>
        </w:rPr>
        <w:t xml:space="preserve"> boundaries represent </w:t>
      </w:r>
      <w:r w:rsidRPr="007219DA">
        <w:rPr>
          <w:rFonts w:eastAsia="Calibri"/>
          <w:b/>
          <w:iCs/>
          <w:u w:val="single"/>
        </w:rPr>
        <w:t>global aggregations</w:t>
      </w:r>
      <w:r w:rsidRPr="007219DA">
        <w:rPr>
          <w:rFonts w:eastAsia="Calibri"/>
        </w:rPr>
        <w:t xml:space="preserve"> (the sum of many component sub-systems). </w:t>
      </w:r>
      <w:r w:rsidRPr="007219DA">
        <w:rPr>
          <w:rFonts w:eastAsia="Calibri"/>
          <w:highlight w:val="green"/>
          <w:u w:val="single"/>
        </w:rPr>
        <w:t xml:space="preserve">The value </w:t>
      </w:r>
      <w:r w:rsidRPr="007219DA">
        <w:rPr>
          <w:rFonts w:eastAsia="Calibri"/>
          <w:b/>
          <w:iCs/>
          <w:highlight w:val="green"/>
          <w:u w:val="single"/>
        </w:rPr>
        <w:t>assigned</w:t>
      </w:r>
      <w:r w:rsidRPr="007219DA">
        <w:rPr>
          <w:rFonts w:eastAsia="Calibri"/>
        </w:rPr>
        <w:t xml:space="preserve"> to any particular boundary </w:t>
      </w:r>
      <w:r w:rsidRPr="007219DA">
        <w:rPr>
          <w:rFonts w:eastAsia="Calibri"/>
          <w:b/>
          <w:iCs/>
          <w:highlight w:val="green"/>
          <w:u w:val="single"/>
        </w:rPr>
        <w:t>is</w:t>
      </w:r>
      <w:r w:rsidRPr="007219DA">
        <w:rPr>
          <w:rFonts w:eastAsia="Calibri"/>
        </w:rPr>
        <w:t xml:space="preserve">, in virtually all cases, </w:t>
      </w:r>
      <w:r w:rsidRPr="007219DA">
        <w:rPr>
          <w:rFonts w:eastAsia="Calibri"/>
          <w:b/>
          <w:iCs/>
          <w:highlight w:val="green"/>
          <w:u w:val="single"/>
        </w:rPr>
        <w:t>speculative</w:t>
      </w:r>
      <w:r w:rsidRPr="007219DA">
        <w:rPr>
          <w:rFonts w:eastAsia="Calibri"/>
          <w:highlight w:val="green"/>
          <w:u w:val="single"/>
        </w:rPr>
        <w:t xml:space="preserve"> and</w:t>
      </w:r>
      <w:r w:rsidRPr="007219DA">
        <w:rPr>
          <w:rFonts w:eastAsia="Calibri"/>
          <w:u w:val="single"/>
        </w:rPr>
        <w:t xml:space="preserve"> </w:t>
      </w:r>
      <w:r w:rsidRPr="007219DA">
        <w:rPr>
          <w:rFonts w:eastAsia="Calibri"/>
        </w:rPr>
        <w:t xml:space="preserve">represents </w:t>
      </w:r>
      <w:r w:rsidRPr="007219DA">
        <w:rPr>
          <w:rFonts w:eastAsia="Calibri"/>
          <w:b/>
          <w:iCs/>
          <w:highlight w:val="green"/>
          <w:u w:val="single"/>
        </w:rPr>
        <w:t>an arbitrary point</w:t>
      </w:r>
      <w:r w:rsidRPr="007219DA">
        <w:rPr>
          <w:rFonts w:eastAsia="Calibri"/>
        </w:rPr>
        <w:t xml:space="preserve"> along a continuum of possible values, </w:t>
      </w:r>
      <w:r w:rsidRPr="007219DA">
        <w:rPr>
          <w:rFonts w:eastAsia="Calibri"/>
          <w:u w:val="single"/>
        </w:rPr>
        <w:t xml:space="preserve">as opposed to a </w:t>
      </w:r>
      <w:r w:rsidRPr="007219DA">
        <w:rPr>
          <w:rFonts w:eastAsia="Calibri"/>
          <w:b/>
          <w:iCs/>
          <w:u w:val="single"/>
        </w:rPr>
        <w:t>phase shift</w:t>
      </w:r>
      <w:r w:rsidRPr="007219DA">
        <w:rPr>
          <w:rFonts w:eastAsia="Calibri"/>
          <w:u w:val="single"/>
        </w:rPr>
        <w:t xml:space="preserve"> due to </w:t>
      </w:r>
      <w:r w:rsidRPr="007219DA">
        <w:rPr>
          <w:rFonts w:eastAsia="Calibri"/>
          <w:b/>
          <w:iCs/>
          <w:u w:val="single"/>
        </w:rPr>
        <w:t>global non-linear dynamics</w:t>
      </w:r>
      <w:r w:rsidRPr="007219DA">
        <w:rPr>
          <w:rFonts w:eastAsia="Calibri"/>
          <w:u w:val="single"/>
        </w:rPr>
        <w:t xml:space="preserve">. </w:t>
      </w:r>
      <w:r w:rsidRPr="007219DA">
        <w:rPr>
          <w:rFonts w:eastAsia="Calibri"/>
        </w:rPr>
        <w:t xml:space="preserve">The most plausible threshold is for ocean acidification, because it is directly related to the calcite and aragonite compensation depth (i.e., something that is inherently quantifiable). The others are purely </w:t>
      </w:r>
      <w:r w:rsidRPr="007219DA">
        <w:rPr>
          <w:rFonts w:eastAsia="Calibri"/>
          <w:u w:val="single"/>
        </w:rPr>
        <w:t xml:space="preserve">supported by a </w:t>
      </w:r>
      <w:r w:rsidRPr="007219DA">
        <w:rPr>
          <w:rFonts w:eastAsia="Calibri"/>
          <w:b/>
          <w:iCs/>
          <w:u w:val="single"/>
        </w:rPr>
        <w:t xml:space="preserve">statement to the </w:t>
      </w:r>
      <w:r w:rsidRPr="007219DA">
        <w:rPr>
          <w:rFonts w:eastAsia="Calibri"/>
          <w:u w:val="single"/>
        </w:rPr>
        <w:t xml:space="preserve">effect that “this stress or change from the </w:t>
      </w:r>
      <w:r w:rsidRPr="007219DA">
        <w:rPr>
          <w:rFonts w:eastAsia="Calibri"/>
          <w:b/>
          <w:iCs/>
          <w:u w:val="single"/>
        </w:rPr>
        <w:t>baseline is deemed excessive.”</w:t>
      </w:r>
      <w:r w:rsidRPr="007219DA">
        <w:rPr>
          <w:rFonts w:eastAsia="Calibri"/>
        </w:rPr>
        <w:t xml:space="preserve"> </w:t>
      </w:r>
      <w:r w:rsidRPr="007219DA">
        <w:rPr>
          <w:rFonts w:eastAsia="Calibri"/>
          <w:highlight w:val="green"/>
          <w:u w:val="single"/>
        </w:rPr>
        <w:t xml:space="preserve">This lack of </w:t>
      </w:r>
      <w:r w:rsidRPr="007219DA">
        <w:rPr>
          <w:rFonts w:eastAsia="Calibri"/>
          <w:b/>
          <w:iCs/>
          <w:highlight w:val="green"/>
          <w:u w:val="single"/>
        </w:rPr>
        <w:t>scientific underpinning</w:t>
      </w:r>
      <w:r w:rsidRPr="007219DA">
        <w:rPr>
          <w:rFonts w:eastAsia="Calibri"/>
          <w:u w:val="single"/>
        </w:rPr>
        <w:t xml:space="preserve"> for these </w:t>
      </w:r>
      <w:r w:rsidRPr="007219DA">
        <w:rPr>
          <w:rFonts w:eastAsia="Calibri"/>
          <w:b/>
          <w:iCs/>
          <w:u w:val="single"/>
        </w:rPr>
        <w:t>boundaries</w:t>
      </w:r>
      <w:r w:rsidRPr="007219DA">
        <w:rPr>
          <w:rFonts w:eastAsia="Calibri"/>
          <w:u w:val="single"/>
        </w:rPr>
        <w:t xml:space="preserve"> </w:t>
      </w:r>
      <w:r w:rsidRPr="007219DA">
        <w:rPr>
          <w:rFonts w:eastAsia="Calibri"/>
          <w:highlight w:val="green"/>
          <w:u w:val="single"/>
        </w:rPr>
        <w:t xml:space="preserve">raises </w:t>
      </w:r>
      <w:r w:rsidRPr="007219DA">
        <w:rPr>
          <w:rFonts w:eastAsia="Calibri"/>
          <w:b/>
          <w:iCs/>
          <w:highlight w:val="green"/>
          <w:u w:val="single"/>
        </w:rPr>
        <w:t>significant questions</w:t>
      </w:r>
      <w:r w:rsidRPr="007219DA">
        <w:rPr>
          <w:rFonts w:eastAsia="Calibri"/>
          <w:highlight w:val="green"/>
          <w:u w:val="single"/>
        </w:rPr>
        <w:t xml:space="preserve"> </w:t>
      </w:r>
    </w:p>
    <w:p w14:paraId="3D71ED14" w14:textId="77777777" w:rsidR="007219DA" w:rsidRPr="007219DA" w:rsidRDefault="007219DA" w:rsidP="007219DA">
      <w:pPr>
        <w:rPr>
          <w:rFonts w:eastAsia="Calibri"/>
          <w:highlight w:val="green"/>
          <w:u w:val="single"/>
        </w:rPr>
      </w:pPr>
    </w:p>
    <w:p w14:paraId="56A0E7C3" w14:textId="77777777" w:rsidR="007219DA" w:rsidRPr="007219DA" w:rsidRDefault="007219DA" w:rsidP="007219DA">
      <w:pPr>
        <w:rPr>
          <w:rFonts w:eastAsia="Calibri"/>
          <w:highlight w:val="green"/>
          <w:u w:val="single"/>
        </w:rPr>
      </w:pPr>
    </w:p>
    <w:p w14:paraId="75E81953" w14:textId="77777777" w:rsidR="007219DA" w:rsidRPr="007219DA" w:rsidRDefault="007219DA" w:rsidP="007219DA">
      <w:pPr>
        <w:rPr>
          <w:rFonts w:eastAsia="Calibri"/>
          <w:highlight w:val="green"/>
          <w:u w:val="single"/>
        </w:rPr>
      </w:pPr>
    </w:p>
    <w:p w14:paraId="64207E29" w14:textId="77777777" w:rsidR="007219DA" w:rsidRPr="007219DA" w:rsidRDefault="007219DA" w:rsidP="007219DA">
      <w:pPr>
        <w:rPr>
          <w:rFonts w:eastAsia="Calibri"/>
          <w:highlight w:val="green"/>
          <w:u w:val="single"/>
        </w:rPr>
      </w:pPr>
    </w:p>
    <w:p w14:paraId="4D94D238" w14:textId="77777777" w:rsidR="007219DA" w:rsidRPr="007219DA" w:rsidRDefault="007219DA" w:rsidP="007219DA">
      <w:pPr>
        <w:rPr>
          <w:rFonts w:eastAsia="Calibri"/>
          <w:highlight w:val="green"/>
          <w:u w:val="single"/>
        </w:rPr>
      </w:pPr>
    </w:p>
    <w:p w14:paraId="61519AB0" w14:textId="77777777" w:rsidR="007219DA" w:rsidRPr="007219DA" w:rsidRDefault="007219DA" w:rsidP="007219DA">
      <w:pPr>
        <w:rPr>
          <w:rFonts w:eastAsia="Calibri"/>
          <w:highlight w:val="green"/>
          <w:u w:val="single"/>
        </w:rPr>
      </w:pPr>
    </w:p>
    <w:p w14:paraId="12A844CE" w14:textId="77777777" w:rsidR="007219DA" w:rsidRPr="007219DA" w:rsidRDefault="007219DA" w:rsidP="007219DA">
      <w:pPr>
        <w:rPr>
          <w:rFonts w:eastAsia="Calibri"/>
        </w:rPr>
      </w:pPr>
      <w:r w:rsidRPr="007219DA">
        <w:rPr>
          <w:rFonts w:eastAsia="Calibri"/>
          <w:highlight w:val="green"/>
          <w:u w:val="single"/>
        </w:rPr>
        <w:t>on the</w:t>
      </w:r>
      <w:r w:rsidRPr="007219DA">
        <w:rPr>
          <w:rFonts w:eastAsia="Calibri"/>
          <w:u w:val="single"/>
        </w:rPr>
        <w:t xml:space="preserve"> biological</w:t>
      </w:r>
      <w:r w:rsidRPr="007219DA">
        <w:rPr>
          <w:rFonts w:eastAsia="Calibri"/>
        </w:rPr>
        <w:t xml:space="preserve"> and physical </w:t>
      </w:r>
      <w:r w:rsidRPr="007219DA">
        <w:rPr>
          <w:rFonts w:eastAsia="Calibri"/>
          <w:b/>
          <w:iCs/>
          <w:highlight w:val="green"/>
          <w:u w:val="single"/>
        </w:rPr>
        <w:t>relevance of such thresholds</w:t>
      </w:r>
      <w:r w:rsidRPr="007219DA">
        <w:rPr>
          <w:rFonts w:eastAsia="Calibri"/>
          <w:u w:val="single"/>
        </w:rPr>
        <w:t xml:space="preserve"> for the Earth</w:t>
      </w:r>
      <w:r w:rsidRPr="007219DA">
        <w:rPr>
          <w:rFonts w:eastAsia="Calibri"/>
        </w:rPr>
        <w:t xml:space="preserve"> system. What is currently needed are explicit efforts to link long-term monitoring to the choice of these boundary values (Robert et al., 2013). Unquestioning </w:t>
      </w:r>
      <w:r w:rsidRPr="007219DA">
        <w:rPr>
          <w:rFonts w:eastAsia="Calibri"/>
          <w:u w:val="single"/>
        </w:rPr>
        <w:t xml:space="preserve">acceptance of </w:t>
      </w:r>
      <w:r w:rsidRPr="007219DA">
        <w:rPr>
          <w:rFonts w:eastAsia="Calibri"/>
          <w:b/>
          <w:iCs/>
          <w:u w:val="single"/>
        </w:rPr>
        <w:t>these boundaries</w:t>
      </w:r>
      <w:r w:rsidRPr="007219DA">
        <w:rPr>
          <w:rFonts w:eastAsia="Calibri"/>
        </w:rPr>
        <w:t xml:space="preserve"> that in turn guide subsequent global assessment (as in Newbold et al., 2016) </w:t>
      </w:r>
      <w:r w:rsidRPr="007219DA">
        <w:rPr>
          <w:rFonts w:eastAsia="Calibri"/>
          <w:u w:val="single"/>
        </w:rPr>
        <w:t>will</w:t>
      </w:r>
      <w:r w:rsidRPr="007219DA">
        <w:rPr>
          <w:rFonts w:eastAsia="Calibri"/>
        </w:rPr>
        <w:t xml:space="preserve"> only </w:t>
      </w:r>
      <w:r w:rsidRPr="007219DA">
        <w:rPr>
          <w:rFonts w:eastAsia="Calibri"/>
          <w:u w:val="single"/>
        </w:rPr>
        <w:t xml:space="preserve">inhibit our understanding of </w:t>
      </w:r>
      <w:r w:rsidRPr="007219DA">
        <w:rPr>
          <w:rFonts w:eastAsia="Calibri"/>
          <w:b/>
          <w:iCs/>
          <w:u w:val="single"/>
        </w:rPr>
        <w:t>human impacts</w:t>
      </w:r>
      <w:r w:rsidRPr="007219DA">
        <w:rPr>
          <w:rFonts w:eastAsia="Calibri"/>
          <w:u w:val="single"/>
        </w:rPr>
        <w:t xml:space="preserve">. </w:t>
      </w:r>
      <w:r w:rsidRPr="007219DA">
        <w:rPr>
          <w:rFonts w:eastAsia="Calibri"/>
        </w:rPr>
        <w:t xml:space="preserve">In addition to masking finer-grained detail, globally averaged or aggregated metrics are also often difficult to link to directed action. For instance, the recent Paris Agreement to limit average global temperature rise to less than 2 °C above pre-industrial levels was ultimately re-framed as a plethora of national goals or aspirations based on carbon-emissions intensity (Rogelj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sidRPr="007219DA">
        <w:rPr>
          <w:rFonts w:eastAsia="Calibri"/>
          <w:u w:val="single"/>
        </w:rPr>
        <w:t>Even if one can</w:t>
      </w:r>
      <w:r w:rsidRPr="007219DA">
        <w:rPr>
          <w:rFonts w:eastAsia="Calibri"/>
        </w:rPr>
        <w:t xml:space="preserve"> identify and </w:t>
      </w:r>
      <w:r w:rsidRPr="007219DA">
        <w:rPr>
          <w:rFonts w:eastAsia="Calibri"/>
          <w:b/>
          <w:iCs/>
          <w:u w:val="single"/>
        </w:rPr>
        <w:t>measure a global environmental attribute</w:t>
      </w:r>
      <w:r w:rsidRPr="007219DA">
        <w:rPr>
          <w:rFonts w:eastAsia="Calibri"/>
          <w:u w:val="single"/>
        </w:rPr>
        <w:t>, it does not</w:t>
      </w:r>
      <w:r w:rsidRPr="007219DA">
        <w:rPr>
          <w:rFonts w:eastAsia="Calibri"/>
        </w:rPr>
        <w:t xml:space="preserve"> automatically </w:t>
      </w:r>
      <w:r w:rsidRPr="007219DA">
        <w:rPr>
          <w:rFonts w:eastAsia="Calibri"/>
          <w:u w:val="single"/>
        </w:rPr>
        <w:t xml:space="preserve">follow that it is associated with a </w:t>
      </w:r>
      <w:r w:rsidRPr="007219DA">
        <w:rPr>
          <w:rFonts w:eastAsia="Calibri"/>
          <w:b/>
          <w:iCs/>
          <w:u w:val="single"/>
        </w:rPr>
        <w:t>real-world threshold that</w:t>
      </w:r>
      <w:r w:rsidRPr="007219DA">
        <w:rPr>
          <w:rFonts w:eastAsia="Calibri"/>
          <w:u w:val="single"/>
        </w:rPr>
        <w:t xml:space="preserve">, when crossed, leads to </w:t>
      </w:r>
      <w:r w:rsidRPr="007219DA">
        <w:rPr>
          <w:rFonts w:eastAsia="Calibri"/>
          <w:b/>
          <w:iCs/>
          <w:u w:val="single"/>
        </w:rPr>
        <w:t>irreversible change</w:t>
      </w:r>
      <w:r w:rsidRPr="007219DA">
        <w:rPr>
          <w:rFonts w:eastAsia="Calibri"/>
          <w:u w:val="single"/>
        </w:rPr>
        <w:t xml:space="preserve">. Asserting </w:t>
      </w:r>
      <w:r w:rsidRPr="007219DA">
        <w:rPr>
          <w:rFonts w:eastAsia="Calibri"/>
          <w:b/>
          <w:iCs/>
          <w:u w:val="single"/>
        </w:rPr>
        <w:t>“safe” global limits</w:t>
      </w:r>
      <w:r w:rsidRPr="007219DA">
        <w:rPr>
          <w:rFonts w:eastAsia="Calibri"/>
          <w:u w:val="single"/>
        </w:rPr>
        <w:t xml:space="preserve"> on</w:t>
      </w:r>
      <w:r w:rsidRPr="007219DA">
        <w:rPr>
          <w:rFonts w:eastAsia="Calibri"/>
        </w:rPr>
        <w:t xml:space="preserve"> indicators like land-use change (the boundary of a maximum of 15% of land given over to cultivation, see Table 8.1) </w:t>
      </w:r>
      <w:r w:rsidRPr="007219DA">
        <w:rPr>
          <w:rFonts w:eastAsia="Calibri"/>
          <w:u w:val="single"/>
        </w:rPr>
        <w:t xml:space="preserve">or decline in the </w:t>
      </w:r>
      <w:r w:rsidRPr="007219DA">
        <w:rPr>
          <w:rFonts w:eastAsia="Calibri"/>
          <w:b/>
          <w:iCs/>
          <w:u w:val="single"/>
        </w:rPr>
        <w:t>local species abundance</w:t>
      </w:r>
      <w:r w:rsidRPr="007219DA">
        <w:rPr>
          <w:rFonts w:eastAsia="Calibri"/>
        </w:rPr>
        <w:t xml:space="preserve"> of originally present species (e.g., “10% loss relative to undisturbed habitat” as is the case in Newbold et al., 2016) is totally arbitrary. Such thinking </w:t>
      </w:r>
      <w:r w:rsidRPr="007219DA">
        <w:rPr>
          <w:rFonts w:eastAsia="Calibri"/>
          <w:u w:val="single"/>
        </w:rPr>
        <w:t xml:space="preserve">ignores </w:t>
      </w:r>
      <w:r w:rsidRPr="007219DA">
        <w:rPr>
          <w:rFonts w:eastAsia="Calibri"/>
          <w:b/>
          <w:iCs/>
          <w:u w:val="single"/>
        </w:rPr>
        <w:t>inherent complexity</w:t>
      </w:r>
      <w:r w:rsidRPr="007219DA">
        <w:rPr>
          <w:rFonts w:eastAsia="Calibri"/>
          <w:u w:val="single"/>
        </w:rPr>
        <w:t xml:space="preserve"> </w:t>
      </w:r>
      <w:r w:rsidRPr="007219DA">
        <w:rPr>
          <w:rFonts w:eastAsia="Calibri"/>
          <w:highlight w:val="green"/>
          <w:u w:val="single"/>
        </w:rPr>
        <w:t xml:space="preserve">and promotes a </w:t>
      </w:r>
      <w:r w:rsidRPr="007219DA">
        <w:rPr>
          <w:rFonts w:eastAsia="Calibri"/>
          <w:b/>
          <w:iCs/>
          <w:highlight w:val="green"/>
          <w:u w:val="single"/>
        </w:rPr>
        <w:t>“one size fits all”</w:t>
      </w:r>
      <w:r w:rsidRPr="007219DA">
        <w:rPr>
          <w:rFonts w:eastAsia="Calibri"/>
          <w:u w:val="single"/>
        </w:rPr>
        <w:t xml:space="preserve"> </w:t>
      </w:r>
      <w:r w:rsidRPr="007219DA">
        <w:rPr>
          <w:rFonts w:eastAsia="Calibri"/>
        </w:rPr>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Running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zerosum activity, asserting that humans can only get at most an additional 10% of that NPP implies future shortages of food, fiber, fodder, and fuel for people (Erb et al., 2012; Lewis, 2012). Policy based on this boundary would be fraught with human suffering, while the boundary itself has little mechanistic support or clear 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(Erb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sidRPr="007219DA">
        <w:rPr>
          <w:rFonts w:eastAsia="Calibri"/>
          <w:u w:val="single"/>
        </w:rPr>
        <w:t xml:space="preserve">Their frame is simple: </w:t>
      </w:r>
      <w:r w:rsidRPr="007219DA">
        <w:rPr>
          <w:rFonts w:eastAsia="Calibri"/>
          <w:b/>
          <w:iCs/>
          <w:u w:val="single"/>
        </w:rPr>
        <w:t>if we pass threshold “X,”</w:t>
      </w:r>
      <w:r w:rsidRPr="007219DA">
        <w:rPr>
          <w:rFonts w:eastAsia="Calibri"/>
          <w:u w:val="single"/>
        </w:rPr>
        <w:t xml:space="preserve"> then the following </w:t>
      </w:r>
      <w:r w:rsidRPr="007219DA">
        <w:rPr>
          <w:rFonts w:eastAsia="Calibri"/>
          <w:b/>
          <w:iCs/>
          <w:u w:val="single"/>
        </w:rPr>
        <w:t>ecological degradation</w:t>
      </w:r>
      <w:r w:rsidRPr="007219DA">
        <w:rPr>
          <w:rFonts w:eastAsia="Calibri"/>
        </w:rPr>
        <w:t xml:space="preserve"> or regime shift </w:t>
      </w:r>
      <w:r w:rsidRPr="007219DA">
        <w:rPr>
          <w:rFonts w:eastAsia="Calibri"/>
          <w:u w:val="single"/>
        </w:rPr>
        <w:t xml:space="preserve">will occur. </w:t>
      </w:r>
      <w:r w:rsidRPr="007219DA">
        <w:rPr>
          <w:rFonts w:eastAsia="Calibri"/>
        </w:rPr>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engineered (Ellis et al., 2013). </w:t>
      </w:r>
      <w:r w:rsidRPr="007219DA">
        <w:rPr>
          <w:rFonts w:eastAsia="Calibri"/>
          <w:u w:val="single"/>
        </w:rPr>
        <w:t xml:space="preserve">If it comes </w:t>
      </w:r>
      <w:r w:rsidRPr="007219DA">
        <w:rPr>
          <w:rFonts w:eastAsia="Calibri"/>
          <w:b/>
          <w:iCs/>
          <w:u w:val="single"/>
        </w:rPr>
        <w:t>down to a choice</w:t>
      </w:r>
      <w:r w:rsidRPr="007219DA">
        <w:rPr>
          <w:rFonts w:eastAsia="Calibri"/>
          <w:u w:val="single"/>
        </w:rPr>
        <w:t xml:space="preserve"> between improved </w:t>
      </w:r>
      <w:r w:rsidRPr="007219DA">
        <w:rPr>
          <w:rFonts w:eastAsia="Calibri"/>
          <w:b/>
          <w:iCs/>
          <w:u w:val="single"/>
        </w:rPr>
        <w:t>human development</w:t>
      </w:r>
      <w:r w:rsidRPr="007219DA">
        <w:rPr>
          <w:rFonts w:eastAsia="Calibri"/>
          <w:u w:val="single"/>
        </w:rPr>
        <w:t xml:space="preserve"> and the </w:t>
      </w:r>
      <w:r w:rsidRPr="007219DA">
        <w:rPr>
          <w:rFonts w:eastAsia="Calibri"/>
          <w:b/>
          <w:iCs/>
          <w:u w:val="single"/>
        </w:rPr>
        <w:t>potential risk</w:t>
      </w:r>
      <w:r w:rsidRPr="007219DA">
        <w:rPr>
          <w:rFonts w:eastAsia="Calibri"/>
        </w:rPr>
        <w:t xml:space="preserve"> </w:t>
      </w:r>
      <w:r w:rsidRPr="007219DA">
        <w:rPr>
          <w:rFonts w:eastAsia="Calibri"/>
          <w:u w:val="single"/>
        </w:rPr>
        <w:t xml:space="preserve">of transgressing an </w:t>
      </w:r>
      <w:r w:rsidRPr="007219DA">
        <w:rPr>
          <w:rFonts w:eastAsia="Calibri"/>
          <w:b/>
          <w:iCs/>
          <w:u w:val="single"/>
        </w:rPr>
        <w:t xml:space="preserve">uncertain (and data poor) </w:t>
      </w:r>
      <w:r w:rsidRPr="007219DA">
        <w:rPr>
          <w:rFonts w:eastAsia="Calibri"/>
        </w:rPr>
        <w:t xml:space="preserve">planetary </w:t>
      </w:r>
      <w:r w:rsidRPr="007219DA">
        <w:rPr>
          <w:rFonts w:eastAsia="Calibri"/>
          <w:u w:val="single"/>
        </w:rPr>
        <w:t xml:space="preserve">boundary, it may be that </w:t>
      </w:r>
      <w:r w:rsidRPr="007219DA">
        <w:rPr>
          <w:rFonts w:eastAsia="Calibri"/>
          <w:b/>
          <w:iCs/>
          <w:u w:val="single"/>
        </w:rPr>
        <w:t>society is willing to accept</w:t>
      </w:r>
      <w:r w:rsidRPr="007219DA">
        <w:rPr>
          <w:rFonts w:eastAsia="Calibri"/>
          <w:u w:val="single"/>
        </w:rPr>
        <w:t xml:space="preserve"> that risk. </w:t>
      </w:r>
      <w:r w:rsidRPr="007219DA">
        <w:rPr>
          <w:rFonts w:eastAsia="Calibri"/>
        </w:rPr>
        <w:t xml:space="preserve">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(Harfoot et al., 2014). The Madingley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“bottomup” forecasts of trajectories, which, when linked to multi-ecosystem models, should improve our forecasts of the risks of planetary state shifts (Brook and Blomqvist, 2016). </w:t>
      </w:r>
      <w:r w:rsidRPr="007219DA">
        <w:rPr>
          <w:rFonts w:eastAsia="Calibri"/>
          <w:u w:val="single"/>
        </w:rPr>
        <w:t xml:space="preserve">One of the appeals of </w:t>
      </w:r>
      <w:r w:rsidRPr="007219DA">
        <w:rPr>
          <w:rFonts w:eastAsia="Calibri"/>
          <w:b/>
          <w:iCs/>
          <w:u w:val="single"/>
        </w:rPr>
        <w:t>planetary boundaries</w:t>
      </w:r>
      <w:r w:rsidRPr="007219DA">
        <w:rPr>
          <w:rFonts w:eastAsia="Calibri"/>
          <w:u w:val="single"/>
        </w:rPr>
        <w:t xml:space="preserve"> is</w:t>
      </w:r>
      <w:r w:rsidRPr="007219DA">
        <w:rPr>
          <w:rFonts w:eastAsia="Calibri"/>
        </w:rPr>
        <w:t xml:space="preserve"> the hypothesis </w:t>
      </w:r>
      <w:r w:rsidRPr="007219DA">
        <w:rPr>
          <w:rFonts w:eastAsia="Calibri"/>
          <w:u w:val="single"/>
        </w:rPr>
        <w:t xml:space="preserve">that it resonates as </w:t>
      </w:r>
      <w:r w:rsidRPr="007219DA">
        <w:rPr>
          <w:rFonts w:eastAsia="Calibri"/>
          <w:b/>
          <w:iCs/>
          <w:u w:val="single"/>
        </w:rPr>
        <w:t>a narrative for environmental action</w:t>
      </w:r>
      <w:r w:rsidRPr="007219DA">
        <w:rPr>
          <w:rFonts w:eastAsia="Calibri"/>
        </w:rPr>
        <w:t>.</w:t>
      </w:r>
      <w:r w:rsidRPr="007219DA">
        <w:rPr>
          <w:rFonts w:eastAsia="Calibri"/>
          <w:u w:val="single"/>
        </w:rPr>
        <w:t xml:space="preserve"> </w:t>
      </w:r>
      <w:r w:rsidRPr="007219DA">
        <w:rPr>
          <w:rFonts w:eastAsia="Calibri"/>
        </w:rPr>
        <w:t xml:space="preserve">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(Symons and Karlsson, 2015). Perhaps focusing on planetary opportunities: leverage points for guiding global change in better directions (e.g., carbon-neutral energy systems) is potentially a more effective focus of scientific attention (DeFries et al., 2012). By focusing on something to be averted as opposed to an outcome to be achieved, we risk breeding complacency on one side of a boundary, and hopelessness on the other. To summarize the above: </w:t>
      </w:r>
      <w:r w:rsidRPr="007219DA">
        <w:rPr>
          <w:rFonts w:eastAsia="Calibri"/>
          <w:highlight w:val="green"/>
          <w:u w:val="single"/>
        </w:rPr>
        <w:t>the biosphere</w:t>
      </w:r>
      <w:r w:rsidRPr="007219DA">
        <w:rPr>
          <w:rFonts w:eastAsia="Calibri"/>
          <w:u w:val="single"/>
        </w:rPr>
        <w:t xml:space="preserve">, and much of the geosphere, </w:t>
      </w:r>
      <w:r w:rsidRPr="007219DA">
        <w:rPr>
          <w:rFonts w:eastAsia="Calibri"/>
          <w:highlight w:val="green"/>
          <w:u w:val="single"/>
        </w:rPr>
        <w:t>responds</w:t>
      </w:r>
      <w:r w:rsidRPr="007219DA">
        <w:rPr>
          <w:rFonts w:eastAsia="Calibri"/>
          <w:u w:val="single"/>
        </w:rPr>
        <w:t xml:space="preserve"> to </w:t>
      </w:r>
      <w:r w:rsidRPr="007219DA">
        <w:rPr>
          <w:rFonts w:eastAsia="Calibri"/>
          <w:b/>
          <w:iCs/>
          <w:u w:val="single"/>
        </w:rPr>
        <w:t>external pressures</w:t>
      </w:r>
      <w:r w:rsidRPr="007219DA">
        <w:rPr>
          <w:rFonts w:eastAsia="Calibri"/>
          <w:u w:val="single"/>
        </w:rPr>
        <w:t xml:space="preserve"> </w:t>
      </w:r>
      <w:r w:rsidRPr="007219DA">
        <w:rPr>
          <w:rFonts w:eastAsia="Calibri"/>
          <w:highlight w:val="green"/>
          <w:u w:val="single"/>
        </w:rPr>
        <w:t>in</w:t>
      </w:r>
      <w:r w:rsidRPr="007219DA">
        <w:rPr>
          <w:rFonts w:eastAsia="Calibri"/>
        </w:rPr>
        <w:t xml:space="preserve"> many and </w:t>
      </w:r>
      <w:r w:rsidRPr="007219DA">
        <w:rPr>
          <w:rFonts w:eastAsia="Calibri"/>
          <w:b/>
          <w:iCs/>
          <w:highlight w:val="green"/>
          <w:u w:val="single"/>
        </w:rPr>
        <w:t>varied ways</w:t>
      </w:r>
      <w:r w:rsidRPr="007219DA">
        <w:rPr>
          <w:rFonts w:eastAsia="Calibri"/>
          <w:highlight w:val="green"/>
          <w:u w:val="single"/>
        </w:rPr>
        <w:t>. The global</w:t>
      </w:r>
      <w:r w:rsidRPr="007219DA">
        <w:rPr>
          <w:rFonts w:eastAsia="Calibri"/>
          <w:u w:val="single"/>
        </w:rPr>
        <w:t xml:space="preserve"> human </w:t>
      </w:r>
      <w:r w:rsidRPr="007219DA">
        <w:rPr>
          <w:rFonts w:eastAsia="Calibri"/>
          <w:highlight w:val="green"/>
          <w:u w:val="single"/>
        </w:rPr>
        <w:t xml:space="preserve">enterprise is </w:t>
      </w:r>
      <w:r w:rsidRPr="007219DA">
        <w:rPr>
          <w:rFonts w:eastAsia="Calibri"/>
          <w:b/>
          <w:iCs/>
          <w:highlight w:val="green"/>
          <w:u w:val="single"/>
        </w:rPr>
        <w:t>driving</w:t>
      </w:r>
      <w:r w:rsidRPr="007219DA">
        <w:rPr>
          <w:rFonts w:eastAsia="Calibri"/>
          <w:b/>
          <w:iCs/>
          <w:u w:val="single"/>
        </w:rPr>
        <w:t xml:space="preserve"> large-scale </w:t>
      </w:r>
      <w:r w:rsidRPr="007219DA">
        <w:rPr>
          <w:rFonts w:eastAsia="Calibri"/>
          <w:b/>
          <w:iCs/>
          <w:highlight w:val="green"/>
          <w:u w:val="single"/>
        </w:rPr>
        <w:t>changes</w:t>
      </w:r>
      <w:r w:rsidRPr="007219DA">
        <w:rPr>
          <w:rFonts w:eastAsia="Calibri"/>
        </w:rPr>
        <w:t xml:space="preserve"> in most components of the Earth system, </w:t>
      </w:r>
      <w:r w:rsidRPr="007219DA">
        <w:rPr>
          <w:rFonts w:eastAsia="Calibri"/>
          <w:u w:val="single"/>
        </w:rPr>
        <w:t xml:space="preserve">but </w:t>
      </w:r>
      <w:r w:rsidRPr="007219DA">
        <w:rPr>
          <w:rFonts w:eastAsia="Calibri"/>
          <w:highlight w:val="green"/>
          <w:u w:val="single"/>
        </w:rPr>
        <w:t xml:space="preserve">in a </w:t>
      </w:r>
      <w:r w:rsidRPr="007219DA">
        <w:rPr>
          <w:rFonts w:eastAsia="Calibri"/>
          <w:b/>
          <w:iCs/>
          <w:highlight w:val="green"/>
          <w:u w:val="single"/>
        </w:rPr>
        <w:t>haphazard fashion</w:t>
      </w:r>
      <w:r w:rsidRPr="007219DA">
        <w:rPr>
          <w:rFonts w:eastAsia="Calibri"/>
          <w:highlight w:val="green"/>
          <w:u w:val="single"/>
        </w:rPr>
        <w:t>, with responses</w:t>
      </w:r>
      <w:r w:rsidRPr="007219DA">
        <w:rPr>
          <w:rFonts w:eastAsia="Calibri"/>
        </w:rPr>
        <w:t xml:space="preserve"> often being </w:t>
      </w:r>
      <w:r w:rsidRPr="007219DA">
        <w:rPr>
          <w:rFonts w:eastAsia="Calibri"/>
          <w:b/>
          <w:iCs/>
          <w:highlight w:val="green"/>
          <w:u w:val="single"/>
        </w:rPr>
        <w:t>weakly connected</w:t>
      </w:r>
      <w:r w:rsidRPr="007219DA">
        <w:rPr>
          <w:rFonts w:eastAsia="Calibri"/>
          <w:u w:val="single"/>
        </w:rPr>
        <w:t xml:space="preserve"> or </w:t>
      </w:r>
      <w:r w:rsidRPr="007219DA">
        <w:rPr>
          <w:rFonts w:eastAsia="Calibri"/>
          <w:b/>
          <w:iCs/>
          <w:u w:val="single"/>
        </w:rPr>
        <w:t>transmitted slowly</w:t>
      </w:r>
      <w:r w:rsidRPr="007219DA">
        <w:rPr>
          <w:rFonts w:eastAsia="Calibri"/>
          <w:u w:val="single"/>
        </w:rPr>
        <w:t xml:space="preserve"> at a </w:t>
      </w:r>
      <w:r w:rsidRPr="007219DA">
        <w:rPr>
          <w:rFonts w:eastAsia="Calibri"/>
          <w:b/>
          <w:iCs/>
          <w:u w:val="single"/>
        </w:rPr>
        <w:t>cross-continental scale</w:t>
      </w:r>
      <w:r w:rsidRPr="007219DA">
        <w:rPr>
          <w:rFonts w:eastAsia="Calibri"/>
        </w:rPr>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sidRPr="007219DA">
        <w:rPr>
          <w:rFonts w:eastAsia="Calibri"/>
          <w:highlight w:val="green"/>
          <w:u w:val="single"/>
        </w:rPr>
        <w:t xml:space="preserve">it does </w:t>
      </w:r>
      <w:r w:rsidRPr="007219DA">
        <w:rPr>
          <w:rFonts w:eastAsia="Calibri"/>
          <w:b/>
          <w:iCs/>
          <w:highlight w:val="green"/>
          <w:u w:val="single"/>
        </w:rPr>
        <w:t>make it implausible that</w:t>
      </w:r>
      <w:r w:rsidRPr="007219DA">
        <w:rPr>
          <w:rFonts w:eastAsia="Calibri"/>
          <w:b/>
          <w:iCs/>
          <w:u w:val="single"/>
        </w:rPr>
        <w:t xml:space="preserve"> the planet</w:t>
      </w:r>
      <w:r w:rsidRPr="007219DA">
        <w:rPr>
          <w:rFonts w:eastAsia="Calibri"/>
          <w:u w:val="single"/>
        </w:rPr>
        <w:t xml:space="preserve">, or indeed most of its component </w:t>
      </w:r>
      <w:r w:rsidRPr="007219DA">
        <w:rPr>
          <w:rFonts w:eastAsia="Calibri"/>
          <w:highlight w:val="green"/>
          <w:u w:val="single"/>
        </w:rPr>
        <w:t xml:space="preserve">systems, are primed </w:t>
      </w:r>
      <w:r w:rsidRPr="007219DA">
        <w:rPr>
          <w:rFonts w:eastAsia="Calibri"/>
          <w:b/>
          <w:iCs/>
          <w:highlight w:val="green"/>
          <w:u w:val="single"/>
        </w:rPr>
        <w:t>to tip irreversibly</w:t>
      </w:r>
      <w:r w:rsidRPr="007219DA">
        <w:rPr>
          <w:rFonts w:eastAsia="Calibri"/>
          <w:highlight w:val="green"/>
          <w:u w:val="single"/>
        </w:rPr>
        <w:t xml:space="preserve"> to a</w:t>
      </w:r>
      <w:r w:rsidRPr="007219DA">
        <w:rPr>
          <w:rFonts w:eastAsia="Calibri"/>
          <w:u w:val="single"/>
        </w:rPr>
        <w:t xml:space="preserve"> </w:t>
      </w:r>
      <w:r w:rsidRPr="007219DA">
        <w:rPr>
          <w:rFonts w:eastAsia="Calibri"/>
          <w:b/>
          <w:iCs/>
          <w:u w:val="single"/>
        </w:rPr>
        <w:t xml:space="preserve">radically different </w:t>
      </w:r>
      <w:r w:rsidRPr="007219DA">
        <w:rPr>
          <w:rFonts w:eastAsia="Calibri"/>
          <w:b/>
          <w:iCs/>
          <w:highlight w:val="green"/>
          <w:u w:val="single"/>
        </w:rPr>
        <w:t>state</w:t>
      </w:r>
      <w:r w:rsidRPr="007219DA">
        <w:rPr>
          <w:rFonts w:eastAsia="Calibri"/>
          <w:highlight w:val="green"/>
          <w:u w:val="single"/>
        </w:rPr>
        <w:t xml:space="preserve"> that is </w:t>
      </w:r>
      <w:r w:rsidRPr="007219DA">
        <w:rPr>
          <w:rFonts w:eastAsia="Calibri"/>
          <w:b/>
          <w:iCs/>
          <w:highlight w:val="green"/>
          <w:u w:val="single"/>
        </w:rPr>
        <w:t>inhospitable</w:t>
      </w:r>
      <w:r w:rsidRPr="007219DA">
        <w:rPr>
          <w:rFonts w:eastAsia="Calibri"/>
          <w:highlight w:val="green"/>
          <w:u w:val="single"/>
        </w:rPr>
        <w:t>.</w:t>
      </w:r>
      <w:r w:rsidRPr="007219DA">
        <w:rPr>
          <w:rFonts w:eastAsia="Calibri"/>
          <w:u w:val="single"/>
        </w:rPr>
        <w:t xml:space="preserve"> </w:t>
      </w:r>
      <w:r w:rsidRPr="007219DA">
        <w:rPr>
          <w:rFonts w:eastAsia="Calibri"/>
        </w:rPr>
        <w:t>Although the goal of sustainable stewardship of our planet is a laudable and an achievable one, the mechanisms and opportunities to conserve biodiversity and ecosystems lie mostly in targeted, localized actions (Jonas et al., 2014).</w:t>
      </w:r>
    </w:p>
    <w:p w14:paraId="5C6457C5" w14:textId="77777777" w:rsidR="007219DA" w:rsidRPr="007219DA" w:rsidRDefault="007219DA" w:rsidP="007219DA">
      <w:pPr>
        <w:rPr>
          <w:rFonts w:eastAsia="Calibri"/>
        </w:rPr>
      </w:pPr>
    </w:p>
    <w:p w14:paraId="1087FE9B" w14:textId="77777777" w:rsidR="007219DA" w:rsidRPr="007219DA" w:rsidRDefault="007219DA" w:rsidP="007219DA">
      <w:pPr>
        <w:keepNext/>
        <w:keepLines/>
        <w:spacing w:before="40" w:after="0"/>
        <w:outlineLvl w:val="3"/>
        <w:rPr>
          <w:rFonts w:eastAsia="SimSun"/>
          <w:b/>
          <w:iCs/>
          <w:sz w:val="26"/>
        </w:rPr>
      </w:pPr>
      <w:r w:rsidRPr="007219DA">
        <w:rPr>
          <w:rFonts w:eastAsia="SimSun"/>
          <w:b/>
          <w:iCs/>
          <w:sz w:val="26"/>
        </w:rPr>
        <w:t xml:space="preserve">Extinction from warming requires </w:t>
      </w:r>
      <w:r w:rsidRPr="007219DA">
        <w:rPr>
          <w:rFonts w:eastAsia="SimSun"/>
          <w:b/>
          <w:iCs/>
          <w:sz w:val="26"/>
          <w:u w:val="single"/>
        </w:rPr>
        <w:t>12 degrees</w:t>
      </w:r>
      <w:r w:rsidRPr="007219DA">
        <w:rPr>
          <w:rFonts w:eastAsia="SimSun"/>
          <w:b/>
          <w:iCs/>
          <w:sz w:val="26"/>
        </w:rPr>
        <w:t xml:space="preserve">, </w:t>
      </w:r>
      <w:r w:rsidRPr="007219DA">
        <w:rPr>
          <w:rFonts w:eastAsia="SimSun"/>
          <w:b/>
          <w:iCs/>
          <w:sz w:val="26"/>
          <w:u w:val="single"/>
        </w:rPr>
        <w:t>far greater</w:t>
      </w:r>
      <w:r w:rsidRPr="007219DA">
        <w:rPr>
          <w:rFonts w:eastAsia="SimSun"/>
          <w:b/>
          <w:iCs/>
          <w:sz w:val="26"/>
        </w:rPr>
        <w:t xml:space="preserve"> than their internal link, and intervening actors will solve before then </w:t>
      </w:r>
    </w:p>
    <w:p w14:paraId="4C3F3236" w14:textId="77777777" w:rsidR="007219DA" w:rsidRPr="007219DA" w:rsidRDefault="007219DA" w:rsidP="007219DA">
      <w:pPr>
        <w:rPr>
          <w:rFonts w:eastAsia="Calibri"/>
        </w:rPr>
      </w:pPr>
      <w:r w:rsidRPr="007219DA">
        <w:rPr>
          <w:rFonts w:eastAsia="Calibri"/>
        </w:rPr>
        <w:t xml:space="preserve">Sebastian </w:t>
      </w:r>
      <w:r w:rsidRPr="007219DA">
        <w:rPr>
          <w:rFonts w:eastAsia="Calibri"/>
          <w:b/>
          <w:bCs/>
          <w:sz w:val="26"/>
        </w:rPr>
        <w:t>Farquhar 17</w:t>
      </w:r>
      <w:r w:rsidRPr="007219DA">
        <w:rPr>
          <w:rFonts w:eastAsia="Calibri"/>
        </w:rPr>
        <w:t>, leads the Global Priorities Project (GPP) at the Centre for Effective Altruism, et al., 2017, “Existential Risk: Diplomacy and Governance,” https://www.fhi.ox.ac.uk/wp-content/uploads/Existential-Risks-2017-01-23.pdf</w:t>
      </w:r>
    </w:p>
    <w:p w14:paraId="2F761A69" w14:textId="77777777" w:rsidR="007219DA" w:rsidRPr="007219DA" w:rsidRDefault="007219DA" w:rsidP="007219DA">
      <w:pPr>
        <w:rPr>
          <w:rFonts w:eastAsia="Calibri"/>
        </w:rPr>
      </w:pPr>
      <w:r w:rsidRPr="007219DA">
        <w:rPr>
          <w:rFonts w:eastAsia="Calibri"/>
          <w:u w:val="single"/>
        </w:rPr>
        <w:t xml:space="preserve">The </w:t>
      </w:r>
      <w:r w:rsidRPr="007219DA">
        <w:rPr>
          <w:rFonts w:eastAsia="Calibri"/>
          <w:b/>
          <w:iCs/>
          <w:u w:val="single"/>
        </w:rPr>
        <w:t>most likely</w:t>
      </w:r>
      <w:r w:rsidRPr="007219DA">
        <w:rPr>
          <w:rFonts w:eastAsia="Calibri"/>
          <w:u w:val="single"/>
        </w:rPr>
        <w:t xml:space="preserve"> levels of global </w:t>
      </w:r>
      <w:r w:rsidRPr="007219DA">
        <w:rPr>
          <w:rFonts w:eastAsia="Calibri"/>
          <w:highlight w:val="green"/>
          <w:u w:val="single"/>
        </w:rPr>
        <w:t xml:space="preserve">warming </w:t>
      </w:r>
      <w:r w:rsidRPr="007219DA">
        <w:rPr>
          <w:rFonts w:eastAsia="Calibri"/>
          <w:u w:val="single"/>
        </w:rPr>
        <w:t xml:space="preserve">are </w:t>
      </w:r>
      <w:r w:rsidRPr="007219DA">
        <w:rPr>
          <w:rFonts w:eastAsia="Calibri"/>
          <w:b/>
          <w:iCs/>
          <w:highlight w:val="green"/>
          <w:u w:val="single"/>
        </w:rPr>
        <w:t>very unlikely to cause</w:t>
      </w:r>
      <w:r w:rsidRPr="007219DA">
        <w:rPr>
          <w:rFonts w:eastAsia="Calibri"/>
          <w:b/>
          <w:iCs/>
          <w:u w:val="single"/>
        </w:rPr>
        <w:t xml:space="preserve"> human </w:t>
      </w:r>
      <w:r w:rsidRPr="007219DA">
        <w:rPr>
          <w:rFonts w:eastAsia="Calibri"/>
          <w:b/>
          <w:iCs/>
          <w:highlight w:val="green"/>
          <w:u w:val="single"/>
        </w:rPr>
        <w:t>extinction</w:t>
      </w:r>
      <w:r w:rsidRPr="007219DA">
        <w:rPr>
          <w:rFonts w:eastAsia="Calibri"/>
        </w:rPr>
        <w:t xml:space="preserve">.15 The </w:t>
      </w:r>
      <w:r w:rsidRPr="007219DA">
        <w:rPr>
          <w:rFonts w:eastAsia="Calibri"/>
          <w:u w:val="single"/>
        </w:rPr>
        <w:t>existential risks of climate change</w:t>
      </w:r>
      <w:r w:rsidRPr="007219DA">
        <w:rPr>
          <w:rFonts w:eastAsia="Calibri"/>
        </w:rPr>
        <w:t xml:space="preserve"> instead </w:t>
      </w:r>
      <w:r w:rsidRPr="007219DA">
        <w:rPr>
          <w:rFonts w:eastAsia="Calibri"/>
          <w:u w:val="single"/>
        </w:rPr>
        <w:t>stem from tail risk</w:t>
      </w:r>
      <w:r w:rsidRPr="007219DA">
        <w:rPr>
          <w:rFonts w:eastAsia="Calibri"/>
        </w:rPr>
        <w:t xml:space="preserve"> climate change – </w:t>
      </w:r>
      <w:r w:rsidRPr="007219DA">
        <w:rPr>
          <w:rFonts w:eastAsia="Calibri"/>
          <w:u w:val="single"/>
        </w:rPr>
        <w:t xml:space="preserve">the </w:t>
      </w:r>
      <w:r w:rsidRPr="007219DA">
        <w:rPr>
          <w:rFonts w:eastAsia="Calibri"/>
          <w:b/>
          <w:iCs/>
          <w:u w:val="single"/>
        </w:rPr>
        <w:t>low probability</w:t>
      </w:r>
      <w:r w:rsidRPr="007219DA">
        <w:rPr>
          <w:rFonts w:eastAsia="Calibri"/>
          <w:u w:val="single"/>
        </w:rPr>
        <w:t xml:space="preserve"> of extreme levels of warming</w:t>
      </w:r>
      <w:r w:rsidRPr="007219DA">
        <w:rPr>
          <w:rFonts w:eastAsia="Calibri"/>
        </w:rPr>
        <w:t xml:space="preserve"> – </w:t>
      </w:r>
      <w:r w:rsidRPr="007219DA">
        <w:rPr>
          <w:rFonts w:eastAsia="Calibri"/>
          <w:u w:val="single"/>
        </w:rPr>
        <w:t>and interaction with other sources of risk</w:t>
      </w:r>
      <w:r w:rsidRPr="007219DA">
        <w:rPr>
          <w:rFonts w:eastAsia="Calibri"/>
        </w:rPr>
        <w:t xml:space="preserve">. It is impossible to say with confidence at what point global warming would become severe enough to pose an existential threat. Research has suggested that </w:t>
      </w:r>
      <w:r w:rsidRPr="007219DA">
        <w:rPr>
          <w:rFonts w:eastAsia="Calibri"/>
          <w:b/>
          <w:iCs/>
          <w:u w:val="single"/>
        </w:rPr>
        <w:t>warming of 11-</w:t>
      </w:r>
      <w:r w:rsidRPr="007219DA">
        <w:rPr>
          <w:rFonts w:eastAsia="Calibri"/>
          <w:b/>
          <w:iCs/>
          <w:highlight w:val="green"/>
          <w:u w:val="single"/>
        </w:rPr>
        <w:t>12°C</w:t>
      </w:r>
      <w:r w:rsidRPr="007219DA">
        <w:rPr>
          <w:rFonts w:eastAsia="Calibri"/>
          <w:highlight w:val="green"/>
          <w:u w:val="single"/>
        </w:rPr>
        <w:t xml:space="preserve"> would render most</w:t>
      </w:r>
      <w:r w:rsidRPr="007219DA">
        <w:rPr>
          <w:rFonts w:eastAsia="Calibri"/>
          <w:u w:val="single"/>
        </w:rPr>
        <w:t xml:space="preserve"> of the planet </w:t>
      </w:r>
      <w:r w:rsidRPr="007219DA">
        <w:rPr>
          <w:rFonts w:eastAsia="Calibri"/>
          <w:highlight w:val="green"/>
          <w:u w:val="single"/>
        </w:rPr>
        <w:t>uninhabitable</w:t>
      </w:r>
      <w:r w:rsidRPr="007219DA">
        <w:rPr>
          <w:rFonts w:eastAsia="Calibri"/>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7219DA">
        <w:rPr>
          <w:rFonts w:eastAsia="Calibri"/>
          <w:u w:val="single"/>
        </w:rPr>
        <w:t>the timescales over which such changes might happen could mean</w:t>
      </w:r>
      <w:r w:rsidRPr="007219DA">
        <w:rPr>
          <w:rFonts w:eastAsia="Calibri"/>
        </w:rPr>
        <w:t xml:space="preserve"> that </w:t>
      </w:r>
      <w:r w:rsidRPr="007219DA">
        <w:rPr>
          <w:rFonts w:eastAsia="Calibri"/>
          <w:b/>
          <w:iCs/>
          <w:highlight w:val="green"/>
          <w:u w:val="single"/>
        </w:rPr>
        <w:t>humanity is able to adapt</w:t>
      </w:r>
      <w:r w:rsidRPr="007219DA">
        <w:rPr>
          <w:rFonts w:eastAsia="Calibri"/>
        </w:rPr>
        <w:t xml:space="preserve"> enough </w:t>
      </w:r>
      <w:r w:rsidRPr="007219DA">
        <w:rPr>
          <w:rFonts w:eastAsia="Calibri"/>
          <w:highlight w:val="green"/>
          <w:u w:val="single"/>
        </w:rPr>
        <w:t xml:space="preserve">to avoid extinction in </w:t>
      </w:r>
      <w:r w:rsidRPr="007219DA">
        <w:rPr>
          <w:rFonts w:eastAsia="Calibri"/>
          <w:b/>
          <w:iCs/>
          <w:u w:val="single"/>
        </w:rPr>
        <w:t xml:space="preserve">even very </w:t>
      </w:r>
      <w:r w:rsidRPr="007219DA">
        <w:rPr>
          <w:rFonts w:eastAsia="Calibri"/>
          <w:b/>
          <w:iCs/>
          <w:highlight w:val="green"/>
          <w:u w:val="single"/>
        </w:rPr>
        <w:t>extreme scenarios</w:t>
      </w:r>
      <w:r w:rsidRPr="007219DA">
        <w:rPr>
          <w:rFonts w:eastAsia="Calibri"/>
        </w:rPr>
        <w:t xml:space="preserve">. The probability of these levels of warming depends on eventual greenhouse gas concentrations. According to some experts, </w:t>
      </w:r>
      <w:r w:rsidRPr="007219DA">
        <w:rPr>
          <w:rFonts w:eastAsia="Calibri"/>
          <w:u w:val="single"/>
        </w:rPr>
        <w:t>unless strong action is taken soon by major emitters</w:t>
      </w:r>
      <w:r w:rsidRPr="007219DA">
        <w:rPr>
          <w:rFonts w:eastAsia="Calibri"/>
        </w:rPr>
        <w:t xml:space="preserve">, it is likely that </w:t>
      </w:r>
      <w:r w:rsidRPr="007219DA">
        <w:rPr>
          <w:rFonts w:eastAsia="Calibri"/>
          <w:u w:val="single"/>
        </w:rPr>
        <w:t>we will pursue a medium-high emissions pathway</w:t>
      </w:r>
      <w:r w:rsidRPr="007219DA">
        <w:rPr>
          <w:rFonts w:eastAsia="Calibri"/>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7219DA">
        <w:rPr>
          <w:rFonts w:eastAsia="Calibri"/>
          <w:u w:val="single"/>
        </w:rPr>
        <w:t>if we continue to pursue a medium-high emissions pathway</w:t>
      </w:r>
      <w:r w:rsidRPr="007219DA">
        <w:rPr>
          <w:rFonts w:eastAsia="Calibri"/>
        </w:rPr>
        <w:t xml:space="preserve">, the </w:t>
      </w:r>
      <w:r w:rsidRPr="007219DA">
        <w:rPr>
          <w:rFonts w:eastAsia="Calibri"/>
          <w:highlight w:val="green"/>
          <w:u w:val="single"/>
        </w:rPr>
        <w:t>probability of</w:t>
      </w:r>
      <w:r w:rsidRPr="007219DA">
        <w:rPr>
          <w:rFonts w:eastAsia="Calibri"/>
          <w:u w:val="single"/>
        </w:rPr>
        <w:t xml:space="preserve"> eventual warming of </w:t>
      </w:r>
      <w:r w:rsidRPr="007219DA">
        <w:rPr>
          <w:rFonts w:eastAsia="Calibri"/>
          <w:highlight w:val="green"/>
          <w:u w:val="single"/>
        </w:rPr>
        <w:t>6°C is</w:t>
      </w:r>
      <w:r w:rsidRPr="007219DA">
        <w:rPr>
          <w:rFonts w:eastAsia="Calibri"/>
          <w:u w:val="single"/>
        </w:rPr>
        <w:t xml:space="preserve"> around </w:t>
      </w:r>
      <w:r w:rsidRPr="007219DA">
        <w:rPr>
          <w:rFonts w:eastAsia="Calibri"/>
          <w:b/>
          <w:iCs/>
          <w:highlight w:val="green"/>
          <w:u w:val="single"/>
        </w:rPr>
        <w:t>10%</w:t>
      </w:r>
      <w:r w:rsidRPr="007219DA">
        <w:rPr>
          <w:rFonts w:eastAsia="Calibri"/>
        </w:rPr>
        <w:t xml:space="preserve">,23 </w:t>
      </w:r>
      <w:r w:rsidRPr="007219DA">
        <w:rPr>
          <w:rFonts w:eastAsia="Calibri"/>
          <w:highlight w:val="green"/>
          <w:u w:val="single"/>
        </w:rPr>
        <w:t>and</w:t>
      </w:r>
      <w:r w:rsidRPr="007219DA">
        <w:rPr>
          <w:rFonts w:eastAsia="Calibri"/>
        </w:rPr>
        <w:t xml:space="preserve"> of </w:t>
      </w:r>
      <w:r w:rsidRPr="007219DA">
        <w:rPr>
          <w:rFonts w:eastAsia="Calibri"/>
          <w:highlight w:val="green"/>
          <w:u w:val="single"/>
        </w:rPr>
        <w:t>10°C is</w:t>
      </w:r>
      <w:r w:rsidRPr="007219DA">
        <w:rPr>
          <w:rFonts w:eastAsia="Calibri"/>
        </w:rPr>
        <w:t xml:space="preserve"> around </w:t>
      </w:r>
      <w:r w:rsidRPr="007219DA">
        <w:rPr>
          <w:rFonts w:eastAsia="Calibri"/>
          <w:b/>
          <w:iCs/>
          <w:highlight w:val="green"/>
          <w:u w:val="single"/>
        </w:rPr>
        <w:t>3%</w:t>
      </w:r>
      <w:r w:rsidRPr="007219DA">
        <w:rPr>
          <w:rFonts w:eastAsia="Calibri"/>
        </w:rPr>
        <w:t xml:space="preserve">.24 </w:t>
      </w:r>
      <w:r w:rsidRPr="007219DA">
        <w:rPr>
          <w:rFonts w:eastAsia="Calibri"/>
          <w:highlight w:val="green"/>
          <w:u w:val="single"/>
        </w:rPr>
        <w:t>These</w:t>
      </w:r>
      <w:r w:rsidRPr="007219DA">
        <w:rPr>
          <w:rFonts w:eastAsia="Calibri"/>
          <w:u w:val="single"/>
        </w:rPr>
        <w:t xml:space="preserve"> estimates </w:t>
      </w:r>
      <w:r w:rsidRPr="007219DA">
        <w:rPr>
          <w:rFonts w:eastAsia="Calibri"/>
          <w:highlight w:val="green"/>
          <w:u w:val="single"/>
        </w:rPr>
        <w:t>are</w:t>
      </w:r>
      <w:r w:rsidRPr="007219DA">
        <w:rPr>
          <w:rFonts w:eastAsia="Calibri"/>
        </w:rPr>
        <w:t xml:space="preserve"> of course </w:t>
      </w:r>
      <w:r w:rsidRPr="007219DA">
        <w:rPr>
          <w:rFonts w:eastAsia="Calibri"/>
          <w:b/>
          <w:iCs/>
          <w:highlight w:val="green"/>
          <w:u w:val="single"/>
        </w:rPr>
        <w:t>highly uncertain</w:t>
      </w:r>
      <w:r w:rsidRPr="007219DA">
        <w:rPr>
          <w:rFonts w:eastAsia="Calibri"/>
        </w:rPr>
        <w:t xml:space="preserve">. </w:t>
      </w:r>
      <w:r w:rsidRPr="007219DA">
        <w:rPr>
          <w:rFonts w:eastAsia="Calibri"/>
          <w:u w:val="single"/>
        </w:rPr>
        <w:t xml:space="preserve">It is </w:t>
      </w:r>
      <w:r w:rsidRPr="007219DA">
        <w:rPr>
          <w:rFonts w:eastAsia="Calibri"/>
          <w:b/>
          <w:iCs/>
          <w:u w:val="single"/>
        </w:rPr>
        <w:t>likely</w:t>
      </w:r>
      <w:r w:rsidRPr="007219DA">
        <w:rPr>
          <w:rFonts w:eastAsia="Calibri"/>
        </w:rPr>
        <w:t xml:space="preserve"> that </w:t>
      </w:r>
      <w:r w:rsidRPr="007219DA">
        <w:rPr>
          <w:rFonts w:eastAsia="Calibri"/>
          <w:highlight w:val="green"/>
          <w:u w:val="single"/>
        </w:rPr>
        <w:t>the world will take action</w:t>
      </w:r>
      <w:r w:rsidRPr="007219DA">
        <w:rPr>
          <w:rFonts w:eastAsia="Calibri"/>
          <w:u w:val="single"/>
        </w:rPr>
        <w:t xml:space="preserve"> against climate change </w:t>
      </w:r>
      <w:r w:rsidRPr="007219DA">
        <w:rPr>
          <w:rFonts w:eastAsia="Calibri"/>
          <w:highlight w:val="green"/>
          <w:u w:val="single"/>
        </w:rPr>
        <w:t>once it begins to impose</w:t>
      </w:r>
      <w:r w:rsidRPr="007219DA">
        <w:rPr>
          <w:rFonts w:eastAsia="Calibri"/>
          <w:u w:val="single"/>
        </w:rPr>
        <w:t xml:space="preserve"> large </w:t>
      </w:r>
      <w:r w:rsidRPr="007219DA">
        <w:rPr>
          <w:rFonts w:eastAsia="Calibri"/>
          <w:highlight w:val="green"/>
          <w:u w:val="single"/>
        </w:rPr>
        <w:t>costs</w:t>
      </w:r>
      <w:r w:rsidRPr="007219DA">
        <w:rPr>
          <w:rFonts w:eastAsia="Calibri"/>
        </w:rPr>
        <w:t xml:space="preserve"> on human society, </w:t>
      </w:r>
      <w:r w:rsidRPr="007219DA">
        <w:rPr>
          <w:rFonts w:eastAsia="Calibri"/>
          <w:b/>
          <w:iCs/>
          <w:highlight w:val="green"/>
          <w:u w:val="single"/>
        </w:rPr>
        <w:t>long before</w:t>
      </w:r>
      <w:r w:rsidRPr="007219DA">
        <w:rPr>
          <w:rFonts w:eastAsia="Calibri"/>
          <w:b/>
          <w:iCs/>
          <w:u w:val="single"/>
        </w:rPr>
        <w:t xml:space="preserve"> there is warming of </w:t>
      </w:r>
      <w:r w:rsidRPr="007219DA">
        <w:rPr>
          <w:rFonts w:eastAsia="Calibri"/>
          <w:b/>
          <w:iCs/>
          <w:highlight w:val="green"/>
          <w:u w:val="single"/>
        </w:rPr>
        <w:t>10°C</w:t>
      </w:r>
      <w:r w:rsidRPr="007219DA">
        <w:rPr>
          <w:rFonts w:eastAsia="Calibri"/>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60DFEAFC" w14:textId="77777777" w:rsidR="007219DA" w:rsidRPr="007219DA" w:rsidRDefault="007219DA" w:rsidP="007219DA"/>
    <w:p w14:paraId="0946B246" w14:textId="77777777" w:rsidR="007219DA" w:rsidRPr="007219DA" w:rsidRDefault="007219DA" w:rsidP="007219DA">
      <w:pPr>
        <w:keepNext/>
        <w:keepLines/>
        <w:spacing w:before="40" w:after="0"/>
        <w:outlineLvl w:val="3"/>
        <w:rPr>
          <w:rFonts w:eastAsia="MS Gothic" w:cs="Times New Roman"/>
          <w:b/>
          <w:iCs/>
          <w:sz w:val="26"/>
        </w:rPr>
      </w:pPr>
      <w:r w:rsidRPr="007219DA">
        <w:rPr>
          <w:rFonts w:eastAsia="MS Gothic" w:cs="Times New Roman"/>
          <w:b/>
          <w:iCs/>
          <w:sz w:val="26"/>
        </w:rPr>
        <w:t>No space war – attributability checks escalation</w:t>
      </w:r>
    </w:p>
    <w:p w14:paraId="7831CA0B" w14:textId="77777777" w:rsidR="007219DA" w:rsidRPr="007219DA" w:rsidRDefault="007219DA" w:rsidP="007219DA">
      <w:pPr>
        <w:rPr>
          <w:rFonts w:eastAsia="Cambria"/>
        </w:rPr>
      </w:pPr>
      <w:r w:rsidRPr="007219DA">
        <w:rPr>
          <w:rFonts w:eastAsia="Cambria"/>
          <w:b/>
          <w:bCs/>
          <w:sz w:val="26"/>
        </w:rPr>
        <w:t>Pavur 19</w:t>
      </w:r>
      <w:r w:rsidRPr="007219DA">
        <w:rPr>
          <w:rFonts w:eastAsia="Cambria"/>
          <w:b/>
        </w:rPr>
        <w:t xml:space="preserve"> </w:t>
      </w:r>
      <w:r w:rsidRPr="007219DA">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2" w:history="1">
        <w:r w:rsidRPr="007219DA">
          <w:rPr>
            <w:rFonts w:eastAsia="Cambria"/>
          </w:rPr>
          <w:t>https://ccdcoe.org/uploads/2019/06/Art_12_The-Cyber-ASAT.pdf</w:t>
        </w:r>
      </w:hyperlink>
      <w:r w:rsidRPr="007219DA">
        <w:rPr>
          <w:rFonts w:eastAsia="Cambria"/>
        </w:rPr>
        <w:t>]</w:t>
      </w:r>
    </w:p>
    <w:p w14:paraId="2921050E" w14:textId="77777777" w:rsidR="007219DA" w:rsidRPr="007219DA" w:rsidRDefault="007219DA" w:rsidP="007219DA">
      <w:pPr>
        <w:rPr>
          <w:rFonts w:eastAsia="Cambria"/>
        </w:rPr>
      </w:pPr>
      <w:r w:rsidRPr="007219DA">
        <w:rPr>
          <w:rFonts w:eastAsia="Cambria"/>
          <w:sz w:val="16"/>
        </w:rPr>
        <w:t xml:space="preserve">A. Limited Accessibility Space is difficult. Over 60 years have passed since the first Sputnik launch and only nine countries (ten including the EU) have orbital launch capabilities. Moreover, </w:t>
      </w:r>
      <w:r w:rsidRPr="007219DA">
        <w:rPr>
          <w:rFonts w:eastAsia="Cambria"/>
          <w:u w:val="single"/>
        </w:rPr>
        <w:t xml:space="preserve">a launch programme alone does not guarantee the </w:t>
      </w:r>
      <w:r w:rsidRPr="007219DA">
        <w:rPr>
          <w:rFonts w:eastAsia="Cambria"/>
          <w:b/>
          <w:iCs/>
          <w:u w:val="single"/>
          <w:bdr w:val="single" w:sz="8" w:space="0" w:color="auto"/>
        </w:rPr>
        <w:t>resources</w:t>
      </w:r>
      <w:r w:rsidRPr="007219DA">
        <w:rPr>
          <w:rFonts w:eastAsia="Cambria"/>
          <w:u w:val="single"/>
        </w:rPr>
        <w:t xml:space="preserve"> and </w:t>
      </w:r>
      <w:r w:rsidRPr="007219DA">
        <w:rPr>
          <w:rFonts w:eastAsia="Cambria"/>
          <w:b/>
          <w:iCs/>
          <w:u w:val="single"/>
          <w:bdr w:val="single" w:sz="8" w:space="0" w:color="auto"/>
        </w:rPr>
        <w:t>precision required</w:t>
      </w:r>
      <w:r w:rsidRPr="007219DA">
        <w:rPr>
          <w:rFonts w:eastAsia="Cambria"/>
          <w:u w:val="single"/>
        </w:rPr>
        <w:t xml:space="preserve"> to </w:t>
      </w:r>
      <w:r w:rsidRPr="007219DA">
        <w:rPr>
          <w:rFonts w:eastAsia="Cambria"/>
          <w:b/>
          <w:iCs/>
          <w:u w:val="single"/>
          <w:bdr w:val="single" w:sz="8" w:space="0" w:color="auto"/>
        </w:rPr>
        <w:t>operate a meaningful ASAT capability</w:t>
      </w:r>
      <w:r w:rsidRPr="007219DA">
        <w:rPr>
          <w:rFonts w:eastAsia="Cambria"/>
          <w:u w:val="single"/>
        </w:rPr>
        <w:t>.</w:t>
      </w:r>
      <w:r w:rsidRPr="007219DA">
        <w:rPr>
          <w:rFonts w:eastAsia="Cambria"/>
          <w:sz w:val="16"/>
        </w:rPr>
        <w:t xml:space="preserve"> Given this, one possible reason why </w:t>
      </w:r>
      <w:r w:rsidRPr="007219DA">
        <w:rPr>
          <w:rFonts w:eastAsia="Cambria"/>
          <w:b/>
          <w:iCs/>
          <w:highlight w:val="green"/>
          <w:u w:val="single"/>
          <w:bdr w:val="single" w:sz="8" w:space="0" w:color="auto"/>
        </w:rPr>
        <w:t>space wars have not broken out</w:t>
      </w:r>
      <w:r w:rsidRPr="007219DA">
        <w:rPr>
          <w:rFonts w:eastAsia="Cambria"/>
          <w:sz w:val="16"/>
        </w:rPr>
        <w:t xml:space="preserve"> is simply </w:t>
      </w:r>
      <w:r w:rsidRPr="007219DA">
        <w:rPr>
          <w:rFonts w:eastAsia="Cambria"/>
          <w:u w:val="single"/>
        </w:rPr>
        <w:t xml:space="preserve">because </w:t>
      </w:r>
      <w:r w:rsidRPr="007219DA">
        <w:rPr>
          <w:rFonts w:eastAsia="Cambria"/>
          <w:highlight w:val="green"/>
          <w:u w:val="single"/>
        </w:rPr>
        <w:t>only the US has</w:t>
      </w:r>
      <w:r w:rsidRPr="007219DA">
        <w:rPr>
          <w:rFonts w:eastAsia="Cambria"/>
          <w:u w:val="single"/>
        </w:rPr>
        <w:t xml:space="preserve"> ever had </w:t>
      </w:r>
      <w:r w:rsidRPr="007219DA">
        <w:rPr>
          <w:rFonts w:eastAsia="Cambria"/>
          <w:highlight w:val="green"/>
          <w:u w:val="single"/>
        </w:rPr>
        <w:t>the ability to fight one</w:t>
      </w:r>
      <w:r w:rsidRPr="007219DA">
        <w:rPr>
          <w:rFonts w:eastAsia="Cambria"/>
          <w:sz w:val="16"/>
        </w:rPr>
        <w:t xml:space="preserve"> [21, p. 402], [22, pp. 419–420]. </w:t>
      </w:r>
      <w:r w:rsidRPr="007219DA">
        <w:rPr>
          <w:rFonts w:eastAsia="Cambria"/>
          <w:u w:val="single"/>
        </w:rPr>
        <w:t xml:space="preserve">Although launch technology may become cheaper and easier, it is unclear to what extent these advances will be distributed among presently non-spacefaring nations. </w:t>
      </w:r>
      <w:r w:rsidRPr="007219DA">
        <w:rPr>
          <w:rFonts w:eastAsia="Cambria"/>
          <w:b/>
          <w:iCs/>
          <w:highlight w:val="green"/>
          <w:u w:val="single"/>
          <w:bdr w:val="single" w:sz="8" w:space="0" w:color="auto"/>
        </w:rPr>
        <w:t>Limited access to orbit</w:t>
      </w:r>
      <w:r w:rsidRPr="007219DA">
        <w:rPr>
          <w:rFonts w:eastAsia="Cambria"/>
          <w:u w:val="single"/>
        </w:rPr>
        <w:t xml:space="preserve"> necessarily </w:t>
      </w:r>
      <w:r w:rsidRPr="007219DA">
        <w:rPr>
          <w:rFonts w:eastAsia="Cambria"/>
          <w:highlight w:val="green"/>
          <w:u w:val="single"/>
        </w:rPr>
        <w:t>reduces</w:t>
      </w:r>
      <w:r w:rsidRPr="007219DA">
        <w:rPr>
          <w:rFonts w:eastAsia="Cambria"/>
          <w:u w:val="single"/>
        </w:rPr>
        <w:t xml:space="preserve"> the </w:t>
      </w:r>
      <w:r w:rsidRPr="007219DA">
        <w:rPr>
          <w:rFonts w:eastAsia="Cambria"/>
          <w:highlight w:val="green"/>
          <w:u w:val="single"/>
        </w:rPr>
        <w:t xml:space="preserve">scenarios which could </w:t>
      </w:r>
      <w:r w:rsidRPr="007219DA">
        <w:rPr>
          <w:rFonts w:eastAsia="Cambria"/>
          <w:u w:val="single"/>
        </w:rPr>
        <w:t xml:space="preserve">plausibly </w:t>
      </w:r>
      <w:r w:rsidRPr="007219DA">
        <w:rPr>
          <w:rFonts w:eastAsia="Cambria"/>
          <w:highlight w:val="green"/>
          <w:u w:val="single"/>
        </w:rPr>
        <w:t>escalate</w:t>
      </w:r>
      <w:r w:rsidRPr="007219DA">
        <w:rPr>
          <w:rFonts w:eastAsia="Cambria"/>
          <w:u w:val="single"/>
        </w:rPr>
        <w:t xml:space="preserve"> to ASAT usage.</w:t>
      </w:r>
      <w:r w:rsidRPr="007219DA">
        <w:rPr>
          <w:rFonts w:eastAsia="Cambria"/>
          <w:sz w:val="16"/>
        </w:rPr>
        <w:t xml:space="preserve"> Only major conflicts between the handful of states with ‘space club’ membership could be considered possible flashpoints. Even then, the </w:t>
      </w:r>
      <w:r w:rsidRPr="007219DA">
        <w:rPr>
          <w:rFonts w:eastAsia="Cambria"/>
          <w:b/>
          <w:iCs/>
          <w:highlight w:val="green"/>
          <w:u w:val="single"/>
          <w:bdr w:val="single" w:sz="8" w:space="0" w:color="auto"/>
        </w:rPr>
        <w:t>fragility of an attacker’s own space assets</w:t>
      </w:r>
      <w:r w:rsidRPr="007219DA">
        <w:rPr>
          <w:rFonts w:eastAsia="Cambria"/>
          <w:highlight w:val="green"/>
          <w:u w:val="single"/>
        </w:rPr>
        <w:t xml:space="preserve"> creates </w:t>
      </w:r>
      <w:r w:rsidRPr="007219DA">
        <w:rPr>
          <w:rFonts w:eastAsia="Cambria"/>
          <w:b/>
          <w:iCs/>
          <w:highlight w:val="green"/>
          <w:u w:val="single"/>
          <w:bdr w:val="single" w:sz="8" w:space="0" w:color="auto"/>
        </w:rPr>
        <w:t>de-escalatory pressures</w:t>
      </w:r>
      <w:r w:rsidRPr="007219DA">
        <w:rPr>
          <w:rFonts w:eastAsia="Cambria"/>
          <w:u w:val="single"/>
        </w:rPr>
        <w:t xml:space="preserve"> due to the </w:t>
      </w:r>
      <w:r w:rsidRPr="007219DA">
        <w:rPr>
          <w:rFonts w:eastAsia="Cambria"/>
          <w:b/>
          <w:iCs/>
          <w:u w:val="single"/>
          <w:bdr w:val="single" w:sz="8" w:space="0" w:color="auto"/>
        </w:rPr>
        <w:t>deterrent effect of retaliation</w:t>
      </w:r>
      <w:r w:rsidRPr="007219DA">
        <w:rPr>
          <w:rFonts w:eastAsia="Cambria"/>
          <w:u w:val="single"/>
        </w:rPr>
        <w:t>. Since</w:t>
      </w:r>
      <w:r w:rsidRPr="007219DA">
        <w:rPr>
          <w:rFonts w:eastAsia="Cambria"/>
          <w:sz w:val="16"/>
        </w:rPr>
        <w:t xml:space="preserve"> the earliest days of </w:t>
      </w:r>
      <w:r w:rsidRPr="007219DA">
        <w:rPr>
          <w:rFonts w:eastAsia="Cambria"/>
          <w:u w:val="single"/>
        </w:rPr>
        <w:t xml:space="preserve">the space race, </w:t>
      </w:r>
      <w:r w:rsidRPr="007219DA">
        <w:rPr>
          <w:rFonts w:eastAsia="Cambria"/>
          <w:highlight w:val="green"/>
          <w:u w:val="single"/>
        </w:rPr>
        <w:t>dominant powers have</w:t>
      </w:r>
      <w:r w:rsidRPr="007219DA">
        <w:rPr>
          <w:rFonts w:eastAsia="Cambria"/>
          <w:u w:val="single"/>
        </w:rPr>
        <w:t xml:space="preserve"> recognized this dynamic and </w:t>
      </w:r>
      <w:r w:rsidRPr="007219DA">
        <w:rPr>
          <w:rFonts w:eastAsia="Cambria"/>
          <w:highlight w:val="green"/>
          <w:u w:val="single"/>
        </w:rPr>
        <w:t>demonstrated</w:t>
      </w:r>
      <w:r w:rsidRPr="007219DA">
        <w:rPr>
          <w:rFonts w:eastAsia="Cambria"/>
          <w:u w:val="single"/>
        </w:rPr>
        <w:t xml:space="preserve"> an </w:t>
      </w:r>
      <w:r w:rsidRPr="007219DA">
        <w:rPr>
          <w:rFonts w:eastAsia="Cambria"/>
          <w:highlight w:val="green"/>
          <w:u w:val="single"/>
        </w:rPr>
        <w:t xml:space="preserve">inclination </w:t>
      </w:r>
      <w:r w:rsidRPr="007219DA">
        <w:rPr>
          <w:rFonts w:eastAsia="Cambria"/>
          <w:b/>
          <w:iCs/>
          <w:highlight w:val="green"/>
          <w:u w:val="single"/>
          <w:bdr w:val="single" w:sz="8" w:space="0" w:color="auto"/>
        </w:rPr>
        <w:t xml:space="preserve">towards de-escalatory </w:t>
      </w:r>
      <w:r w:rsidRPr="007219DA">
        <w:rPr>
          <w:rFonts w:eastAsia="Cambria"/>
          <w:b/>
          <w:iCs/>
          <w:u w:val="single"/>
          <w:bdr w:val="single" w:sz="8" w:space="0" w:color="auto"/>
        </w:rPr>
        <w:t xml:space="preserve">space </w:t>
      </w:r>
      <w:r w:rsidRPr="007219DA">
        <w:rPr>
          <w:rFonts w:eastAsia="Cambria"/>
          <w:b/>
          <w:iCs/>
          <w:highlight w:val="green"/>
          <w:u w:val="single"/>
          <w:bdr w:val="single" w:sz="8" w:space="0" w:color="auto"/>
        </w:rPr>
        <w:t>strategies</w:t>
      </w:r>
      <w:r w:rsidRPr="007219DA">
        <w:rPr>
          <w:rFonts w:eastAsia="Cambria"/>
          <w:sz w:val="16"/>
        </w:rPr>
        <w:t xml:space="preserve"> [23]. B. Attributable Norms </w:t>
      </w:r>
      <w:r w:rsidRPr="007219DA">
        <w:rPr>
          <w:rFonts w:eastAsia="Cambria"/>
          <w:u w:val="single"/>
        </w:rPr>
        <w:t>There</w:t>
      </w:r>
      <w:r w:rsidRPr="007219DA">
        <w:rPr>
          <w:rFonts w:eastAsia="Cambria"/>
          <w:sz w:val="16"/>
        </w:rPr>
        <w:t xml:space="preserve"> also </w:t>
      </w:r>
      <w:r w:rsidRPr="007219DA">
        <w:rPr>
          <w:rFonts w:eastAsia="Cambria"/>
          <w:u w:val="single"/>
        </w:rPr>
        <w:t xml:space="preserve">exists a </w:t>
      </w:r>
      <w:r w:rsidRPr="007219DA">
        <w:rPr>
          <w:rFonts w:eastAsia="Cambria"/>
          <w:b/>
          <w:iCs/>
          <w:u w:val="single"/>
          <w:bdr w:val="single" w:sz="8" w:space="0" w:color="auto"/>
        </w:rPr>
        <w:t>long-standing normative framework</w:t>
      </w:r>
      <w:r w:rsidRPr="007219DA">
        <w:rPr>
          <w:rFonts w:eastAsia="Cambria"/>
          <w:u w:val="single"/>
        </w:rPr>
        <w:t xml:space="preserve"> favouring the </w:t>
      </w:r>
      <w:r w:rsidRPr="007219DA">
        <w:rPr>
          <w:rFonts w:eastAsia="Cambria"/>
          <w:b/>
          <w:iCs/>
          <w:u w:val="single"/>
          <w:bdr w:val="single" w:sz="8" w:space="0" w:color="auto"/>
        </w:rPr>
        <w:t>peaceful use of space</w:t>
      </w:r>
      <w:r w:rsidRPr="007219DA">
        <w:rPr>
          <w:rFonts w:eastAsia="Cambria"/>
          <w:u w:val="single"/>
        </w:rPr>
        <w:t>.</w:t>
      </w:r>
      <w:r w:rsidRPr="007219DA">
        <w:rPr>
          <w:rFonts w:eastAsia="Cambria"/>
          <w:sz w:val="16"/>
        </w:rPr>
        <w:t xml:space="preserve"> The effectiveness of this regime, centred around the Outer Space Treaty </w:t>
      </w:r>
      <w:r w:rsidRPr="007219DA">
        <w:rPr>
          <w:rFonts w:eastAsia="Cambria"/>
          <w:u w:val="single"/>
        </w:rPr>
        <w:t>(</w:t>
      </w:r>
      <w:r w:rsidRPr="007219DA">
        <w:rPr>
          <w:rFonts w:eastAsia="Cambria"/>
          <w:b/>
          <w:iCs/>
          <w:u w:val="single"/>
          <w:bdr w:val="single" w:sz="8" w:space="0" w:color="auto"/>
        </w:rPr>
        <w:t>OST</w:t>
      </w:r>
      <w:r w:rsidRPr="007219DA">
        <w:rPr>
          <w:rFonts w:eastAsia="Cambria"/>
          <w:u w:val="single"/>
        </w:rPr>
        <w:t>)</w:t>
      </w:r>
      <w:r w:rsidRPr="007219DA">
        <w:rPr>
          <w:rFonts w:eastAsia="Cambria"/>
          <w:sz w:val="16"/>
        </w:rPr>
        <w:t xml:space="preserve">, is highly contentious and many have pointed out its serious legal and political shortcomings [24]–[26]. Nevertheless, this status quo framework has somehow </w:t>
      </w:r>
      <w:r w:rsidRPr="007219DA">
        <w:rPr>
          <w:rFonts w:eastAsia="Cambria"/>
          <w:u w:val="single"/>
        </w:rPr>
        <w:t xml:space="preserve">supported over </w:t>
      </w:r>
      <w:r w:rsidRPr="007219DA">
        <w:rPr>
          <w:rFonts w:eastAsia="Cambria"/>
          <w:b/>
          <w:iCs/>
          <w:u w:val="single"/>
          <w:bdr w:val="single" w:sz="8" w:space="0" w:color="auto"/>
        </w:rPr>
        <w:t>six decades of relative peace</w:t>
      </w:r>
      <w:r w:rsidRPr="007219DA">
        <w:rPr>
          <w:rFonts w:eastAsia="Cambria"/>
          <w:u w:val="single"/>
        </w:rPr>
        <w:t xml:space="preserve"> in orbit.</w:t>
      </w:r>
      <w:r w:rsidRPr="007219DA">
        <w:rPr>
          <w:rFonts w:eastAsia="Cambria"/>
          <w:sz w:val="16"/>
        </w:rPr>
        <w:t xml:space="preserve"> Over these six decades, </w:t>
      </w:r>
      <w:r w:rsidRPr="007219DA">
        <w:rPr>
          <w:rFonts w:eastAsia="Cambria"/>
          <w:b/>
          <w:iCs/>
          <w:highlight w:val="green"/>
          <w:u w:val="single"/>
          <w:bdr w:val="single" w:sz="8" w:space="0" w:color="auto"/>
        </w:rPr>
        <w:t>norms have become deeply ingrained</w:t>
      </w:r>
      <w:r w:rsidRPr="007219DA">
        <w:rPr>
          <w:rFonts w:eastAsia="Cambria"/>
          <w:u w:val="single"/>
        </w:rPr>
        <w:t xml:space="preserve"> into the way states describe and perceive space weaponization.</w:t>
      </w:r>
      <w:r w:rsidRPr="007219DA">
        <w:rPr>
          <w:rFonts w:eastAsia="Cambria"/>
          <w:sz w:val="16"/>
        </w:rPr>
        <w:t xml:space="preserve"> This de facto codification was dramatically demonstrated in 2005 when the US found itself on the short end of a 160-1 UN vote after opposing a non-binding resolution on space weaponization. </w:t>
      </w:r>
      <w:r w:rsidRPr="007219DA">
        <w:rPr>
          <w:rFonts w:eastAsia="Cambria"/>
          <w:u w:val="single"/>
        </w:rPr>
        <w:t>Although states have occasionally pushed the boundaries of these norms, this</w:t>
      </w:r>
      <w:r w:rsidRPr="007219DA">
        <w:rPr>
          <w:rFonts w:eastAsia="Cambria"/>
          <w:sz w:val="16"/>
        </w:rPr>
        <w:t xml:space="preserve"> has typically </w:t>
      </w:r>
      <w:r w:rsidRPr="007219DA">
        <w:rPr>
          <w:rFonts w:eastAsia="Cambria"/>
          <w:u w:val="single"/>
        </w:rPr>
        <w:t xml:space="preserve">occurred through </w:t>
      </w:r>
      <w:r w:rsidRPr="007219DA">
        <w:rPr>
          <w:rFonts w:eastAsia="Cambria"/>
          <w:highlight w:val="green"/>
          <w:u w:val="single"/>
        </w:rPr>
        <w:t>incremental legal re-interpretation</w:t>
      </w:r>
      <w:r w:rsidRPr="007219DA">
        <w:rPr>
          <w:rFonts w:eastAsia="Cambria"/>
          <w:sz w:val="16"/>
          <w:highlight w:val="green"/>
        </w:rPr>
        <w:t xml:space="preserve"> rather than outright opposition</w:t>
      </w:r>
      <w:r w:rsidRPr="007219DA">
        <w:rPr>
          <w:rFonts w:eastAsia="Cambria"/>
          <w:sz w:val="16"/>
        </w:rPr>
        <w:t xml:space="preserve"> [27]. Even the most notable incidents, such as the 2007-2008 US and Chinese ASAT demonstrations, were couched in rhetoric from both the norm violators and defenders, depicting space as a peaceful global commons [27, p. 56]. Altogether, this suggests that </w:t>
      </w:r>
      <w:r w:rsidRPr="007219DA">
        <w:rPr>
          <w:rFonts w:eastAsia="Cambria"/>
          <w:b/>
          <w:iCs/>
          <w:highlight w:val="green"/>
          <w:u w:val="single"/>
          <w:bdr w:val="single" w:sz="8" w:space="0" w:color="auto"/>
        </w:rPr>
        <w:t>states</w:t>
      </w:r>
      <w:r w:rsidRPr="007219DA">
        <w:rPr>
          <w:rFonts w:eastAsia="Cambria"/>
          <w:b/>
          <w:iCs/>
          <w:u w:val="single"/>
          <w:bdr w:val="single" w:sz="8" w:space="0" w:color="auto"/>
        </w:rPr>
        <w:t xml:space="preserve"> perceive real costs</w:t>
      </w:r>
      <w:r w:rsidRPr="007219DA">
        <w:rPr>
          <w:rFonts w:eastAsia="Cambria"/>
          <w:u w:val="single"/>
        </w:rPr>
        <w:t xml:space="preserve"> to breaking this normative tradition and may even </w:t>
      </w:r>
      <w:r w:rsidRPr="007219DA">
        <w:rPr>
          <w:rFonts w:eastAsia="Cambria"/>
          <w:b/>
          <w:iCs/>
          <w:highlight w:val="green"/>
          <w:u w:val="single"/>
          <w:bdr w:val="single" w:sz="8" w:space="0" w:color="auto"/>
        </w:rPr>
        <w:t>moderate</w:t>
      </w:r>
      <w:r w:rsidRPr="007219DA">
        <w:rPr>
          <w:rFonts w:eastAsia="Cambria"/>
          <w:b/>
          <w:iCs/>
          <w:u w:val="single"/>
          <w:bdr w:val="single" w:sz="8" w:space="0" w:color="auto"/>
        </w:rPr>
        <w:t xml:space="preserve"> their </w:t>
      </w:r>
      <w:r w:rsidRPr="007219DA">
        <w:rPr>
          <w:rFonts w:eastAsia="Cambria"/>
          <w:b/>
          <w:iCs/>
          <w:highlight w:val="green"/>
          <w:u w:val="single"/>
          <w:bdr w:val="single" w:sz="8" w:space="0" w:color="auto"/>
        </w:rPr>
        <w:t>behaviours</w:t>
      </w:r>
      <w:r w:rsidRPr="007219DA">
        <w:rPr>
          <w:rFonts w:eastAsia="Cambria"/>
          <w:u w:val="single"/>
        </w:rPr>
        <w:t xml:space="preserve"> accordingly.</w:t>
      </w:r>
      <w:r w:rsidRPr="007219DA">
        <w:rPr>
          <w:rFonts w:eastAsia="Cambria"/>
          <w:sz w:val="16"/>
        </w:rPr>
        <w:t xml:space="preserve"> One further factor supporting this norms regime is the </w:t>
      </w:r>
      <w:r w:rsidRPr="007219DA">
        <w:rPr>
          <w:rFonts w:eastAsia="Cambria"/>
          <w:b/>
          <w:iCs/>
          <w:u w:val="single"/>
          <w:bdr w:val="single" w:sz="8" w:space="0" w:color="auto"/>
        </w:rPr>
        <w:t xml:space="preserve">high degree of </w:t>
      </w:r>
      <w:r w:rsidRPr="007219DA">
        <w:rPr>
          <w:rFonts w:eastAsia="Cambria"/>
          <w:b/>
          <w:iCs/>
          <w:highlight w:val="green"/>
          <w:u w:val="single"/>
          <w:bdr w:val="single" w:sz="8" w:space="0" w:color="auto"/>
        </w:rPr>
        <w:t>attributability</w:t>
      </w:r>
      <w:r w:rsidRPr="007219DA">
        <w:rPr>
          <w:rFonts w:eastAsia="Cambria"/>
          <w:highlight w:val="green"/>
          <w:u w:val="single"/>
        </w:rPr>
        <w:t xml:space="preserve"> surrounding ASAT weapons</w:t>
      </w:r>
      <w:r w:rsidRPr="007219DA">
        <w:rPr>
          <w:rFonts w:eastAsia="Cambria"/>
          <w:u w:val="single"/>
        </w:rPr>
        <w:t>.</w:t>
      </w:r>
      <w:r w:rsidRPr="007219DA">
        <w:rPr>
          <w:rFonts w:eastAsia="Cambria"/>
          <w:sz w:val="16"/>
        </w:rPr>
        <w:t xml:space="preserve"> For kinetic ASAT technology, </w:t>
      </w:r>
      <w:r w:rsidRPr="007219DA">
        <w:rPr>
          <w:rFonts w:eastAsia="Cambria"/>
          <w:b/>
          <w:iCs/>
          <w:highlight w:val="green"/>
          <w:u w:val="single"/>
          <w:bdr w:val="single" w:sz="8" w:space="0" w:color="auto"/>
        </w:rPr>
        <w:t>plausible deniability</w:t>
      </w:r>
      <w:r w:rsidRPr="007219DA">
        <w:rPr>
          <w:rFonts w:eastAsia="Cambria"/>
          <w:highlight w:val="green"/>
          <w:u w:val="single"/>
        </w:rPr>
        <w:t xml:space="preserve"> and </w:t>
      </w:r>
      <w:r w:rsidRPr="007219DA">
        <w:rPr>
          <w:rFonts w:eastAsia="Cambria"/>
          <w:b/>
          <w:iCs/>
          <w:highlight w:val="green"/>
          <w:u w:val="single"/>
          <w:bdr w:val="single" w:sz="8" w:space="0" w:color="auto"/>
        </w:rPr>
        <w:t>stealth</w:t>
      </w:r>
      <w:r w:rsidRPr="007219DA">
        <w:rPr>
          <w:rFonts w:eastAsia="Cambria"/>
          <w:highlight w:val="green"/>
          <w:u w:val="single"/>
        </w:rPr>
        <w:t xml:space="preserve"> are</w:t>
      </w:r>
      <w:r w:rsidRPr="007219DA">
        <w:rPr>
          <w:rFonts w:eastAsia="Cambria"/>
          <w:u w:val="single"/>
        </w:rPr>
        <w:t xml:space="preserve"> essentially </w:t>
      </w:r>
      <w:r w:rsidRPr="007219DA">
        <w:rPr>
          <w:rFonts w:eastAsia="Cambria"/>
          <w:b/>
          <w:iCs/>
          <w:highlight w:val="green"/>
          <w:u w:val="single"/>
          <w:bdr w:val="single" w:sz="8" w:space="0" w:color="auto"/>
        </w:rPr>
        <w:t>impossible</w:t>
      </w:r>
      <w:r w:rsidRPr="007219DA">
        <w:rPr>
          <w:rFonts w:eastAsia="Cambria"/>
          <w:highlight w:val="green"/>
          <w:u w:val="single"/>
        </w:rPr>
        <w:t>.</w:t>
      </w:r>
      <w:r w:rsidRPr="007219DA">
        <w:rPr>
          <w:rFonts w:eastAsia="Cambria"/>
          <w:sz w:val="16"/>
        </w:rPr>
        <w:t xml:space="preserve"> The literally explosive act of launching a rocket cannot evade detection and, if used offensively, retaliation. </w:t>
      </w:r>
      <w:r w:rsidRPr="007219DA">
        <w:rPr>
          <w:rFonts w:eastAsia="Cambria"/>
          <w:highlight w:val="green"/>
          <w:u w:val="single"/>
        </w:rPr>
        <w:t xml:space="preserve">This imposes </w:t>
      </w:r>
      <w:r w:rsidRPr="007219DA">
        <w:rPr>
          <w:rFonts w:eastAsia="Cambria"/>
          <w:b/>
          <w:iCs/>
          <w:highlight w:val="green"/>
          <w:u w:val="single"/>
          <w:bdr w:val="single" w:sz="8" w:space="0" w:color="auto"/>
        </w:rPr>
        <w:t>high diplomatic costs</w:t>
      </w:r>
      <w:r w:rsidRPr="007219DA">
        <w:rPr>
          <w:rFonts w:eastAsia="Cambria"/>
          <w:u w:val="single"/>
        </w:rPr>
        <w:t xml:space="preserve"> on ASAT usage </w:t>
      </w:r>
      <w:r w:rsidRPr="007219DA">
        <w:rPr>
          <w:rFonts w:eastAsia="Cambria"/>
          <w:sz w:val="16"/>
        </w:rPr>
        <w:t xml:space="preserve">and testing, particularly during peacetime. C. Environmental Interdependence </w:t>
      </w:r>
      <w:r w:rsidRPr="007219DA">
        <w:rPr>
          <w:rFonts w:eastAsia="Cambria"/>
          <w:u w:val="single"/>
        </w:rPr>
        <w:t xml:space="preserve">A third stabilizing force relates to the </w:t>
      </w:r>
      <w:r w:rsidRPr="007219DA">
        <w:rPr>
          <w:rFonts w:eastAsia="Cambria"/>
          <w:b/>
          <w:iCs/>
          <w:u w:val="single"/>
          <w:bdr w:val="single" w:sz="8" w:space="0" w:color="auto"/>
        </w:rPr>
        <w:t>orbital debris consequences</w:t>
      </w:r>
      <w:r w:rsidRPr="007219DA">
        <w:rPr>
          <w:rFonts w:eastAsia="Cambria"/>
        </w:rPr>
        <w:t xml:space="preserve"> </w:t>
      </w:r>
      <w:r w:rsidRPr="007219DA">
        <w:rPr>
          <w:rFonts w:eastAsia="Cambria"/>
          <w:sz w:val="16"/>
        </w:rPr>
        <w:t xml:space="preserve">of ASATs. China’s 2007 ASAT demonstration was the largest debris-generating event in history, as the targeted satellite dissipated into thousands of dangerous debris particles [28, p. 4]. </w:t>
      </w:r>
      <w:r w:rsidRPr="007219DA">
        <w:rPr>
          <w:rFonts w:eastAsia="Cambria"/>
          <w:u w:val="single"/>
        </w:rPr>
        <w:t xml:space="preserve">Since </w:t>
      </w:r>
      <w:r w:rsidRPr="007219DA">
        <w:rPr>
          <w:rFonts w:eastAsia="Cambria"/>
          <w:highlight w:val="green"/>
          <w:u w:val="single"/>
        </w:rPr>
        <w:t>debris particles</w:t>
      </w:r>
      <w:r w:rsidRPr="007219DA">
        <w:rPr>
          <w:rFonts w:eastAsia="Cambria"/>
          <w:u w:val="single"/>
        </w:rPr>
        <w:t xml:space="preserve"> are indiscriminate and unpredictable, they </w:t>
      </w:r>
      <w:r w:rsidRPr="007219DA">
        <w:rPr>
          <w:rFonts w:eastAsia="Cambria"/>
          <w:highlight w:val="green"/>
          <w:u w:val="single"/>
        </w:rPr>
        <w:t>often threaten the attacker’s own space assets</w:t>
      </w:r>
      <w:r w:rsidRPr="007219DA">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7219DA">
        <w:rPr>
          <w:rFonts w:eastAsia="Cambria"/>
          <w:b/>
          <w:iCs/>
          <w:highlight w:val="green"/>
          <w:u w:val="single"/>
          <w:bdr w:val="single" w:sz="8" w:space="0" w:color="auto"/>
        </w:rPr>
        <w:t>cascade effect</w:t>
      </w:r>
      <w:r w:rsidRPr="007219DA">
        <w:rPr>
          <w:rFonts w:eastAsia="Cambria"/>
          <w:u w:val="single"/>
        </w:rPr>
        <w:t xml:space="preserve"> of an ASAT attack </w:t>
      </w:r>
      <w:r w:rsidRPr="007219DA">
        <w:rPr>
          <w:rFonts w:eastAsia="Cambria"/>
          <w:highlight w:val="green"/>
          <w:u w:val="single"/>
        </w:rPr>
        <w:t>can constrain the attacker’s long-term use</w:t>
      </w:r>
      <w:r w:rsidRPr="007219DA">
        <w:rPr>
          <w:rFonts w:eastAsia="Cambria"/>
          <w:u w:val="single"/>
        </w:rPr>
        <w:t xml:space="preserve"> of space</w:t>
      </w:r>
      <w:r w:rsidRPr="007219DA">
        <w:rPr>
          <w:rFonts w:eastAsia="Cambria"/>
          <w:sz w:val="16"/>
        </w:rPr>
        <w:t xml:space="preserve"> [29, pp. 295– 296]. Any state with kinetic ASAT capabilities will likely also operate satellites of its own, and they are necessarily exposed to this collateral damage threat.</w:t>
      </w:r>
      <w:r w:rsidRPr="007219DA">
        <w:rPr>
          <w:rFonts w:eastAsia="Cambria"/>
          <w:u w:val="single"/>
        </w:rPr>
        <w:t xml:space="preserve"> </w:t>
      </w:r>
      <w:r w:rsidRPr="007219DA">
        <w:rPr>
          <w:rFonts w:eastAsia="Cambria"/>
          <w:highlight w:val="green"/>
          <w:u w:val="single"/>
        </w:rPr>
        <w:t>Space debris</w:t>
      </w:r>
      <w:r w:rsidRPr="007219DA">
        <w:rPr>
          <w:rFonts w:eastAsia="Cambria"/>
          <w:u w:val="single"/>
        </w:rPr>
        <w:t xml:space="preserve"> thus </w:t>
      </w:r>
      <w:r w:rsidRPr="007219DA">
        <w:rPr>
          <w:rFonts w:eastAsia="Cambria"/>
          <w:highlight w:val="green"/>
          <w:u w:val="single"/>
        </w:rPr>
        <w:t>acts as a strong strategic deterrent</w:t>
      </w:r>
      <w:r w:rsidRPr="007219DA">
        <w:rPr>
          <w:rFonts w:eastAsia="Cambria"/>
          <w:u w:val="single"/>
        </w:rPr>
        <w:t xml:space="preserve"> to ASAT usage</w:t>
      </w:r>
      <w:r w:rsidRPr="007219DA">
        <w:rPr>
          <w:rFonts w:eastAsia="Cambria"/>
        </w:rPr>
        <w:t>.</w:t>
      </w:r>
    </w:p>
    <w:p w14:paraId="72CBA3B4" w14:textId="77777777" w:rsidR="007219DA" w:rsidRPr="007219DA" w:rsidRDefault="007219DA" w:rsidP="007219DA"/>
    <w:p w14:paraId="09542462" w14:textId="77777777" w:rsidR="007219DA" w:rsidRPr="007219DA" w:rsidRDefault="007219DA" w:rsidP="007219DA"/>
    <w:p w14:paraId="7C047DF8" w14:textId="77777777" w:rsidR="007219DA" w:rsidRPr="007219DA" w:rsidRDefault="007219DA" w:rsidP="007219DA">
      <w:pPr>
        <w:keepNext/>
        <w:keepLines/>
        <w:pageBreakBefore/>
        <w:spacing w:before="40" w:after="0"/>
        <w:jc w:val="center"/>
        <w:outlineLvl w:val="2"/>
        <w:rPr>
          <w:rFonts w:eastAsiaTheme="majorEastAsia" w:cstheme="majorBidi"/>
          <w:b/>
          <w:sz w:val="32"/>
          <w:szCs w:val="24"/>
          <w:u w:val="single"/>
        </w:rPr>
      </w:pPr>
      <w:r w:rsidRPr="007219DA">
        <w:rPr>
          <w:rFonts w:eastAsiaTheme="majorEastAsia" w:cstheme="majorBidi"/>
          <w:b/>
          <w:sz w:val="32"/>
          <w:szCs w:val="24"/>
          <w:u w:val="single"/>
        </w:rPr>
        <w:t>Russia</w:t>
      </w:r>
    </w:p>
    <w:p w14:paraId="5361800A" w14:textId="77777777" w:rsidR="007219DA" w:rsidRPr="007219DA" w:rsidRDefault="007219DA" w:rsidP="007219DA">
      <w:pPr>
        <w:keepNext/>
        <w:keepLines/>
        <w:spacing w:before="40" w:after="0"/>
        <w:outlineLvl w:val="3"/>
        <w:rPr>
          <w:rFonts w:eastAsia="MS Gothic" w:cs="Times New Roman"/>
          <w:b/>
          <w:iCs/>
          <w:sz w:val="26"/>
        </w:rPr>
      </w:pPr>
      <w:r w:rsidRPr="007219DA">
        <w:rPr>
          <w:rFonts w:eastAsia="MS Gothic" w:cs="Times New Roman"/>
          <w:b/>
          <w:iCs/>
          <w:sz w:val="26"/>
        </w:rPr>
        <w:t xml:space="preserve">No private key warrant, drive for resource extraction / interstate tensions inev – 1ac ev cites things like space force, artemis accords (which were signed by 10 states to </w:t>
      </w:r>
      <w:r w:rsidRPr="007219DA">
        <w:rPr>
          <w:rFonts w:eastAsia="MS Gothic" w:cs="Times New Roman"/>
          <w:b/>
          <w:iCs/>
          <w:sz w:val="26"/>
          <w:u w:val="single"/>
        </w:rPr>
        <w:t>encourage</w:t>
      </w:r>
      <w:r w:rsidRPr="007219DA">
        <w:rPr>
          <w:rFonts w:eastAsia="MS Gothic" w:cs="Times New Roman"/>
          <w:b/>
          <w:iCs/>
          <w:sz w:val="26"/>
        </w:rPr>
        <w:t xml:space="preserve"> private space mining) and russia/china joint lunar base which prove govts also have interest in space appropriation</w:t>
      </w:r>
    </w:p>
    <w:p w14:paraId="5E79DDAB" w14:textId="77777777" w:rsidR="007219DA" w:rsidRPr="007219DA" w:rsidRDefault="007219DA" w:rsidP="007219DA"/>
    <w:p w14:paraId="0439C164" w14:textId="77777777" w:rsidR="007219DA" w:rsidRPr="007219DA" w:rsidRDefault="007219DA" w:rsidP="007219DA">
      <w:pPr>
        <w:keepNext/>
        <w:keepLines/>
        <w:spacing w:before="40" w:after="0"/>
        <w:outlineLvl w:val="3"/>
        <w:rPr>
          <w:rFonts w:eastAsia="MS Gothic" w:cs="Arial"/>
          <w:b/>
          <w:iCs/>
          <w:sz w:val="26"/>
        </w:rPr>
      </w:pPr>
      <w:r w:rsidRPr="007219DA">
        <w:rPr>
          <w:rFonts w:eastAsia="MS Gothic" w:cs="Arial"/>
          <w:b/>
          <w:iCs/>
          <w:sz w:val="26"/>
        </w:rPr>
        <w:t>Space coop doesn’t reverse causally solve relations – specifically US and Russia</w:t>
      </w:r>
    </w:p>
    <w:p w14:paraId="36BCCBC1" w14:textId="77777777" w:rsidR="007219DA" w:rsidRPr="007219DA" w:rsidRDefault="007219DA" w:rsidP="007219DA">
      <w:pPr>
        <w:rPr>
          <w:rFonts w:eastAsia="Cambria"/>
        </w:rPr>
      </w:pPr>
      <w:r w:rsidRPr="007219DA">
        <w:rPr>
          <w:rFonts w:eastAsia="Cambria"/>
          <w:b/>
          <w:bCs/>
          <w:sz w:val="26"/>
        </w:rPr>
        <w:t>Knipfer, 17</w:t>
      </w:r>
      <w:r w:rsidRPr="007219DA">
        <w:rPr>
          <w:rFonts w:eastAsia="Cambria"/>
        </w:rPr>
        <w:t xml:space="preserve"> - BA in Polisci &amp; IR from McDaniel College with a specialized focus on outer space history, affairs, and policy; pursuing Masters studies in Space Policy at George Washington University’s Space Policy Institute Cody Knipfer, “International Cooperation and Competition in Space” http://www.reallycoolblog.com/international-cooperation-and-competition-in-space/ </w:t>
      </w:r>
    </w:p>
    <w:p w14:paraId="03E18E53" w14:textId="77777777" w:rsidR="007219DA" w:rsidRPr="007219DA" w:rsidRDefault="007219DA" w:rsidP="007219DA">
      <w:pPr>
        <w:rPr>
          <w:rFonts w:eastAsia="Cambria"/>
          <w:sz w:val="16"/>
        </w:rPr>
      </w:pPr>
      <w:r w:rsidRPr="007219DA">
        <w:rPr>
          <w:rFonts w:eastAsia="Cambria"/>
          <w:u w:val="single"/>
        </w:rPr>
        <w:t xml:space="preserve">It need be remembered that </w:t>
      </w:r>
      <w:r w:rsidRPr="007219DA">
        <w:rPr>
          <w:rFonts w:eastAsia="Cambria"/>
          <w:highlight w:val="green"/>
          <w:u w:val="single"/>
        </w:rPr>
        <w:t>while space coop</w:t>
      </w:r>
      <w:r w:rsidRPr="007219DA">
        <w:rPr>
          <w:rFonts w:eastAsia="Cambria"/>
          <w:u w:val="single"/>
        </w:rPr>
        <w:t xml:space="preserve">eration may </w:t>
      </w:r>
      <w:r w:rsidRPr="007219DA">
        <w:rPr>
          <w:rFonts w:eastAsia="Cambria"/>
          <w:highlight w:val="green"/>
          <w:u w:val="single"/>
        </w:rPr>
        <w:t>serve as diplomatic signaling</w:t>
      </w:r>
      <w:r w:rsidRPr="007219DA">
        <w:rPr>
          <w:rFonts w:eastAsia="Cambria"/>
          <w:u w:val="single"/>
        </w:rPr>
        <w:t xml:space="preserve"> and as “grease on the wheels” for a country seeking to achieve its foreign policy aims, </w:t>
      </w:r>
      <w:r w:rsidRPr="007219DA">
        <w:rPr>
          <w:rFonts w:eastAsia="Cambria"/>
          <w:highlight w:val="green"/>
          <w:u w:val="single"/>
        </w:rPr>
        <w:t xml:space="preserve">it is </w:t>
      </w:r>
      <w:r w:rsidRPr="007219DA">
        <w:rPr>
          <w:rFonts w:eastAsia="Cambria"/>
          <w:b/>
          <w:iCs/>
          <w:highlight w:val="green"/>
          <w:u w:val="single"/>
        </w:rPr>
        <w:t>more</w:t>
      </w:r>
      <w:r w:rsidRPr="007219DA">
        <w:rPr>
          <w:rFonts w:eastAsia="Cambria"/>
          <w:b/>
          <w:iCs/>
          <w:u w:val="single"/>
        </w:rPr>
        <w:t xml:space="preserve"> often </w:t>
      </w:r>
      <w:r w:rsidRPr="007219DA">
        <w:rPr>
          <w:rFonts w:eastAsia="Cambria"/>
          <w:b/>
          <w:iCs/>
          <w:highlight w:val="green"/>
          <w:u w:val="single"/>
        </w:rPr>
        <w:t>an effect of developments</w:t>
      </w:r>
      <w:r w:rsidRPr="007219DA">
        <w:rPr>
          <w:rFonts w:eastAsia="Cambria"/>
          <w:highlight w:val="green"/>
          <w:u w:val="single"/>
        </w:rPr>
        <w:t xml:space="preserve"> in i</w:t>
      </w:r>
      <w:r w:rsidRPr="007219DA">
        <w:rPr>
          <w:rFonts w:eastAsia="Cambria"/>
          <w:u w:val="single"/>
        </w:rPr>
        <w:t xml:space="preserve">nternational </w:t>
      </w:r>
      <w:r w:rsidRPr="007219DA">
        <w:rPr>
          <w:rFonts w:eastAsia="Cambria"/>
          <w:highlight w:val="green"/>
          <w:u w:val="single"/>
        </w:rPr>
        <w:t>r</w:t>
      </w:r>
      <w:r w:rsidRPr="007219DA">
        <w:rPr>
          <w:rFonts w:eastAsia="Cambria"/>
          <w:u w:val="single"/>
        </w:rPr>
        <w:t xml:space="preserve">elations </w:t>
      </w:r>
      <w:r w:rsidRPr="007219DA">
        <w:rPr>
          <w:rFonts w:eastAsia="Cambria"/>
          <w:b/>
          <w:iCs/>
          <w:highlight w:val="green"/>
          <w:u w:val="single"/>
        </w:rPr>
        <w:t>than a direct cause</w:t>
      </w:r>
      <w:r w:rsidRPr="007219DA">
        <w:rPr>
          <w:rFonts w:eastAsia="Cambria"/>
          <w:highlight w:val="green"/>
          <w:u w:val="single"/>
        </w:rPr>
        <w:t>.</w:t>
      </w:r>
      <w:r w:rsidRPr="007219DA">
        <w:rPr>
          <w:rFonts w:eastAsia="Cambria"/>
          <w:u w:val="single"/>
        </w:rPr>
        <w:t xml:space="preserve"> </w:t>
      </w:r>
      <w:r w:rsidRPr="007219DA">
        <w:rPr>
          <w:rFonts w:eastAsia="Cambria"/>
          <w:highlight w:val="green"/>
          <w:u w:val="single"/>
        </w:rPr>
        <w:t>While</w:t>
      </w:r>
      <w:r w:rsidRPr="007219DA">
        <w:rPr>
          <w:rFonts w:eastAsia="Cambria"/>
          <w:u w:val="single"/>
        </w:rPr>
        <w:t xml:space="preserve"> the </w:t>
      </w:r>
      <w:r w:rsidRPr="007219DA">
        <w:rPr>
          <w:rFonts w:eastAsia="Cambria"/>
          <w:highlight w:val="green"/>
          <w:u w:val="single"/>
        </w:rPr>
        <w:t>Apollo</w:t>
      </w:r>
      <w:r w:rsidRPr="007219DA">
        <w:rPr>
          <w:rFonts w:eastAsia="Cambria"/>
          <w:u w:val="single"/>
        </w:rPr>
        <w:t>-</w:t>
      </w:r>
      <w:r w:rsidRPr="007219DA">
        <w:rPr>
          <w:rFonts w:eastAsia="Cambria"/>
          <w:highlight w:val="green"/>
          <w:u w:val="single"/>
        </w:rPr>
        <w:t>Soyuz</w:t>
      </w:r>
      <w:r w:rsidRPr="007219DA">
        <w:rPr>
          <w:rFonts w:eastAsia="Cambria"/>
          <w:u w:val="single"/>
        </w:rPr>
        <w:t xml:space="preserve"> Test Project </w:t>
      </w:r>
      <w:r w:rsidRPr="007219DA">
        <w:rPr>
          <w:rFonts w:eastAsia="Cambria"/>
          <w:highlight w:val="green"/>
          <w:u w:val="single"/>
        </w:rPr>
        <w:t xml:space="preserve">was a </w:t>
      </w:r>
      <w:r w:rsidRPr="007219DA">
        <w:rPr>
          <w:rFonts w:eastAsia="Cambria"/>
          <w:u w:val="single"/>
        </w:rPr>
        <w:t xml:space="preserve">marker and symbol </w:t>
      </w:r>
      <w:r w:rsidRPr="007219DA">
        <w:rPr>
          <w:rFonts w:eastAsia="Cambria"/>
          <w:highlight w:val="green"/>
          <w:u w:val="single"/>
        </w:rPr>
        <w:t>of détente</w:t>
      </w:r>
      <w:r w:rsidRPr="007219DA">
        <w:rPr>
          <w:rFonts w:eastAsia="Cambria"/>
          <w:sz w:val="16"/>
        </w:rPr>
        <w:t xml:space="preserve"> between the United States and Soviet Union, for example, </w:t>
      </w:r>
      <w:r w:rsidRPr="007219DA">
        <w:rPr>
          <w:rFonts w:eastAsia="Cambria"/>
          <w:highlight w:val="green"/>
          <w:u w:val="single"/>
        </w:rPr>
        <w:t xml:space="preserve">it was </w:t>
      </w:r>
      <w:r w:rsidRPr="007219DA">
        <w:rPr>
          <w:rFonts w:eastAsia="Cambria"/>
          <w:b/>
          <w:iCs/>
          <w:highlight w:val="green"/>
          <w:u w:val="single"/>
        </w:rPr>
        <w:t xml:space="preserve">not </w:t>
      </w:r>
      <w:r w:rsidRPr="007219DA">
        <w:rPr>
          <w:rFonts w:eastAsia="Cambria"/>
          <w:b/>
          <w:iCs/>
          <w:u w:val="single"/>
        </w:rPr>
        <w:t xml:space="preserve">the </w:t>
      </w:r>
      <w:r w:rsidRPr="007219DA">
        <w:rPr>
          <w:rFonts w:eastAsia="Cambria"/>
          <w:b/>
          <w:iCs/>
          <w:highlight w:val="green"/>
          <w:u w:val="single"/>
        </w:rPr>
        <w:t>catalyst nor</w:t>
      </w:r>
      <w:r w:rsidRPr="007219DA">
        <w:rPr>
          <w:rFonts w:eastAsia="Cambria"/>
          <w:b/>
          <w:iCs/>
          <w:u w:val="single"/>
        </w:rPr>
        <w:t xml:space="preserve"> the </w:t>
      </w:r>
      <w:r w:rsidRPr="007219DA">
        <w:rPr>
          <w:rFonts w:eastAsia="Cambria"/>
          <w:b/>
          <w:iCs/>
          <w:highlight w:val="green"/>
          <w:u w:val="single"/>
        </w:rPr>
        <w:t>primary driver</w:t>
      </w:r>
      <w:r w:rsidRPr="007219DA">
        <w:rPr>
          <w:rFonts w:eastAsia="Cambria"/>
          <w:sz w:val="16"/>
        </w:rPr>
        <w:t xml:space="preserve">. Likewise, </w:t>
      </w:r>
      <w:r w:rsidRPr="007219DA">
        <w:rPr>
          <w:rFonts w:eastAsia="Cambria"/>
          <w:highlight w:val="green"/>
          <w:u w:val="single"/>
        </w:rPr>
        <w:t>American coop</w:t>
      </w:r>
      <w:r w:rsidRPr="007219DA">
        <w:rPr>
          <w:rFonts w:eastAsia="Cambria"/>
          <w:u w:val="single"/>
        </w:rPr>
        <w:t xml:space="preserve">eration </w:t>
      </w:r>
      <w:r w:rsidRPr="007219DA">
        <w:rPr>
          <w:rFonts w:eastAsia="Cambria"/>
          <w:highlight w:val="green"/>
          <w:u w:val="single"/>
        </w:rPr>
        <w:t>with</w:t>
      </w:r>
      <w:r w:rsidRPr="007219DA">
        <w:rPr>
          <w:rFonts w:eastAsia="Cambria"/>
          <w:sz w:val="16"/>
        </w:rPr>
        <w:t xml:space="preserve"> – and indeed current reliance on, for crew transportation – </w:t>
      </w:r>
      <w:r w:rsidRPr="007219DA">
        <w:rPr>
          <w:rFonts w:eastAsia="Cambria"/>
          <w:highlight w:val="green"/>
          <w:u w:val="single"/>
        </w:rPr>
        <w:t>Russia in the</w:t>
      </w:r>
      <w:r w:rsidRPr="007219DA">
        <w:rPr>
          <w:rFonts w:eastAsia="Cambria"/>
          <w:u w:val="single"/>
        </w:rPr>
        <w:t xml:space="preserve"> </w:t>
      </w:r>
      <w:r w:rsidRPr="007219DA">
        <w:rPr>
          <w:rFonts w:eastAsia="Cambria"/>
          <w:highlight w:val="green"/>
          <w:u w:val="single"/>
        </w:rPr>
        <w:t>I</w:t>
      </w:r>
      <w:r w:rsidRPr="007219DA">
        <w:rPr>
          <w:rFonts w:eastAsia="Cambria"/>
          <w:u w:val="single"/>
        </w:rPr>
        <w:t xml:space="preserve">nternational </w:t>
      </w:r>
      <w:r w:rsidRPr="007219DA">
        <w:rPr>
          <w:rFonts w:eastAsia="Cambria"/>
          <w:highlight w:val="green"/>
          <w:u w:val="single"/>
        </w:rPr>
        <w:t>S</w:t>
      </w:r>
      <w:r w:rsidRPr="007219DA">
        <w:rPr>
          <w:rFonts w:eastAsia="Cambria"/>
          <w:u w:val="single"/>
        </w:rPr>
        <w:t xml:space="preserve">pace </w:t>
      </w:r>
      <w:r w:rsidRPr="007219DA">
        <w:rPr>
          <w:rFonts w:eastAsia="Cambria"/>
          <w:highlight w:val="green"/>
          <w:u w:val="single"/>
        </w:rPr>
        <w:t>S</w:t>
      </w:r>
      <w:r w:rsidRPr="007219DA">
        <w:rPr>
          <w:rFonts w:eastAsia="Cambria"/>
          <w:u w:val="single"/>
        </w:rPr>
        <w:t xml:space="preserve">tation </w:t>
      </w:r>
      <w:r w:rsidRPr="007219DA">
        <w:rPr>
          <w:rFonts w:eastAsia="Cambria"/>
          <w:highlight w:val="green"/>
          <w:u w:val="single"/>
        </w:rPr>
        <w:t>did not prevent</w:t>
      </w:r>
      <w:r w:rsidRPr="007219DA">
        <w:rPr>
          <w:rFonts w:eastAsia="Cambria"/>
          <w:u w:val="single"/>
        </w:rPr>
        <w:t xml:space="preserve"> nor has stymied the reemergence and </w:t>
      </w:r>
      <w:r w:rsidRPr="007219DA">
        <w:rPr>
          <w:rFonts w:eastAsia="Cambria"/>
          <w:highlight w:val="green"/>
          <w:u w:val="single"/>
        </w:rPr>
        <w:t>growth of tensions</w:t>
      </w:r>
      <w:r w:rsidRPr="007219DA">
        <w:rPr>
          <w:rFonts w:eastAsia="Cambria"/>
          <w:u w:val="single"/>
        </w:rPr>
        <w:t xml:space="preserve"> between the two countries</w:t>
      </w:r>
      <w:r w:rsidRPr="007219DA">
        <w:rPr>
          <w:rFonts w:eastAsia="Cambria"/>
          <w:sz w:val="16"/>
        </w:rPr>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7F1DA625" w14:textId="77777777" w:rsidR="007219DA" w:rsidRPr="007219DA" w:rsidRDefault="007219DA" w:rsidP="007219DA">
      <w:pPr>
        <w:keepNext/>
        <w:keepLines/>
        <w:spacing w:before="40" w:after="0"/>
        <w:outlineLvl w:val="3"/>
        <w:rPr>
          <w:rFonts w:eastAsia="MS Gothic" w:cs="Times New Roman"/>
          <w:b/>
          <w:iCs/>
          <w:sz w:val="26"/>
        </w:rPr>
      </w:pPr>
      <w:r w:rsidRPr="007219DA">
        <w:rPr>
          <w:rFonts w:eastAsia="MS Gothic" w:cs="Times New Roman"/>
          <w:b/>
          <w:iCs/>
          <w:sz w:val="26"/>
        </w:rPr>
        <w:t xml:space="preserve">Solving one issue </w:t>
      </w:r>
      <w:r w:rsidRPr="007219DA">
        <w:rPr>
          <w:rFonts w:eastAsia="MS Gothic" w:cs="Times New Roman"/>
          <w:b/>
          <w:iCs/>
          <w:sz w:val="26"/>
          <w:u w:val="single"/>
        </w:rPr>
        <w:t>doesn’t spillover</w:t>
      </w:r>
      <w:r w:rsidRPr="007219DA">
        <w:rPr>
          <w:rFonts w:eastAsia="MS Gothic" w:cs="Times New Roman"/>
          <w:b/>
          <w:iCs/>
          <w:sz w:val="26"/>
        </w:rPr>
        <w:t xml:space="preserve"> to </w:t>
      </w:r>
      <w:r w:rsidRPr="007219DA">
        <w:rPr>
          <w:rFonts w:eastAsia="MS Gothic" w:cs="Times New Roman"/>
          <w:b/>
          <w:iCs/>
          <w:sz w:val="26"/>
          <w:u w:val="single"/>
        </w:rPr>
        <w:t>broader</w:t>
      </w:r>
      <w:r w:rsidRPr="007219DA">
        <w:rPr>
          <w:rFonts w:eastAsia="MS Gothic" w:cs="Times New Roman"/>
          <w:b/>
          <w:iCs/>
          <w:sz w:val="26"/>
        </w:rPr>
        <w:t xml:space="preserve"> Russia relations</w:t>
      </w:r>
    </w:p>
    <w:p w14:paraId="2F7BC8C9" w14:textId="77777777" w:rsidR="007219DA" w:rsidRPr="007219DA" w:rsidRDefault="007219DA" w:rsidP="007219DA">
      <w:pPr>
        <w:rPr>
          <w:rFonts w:eastAsia="Cambria"/>
        </w:rPr>
      </w:pPr>
      <w:r w:rsidRPr="007219DA">
        <w:rPr>
          <w:rFonts w:eastAsia="Cambria"/>
          <w:b/>
          <w:bCs/>
          <w:sz w:val="26"/>
        </w:rPr>
        <w:t>Beebe 19</w:t>
      </w:r>
      <w:r w:rsidRPr="007219DA">
        <w:rPr>
          <w:rFonts w:eastAsia="Cambria"/>
        </w:rPr>
        <w:t xml:space="preserve"> 8/12/19 [George Beebe is a former chief of CIA’s Russia analysis who served on Vice President Cheney’s staff from 2002-2004. How Trump Can Avoid War with Russia. August 12, 2019. https://nationalinterest.org/feature/how-trump-can-avoid-war-russia-73031]</w:t>
      </w:r>
    </w:p>
    <w:p w14:paraId="3AD29DDD" w14:textId="77777777" w:rsidR="007219DA" w:rsidRPr="007219DA" w:rsidRDefault="007219DA" w:rsidP="007219DA">
      <w:pPr>
        <w:rPr>
          <w:rFonts w:eastAsia="Cambria"/>
        </w:rPr>
      </w:pPr>
      <w:r w:rsidRPr="007219DA">
        <w:rPr>
          <w:rFonts w:eastAsia="Cambria"/>
        </w:rPr>
        <w:t xml:space="preserve">Broaden our focus. </w:t>
      </w:r>
      <w:r w:rsidRPr="007219DA">
        <w:rPr>
          <w:rFonts w:eastAsia="Cambria"/>
          <w:highlight w:val="green"/>
          <w:u w:val="single"/>
        </w:rPr>
        <w:t xml:space="preserve">One </w:t>
      </w:r>
      <w:r w:rsidRPr="007219DA">
        <w:rPr>
          <w:rFonts w:eastAsia="Cambria"/>
          <w:b/>
          <w:iCs/>
          <w:highlight w:val="green"/>
          <w:u w:val="single"/>
        </w:rPr>
        <w:t>common</w:t>
      </w:r>
      <w:r w:rsidRPr="007219DA">
        <w:rPr>
          <w:rFonts w:eastAsia="Cambria"/>
          <w:u w:val="single"/>
        </w:rPr>
        <w:t xml:space="preserve"> cause of </w:t>
      </w:r>
      <w:r w:rsidRPr="007219DA">
        <w:rPr>
          <w:rFonts w:eastAsia="Cambria"/>
          <w:b/>
          <w:iCs/>
          <w:highlight w:val="green"/>
          <w:u w:val="single"/>
        </w:rPr>
        <w:t>failure</w:t>
      </w:r>
      <w:r w:rsidRPr="007219DA">
        <w:rPr>
          <w:rFonts w:eastAsia="Cambria"/>
          <w:highlight w:val="green"/>
          <w:u w:val="single"/>
        </w:rPr>
        <w:t xml:space="preserve"> in</w:t>
      </w:r>
      <w:r w:rsidRPr="007219DA">
        <w:rPr>
          <w:rFonts w:eastAsia="Cambria"/>
          <w:u w:val="single"/>
        </w:rPr>
        <w:t xml:space="preserve"> dealing with </w:t>
      </w:r>
      <w:r w:rsidRPr="007219DA">
        <w:rPr>
          <w:rFonts w:eastAsia="Cambria"/>
          <w:highlight w:val="green"/>
          <w:u w:val="single"/>
        </w:rPr>
        <w:t>a wicked problem is to treat it as</w:t>
      </w:r>
      <w:r w:rsidRPr="007219DA">
        <w:rPr>
          <w:rFonts w:eastAsia="Cambria"/>
          <w:u w:val="single"/>
        </w:rPr>
        <w:t xml:space="preserve"> if it were </w:t>
      </w:r>
      <w:r w:rsidRPr="007219DA">
        <w:rPr>
          <w:rFonts w:eastAsia="Cambria"/>
          <w:highlight w:val="green"/>
          <w:u w:val="single"/>
        </w:rPr>
        <w:t xml:space="preserve">a </w:t>
      </w:r>
      <w:r w:rsidRPr="007219DA">
        <w:rPr>
          <w:rFonts w:eastAsia="Cambria"/>
          <w:b/>
          <w:iCs/>
          <w:highlight w:val="green"/>
          <w:u w:val="single"/>
        </w:rPr>
        <w:t>narrow linear problem</w:t>
      </w:r>
      <w:r w:rsidRPr="007219DA">
        <w:rPr>
          <w:rFonts w:eastAsia="Cambria"/>
        </w:rPr>
        <w:t xml:space="preserve">, </w:t>
      </w:r>
      <w:r w:rsidRPr="007219DA">
        <w:rPr>
          <w:rFonts w:eastAsia="Cambria"/>
          <w:u w:val="single"/>
        </w:rPr>
        <w:t>rooted in a single</w:t>
      </w:r>
      <w:r w:rsidRPr="007219DA">
        <w:rPr>
          <w:rFonts w:eastAsia="Cambria"/>
        </w:rPr>
        <w:t xml:space="preserve"> or primary </w:t>
      </w:r>
      <w:r w:rsidRPr="007219DA">
        <w:rPr>
          <w:rFonts w:eastAsia="Cambria"/>
          <w:u w:val="single"/>
        </w:rPr>
        <w:t>cause that can be resolved through a focused</w:t>
      </w:r>
      <w:r w:rsidRPr="007219DA">
        <w:rPr>
          <w:rFonts w:eastAsia="Cambria"/>
        </w:rPr>
        <w:t xml:space="preserve"> and determined </w:t>
      </w:r>
      <w:r w:rsidRPr="007219DA">
        <w:rPr>
          <w:rFonts w:eastAsia="Cambria"/>
          <w:u w:val="single"/>
        </w:rPr>
        <w:t>effort</w:t>
      </w:r>
      <w:r w:rsidRPr="007219DA">
        <w:rPr>
          <w:rFonts w:eastAsia="Cambria"/>
        </w:rPr>
        <w:t xml:space="preserve">. </w:t>
      </w:r>
      <w:r w:rsidRPr="007219DA">
        <w:rPr>
          <w:rFonts w:eastAsia="Cambria"/>
          <w:highlight w:val="green"/>
          <w:u w:val="single"/>
        </w:rPr>
        <w:t xml:space="preserve">The </w:t>
      </w:r>
      <w:r w:rsidRPr="007219DA">
        <w:rPr>
          <w:rFonts w:eastAsia="Cambria"/>
          <w:b/>
          <w:iCs/>
          <w:highlight w:val="green"/>
          <w:u w:val="single"/>
        </w:rPr>
        <w:t>U</w:t>
      </w:r>
      <w:r w:rsidRPr="007219DA">
        <w:rPr>
          <w:rFonts w:eastAsia="Cambria"/>
          <w:u w:val="single"/>
        </w:rPr>
        <w:t xml:space="preserve">nited </w:t>
      </w:r>
      <w:r w:rsidRPr="007219DA">
        <w:rPr>
          <w:rFonts w:eastAsia="Cambria"/>
          <w:b/>
          <w:iCs/>
          <w:highlight w:val="green"/>
          <w:u w:val="single"/>
        </w:rPr>
        <w:t>S</w:t>
      </w:r>
      <w:r w:rsidRPr="007219DA">
        <w:rPr>
          <w:rFonts w:eastAsia="Cambria"/>
          <w:u w:val="single"/>
        </w:rPr>
        <w:t xml:space="preserve">tates has </w:t>
      </w:r>
      <w:r w:rsidRPr="007219DA">
        <w:rPr>
          <w:rFonts w:eastAsia="Cambria"/>
          <w:b/>
          <w:iCs/>
          <w:highlight w:val="green"/>
          <w:u w:val="single"/>
        </w:rPr>
        <w:t>repeatedly crashed</w:t>
      </w:r>
      <w:r w:rsidRPr="007219DA">
        <w:rPr>
          <w:rFonts w:eastAsia="Cambria"/>
          <w:highlight w:val="green"/>
          <w:u w:val="single"/>
        </w:rPr>
        <w:t xml:space="preserve"> into this</w:t>
      </w:r>
      <w:r w:rsidRPr="007219DA">
        <w:rPr>
          <w:rFonts w:eastAsia="Cambria"/>
          <w:u w:val="single"/>
        </w:rPr>
        <w:t xml:space="preserve"> shoal </w:t>
      </w:r>
      <w:r w:rsidRPr="007219DA">
        <w:rPr>
          <w:rFonts w:eastAsia="Cambria"/>
          <w:highlight w:val="green"/>
          <w:u w:val="single"/>
        </w:rPr>
        <w:t>in</w:t>
      </w:r>
      <w:r w:rsidRPr="007219DA">
        <w:rPr>
          <w:rFonts w:eastAsia="Cambria"/>
          <w:u w:val="single"/>
        </w:rPr>
        <w:t xml:space="preserve"> its </w:t>
      </w:r>
      <w:r w:rsidRPr="007219DA">
        <w:rPr>
          <w:rFonts w:eastAsia="Cambria"/>
          <w:b/>
          <w:iCs/>
          <w:highlight w:val="green"/>
          <w:u w:val="single"/>
        </w:rPr>
        <w:t>attempts</w:t>
      </w:r>
      <w:r w:rsidRPr="007219DA">
        <w:rPr>
          <w:rFonts w:eastAsia="Cambria"/>
          <w:highlight w:val="green"/>
          <w:u w:val="single"/>
        </w:rPr>
        <w:t xml:space="preserve"> to </w:t>
      </w:r>
      <w:r w:rsidRPr="007219DA">
        <w:rPr>
          <w:rFonts w:eastAsia="Cambria"/>
          <w:b/>
          <w:iCs/>
          <w:highlight w:val="green"/>
          <w:u w:val="single"/>
        </w:rPr>
        <w:t>deal with Russia</w:t>
      </w:r>
      <w:r w:rsidRPr="007219DA">
        <w:rPr>
          <w:rFonts w:eastAsia="Cambria"/>
        </w:rPr>
        <w:t xml:space="preserve"> since the Cold War’s end. </w:t>
      </w:r>
      <w:r w:rsidRPr="007219DA">
        <w:rPr>
          <w:rFonts w:eastAsia="Cambria"/>
          <w:highlight w:val="green"/>
          <w:u w:val="single"/>
        </w:rPr>
        <w:t>We</w:t>
      </w:r>
      <w:r w:rsidRPr="007219DA">
        <w:rPr>
          <w:rFonts w:eastAsia="Cambria"/>
          <w:u w:val="single"/>
        </w:rPr>
        <w:t xml:space="preserve"> have</w:t>
      </w:r>
      <w:r w:rsidRPr="007219DA">
        <w:rPr>
          <w:rFonts w:eastAsia="Cambria"/>
        </w:rPr>
        <w:t xml:space="preserve"> habitually </w:t>
      </w:r>
      <w:r w:rsidRPr="007219DA">
        <w:rPr>
          <w:rFonts w:eastAsia="Cambria"/>
          <w:highlight w:val="green"/>
          <w:u w:val="single"/>
        </w:rPr>
        <w:t xml:space="preserve">sought to </w:t>
      </w:r>
      <w:r w:rsidRPr="007219DA">
        <w:rPr>
          <w:rFonts w:eastAsia="Cambria"/>
          <w:b/>
          <w:iCs/>
          <w:highlight w:val="green"/>
          <w:u w:val="single"/>
        </w:rPr>
        <w:t>compartmentalize</w:t>
      </w:r>
      <w:r w:rsidRPr="007219DA">
        <w:rPr>
          <w:rFonts w:eastAsia="Cambria"/>
        </w:rPr>
        <w:t xml:space="preserve"> </w:t>
      </w:r>
      <w:r w:rsidRPr="007219DA">
        <w:rPr>
          <w:rFonts w:eastAsia="Cambria"/>
          <w:u w:val="single"/>
        </w:rPr>
        <w:t>issues</w:t>
      </w:r>
      <w:r w:rsidRPr="007219DA">
        <w:rPr>
          <w:rFonts w:eastAsia="Cambria"/>
        </w:rPr>
        <w:t xml:space="preserve">, </w:t>
      </w:r>
      <w:r w:rsidRPr="007219DA">
        <w:rPr>
          <w:rFonts w:eastAsia="Cambria"/>
          <w:highlight w:val="green"/>
          <w:u w:val="single"/>
        </w:rPr>
        <w:t>preferring to focus on</w:t>
      </w:r>
      <w:r w:rsidRPr="007219DA">
        <w:rPr>
          <w:rFonts w:eastAsia="Cambria"/>
        </w:rPr>
        <w:t xml:space="preserve"> disputes that are salient to U.S. domestic politics and on </w:t>
      </w:r>
      <w:r w:rsidRPr="007219DA">
        <w:rPr>
          <w:rFonts w:eastAsia="Cambria"/>
          <w:b/>
          <w:iCs/>
          <w:highlight w:val="green"/>
          <w:u w:val="single"/>
        </w:rPr>
        <w:t>selective opportunities</w:t>
      </w:r>
      <w:r w:rsidRPr="007219DA">
        <w:rPr>
          <w:rFonts w:eastAsia="Cambria"/>
        </w:rPr>
        <w:t xml:space="preserve"> that we hope will advance American goals. We have tended to look for primary causes of bilateral maladies, recently attributing the growing dangers in the U.S.-Russian relationship to the nature of Putinism and Russia’s endemic expansionism, believing resolute counter-pressure will quell Russian appetites for aggression. </w:t>
      </w:r>
      <w:r w:rsidRPr="007219DA">
        <w:rPr>
          <w:rFonts w:eastAsia="Cambria"/>
          <w:highlight w:val="green"/>
          <w:u w:val="single"/>
        </w:rPr>
        <w:t>We</w:t>
      </w:r>
      <w:r w:rsidRPr="007219DA">
        <w:rPr>
          <w:rFonts w:eastAsia="Cambria"/>
          <w:u w:val="single"/>
        </w:rPr>
        <w:t xml:space="preserve"> have attempted to </w:t>
      </w:r>
      <w:r w:rsidRPr="007219DA">
        <w:rPr>
          <w:rFonts w:eastAsia="Cambria"/>
          <w:highlight w:val="green"/>
          <w:u w:val="single"/>
        </w:rPr>
        <w:t xml:space="preserve">seek progress through </w:t>
      </w:r>
      <w:r w:rsidRPr="007219DA">
        <w:rPr>
          <w:rFonts w:eastAsia="Cambria"/>
          <w:b/>
          <w:iCs/>
          <w:highlight w:val="green"/>
          <w:u w:val="single"/>
        </w:rPr>
        <w:t>incremental steps</w:t>
      </w:r>
      <w:r w:rsidRPr="007219DA">
        <w:rPr>
          <w:rFonts w:eastAsia="Cambria"/>
        </w:rPr>
        <w:t xml:space="preserve">, </w:t>
      </w:r>
      <w:r w:rsidRPr="007219DA">
        <w:rPr>
          <w:rFonts w:eastAsia="Cambria"/>
          <w:highlight w:val="green"/>
          <w:u w:val="single"/>
        </w:rPr>
        <w:t xml:space="preserve">in the </w:t>
      </w:r>
      <w:r w:rsidRPr="007219DA">
        <w:rPr>
          <w:rFonts w:eastAsia="Cambria"/>
          <w:b/>
          <w:iCs/>
          <w:highlight w:val="green"/>
          <w:u w:val="single"/>
        </w:rPr>
        <w:t>hope</w:t>
      </w:r>
      <w:r w:rsidRPr="007219DA">
        <w:rPr>
          <w:rFonts w:eastAsia="Cambria"/>
          <w:u w:val="single"/>
        </w:rPr>
        <w:t xml:space="preserve"> that </w:t>
      </w:r>
      <w:r w:rsidRPr="007219DA">
        <w:rPr>
          <w:rFonts w:eastAsia="Cambria"/>
          <w:highlight w:val="green"/>
          <w:u w:val="single"/>
        </w:rPr>
        <w:t xml:space="preserve">making </w:t>
      </w:r>
      <w:r w:rsidRPr="007219DA">
        <w:rPr>
          <w:rFonts w:eastAsia="Cambria"/>
          <w:b/>
          <w:iCs/>
          <w:highlight w:val="green"/>
          <w:u w:val="single"/>
        </w:rPr>
        <w:t>headway</w:t>
      </w:r>
      <w:r w:rsidRPr="007219DA">
        <w:rPr>
          <w:rFonts w:eastAsia="Cambria"/>
          <w:highlight w:val="green"/>
          <w:u w:val="single"/>
        </w:rPr>
        <w:t xml:space="preserve"> on</w:t>
      </w:r>
      <w:r w:rsidRPr="007219DA">
        <w:rPr>
          <w:rFonts w:eastAsia="Cambria"/>
          <w:u w:val="single"/>
        </w:rPr>
        <w:t xml:space="preserve"> such issues as counter-</w:t>
      </w:r>
      <w:r w:rsidRPr="007219DA">
        <w:rPr>
          <w:rFonts w:eastAsia="Cambria"/>
          <w:highlight w:val="green"/>
          <w:u w:val="single"/>
        </w:rPr>
        <w:t>terror</w:t>
      </w:r>
      <w:r w:rsidRPr="007219DA">
        <w:rPr>
          <w:rFonts w:eastAsia="Cambria"/>
          <w:u w:val="single"/>
        </w:rPr>
        <w:t xml:space="preserve">ism </w:t>
      </w:r>
      <w:r w:rsidRPr="007219DA">
        <w:rPr>
          <w:rFonts w:eastAsia="Cambria"/>
          <w:highlight w:val="green"/>
          <w:u w:val="single"/>
        </w:rPr>
        <w:t>can</w:t>
      </w:r>
      <w:r w:rsidRPr="007219DA">
        <w:rPr>
          <w:rFonts w:eastAsia="Cambria"/>
          <w:u w:val="single"/>
        </w:rPr>
        <w:t xml:space="preserve"> </w:t>
      </w:r>
      <w:r w:rsidRPr="007219DA">
        <w:rPr>
          <w:rFonts w:eastAsia="Cambria"/>
          <w:highlight w:val="green"/>
          <w:u w:val="single"/>
        </w:rPr>
        <w:t xml:space="preserve">build </w:t>
      </w:r>
      <w:r w:rsidRPr="007219DA">
        <w:rPr>
          <w:rFonts w:eastAsia="Cambria"/>
          <w:b/>
          <w:iCs/>
          <w:highlight w:val="green"/>
          <w:u w:val="single"/>
        </w:rPr>
        <w:t>momentum</w:t>
      </w:r>
      <w:r w:rsidRPr="007219DA">
        <w:rPr>
          <w:rFonts w:eastAsia="Cambria"/>
          <w:u w:val="single"/>
        </w:rPr>
        <w:t xml:space="preserve"> toward larger U.S.-Russian success</w:t>
      </w:r>
      <w:r w:rsidRPr="007219DA">
        <w:rPr>
          <w:rFonts w:eastAsia="Cambria"/>
        </w:rPr>
        <w:t xml:space="preserve">. </w:t>
      </w:r>
      <w:r w:rsidRPr="007219DA">
        <w:rPr>
          <w:rFonts w:eastAsia="Cambria"/>
          <w:highlight w:val="green"/>
          <w:u w:val="single"/>
        </w:rPr>
        <w:t>This incremental</w:t>
      </w:r>
      <w:r w:rsidRPr="007219DA">
        <w:rPr>
          <w:rFonts w:eastAsia="Cambria"/>
          <w:u w:val="single"/>
        </w:rPr>
        <w:t xml:space="preserve"> and compartmentalized </w:t>
      </w:r>
      <w:r w:rsidRPr="007219DA">
        <w:rPr>
          <w:rFonts w:eastAsia="Cambria"/>
          <w:highlight w:val="green"/>
          <w:u w:val="single"/>
        </w:rPr>
        <w:t>approach</w:t>
      </w:r>
      <w:r w:rsidRPr="007219DA">
        <w:rPr>
          <w:rFonts w:eastAsia="Cambria"/>
          <w:u w:val="single"/>
        </w:rPr>
        <w:t xml:space="preserve"> makes</w:t>
      </w:r>
      <w:r w:rsidRPr="007219DA">
        <w:rPr>
          <w:rFonts w:eastAsia="Cambria"/>
        </w:rPr>
        <w:t xml:space="preserve"> abundant </w:t>
      </w:r>
      <w:r w:rsidRPr="007219DA">
        <w:rPr>
          <w:rFonts w:eastAsia="Cambria"/>
          <w:u w:val="single"/>
        </w:rPr>
        <w:t>sense intuitively</w:t>
      </w:r>
      <w:r w:rsidRPr="007219DA">
        <w:rPr>
          <w:rFonts w:eastAsia="Cambria"/>
        </w:rPr>
        <w:t xml:space="preserve">. Why complicate things, when one can break the problem down into its component parts and focus on what is most salient or easily achievable? It is also driven by the bureaucratic silo effect, which encourages narrow specialization while discouraging cross-organizational integration. </w:t>
      </w:r>
      <w:r w:rsidRPr="007219DA">
        <w:rPr>
          <w:rFonts w:eastAsia="Cambria"/>
          <w:u w:val="single"/>
        </w:rPr>
        <w:t xml:space="preserve">But </w:t>
      </w:r>
      <w:r w:rsidRPr="007219DA">
        <w:rPr>
          <w:rFonts w:eastAsia="Cambria"/>
          <w:b/>
          <w:iCs/>
          <w:u w:val="single"/>
        </w:rPr>
        <w:t xml:space="preserve">it </w:t>
      </w:r>
      <w:r w:rsidRPr="007219DA">
        <w:rPr>
          <w:rFonts w:eastAsia="Cambria"/>
          <w:b/>
          <w:iCs/>
          <w:highlight w:val="green"/>
          <w:u w:val="single"/>
        </w:rPr>
        <w:t>has not worked</w:t>
      </w:r>
      <w:r w:rsidRPr="007219DA">
        <w:rPr>
          <w:rFonts w:eastAsia="Cambria"/>
          <w:u w:val="single"/>
        </w:rPr>
        <w:t xml:space="preserve"> in practice</w:t>
      </w:r>
      <w:r w:rsidRPr="007219DA">
        <w:rPr>
          <w:rFonts w:eastAsia="Cambria"/>
        </w:rPr>
        <w:t xml:space="preserve">. </w:t>
      </w:r>
      <w:r w:rsidRPr="007219DA">
        <w:rPr>
          <w:rFonts w:eastAsia="Cambria"/>
          <w:highlight w:val="green"/>
          <w:u w:val="single"/>
        </w:rPr>
        <w:t>Despite</w:t>
      </w:r>
      <w:r w:rsidRPr="007219DA">
        <w:rPr>
          <w:rFonts w:eastAsia="Cambria"/>
          <w:u w:val="single"/>
        </w:rPr>
        <w:t xml:space="preserve"> our </w:t>
      </w:r>
      <w:r w:rsidRPr="007219DA">
        <w:rPr>
          <w:rFonts w:eastAsia="Cambria"/>
          <w:highlight w:val="green"/>
          <w:u w:val="single"/>
        </w:rPr>
        <w:t>best efforts, the</w:t>
      </w:r>
      <w:r w:rsidRPr="007219DA">
        <w:rPr>
          <w:rFonts w:eastAsia="Cambria"/>
          <w:u w:val="single"/>
        </w:rPr>
        <w:t xml:space="preserve"> U.S.-Russian </w:t>
      </w:r>
      <w:r w:rsidRPr="007219DA">
        <w:rPr>
          <w:rFonts w:eastAsia="Cambria"/>
          <w:highlight w:val="green"/>
          <w:u w:val="single"/>
        </w:rPr>
        <w:t xml:space="preserve">relationship has </w:t>
      </w:r>
      <w:r w:rsidRPr="007219DA">
        <w:rPr>
          <w:rFonts w:eastAsia="Cambria"/>
          <w:b/>
          <w:iCs/>
          <w:highlight w:val="green"/>
          <w:u w:val="single"/>
        </w:rPr>
        <w:t>spiraled</w:t>
      </w:r>
      <w:r w:rsidRPr="007219DA">
        <w:rPr>
          <w:rFonts w:eastAsia="Cambria"/>
          <w:u w:val="single"/>
        </w:rPr>
        <w:t xml:space="preserve"> ever deeper </w:t>
      </w:r>
      <w:r w:rsidRPr="007219DA">
        <w:rPr>
          <w:rFonts w:eastAsia="Cambria"/>
          <w:highlight w:val="green"/>
          <w:u w:val="single"/>
        </w:rPr>
        <w:t>into</w:t>
      </w:r>
      <w:r w:rsidRPr="007219DA">
        <w:rPr>
          <w:rFonts w:eastAsia="Cambria"/>
          <w:u w:val="single"/>
        </w:rPr>
        <w:t xml:space="preserve"> </w:t>
      </w:r>
      <w:r w:rsidRPr="007219DA">
        <w:rPr>
          <w:rFonts w:eastAsia="Cambria"/>
          <w:b/>
          <w:iCs/>
          <w:u w:val="single"/>
        </w:rPr>
        <w:t xml:space="preserve">dysfunction and </w:t>
      </w:r>
      <w:r w:rsidRPr="007219DA">
        <w:rPr>
          <w:rFonts w:eastAsia="Cambria"/>
          <w:b/>
          <w:iCs/>
          <w:highlight w:val="green"/>
          <w:u w:val="single"/>
        </w:rPr>
        <w:t>distrust</w:t>
      </w:r>
      <w:r w:rsidRPr="007219DA">
        <w:rPr>
          <w:rFonts w:eastAsia="Cambria"/>
        </w:rPr>
        <w:t xml:space="preserve"> </w:t>
      </w:r>
      <w:r w:rsidRPr="007219DA">
        <w:rPr>
          <w:rFonts w:eastAsia="Cambria"/>
          <w:u w:val="single"/>
        </w:rPr>
        <w:t>from admin</w:t>
      </w:r>
      <w:r w:rsidRPr="007219DA">
        <w:rPr>
          <w:rFonts w:eastAsia="Cambria"/>
        </w:rPr>
        <w:t xml:space="preserve">istration </w:t>
      </w:r>
      <w:r w:rsidRPr="007219DA">
        <w:rPr>
          <w:rFonts w:eastAsia="Cambria"/>
          <w:u w:val="single"/>
        </w:rPr>
        <w:t>to admin</w:t>
      </w:r>
      <w:r w:rsidRPr="007219DA">
        <w:rPr>
          <w:rFonts w:eastAsia="Cambria"/>
        </w:rPr>
        <w:t>istration since the end of the Cold War. As planning expert Russell Ackoff has observed about “messes,” his term for wicked problems, “</w:t>
      </w:r>
      <w:r w:rsidRPr="007219DA">
        <w:rPr>
          <w:rFonts w:eastAsia="Cambria"/>
          <w:highlight w:val="green"/>
          <w:u w:val="single"/>
        </w:rPr>
        <w:t>if we</w:t>
      </w:r>
      <w:r w:rsidRPr="007219DA">
        <w:rPr>
          <w:rFonts w:eastAsia="Cambria"/>
          <w:u w:val="single"/>
        </w:rPr>
        <w:t xml:space="preserve"> do the usual thing and </w:t>
      </w:r>
      <w:r w:rsidRPr="007219DA">
        <w:rPr>
          <w:rFonts w:eastAsia="Cambria"/>
          <w:highlight w:val="green"/>
          <w:u w:val="single"/>
        </w:rPr>
        <w:t>break</w:t>
      </w:r>
      <w:r w:rsidRPr="007219DA">
        <w:rPr>
          <w:rFonts w:eastAsia="Cambria"/>
          <w:u w:val="single"/>
        </w:rPr>
        <w:t xml:space="preserve"> up </w:t>
      </w:r>
      <w:r w:rsidRPr="007219DA">
        <w:rPr>
          <w:rFonts w:eastAsia="Cambria"/>
          <w:highlight w:val="green"/>
          <w:u w:val="single"/>
        </w:rPr>
        <w:t>a mess into</w:t>
      </w:r>
      <w:r w:rsidRPr="007219DA">
        <w:rPr>
          <w:rFonts w:eastAsia="Cambria"/>
          <w:u w:val="single"/>
        </w:rPr>
        <w:t xml:space="preserve"> its </w:t>
      </w:r>
      <w:r w:rsidRPr="007219DA">
        <w:rPr>
          <w:rFonts w:eastAsia="Cambria"/>
          <w:highlight w:val="green"/>
          <w:u w:val="single"/>
        </w:rPr>
        <w:t>component problems</w:t>
      </w:r>
      <w:r w:rsidRPr="007219DA">
        <w:rPr>
          <w:rFonts w:eastAsia="Cambria"/>
        </w:rPr>
        <w:t xml:space="preserve"> and then try to solve each one separately, </w:t>
      </w:r>
      <w:r w:rsidRPr="007219DA">
        <w:rPr>
          <w:rFonts w:eastAsia="Cambria"/>
          <w:highlight w:val="green"/>
          <w:u w:val="single"/>
        </w:rPr>
        <w:t xml:space="preserve">we will </w:t>
      </w:r>
      <w:r w:rsidRPr="007219DA">
        <w:rPr>
          <w:rFonts w:eastAsia="Cambria"/>
          <w:b/>
          <w:iCs/>
          <w:highlight w:val="green"/>
          <w:u w:val="single"/>
        </w:rPr>
        <w:t>not solve the mess</w:t>
      </w:r>
      <w:r w:rsidRPr="007219DA">
        <w:rPr>
          <w:rFonts w:eastAsia="Cambria"/>
        </w:rPr>
        <w:t>.’’</w:t>
      </w:r>
    </w:p>
    <w:p w14:paraId="3CFEEEC4" w14:textId="77777777" w:rsidR="007219DA" w:rsidRPr="007219DA" w:rsidRDefault="007219DA" w:rsidP="007219DA"/>
    <w:p w14:paraId="1B1AB9FC" w14:textId="77777777" w:rsidR="007219DA" w:rsidRPr="007219DA" w:rsidRDefault="007219DA" w:rsidP="007219DA"/>
    <w:p w14:paraId="6B5DB7C9"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9DA"/>
    <w:rsid w:val="00316E53"/>
    <w:rsid w:val="0042593F"/>
    <w:rsid w:val="00721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20ECE"/>
  <w15:chartTrackingRefBased/>
  <w15:docId w15:val="{5A4EE41E-689A-4A0C-8DEC-70FC88EC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593F"/>
    <w:rPr>
      <w:rFonts w:ascii="Calibri" w:eastAsiaTheme="minorHAnsi" w:hAnsi="Calibri" w:cs="Calibri"/>
      <w:lang w:eastAsia="en-US"/>
    </w:rPr>
  </w:style>
  <w:style w:type="paragraph" w:styleId="Heading1">
    <w:name w:val="heading 1"/>
    <w:aliases w:val="Pocket"/>
    <w:basedOn w:val="Normal"/>
    <w:next w:val="Normal"/>
    <w:link w:val="Heading1Char"/>
    <w:qFormat/>
    <w:rsid w:val="004259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59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59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259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59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93F"/>
  </w:style>
  <w:style w:type="character" w:customStyle="1" w:styleId="Heading1Char">
    <w:name w:val="Heading 1 Char"/>
    <w:aliases w:val="Pocket Char"/>
    <w:basedOn w:val="DefaultParagraphFont"/>
    <w:link w:val="Heading1"/>
    <w:rsid w:val="0042593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2593F"/>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42593F"/>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42593F"/>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7219DA"/>
  </w:style>
  <w:style w:type="character" w:styleId="Emphasis">
    <w:name w:val="Emphasis"/>
    <w:basedOn w:val="DefaultParagraphFont"/>
    <w:uiPriority w:val="7"/>
    <w:qFormat/>
    <w:rsid w:val="0042593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2593F"/>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42593F"/>
    <w:rPr>
      <w:b w:val="0"/>
      <w:sz w:val="22"/>
      <w:u w:val="single"/>
    </w:rPr>
  </w:style>
  <w:style w:type="character" w:styleId="Hyperlink">
    <w:name w:val="Hyperlink"/>
    <w:basedOn w:val="DefaultParagraphFont"/>
    <w:uiPriority w:val="99"/>
    <w:semiHidden/>
    <w:unhideWhenUsed/>
    <w:rsid w:val="0042593F"/>
    <w:rPr>
      <w:color w:val="auto"/>
      <w:u w:val="none"/>
    </w:rPr>
  </w:style>
  <w:style w:type="character" w:styleId="FollowedHyperlink">
    <w:name w:val="FollowedHyperlink"/>
    <w:basedOn w:val="DefaultParagraphFont"/>
    <w:uiPriority w:val="99"/>
    <w:semiHidden/>
    <w:unhideWhenUsed/>
    <w:rsid w:val="0042593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science/archive/2017/01/china-space/49784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rics.org/en/blog/chinas-space-program-about-more-soft-power" TargetMode="External"/><Relationship Id="rId12" Type="http://schemas.openxmlformats.org/officeDocument/2006/relationships/hyperlink" Target="https://ccdcoe.org/uploads/2019/06/Art_12_The-Cyber-ASA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pacenews.com/nasa-postpones-rogozin-visit/" TargetMode="External"/><Relationship Id="rId11" Type="http://schemas.openxmlformats.org/officeDocument/2006/relationships/hyperlink" Target="https://voelkerrechtsblog.org/sorry-elon-mars-is-not-a-legal-vacuum-and-its-not-yours-either/" TargetMode="External"/><Relationship Id="rId5" Type="http://schemas.openxmlformats.org/officeDocument/2006/relationships/hyperlink" Target="https://foreignpolicy.com/2019/03/20/trumps-space-force-gets-the-final-frontier-all-wrong/" TargetMode="External"/><Relationship Id="rId10" Type="http://schemas.openxmlformats.org/officeDocument/2006/relationships/hyperlink" Target="https://www.politico.com/f/?id=0000016b-6eef-dc80-a3ff-ffff778c0000" TargetMode="External"/><Relationship Id="rId4" Type="http://schemas.openxmlformats.org/officeDocument/2006/relationships/webSettings" Target="webSettings.xml"/><Relationship Id="rId9" Type="http://schemas.openxmlformats.org/officeDocument/2006/relationships/hyperlink" Target="https://www.tandfonline.com/doi/pdf/10.1080/01495933.2017.1277121?needAccess=tru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TotalTime>
  <Pages>1</Pages>
  <Words>31737</Words>
  <Characters>180902</Characters>
  <Application>Microsoft Office Word</Application>
  <DocSecurity>0</DocSecurity>
  <Lines>1507</Lines>
  <Paragraphs>424</Paragraphs>
  <ScaleCrop>false</ScaleCrop>
  <Company/>
  <LinksUpToDate>false</LinksUpToDate>
  <CharactersWithSpaces>212215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2022-01-29T18:24:00Z</dcterms:created>
  <dcterms:modified xsi:type="dcterms:W3CDTF">2022-01-29T18:26:00Z</dcterms:modified>
</cp:coreProperties>
</file>