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71189" w14:textId="77777777" w:rsidR="00C3583D" w:rsidRPr="00C3583D" w:rsidRDefault="00C3583D" w:rsidP="00C358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b/>
          <w:sz w:val="52"/>
          <w:szCs w:val="32"/>
        </w:rPr>
      </w:pPr>
      <w:r w:rsidRPr="00C3583D">
        <w:rPr>
          <w:rFonts w:eastAsiaTheme="majorEastAsia"/>
          <w:b/>
          <w:sz w:val="52"/>
          <w:szCs w:val="32"/>
        </w:rPr>
        <w:t>1NC</w:t>
      </w:r>
    </w:p>
    <w:p w14:paraId="1CA8737D" w14:textId="77777777" w:rsidR="00C3583D" w:rsidRPr="00C3583D" w:rsidRDefault="00C3583D" w:rsidP="00C3583D">
      <w:pPr>
        <w:keepNext/>
        <w:keepLines/>
        <w:pageBreakBefore/>
        <w:spacing w:before="40" w:after="0"/>
        <w:jc w:val="center"/>
        <w:outlineLvl w:val="1"/>
        <w:rPr>
          <w:rFonts w:eastAsiaTheme="majorEastAsia"/>
          <w:b/>
          <w:sz w:val="44"/>
          <w:szCs w:val="26"/>
          <w:u w:val="double"/>
        </w:rPr>
      </w:pPr>
      <w:r w:rsidRPr="00C3583D">
        <w:rPr>
          <w:rFonts w:eastAsiaTheme="majorEastAsia"/>
          <w:b/>
          <w:sz w:val="44"/>
          <w:szCs w:val="26"/>
          <w:u w:val="double"/>
        </w:rPr>
        <w:t>DA</w:t>
      </w:r>
    </w:p>
    <w:p w14:paraId="0563372A" w14:textId="77777777" w:rsidR="00C3583D" w:rsidRPr="00C3583D" w:rsidRDefault="00C3583D" w:rsidP="00C3583D">
      <w:pPr>
        <w:keepNext/>
        <w:keepLines/>
        <w:pageBreakBefore/>
        <w:spacing w:before="40" w:after="0"/>
        <w:jc w:val="center"/>
        <w:outlineLvl w:val="2"/>
        <w:rPr>
          <w:rFonts w:eastAsiaTheme="majorEastAsia"/>
          <w:b/>
          <w:sz w:val="32"/>
          <w:szCs w:val="24"/>
          <w:u w:val="single"/>
        </w:rPr>
      </w:pPr>
      <w:r w:rsidRPr="00C3583D">
        <w:rPr>
          <w:rFonts w:eastAsiaTheme="majorEastAsia"/>
          <w:b/>
          <w:sz w:val="32"/>
          <w:szCs w:val="24"/>
          <w:u w:val="single"/>
        </w:rPr>
        <w:t>1NC – Heg</w:t>
      </w:r>
    </w:p>
    <w:p w14:paraId="4A47F4F0" w14:textId="77777777" w:rsidR="00C3583D" w:rsidRPr="00C3583D" w:rsidRDefault="00C3583D" w:rsidP="00C3583D">
      <w:pPr>
        <w:keepNext/>
        <w:keepLines/>
        <w:spacing w:before="40" w:after="0"/>
        <w:outlineLvl w:val="3"/>
        <w:rPr>
          <w:rFonts w:eastAsia="MS Gothic"/>
          <w:b/>
          <w:iCs/>
          <w:sz w:val="26"/>
        </w:rPr>
      </w:pPr>
      <w:r w:rsidRPr="00C3583D">
        <w:rPr>
          <w:rFonts w:eastAsia="MS Gothic"/>
          <w:b/>
          <w:iCs/>
          <w:sz w:val="26"/>
        </w:rPr>
        <w:t xml:space="preserve">US wins space race now due to private competition – its key to space dominance and militarization is good – the plan kills the US’s </w:t>
      </w:r>
      <w:r w:rsidRPr="00C3583D">
        <w:rPr>
          <w:rFonts w:eastAsia="MS Gothic"/>
          <w:b/>
          <w:iCs/>
          <w:sz w:val="26"/>
          <w:u w:val="single"/>
        </w:rPr>
        <w:t>silver bullet</w:t>
      </w:r>
      <w:r w:rsidRPr="00C3583D">
        <w:rPr>
          <w:rFonts w:eastAsia="MS Gothic"/>
          <w:b/>
          <w:iCs/>
          <w:sz w:val="26"/>
        </w:rPr>
        <w:t xml:space="preserve"> against Chinese aggression </w:t>
      </w:r>
    </w:p>
    <w:p w14:paraId="458C7B3F" w14:textId="77777777" w:rsidR="00C3583D" w:rsidRPr="00C3583D" w:rsidRDefault="00C3583D" w:rsidP="00C3583D">
      <w:pPr>
        <w:rPr>
          <w:rFonts w:eastAsia="Cambria"/>
        </w:rPr>
      </w:pPr>
      <w:r w:rsidRPr="00C3583D">
        <w:rPr>
          <w:rFonts w:eastAsia="Cambria"/>
          <w:b/>
          <w:bCs/>
          <w:sz w:val="26"/>
        </w:rPr>
        <w:t>Weichert 21</w:t>
      </w:r>
      <w:r w:rsidRPr="00C3583D">
        <w:rPr>
          <w:rFonts w:eastAsia="Cambria"/>
        </w:rPr>
        <w:t xml:space="preserve"> – former Congressional staff member who holds a Master of Arts in Statecraft &amp; National Security Affairs from the Institute of World Politics in Washington, D.C. He is the founder of The Weichert Report: An Online Journal of Geopolitics [Brandon, “The Future of Space Exploration Depends on the Private Sector,” 7/5/2021, https://www.nationalreview.com/2021/07/the-future-of-space-exploration-depends-on-the-private-sector/#slide-1]</w:t>
      </w:r>
    </w:p>
    <w:p w14:paraId="3960F47B" w14:textId="77777777" w:rsidR="00C3583D" w:rsidRPr="00C3583D" w:rsidRDefault="00C3583D" w:rsidP="00C3583D">
      <w:pPr>
        <w:spacing w:line="240" w:lineRule="auto"/>
        <w:contextualSpacing/>
        <w:rPr>
          <w:rFonts w:eastAsia="Cambria"/>
          <w:u w:val="single"/>
        </w:rPr>
      </w:pPr>
      <w:r w:rsidRPr="00C3583D">
        <w:rPr>
          <w:rFonts w:eastAsia="Cambria"/>
          <w:sz w:val="16"/>
        </w:rPr>
        <w:t xml:space="preserve">As Jeff </w:t>
      </w:r>
      <w:r w:rsidRPr="00C3583D">
        <w:rPr>
          <w:rFonts w:eastAsia="Cambria"/>
          <w:u w:val="single"/>
        </w:rPr>
        <w:t>Bezos,</w:t>
      </w:r>
      <w:r w:rsidRPr="00C3583D">
        <w:rPr>
          <w:rFonts w:eastAsia="Cambria"/>
          <w:sz w:val="16"/>
        </w:rPr>
        <w:t xml:space="preserve"> the wealthiest man on the planet, </w:t>
      </w:r>
      <w:r w:rsidRPr="00C3583D">
        <w:rPr>
          <w:rFonts w:eastAsia="Cambria"/>
          <w:u w:val="single"/>
        </w:rPr>
        <w:t>readies to launch himself into space</w:t>
      </w:r>
      <w:r w:rsidRPr="00C3583D">
        <w:rPr>
          <w:rFonts w:eastAsia="Cambria"/>
          <w:sz w:val="16"/>
        </w:rPr>
        <w:t xml:space="preserve"> aboard one of his own rockets, </w:t>
      </w:r>
      <w:r w:rsidRPr="00C3583D">
        <w:rPr>
          <w:rFonts w:eastAsia="Cambria"/>
          <w:u w:val="single"/>
        </w:rPr>
        <w:t>the world is watching the birth of a new dawn in space. Previously, America relied on its government agency, NASA,</w:t>
      </w:r>
      <w:r w:rsidRPr="00C3583D">
        <w:rPr>
          <w:rFonts w:eastAsia="Cambria"/>
          <w:sz w:val="16"/>
        </w:rPr>
        <w:t xml:space="preserve"> to propel it to the cosmos during the last space race with the Soviet Union. </w:t>
      </w:r>
      <w:r w:rsidRPr="00C3583D">
        <w:rPr>
          <w:rFonts w:eastAsia="Cambria"/>
          <w:u w:val="single"/>
        </w:rPr>
        <w:t>Today, America’s greatest hopes are with its private sector.</w:t>
      </w:r>
    </w:p>
    <w:p w14:paraId="578FEF4B" w14:textId="77777777" w:rsidR="00C3583D" w:rsidRPr="00C3583D" w:rsidRDefault="00C3583D" w:rsidP="00C3583D">
      <w:pPr>
        <w:spacing w:line="240" w:lineRule="auto"/>
        <w:contextualSpacing/>
        <w:rPr>
          <w:rFonts w:eastAsia="Cambria"/>
          <w:sz w:val="16"/>
        </w:rPr>
      </w:pPr>
      <w:r w:rsidRPr="00C3583D">
        <w:rPr>
          <w:rFonts w:eastAsia="Cambria"/>
          <w:sz w:val="16"/>
        </w:rPr>
        <w:t xml:space="preserve">Jeff Bezos is not engaging in such risky behavior simply because he’s an adrenaline junky. No, he’s launching himself into orbit because his </w:t>
      </w:r>
      <w:r w:rsidRPr="00C3583D">
        <w:rPr>
          <w:rFonts w:eastAsia="Cambria"/>
          <w:u w:val="single"/>
        </w:rPr>
        <w:t>Blue Origins is in a titanic struggle with Elon Musk’s SpaceX</w:t>
      </w:r>
      <w:r w:rsidRPr="00C3583D">
        <w:rPr>
          <w:rFonts w:eastAsia="Cambria"/>
          <w:sz w:val="16"/>
        </w:rPr>
        <w:t xml:space="preserve"> — and Bezos’s firm is losing.</w:t>
      </w:r>
    </w:p>
    <w:p w14:paraId="47DBFD91" w14:textId="77777777" w:rsidR="00C3583D" w:rsidRPr="00C3583D" w:rsidRDefault="00C3583D" w:rsidP="00C3583D">
      <w:pPr>
        <w:spacing w:line="240" w:lineRule="auto"/>
        <w:contextualSpacing/>
        <w:rPr>
          <w:rFonts w:eastAsia="Cambria"/>
          <w:sz w:val="16"/>
        </w:rPr>
      </w:pPr>
      <w:r w:rsidRPr="00C3583D">
        <w:rPr>
          <w:rFonts w:eastAsia="Cambria"/>
          <w:sz w:val="16"/>
        </w:rPr>
        <w:t xml:space="preserve">Whatever happens, </w:t>
      </w:r>
      <w:r w:rsidRPr="00C3583D">
        <w:rPr>
          <w:rFonts w:eastAsia="Cambria"/>
          <w:b/>
          <w:iCs/>
          <w:u w:val="single"/>
        </w:rPr>
        <w:t xml:space="preserve">the </w:t>
      </w:r>
      <w:r w:rsidRPr="00C3583D">
        <w:rPr>
          <w:rFonts w:eastAsia="Cambria"/>
          <w:b/>
          <w:iCs/>
          <w:highlight w:val="green"/>
          <w:u w:val="single"/>
        </w:rPr>
        <w:t>America</w:t>
      </w:r>
      <w:r w:rsidRPr="00C3583D">
        <w:rPr>
          <w:rFonts w:eastAsia="Cambria"/>
          <w:b/>
          <w:iCs/>
          <w:u w:val="single"/>
        </w:rPr>
        <w:t xml:space="preserve">n people </w:t>
      </w:r>
      <w:r w:rsidRPr="00C3583D">
        <w:rPr>
          <w:rFonts w:eastAsia="Cambria"/>
          <w:b/>
          <w:iCs/>
          <w:highlight w:val="green"/>
          <w:u w:val="single"/>
        </w:rPr>
        <w:t>will benefit from</w:t>
      </w:r>
      <w:r w:rsidRPr="00C3583D">
        <w:rPr>
          <w:rFonts w:eastAsia="Cambria"/>
          <w:b/>
          <w:iCs/>
          <w:u w:val="single"/>
        </w:rPr>
        <w:t xml:space="preserve"> the </w:t>
      </w:r>
      <w:r w:rsidRPr="00C3583D">
        <w:rPr>
          <w:rFonts w:eastAsia="Cambria"/>
          <w:b/>
          <w:iCs/>
          <w:highlight w:val="green"/>
          <w:u w:val="single"/>
        </w:rPr>
        <w:t>competition</w:t>
      </w:r>
      <w:r w:rsidRPr="00C3583D">
        <w:rPr>
          <w:rFonts w:eastAsia="Cambria"/>
          <w:b/>
          <w:iCs/>
          <w:u w:val="single"/>
        </w:rPr>
        <w:t xml:space="preserve"> that is shaping </w:t>
      </w:r>
      <w:r w:rsidRPr="00C3583D">
        <w:rPr>
          <w:rFonts w:eastAsia="Cambria"/>
          <w:b/>
          <w:iCs/>
          <w:highlight w:val="green"/>
          <w:u w:val="single"/>
        </w:rPr>
        <w:t>up between</w:t>
      </w:r>
      <w:r w:rsidRPr="00C3583D">
        <w:rPr>
          <w:rFonts w:eastAsia="Cambria"/>
          <w:b/>
          <w:iCs/>
          <w:u w:val="single"/>
        </w:rPr>
        <w:t xml:space="preserve"> America’s </w:t>
      </w:r>
      <w:r w:rsidRPr="00C3583D">
        <w:rPr>
          <w:rFonts w:eastAsia="Cambria"/>
          <w:b/>
          <w:iCs/>
          <w:highlight w:val="green"/>
          <w:u w:val="single"/>
        </w:rPr>
        <w:t>space entrepreneurs</w:t>
      </w:r>
      <w:r w:rsidRPr="00C3583D">
        <w:rPr>
          <w:rFonts w:eastAsia="Cambria"/>
          <w:b/>
          <w:iCs/>
          <w:u w:val="single"/>
        </w:rPr>
        <w:t xml:space="preserve">. This has always been </w:t>
      </w:r>
      <w:r w:rsidRPr="00C3583D">
        <w:rPr>
          <w:rFonts w:eastAsia="Cambria"/>
          <w:b/>
          <w:iCs/>
          <w:highlight w:val="green"/>
          <w:u w:val="single"/>
        </w:rPr>
        <w:t>how innovation occurs: through</w:t>
      </w:r>
      <w:r w:rsidRPr="00C3583D">
        <w:rPr>
          <w:rFonts w:eastAsia="Cambria"/>
          <w:sz w:val="16"/>
        </w:rPr>
        <w:t xml:space="preserve"> the dynamic, often </w:t>
      </w:r>
      <w:r w:rsidRPr="00C3583D">
        <w:rPr>
          <w:rFonts w:eastAsia="Cambria"/>
          <w:b/>
          <w:iCs/>
          <w:u w:val="single"/>
        </w:rPr>
        <w:t xml:space="preserve">cutthroat </w:t>
      </w:r>
      <w:r w:rsidRPr="00C3583D">
        <w:rPr>
          <w:rFonts w:eastAsia="Cambria"/>
          <w:b/>
          <w:iCs/>
          <w:highlight w:val="green"/>
          <w:u w:val="single"/>
        </w:rPr>
        <w:t>competition</w:t>
      </w:r>
      <w:r w:rsidRPr="00C3583D">
        <w:rPr>
          <w:rFonts w:eastAsia="Cambria"/>
          <w:b/>
          <w:iCs/>
          <w:u w:val="single"/>
        </w:rPr>
        <w:t xml:space="preserve"> between actor</w:t>
      </w:r>
      <w:r w:rsidRPr="00C3583D">
        <w:rPr>
          <w:rFonts w:eastAsia="Cambria"/>
          <w:b/>
          <w:iCs/>
          <w:highlight w:val="green"/>
          <w:u w:val="single"/>
        </w:rPr>
        <w:t>s in</w:t>
      </w:r>
      <w:r w:rsidRPr="00C3583D">
        <w:rPr>
          <w:rFonts w:eastAsia="Cambria"/>
          <w:b/>
          <w:iCs/>
          <w:u w:val="single"/>
        </w:rPr>
        <w:t xml:space="preserve"> the </w:t>
      </w:r>
      <w:r w:rsidRPr="00C3583D">
        <w:rPr>
          <w:rFonts w:eastAsia="Cambria"/>
          <w:b/>
          <w:iCs/>
          <w:highlight w:val="green"/>
          <w:u w:val="single"/>
        </w:rPr>
        <w:t>private sector.</w:t>
      </w:r>
      <w:r w:rsidRPr="00C3583D">
        <w:rPr>
          <w:rFonts w:eastAsia="Cambria"/>
          <w:sz w:val="16"/>
        </w:rPr>
        <w:t xml:space="preserve"> While money is their ultimate prize, fame and fortune are also alluring temptations to make men like Musk and Bezos risk much of their wealth to change the world.</w:t>
      </w:r>
    </w:p>
    <w:p w14:paraId="5D9B7E0A" w14:textId="77777777" w:rsidR="00C3583D" w:rsidRPr="00C3583D" w:rsidRDefault="00C3583D" w:rsidP="00C3583D">
      <w:pPr>
        <w:spacing w:line="240" w:lineRule="auto"/>
        <w:contextualSpacing/>
        <w:rPr>
          <w:rFonts w:eastAsia="Cambria"/>
          <w:b/>
          <w:iCs/>
          <w:u w:val="single"/>
        </w:rPr>
      </w:pPr>
      <w:r w:rsidRPr="00C3583D">
        <w:rPr>
          <w:rFonts w:eastAsia="Cambria"/>
          <w:b/>
          <w:iCs/>
          <w:u w:val="single"/>
        </w:rPr>
        <w:t>The private space race</w:t>
      </w:r>
      <w:r w:rsidRPr="00C3583D">
        <w:rPr>
          <w:rFonts w:eastAsia="Cambria"/>
          <w:sz w:val="16"/>
        </w:rPr>
        <w:t xml:space="preserve"> among these entrepreneurs </w:t>
      </w:r>
      <w:r w:rsidRPr="00C3583D">
        <w:rPr>
          <w:rFonts w:eastAsia="Cambria"/>
          <w:b/>
          <w:iCs/>
          <w:u w:val="single"/>
        </w:rPr>
        <w:t xml:space="preserve">is part of a far more important marathon between </w:t>
      </w:r>
      <w:r w:rsidRPr="00C3583D">
        <w:rPr>
          <w:rFonts w:eastAsia="Cambria"/>
          <w:sz w:val="16"/>
        </w:rPr>
        <w:t>Red</w:t>
      </w:r>
      <w:r w:rsidRPr="00C3583D">
        <w:rPr>
          <w:rFonts w:eastAsia="Cambria"/>
          <w:b/>
          <w:iCs/>
          <w:u w:val="single"/>
        </w:rPr>
        <w:t xml:space="preserve"> China and the U</w:t>
      </w:r>
      <w:r w:rsidRPr="00C3583D">
        <w:rPr>
          <w:rFonts w:eastAsia="Cambria"/>
          <w:sz w:val="16"/>
        </w:rPr>
        <w:t xml:space="preserve">nited </w:t>
      </w:r>
      <w:r w:rsidRPr="00C3583D">
        <w:rPr>
          <w:rFonts w:eastAsia="Cambria"/>
          <w:b/>
          <w:iCs/>
          <w:u w:val="single"/>
        </w:rPr>
        <w:t>S</w:t>
      </w:r>
      <w:r w:rsidRPr="00C3583D">
        <w:rPr>
          <w:rFonts w:eastAsia="Cambria"/>
          <w:sz w:val="16"/>
        </w:rPr>
        <w:t>tates</w:t>
      </w:r>
      <w:r w:rsidRPr="00C3583D">
        <w:rPr>
          <w:rFonts w:eastAsia="Cambria"/>
          <w:b/>
          <w:iCs/>
          <w:u w:val="single"/>
        </w:rPr>
        <w:t xml:space="preserve">. </w:t>
      </w:r>
      <w:r w:rsidRPr="00C3583D">
        <w:rPr>
          <w:rFonts w:eastAsia="Cambria"/>
          <w:b/>
          <w:iCs/>
          <w:highlight w:val="green"/>
          <w:u w:val="single"/>
        </w:rPr>
        <w:t>Whichever nation wins</w:t>
      </w:r>
      <w:r w:rsidRPr="00C3583D">
        <w:rPr>
          <w:rFonts w:eastAsia="Cambria"/>
          <w:b/>
          <w:iCs/>
          <w:u w:val="single"/>
        </w:rPr>
        <w:t xml:space="preserve"> the new </w:t>
      </w:r>
      <w:r w:rsidRPr="00C3583D">
        <w:rPr>
          <w:rFonts w:eastAsia="Cambria"/>
          <w:b/>
          <w:iCs/>
          <w:highlight w:val="green"/>
          <w:u w:val="single"/>
        </w:rPr>
        <w:t>space race will determine</w:t>
      </w:r>
      <w:r w:rsidRPr="00C3583D">
        <w:rPr>
          <w:rFonts w:eastAsia="Cambria"/>
          <w:b/>
          <w:iCs/>
          <w:u w:val="single"/>
        </w:rPr>
        <w:t xml:space="preserve"> the </w:t>
      </w:r>
      <w:r w:rsidRPr="00C3583D">
        <w:rPr>
          <w:rFonts w:eastAsia="Cambria"/>
          <w:b/>
          <w:iCs/>
          <w:highlight w:val="green"/>
          <w:u w:val="single"/>
        </w:rPr>
        <w:t>future of</w:t>
      </w:r>
      <w:r w:rsidRPr="00C3583D">
        <w:rPr>
          <w:rFonts w:eastAsia="Cambria"/>
          <w:b/>
          <w:iCs/>
          <w:u w:val="single"/>
        </w:rPr>
        <w:t xml:space="preserve"> the </w:t>
      </w:r>
      <w:r w:rsidRPr="00C3583D">
        <w:rPr>
          <w:rFonts w:eastAsia="Cambria"/>
          <w:b/>
          <w:iCs/>
          <w:highlight w:val="green"/>
          <w:u w:val="single"/>
        </w:rPr>
        <w:t>earth</w:t>
      </w:r>
      <w:r w:rsidRPr="00C3583D">
        <w:rPr>
          <w:rFonts w:eastAsia="Cambria"/>
          <w:b/>
          <w:iCs/>
          <w:u w:val="single"/>
        </w:rPr>
        <w:t xml:space="preserve"> below.</w:t>
      </w:r>
    </w:p>
    <w:p w14:paraId="313F21B9" w14:textId="77777777" w:rsidR="00C3583D" w:rsidRPr="00C3583D" w:rsidRDefault="00C3583D" w:rsidP="00C3583D">
      <w:pPr>
        <w:spacing w:line="240" w:lineRule="auto"/>
        <w:contextualSpacing/>
        <w:rPr>
          <w:rFonts w:eastAsia="Cambria"/>
          <w:sz w:val="16"/>
        </w:rPr>
      </w:pPr>
      <w:r w:rsidRPr="00C3583D">
        <w:rPr>
          <w:rFonts w:eastAsia="Cambria"/>
          <w:sz w:val="16"/>
        </w:rPr>
        <w:t xml:space="preserve">Consider this: Since winning its initial contracts to launch sensitive U.S. military satellites into orbit, </w:t>
      </w:r>
      <w:r w:rsidRPr="00C3583D">
        <w:rPr>
          <w:rFonts w:eastAsia="Cambria"/>
          <w:b/>
          <w:iCs/>
          <w:highlight w:val="green"/>
          <w:u w:val="single"/>
        </w:rPr>
        <w:t>SpaceX</w:t>
      </w:r>
      <w:r w:rsidRPr="00C3583D">
        <w:rPr>
          <w:rFonts w:eastAsia="Cambria"/>
          <w:b/>
          <w:iCs/>
          <w:u w:val="single"/>
        </w:rPr>
        <w:t xml:space="preserve"> has </w:t>
      </w:r>
      <w:r w:rsidRPr="00C3583D">
        <w:rPr>
          <w:rFonts w:eastAsia="Cambria"/>
          <w:b/>
          <w:iCs/>
          <w:highlight w:val="green"/>
          <w:u w:val="single"/>
        </w:rPr>
        <w:t>lowered</w:t>
      </w:r>
      <w:r w:rsidRPr="00C3583D">
        <w:rPr>
          <w:rFonts w:eastAsia="Cambria"/>
          <w:b/>
          <w:iCs/>
          <w:u w:val="single"/>
        </w:rPr>
        <w:t xml:space="preserve"> the </w:t>
      </w:r>
      <w:r w:rsidRPr="00C3583D">
        <w:rPr>
          <w:rFonts w:eastAsia="Cambria"/>
          <w:b/>
          <w:iCs/>
          <w:highlight w:val="green"/>
          <w:u w:val="single"/>
        </w:rPr>
        <w:t>cost of military</w:t>
      </w:r>
      <w:r w:rsidRPr="00C3583D">
        <w:rPr>
          <w:rFonts w:eastAsia="Cambria"/>
          <w:b/>
          <w:iCs/>
          <w:u w:val="single"/>
        </w:rPr>
        <w:t xml:space="preserve"> satellite </w:t>
      </w:r>
      <w:r w:rsidRPr="00C3583D">
        <w:rPr>
          <w:rFonts w:eastAsia="Cambria"/>
          <w:b/>
          <w:iCs/>
          <w:highlight w:val="green"/>
          <w:u w:val="single"/>
        </w:rPr>
        <w:t>launches</w:t>
      </w:r>
      <w:r w:rsidRPr="00C3583D">
        <w:rPr>
          <w:rFonts w:eastAsia="Cambria"/>
          <w:b/>
          <w:iCs/>
          <w:u w:val="single"/>
        </w:rPr>
        <w:t xml:space="preserve"> </w:t>
      </w:r>
      <w:r w:rsidRPr="00C3583D">
        <w:rPr>
          <w:rFonts w:eastAsia="Cambria"/>
          <w:sz w:val="16"/>
        </w:rPr>
        <w:t xml:space="preserve">on taxpayers by “over a million dollars less” than what bigger defense contractors can do. Elon </w:t>
      </w:r>
      <w:r w:rsidRPr="00C3583D">
        <w:rPr>
          <w:rFonts w:eastAsia="Cambria"/>
          <w:b/>
          <w:iCs/>
          <w:u w:val="single"/>
        </w:rPr>
        <w:t>Musk</w:t>
      </w:r>
      <w:r w:rsidRPr="00C3583D">
        <w:rPr>
          <w:rFonts w:eastAsia="Cambria"/>
          <w:sz w:val="16"/>
        </w:rPr>
        <w:t xml:space="preserve"> is convinced that he </w:t>
      </w:r>
      <w:r w:rsidRPr="00C3583D">
        <w:rPr>
          <w:rFonts w:eastAsia="Cambria"/>
          <w:b/>
          <w:iCs/>
          <w:u w:val="single"/>
        </w:rPr>
        <w:t>can bring these costs down even more</w:t>
      </w:r>
      <w:r w:rsidRPr="00C3583D">
        <w:rPr>
          <w:rFonts w:eastAsia="Cambria"/>
          <w:sz w:val="16"/>
        </w:rPr>
        <w:t>, thanks to his reusable Falcon 9 rocket.</w:t>
      </w:r>
    </w:p>
    <w:p w14:paraId="5DFD72BF" w14:textId="77777777" w:rsidR="00C3583D" w:rsidRPr="00C3583D" w:rsidRDefault="00C3583D" w:rsidP="00C3583D">
      <w:pPr>
        <w:spacing w:line="240" w:lineRule="auto"/>
        <w:contextualSpacing/>
        <w:rPr>
          <w:rFonts w:eastAsia="Cambria"/>
          <w:sz w:val="14"/>
          <w:szCs w:val="14"/>
        </w:rPr>
      </w:pPr>
      <w:r w:rsidRPr="00C3583D">
        <w:rPr>
          <w:rFonts w:eastAsia="Cambria"/>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t>
      </w:r>
      <w:proofErr w:type="gramStart"/>
      <w:r w:rsidRPr="00C3583D">
        <w:rPr>
          <w:rFonts w:eastAsia="Cambria"/>
          <w:sz w:val="14"/>
          <w:szCs w:val="14"/>
        </w:rPr>
        <w:t>would</w:t>
      </w:r>
      <w:proofErr w:type="gramEnd"/>
      <w:r w:rsidRPr="00C3583D">
        <w:rPr>
          <w:rFonts w:eastAsia="Cambria"/>
          <w:sz w:val="14"/>
          <w:szCs w:val="14"/>
        </w:rPr>
        <w:t xml:space="preserve"> return astronauts to the lunar surface by 2024 — four years before NASA believes it will do so. (Incidentally, 2024 is also when China anticipates having a functional base on the moon’s southern pole.)</w:t>
      </w:r>
    </w:p>
    <w:p w14:paraId="5F280099" w14:textId="77777777" w:rsidR="00C3583D" w:rsidRPr="00C3583D" w:rsidRDefault="00C3583D" w:rsidP="00C3583D">
      <w:pPr>
        <w:spacing w:line="240" w:lineRule="auto"/>
        <w:contextualSpacing/>
        <w:rPr>
          <w:rFonts w:eastAsia="Cambria"/>
          <w:sz w:val="16"/>
        </w:rPr>
      </w:pPr>
      <w:r w:rsidRPr="00C3583D">
        <w:rPr>
          <w:rFonts w:eastAsia="Cambria"/>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3583D">
        <w:rPr>
          <w:rFonts w:eastAsia="Cambria"/>
          <w:b/>
          <w:iCs/>
          <w:u w:val="single"/>
        </w:rPr>
        <w:t xml:space="preserve">America’s </w:t>
      </w:r>
      <w:r w:rsidRPr="00C3583D">
        <w:rPr>
          <w:rFonts w:eastAsia="Cambria"/>
          <w:b/>
          <w:iCs/>
          <w:highlight w:val="green"/>
          <w:u w:val="single"/>
        </w:rPr>
        <w:t>private sector</w:t>
      </w:r>
      <w:r w:rsidRPr="00C3583D">
        <w:rPr>
          <w:rFonts w:eastAsia="Cambria"/>
          <w:sz w:val="16"/>
          <w:highlight w:val="green"/>
        </w:rPr>
        <w:t>,</w:t>
      </w:r>
      <w:r w:rsidRPr="00C3583D">
        <w:rPr>
          <w:rFonts w:eastAsia="Cambria"/>
          <w:sz w:val="16"/>
        </w:rPr>
        <w:t xml:space="preserve"> therefore, </w:t>
      </w:r>
      <w:r w:rsidRPr="00C3583D">
        <w:rPr>
          <w:rFonts w:eastAsia="Cambria"/>
          <w:b/>
          <w:iCs/>
          <w:highlight w:val="green"/>
          <w:u w:val="single"/>
        </w:rPr>
        <w:t>is the silver bullet against China’s quest for</w:t>
      </w:r>
      <w:r w:rsidRPr="00C3583D">
        <w:rPr>
          <w:rFonts w:eastAsia="Cambria"/>
          <w:sz w:val="16"/>
        </w:rPr>
        <w:t xml:space="preserve"> total </w:t>
      </w:r>
      <w:r w:rsidRPr="00C3583D">
        <w:rPr>
          <w:rFonts w:eastAsia="Cambria"/>
          <w:b/>
          <w:iCs/>
          <w:highlight w:val="green"/>
          <w:u w:val="single"/>
        </w:rPr>
        <w:t>space dominance. If left unrestricted</w:t>
      </w:r>
      <w:r w:rsidRPr="00C3583D">
        <w:rPr>
          <w:rFonts w:eastAsia="Cambria"/>
          <w:b/>
          <w:iCs/>
          <w:u w:val="single"/>
        </w:rPr>
        <w:t xml:space="preserve"> by</w:t>
      </w:r>
      <w:r w:rsidRPr="00C3583D">
        <w:rPr>
          <w:rFonts w:eastAsia="Cambria"/>
          <w:u w:val="single"/>
        </w:rPr>
        <w:t xml:space="preserve"> </w:t>
      </w:r>
      <w:r w:rsidRPr="00C3583D">
        <w:rPr>
          <w:rFonts w:eastAsia="Cambria"/>
          <w:sz w:val="16"/>
        </w:rPr>
        <w:t xml:space="preserve">meddlesome </w:t>
      </w:r>
      <w:r w:rsidRPr="00C3583D">
        <w:rPr>
          <w:rFonts w:eastAsia="Cambria"/>
          <w:b/>
          <w:iCs/>
          <w:u w:val="single"/>
        </w:rPr>
        <w:t>Washington</w:t>
      </w:r>
      <w:r w:rsidRPr="00C3583D">
        <w:rPr>
          <w:rFonts w:eastAsia="Cambria"/>
          <w:sz w:val="16"/>
        </w:rPr>
        <w:t xml:space="preserve"> bureaucrats, </w:t>
      </w:r>
      <w:r w:rsidRPr="00C3583D">
        <w:rPr>
          <w:rFonts w:eastAsia="Cambria"/>
          <w:b/>
          <w:iCs/>
          <w:u w:val="single"/>
        </w:rPr>
        <w:t xml:space="preserve">these </w:t>
      </w:r>
      <w:r w:rsidRPr="00C3583D">
        <w:rPr>
          <w:rFonts w:eastAsia="Cambria"/>
          <w:b/>
          <w:iCs/>
          <w:highlight w:val="green"/>
          <w:u w:val="single"/>
        </w:rPr>
        <w:t>companies will ensure</w:t>
      </w:r>
      <w:r w:rsidRPr="00C3583D">
        <w:rPr>
          <w:rFonts w:eastAsia="Cambria"/>
          <w:sz w:val="16"/>
        </w:rPr>
        <w:t xml:space="preserve"> that </w:t>
      </w:r>
      <w:r w:rsidRPr="00C3583D">
        <w:rPr>
          <w:rFonts w:eastAsia="Cambria"/>
          <w:b/>
          <w:iCs/>
          <w:highlight w:val="green"/>
          <w:u w:val="single"/>
        </w:rPr>
        <w:t>the U</w:t>
      </w:r>
      <w:r w:rsidRPr="00C3583D">
        <w:rPr>
          <w:rFonts w:eastAsia="Cambria"/>
          <w:sz w:val="16"/>
        </w:rPr>
        <w:t xml:space="preserve">nited </w:t>
      </w:r>
      <w:r w:rsidRPr="00C3583D">
        <w:rPr>
          <w:rFonts w:eastAsia="Cambria"/>
          <w:b/>
          <w:iCs/>
          <w:highlight w:val="green"/>
          <w:u w:val="single"/>
        </w:rPr>
        <w:t>S</w:t>
      </w:r>
      <w:r w:rsidRPr="00C3583D">
        <w:rPr>
          <w:rFonts w:eastAsia="Cambria"/>
          <w:sz w:val="16"/>
        </w:rPr>
        <w:t xml:space="preserve">tates </w:t>
      </w:r>
      <w:r w:rsidRPr="00C3583D">
        <w:rPr>
          <w:rFonts w:eastAsia="Cambria"/>
          <w:b/>
          <w:iCs/>
          <w:highlight w:val="green"/>
          <w:u w:val="single"/>
        </w:rPr>
        <w:t>retains</w:t>
      </w:r>
      <w:r w:rsidRPr="00C3583D">
        <w:rPr>
          <w:rFonts w:eastAsia="Cambria"/>
          <w:b/>
          <w:iCs/>
          <w:u w:val="single"/>
        </w:rPr>
        <w:t xml:space="preserve"> its overall competitive </w:t>
      </w:r>
      <w:r w:rsidRPr="00C3583D">
        <w:rPr>
          <w:rFonts w:eastAsia="Cambria"/>
          <w:b/>
          <w:iCs/>
          <w:highlight w:val="green"/>
          <w:u w:val="single"/>
        </w:rPr>
        <w:t>advantage</w:t>
      </w:r>
      <w:r w:rsidRPr="00C3583D">
        <w:rPr>
          <w:rFonts w:eastAsia="Cambria"/>
          <w:b/>
          <w:iCs/>
          <w:u w:val="single"/>
        </w:rPr>
        <w:t xml:space="preserve"> over China</w:t>
      </w:r>
      <w:r w:rsidRPr="00C3583D">
        <w:rPr>
          <w:rFonts w:eastAsia="Cambria"/>
          <w:sz w:val="16"/>
        </w:rPr>
        <w:t xml:space="preserve"> — and all other challengers, for that matter.</w:t>
      </w:r>
    </w:p>
    <w:p w14:paraId="1CABC70D" w14:textId="77777777" w:rsidR="00C3583D" w:rsidRPr="00C3583D" w:rsidRDefault="00C3583D" w:rsidP="00C3583D">
      <w:pPr>
        <w:spacing w:line="240" w:lineRule="auto"/>
        <w:contextualSpacing/>
        <w:rPr>
          <w:rFonts w:eastAsia="Cambria"/>
          <w:sz w:val="14"/>
          <w:szCs w:val="14"/>
        </w:rPr>
      </w:pPr>
      <w:r w:rsidRPr="00C3583D">
        <w:rPr>
          <w:rFonts w:eastAsia="Cambria"/>
          <w:sz w:val="14"/>
          <w:szCs w:val="14"/>
        </w:rPr>
        <w:t>Indeed, the next four years could prove decisive in who will be victorious.</w:t>
      </w:r>
    </w:p>
    <w:p w14:paraId="04FFEC8F" w14:textId="77777777" w:rsidR="00C3583D" w:rsidRPr="00C3583D" w:rsidRDefault="00C3583D" w:rsidP="00C3583D">
      <w:pPr>
        <w:spacing w:line="240" w:lineRule="auto"/>
        <w:contextualSpacing/>
        <w:rPr>
          <w:rFonts w:eastAsia="Cambria"/>
          <w:sz w:val="14"/>
          <w:szCs w:val="14"/>
        </w:rPr>
      </w:pPr>
      <w:r w:rsidRPr="00C3583D">
        <w:rPr>
          <w:rFonts w:eastAsia="Cambria"/>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6922CB37" w14:textId="77777777" w:rsidR="00C3583D" w:rsidRPr="00C3583D" w:rsidRDefault="00C3583D" w:rsidP="00C3583D">
      <w:pPr>
        <w:spacing w:line="240" w:lineRule="auto"/>
        <w:contextualSpacing/>
        <w:rPr>
          <w:rFonts w:eastAsia="Cambria"/>
          <w:sz w:val="14"/>
          <w:szCs w:val="14"/>
        </w:rPr>
      </w:pPr>
      <w:r w:rsidRPr="00C3583D">
        <w:rPr>
          <w:rFonts w:eastAsia="Cambria"/>
          <w:sz w:val="14"/>
          <w:szCs w:val="14"/>
        </w:rPr>
        <w:t>Why not?</w:t>
      </w:r>
    </w:p>
    <w:p w14:paraId="76DAEFB1" w14:textId="77777777" w:rsidR="00C3583D" w:rsidRPr="00C3583D" w:rsidRDefault="00C3583D" w:rsidP="00C3583D">
      <w:pPr>
        <w:spacing w:line="240" w:lineRule="auto"/>
        <w:contextualSpacing/>
        <w:rPr>
          <w:rFonts w:eastAsia="Cambria"/>
          <w:sz w:val="14"/>
          <w:szCs w:val="14"/>
        </w:rPr>
      </w:pPr>
      <w:r w:rsidRPr="00C3583D">
        <w:rPr>
          <w:rFonts w:eastAsia="Cambria"/>
          <w:sz w:val="14"/>
          <w:szCs w:val="14"/>
        </w:rPr>
        <w:t xml:space="preserve">America’s actions during its western expansion created a dynamic and advanced nation that was well-positioned to dominate the world for the next century. Should we not attempt to emulate this </w:t>
      </w:r>
      <w:proofErr w:type="gramStart"/>
      <w:r w:rsidRPr="00C3583D">
        <w:rPr>
          <w:rFonts w:eastAsia="Cambria"/>
          <w:sz w:val="14"/>
          <w:szCs w:val="14"/>
        </w:rPr>
        <w:t>in order to</w:t>
      </w:r>
      <w:proofErr w:type="gramEnd"/>
      <w:r w:rsidRPr="00C3583D">
        <w:rPr>
          <w:rFonts w:eastAsia="Cambria"/>
          <w:sz w:val="14"/>
          <w:szCs w:val="14"/>
        </w:rPr>
        <w:t xml:space="preserve"> remain dominant in the next century?</w:t>
      </w:r>
    </w:p>
    <w:p w14:paraId="482A5D06" w14:textId="77777777" w:rsidR="00C3583D" w:rsidRPr="00C3583D" w:rsidRDefault="00C3583D" w:rsidP="00C3583D">
      <w:pPr>
        <w:spacing w:line="240" w:lineRule="auto"/>
        <w:contextualSpacing/>
        <w:rPr>
          <w:rFonts w:eastAsia="Cambria"/>
          <w:sz w:val="16"/>
        </w:rPr>
      </w:pPr>
      <w:r w:rsidRPr="00C3583D">
        <w:rPr>
          <w:rFonts w:eastAsia="Cambria"/>
          <w:sz w:val="16"/>
        </w:rPr>
        <w:t xml:space="preserve">More important, this is precisely how </w:t>
      </w:r>
      <w:r w:rsidRPr="00C3583D">
        <w:rPr>
          <w:rFonts w:eastAsia="Cambria"/>
          <w:b/>
          <w:iCs/>
          <w:highlight w:val="green"/>
          <w:u w:val="single"/>
        </w:rPr>
        <w:t>China treats space: as a new Wild West</w:t>
      </w:r>
      <w:r w:rsidRPr="00C3583D">
        <w:rPr>
          <w:rFonts w:eastAsia="Cambria"/>
          <w:sz w:val="16"/>
        </w:rPr>
        <w:t xml:space="preserve"> . . . but one in </w:t>
      </w:r>
      <w:r w:rsidRPr="00C3583D">
        <w:rPr>
          <w:rFonts w:eastAsia="Cambria"/>
          <w:b/>
          <w:iCs/>
          <w:u w:val="single"/>
        </w:rPr>
        <w:t>which Beijing’s forces will dominate</w:t>
      </w:r>
      <w:r w:rsidRPr="00C3583D">
        <w:rPr>
          <w:rFonts w:eastAsia="Cambria"/>
          <w:u w:val="single"/>
        </w:rPr>
        <w:t>. China takes a leap-without-looking approach to space development</w:t>
      </w:r>
      <w:r w:rsidRPr="00C3583D">
        <w:rPr>
          <w:rFonts w:eastAsia="Cambria"/>
          <w:sz w:val="16"/>
        </w:rPr>
        <w:t xml:space="preserve"> — </w:t>
      </w:r>
      <w:r w:rsidRPr="00C3583D">
        <w:rPr>
          <w:rFonts w:eastAsia="Cambria"/>
          <w:u w:val="single"/>
        </w:rPr>
        <w:t xml:space="preserve">everything that can be done </w:t>
      </w:r>
      <w:r w:rsidRPr="00C3583D">
        <w:rPr>
          <w:rFonts w:eastAsia="Cambria"/>
          <w:highlight w:val="green"/>
          <w:u w:val="single"/>
        </w:rPr>
        <w:t>to further</w:t>
      </w:r>
      <w:r w:rsidRPr="00C3583D">
        <w:rPr>
          <w:rFonts w:eastAsia="Cambria"/>
          <w:u w:val="single"/>
        </w:rPr>
        <w:t xml:space="preserve"> its</w:t>
      </w:r>
      <w:r w:rsidRPr="00C3583D">
        <w:rPr>
          <w:rFonts w:eastAsia="Cambria"/>
          <w:sz w:val="16"/>
        </w:rPr>
        <w:t xml:space="preserve"> grand </w:t>
      </w:r>
      <w:r w:rsidRPr="00C3583D">
        <w:rPr>
          <w:rFonts w:eastAsia="Cambria"/>
          <w:highlight w:val="green"/>
          <w:u w:val="single"/>
        </w:rPr>
        <w:t>ambition of becoming</w:t>
      </w:r>
      <w:r w:rsidRPr="00C3583D">
        <w:rPr>
          <w:rFonts w:eastAsia="Cambria"/>
          <w:u w:val="single"/>
        </w:rPr>
        <w:t xml:space="preserve"> the world’s</w:t>
      </w:r>
      <w:r w:rsidRPr="00C3583D">
        <w:rPr>
          <w:rFonts w:eastAsia="Cambria"/>
          <w:sz w:val="16"/>
        </w:rPr>
        <w:t xml:space="preserve"> most </w:t>
      </w:r>
      <w:r w:rsidRPr="00C3583D">
        <w:rPr>
          <w:rFonts w:eastAsia="Cambria"/>
          <w:highlight w:val="green"/>
          <w:u w:val="single"/>
        </w:rPr>
        <w:t>dominant</w:t>
      </w:r>
      <w:r w:rsidRPr="00C3583D">
        <w:rPr>
          <w:rFonts w:eastAsia="Cambria"/>
          <w:u w:val="single"/>
        </w:rPr>
        <w:t xml:space="preserve"> power by 2049 will be done. </w:t>
      </w:r>
      <w:r w:rsidRPr="00C3583D">
        <w:rPr>
          <w:rFonts w:eastAsia="Cambria"/>
          <w:sz w:val="16"/>
        </w:rPr>
        <w:t>Meanwhile, the Biden administration wants to prevent America’s greatest strength, the free market, from helping to beat its foremost geopolitical competitor.</w:t>
      </w:r>
    </w:p>
    <w:p w14:paraId="1C3F959C" w14:textId="77777777" w:rsidR="00C3583D" w:rsidRPr="00C3583D" w:rsidRDefault="00C3583D" w:rsidP="00C3583D">
      <w:pPr>
        <w:spacing w:line="240" w:lineRule="auto"/>
        <w:contextualSpacing/>
        <w:rPr>
          <w:rFonts w:eastAsia="Cambria"/>
          <w:sz w:val="16"/>
        </w:rPr>
      </w:pPr>
      <w:r w:rsidRPr="00C3583D">
        <w:rPr>
          <w:rFonts w:eastAsia="Cambria"/>
          <w:sz w:val="16"/>
        </w:rPr>
        <w:t>Nelson’s comments are fundamentally at odds with America’s spirit and animating principles. Whatever one’s opinion about Bezos or Musk, the fact is that their</w:t>
      </w:r>
      <w:r w:rsidRPr="00C3583D">
        <w:rPr>
          <w:rFonts w:eastAsia="Cambria"/>
          <w:u w:val="single"/>
        </w:rPr>
        <w:t xml:space="preserve"> private space companies are inspiring greater innovation</w:t>
      </w:r>
      <w:r w:rsidRPr="00C3583D">
        <w:rPr>
          <w:rFonts w:eastAsia="Cambria"/>
          <w:sz w:val="16"/>
        </w:rPr>
        <w:t xml:space="preserve"> </w:t>
      </w:r>
      <w:r w:rsidRPr="00C3583D">
        <w:rPr>
          <w:rFonts w:eastAsia="Cambria"/>
          <w:u w:val="single"/>
        </w:rPr>
        <w:t>today in the space sector after years of its being left in the sclerotic</w:t>
      </w:r>
      <w:r w:rsidRPr="00C3583D">
        <w:rPr>
          <w:rFonts w:eastAsia="Cambria"/>
          <w:sz w:val="16"/>
        </w:rPr>
        <w:t xml:space="preserve"> hands of the </w:t>
      </w:r>
      <w:r w:rsidRPr="00C3583D">
        <w:rPr>
          <w:rFonts w:eastAsia="Cambria"/>
          <w:u w:val="single"/>
        </w:rPr>
        <w:t>U.S. government.</w:t>
      </w:r>
    </w:p>
    <w:p w14:paraId="4E5B40C3" w14:textId="77777777" w:rsidR="00C3583D" w:rsidRPr="00C3583D" w:rsidRDefault="00C3583D" w:rsidP="00C3583D">
      <w:pPr>
        <w:spacing w:line="240" w:lineRule="auto"/>
        <w:contextualSpacing/>
        <w:rPr>
          <w:rFonts w:eastAsia="Cambria"/>
          <w:sz w:val="14"/>
          <w:szCs w:val="14"/>
        </w:rPr>
      </w:pPr>
      <w:r w:rsidRPr="00C3583D">
        <w:rPr>
          <w:rFonts w:eastAsia="Cambria"/>
          <w:sz w:val="14"/>
          <w:szCs w:val="14"/>
        </w:rPr>
        <w:t>Sensing that the 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1DD0506F" w14:textId="77777777" w:rsidR="00C3583D" w:rsidRPr="00C3583D" w:rsidRDefault="00C3583D" w:rsidP="00C3583D">
      <w:pPr>
        <w:spacing w:line="240" w:lineRule="auto"/>
        <w:contextualSpacing/>
        <w:rPr>
          <w:rFonts w:eastAsia="Cambria"/>
          <w:u w:val="single"/>
        </w:rPr>
      </w:pPr>
      <w:r w:rsidRPr="00C3583D">
        <w:rPr>
          <w:rFonts w:eastAsia="Cambria"/>
          <w:u w:val="single"/>
        </w:rPr>
        <w:t>Risk aversion is not how one innovates.</w:t>
      </w:r>
      <w:r w:rsidRPr="00C3583D">
        <w:rPr>
          <w:rFonts w:eastAsia="Cambria"/>
          <w:sz w:val="14"/>
        </w:rPr>
        <w:t xml:space="preserve"> Risk is what led Americans to the moon just 66 years after the Wright brothers flew their first airplane. </w:t>
      </w:r>
      <w:r w:rsidRPr="00C3583D">
        <w:rPr>
          <w:rFonts w:eastAsia="Cambria"/>
          <w:u w:val="single"/>
        </w:rPr>
        <w:t xml:space="preserve">A </w:t>
      </w:r>
      <w:r w:rsidRPr="00C3583D">
        <w:rPr>
          <w:rFonts w:eastAsia="Cambria"/>
          <w:highlight w:val="green"/>
          <w:u w:val="single"/>
        </w:rPr>
        <w:t>willingness for risk doesn’t exist</w:t>
      </w:r>
      <w:r w:rsidRPr="00C3583D">
        <w:rPr>
          <w:rFonts w:eastAsia="Cambria"/>
          <w:u w:val="single"/>
        </w:rPr>
        <w:t xml:space="preserve"> today </w:t>
      </w:r>
      <w:r w:rsidRPr="00C3583D">
        <w:rPr>
          <w:rFonts w:eastAsia="Cambria"/>
          <w:highlight w:val="green"/>
          <w:u w:val="single"/>
        </w:rPr>
        <w:t>in</w:t>
      </w:r>
      <w:r w:rsidRPr="00C3583D">
        <w:rPr>
          <w:rFonts w:eastAsia="Cambria"/>
          <w:u w:val="single"/>
        </w:rPr>
        <w:t xml:space="preserve"> the federal </w:t>
      </w:r>
      <w:r w:rsidRPr="00C3583D">
        <w:rPr>
          <w:rFonts w:eastAsia="Cambria"/>
          <w:highlight w:val="green"/>
          <w:u w:val="single"/>
        </w:rPr>
        <w:t>government — which is why</w:t>
      </w:r>
      <w:r w:rsidRPr="00C3583D">
        <w:rPr>
          <w:rFonts w:eastAsia="Cambria"/>
          <w:u w:val="single"/>
        </w:rPr>
        <w:t xml:space="preserve"> the </w:t>
      </w:r>
      <w:r w:rsidRPr="00C3583D">
        <w:rPr>
          <w:rFonts w:eastAsia="Cambria"/>
          <w:highlight w:val="green"/>
          <w:u w:val="single"/>
        </w:rPr>
        <w:t>feds shouldn’t be running space policy.</w:t>
      </w:r>
    </w:p>
    <w:p w14:paraId="5BAA72C3" w14:textId="77777777" w:rsidR="00C3583D" w:rsidRPr="00C3583D" w:rsidRDefault="00C3583D" w:rsidP="00C3583D">
      <w:pPr>
        <w:spacing w:line="240" w:lineRule="auto"/>
        <w:contextualSpacing/>
        <w:rPr>
          <w:rFonts w:eastAsia="Cambria"/>
          <w:sz w:val="14"/>
          <w:szCs w:val="14"/>
        </w:rPr>
      </w:pPr>
      <w:r w:rsidRPr="00C3583D">
        <w:rPr>
          <w:rFonts w:eastAsia="Cambria"/>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350184C6" w14:textId="77777777" w:rsidR="00C3583D" w:rsidRPr="00C3583D" w:rsidRDefault="00C3583D" w:rsidP="00C3583D">
      <w:pPr>
        <w:spacing w:line="240" w:lineRule="auto"/>
        <w:contextualSpacing/>
        <w:rPr>
          <w:rFonts w:eastAsia="Cambria"/>
          <w:sz w:val="16"/>
        </w:rPr>
      </w:pPr>
      <w:r w:rsidRPr="00C3583D">
        <w:rPr>
          <w:rFonts w:eastAsia="Cambria"/>
          <w:u w:val="single"/>
        </w:rPr>
        <w:t xml:space="preserve">The </w:t>
      </w:r>
      <w:r w:rsidRPr="00C3583D">
        <w:rPr>
          <w:rFonts w:eastAsia="Cambria"/>
          <w:highlight w:val="green"/>
          <w:u w:val="single"/>
        </w:rPr>
        <w:t>next decade will decide</w:t>
      </w:r>
      <w:r w:rsidRPr="00C3583D">
        <w:rPr>
          <w:rFonts w:eastAsia="Cambria"/>
          <w:u w:val="single"/>
        </w:rPr>
        <w:t xml:space="preserve"> who wins space. Let it be America</w:t>
      </w:r>
      <w:r w:rsidRPr="00C3583D">
        <w:rPr>
          <w:rFonts w:eastAsia="Cambria"/>
          <w:sz w:val="16"/>
        </w:rPr>
        <w:t xml:space="preserve"> — and let America’s dynamic start-ups win that race, </w:t>
      </w:r>
      <w:r w:rsidRPr="00C3583D">
        <w:rPr>
          <w:rFonts w:eastAsia="Cambria"/>
          <w:u w:val="single"/>
        </w:rPr>
        <w:t>not China</w:t>
      </w:r>
      <w:r w:rsidRPr="00C3583D">
        <w:rPr>
          <w:rFonts w:eastAsia="Cambria"/>
          <w:sz w:val="16"/>
        </w:rPr>
        <w:t>’s state capitalism.</w:t>
      </w:r>
    </w:p>
    <w:p w14:paraId="164F62EB" w14:textId="77777777" w:rsidR="00C3583D" w:rsidRPr="00C3583D" w:rsidRDefault="00C3583D" w:rsidP="00C3583D">
      <w:pPr>
        <w:spacing w:line="240" w:lineRule="auto"/>
        <w:contextualSpacing/>
        <w:rPr>
          <w:rFonts w:eastAsia="Cambria"/>
          <w:sz w:val="16"/>
        </w:rPr>
      </w:pPr>
    </w:p>
    <w:p w14:paraId="7E9293AE" w14:textId="77777777" w:rsidR="00C3583D" w:rsidRPr="00C3583D" w:rsidRDefault="00C3583D" w:rsidP="00C3583D">
      <w:pPr>
        <w:spacing w:line="240" w:lineRule="auto"/>
        <w:contextualSpacing/>
        <w:rPr>
          <w:rFonts w:eastAsia="Cambria"/>
          <w:sz w:val="16"/>
        </w:rPr>
      </w:pPr>
    </w:p>
    <w:p w14:paraId="583870E5" w14:textId="77777777" w:rsidR="00C3583D" w:rsidRPr="00C3583D" w:rsidRDefault="00C3583D" w:rsidP="00C3583D">
      <w:pPr>
        <w:keepNext/>
        <w:keepLines/>
        <w:spacing w:before="40" w:after="0"/>
        <w:outlineLvl w:val="3"/>
        <w:rPr>
          <w:rFonts w:eastAsia="MS Gothic"/>
          <w:b/>
          <w:iCs/>
          <w:sz w:val="26"/>
        </w:rPr>
      </w:pPr>
      <w:r w:rsidRPr="00C3583D">
        <w:rPr>
          <w:rFonts w:eastAsia="MS Gothic"/>
          <w:b/>
          <w:iCs/>
          <w:sz w:val="26"/>
        </w:rPr>
        <w:t xml:space="preserve">Space competition will determine hegemonic power on Earth </w:t>
      </w:r>
    </w:p>
    <w:p w14:paraId="084FF69C" w14:textId="77777777" w:rsidR="00C3583D" w:rsidRPr="00C3583D" w:rsidRDefault="00C3583D" w:rsidP="00C3583D">
      <w:pPr>
        <w:rPr>
          <w:rFonts w:eastAsia="Cambria"/>
          <w:sz w:val="16"/>
          <w:szCs w:val="26"/>
        </w:rPr>
      </w:pPr>
      <w:proofErr w:type="spellStart"/>
      <w:r w:rsidRPr="00C3583D">
        <w:rPr>
          <w:rFonts w:eastAsia="Cambria"/>
          <w:sz w:val="16"/>
          <w:szCs w:val="26"/>
        </w:rPr>
        <w:t>Jaewoo</w:t>
      </w:r>
      <w:proofErr w:type="spellEnd"/>
      <w:r w:rsidRPr="00C3583D">
        <w:rPr>
          <w:rFonts w:eastAsia="Cambria"/>
          <w:sz w:val="16"/>
          <w:szCs w:val="26"/>
        </w:rPr>
        <w:t xml:space="preserve"> </w:t>
      </w:r>
      <w:r w:rsidRPr="00C3583D">
        <w:rPr>
          <w:b/>
          <w:bCs/>
          <w:sz w:val="26"/>
        </w:rPr>
        <w:t>Choo 21</w:t>
      </w:r>
      <w:r w:rsidRPr="00C3583D">
        <w:rPr>
          <w:rFonts w:eastAsia="Cambria"/>
          <w:b/>
          <w:bCs/>
          <w:sz w:val="16"/>
          <w:szCs w:val="26"/>
        </w:rPr>
        <w:t xml:space="preserve"> </w:t>
      </w:r>
      <w:r w:rsidRPr="00C3583D">
        <w:rPr>
          <w:rFonts w:eastAsia="Cambria"/>
          <w:sz w:val="16"/>
          <w:szCs w:val="26"/>
        </w:rPr>
        <w:t xml:space="preserve">(Professor of Chinese foreign policy in the Department of Chinese Studies at Kyung </w:t>
      </w:r>
      <w:proofErr w:type="spellStart"/>
      <w:r w:rsidRPr="00C3583D">
        <w:rPr>
          <w:rFonts w:eastAsia="Cambria"/>
          <w:sz w:val="16"/>
          <w:szCs w:val="26"/>
        </w:rPr>
        <w:t>Hee</w:t>
      </w:r>
      <w:proofErr w:type="spellEnd"/>
      <w:r w:rsidRPr="00C3583D">
        <w:rPr>
          <w:rFonts w:eastAsia="Cambria"/>
          <w:sz w:val="16"/>
          <w:szCs w:val="26"/>
        </w:rPr>
        <w:t xml:space="preserve"> University, Korea. He was a Visiting Fellow at the Center for East Asian Studies Program, the Brooking </w:t>
      </w:r>
      <w:proofErr w:type="gramStart"/>
      <w:r w:rsidRPr="00C3583D">
        <w:rPr>
          <w:rFonts w:eastAsia="Cambria"/>
          <w:sz w:val="16"/>
          <w:szCs w:val="26"/>
        </w:rPr>
        <w:t>Institution</w:t>
      </w:r>
      <w:proofErr w:type="gramEnd"/>
      <w:r w:rsidRPr="00C3583D">
        <w:rPr>
          <w:rFonts w:eastAsia="Cambria"/>
          <w:sz w:val="16"/>
          <w:szCs w:val="26"/>
        </w:rPr>
        <w:t xml:space="preserve">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w:t>
      </w:r>
      <w:proofErr w:type="spellStart"/>
      <w:r w:rsidRPr="00C3583D">
        <w:rPr>
          <w:rFonts w:eastAsia="Cambria"/>
          <w:sz w:val="16"/>
          <w:szCs w:val="26"/>
        </w:rPr>
        <w:t>OpenAsia</w:t>
      </w:r>
      <w:proofErr w:type="spellEnd"/>
      <w:r w:rsidRPr="00C3583D">
        <w:rPr>
          <w:rFonts w:eastAsia="Cambria"/>
          <w:sz w:val="16"/>
          <w:szCs w:val="26"/>
        </w:rPr>
        <w:t>, 03/11/2021, https://www.openasia.asia/the-united-states-and-china-competition-for-superiority-in-space-to-protect-resources-and-weapon-systems/</w:t>
      </w:r>
    </w:p>
    <w:p w14:paraId="7EB463FC" w14:textId="77777777" w:rsidR="00C3583D" w:rsidRPr="00C3583D" w:rsidRDefault="00C3583D" w:rsidP="00C3583D">
      <w:pPr>
        <w:rPr>
          <w:rFonts w:eastAsia="Cambria"/>
          <w:sz w:val="16"/>
          <w:szCs w:val="26"/>
        </w:rPr>
      </w:pPr>
      <w:r w:rsidRPr="00C3583D">
        <w:rPr>
          <w:b/>
          <w:iCs/>
          <w:u w:val="single"/>
        </w:rPr>
        <w:t xml:space="preserve">The strategic </w:t>
      </w:r>
      <w:r w:rsidRPr="00C3583D">
        <w:rPr>
          <w:b/>
          <w:iCs/>
          <w:highlight w:val="green"/>
          <w:u w:val="single"/>
        </w:rPr>
        <w:t>competition between the U.S. and China is fierce</w:t>
      </w:r>
      <w:r w:rsidRPr="00C3583D">
        <w:rPr>
          <w:rFonts w:eastAsia="Cambria"/>
          <w:sz w:val="16"/>
          <w:szCs w:val="26"/>
          <w:highlight w:val="green"/>
        </w:rPr>
        <w:t xml:space="preserve"> </w:t>
      </w:r>
      <w:r w:rsidRPr="00C3583D">
        <w:rPr>
          <w:rFonts w:eastAsia="Cambria"/>
          <w:sz w:val="16"/>
          <w:szCs w:val="26"/>
        </w:rPr>
        <w:t xml:space="preserve">even </w:t>
      </w:r>
      <w:r w:rsidRPr="00C3583D">
        <w:rPr>
          <w:b/>
          <w:iCs/>
          <w:highlight w:val="green"/>
          <w:u w:val="single"/>
        </w:rPr>
        <w:t>in</w:t>
      </w:r>
      <w:r w:rsidRPr="00C3583D">
        <w:rPr>
          <w:rFonts w:eastAsia="Cambria"/>
          <w:sz w:val="16"/>
          <w:szCs w:val="26"/>
          <w:highlight w:val="green"/>
        </w:rPr>
        <w:t xml:space="preserve"> </w:t>
      </w:r>
      <w:r w:rsidRPr="00C3583D">
        <w:rPr>
          <w:b/>
          <w:iCs/>
          <w:highlight w:val="green"/>
          <w:u w:val="single"/>
        </w:rPr>
        <w:t>space</w:t>
      </w:r>
      <w:r w:rsidRPr="00C3583D">
        <w:rPr>
          <w:rFonts w:eastAsia="Cambria"/>
          <w:sz w:val="16"/>
          <w:szCs w:val="26"/>
          <w:highlight w:val="green"/>
        </w:rPr>
        <w:t xml:space="preserve"> </w:t>
      </w:r>
      <w:r w:rsidRPr="00C3583D">
        <w:rPr>
          <w:rFonts w:eastAsia="Cambria"/>
          <w:sz w:val="16"/>
          <w:szCs w:val="2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C3583D">
        <w:rPr>
          <w:b/>
          <w:iCs/>
          <w:highlight w:val="green"/>
          <w:u w:val="single"/>
        </w:rPr>
        <w:t>Whoever rules space rules the future</w:t>
      </w:r>
      <w:r w:rsidRPr="00C3583D">
        <w:rPr>
          <w:b/>
          <w:iCs/>
          <w:u w:val="single"/>
        </w:rPr>
        <w:t xml:space="preserve"> </w:t>
      </w:r>
      <w:r w:rsidRPr="00C3583D">
        <w:rPr>
          <w:rFonts w:eastAsia="Cambria"/>
          <w:sz w:val="16"/>
          <w:szCs w:val="26"/>
        </w:rPr>
        <w:t xml:space="preserve">There is one reason why </w:t>
      </w:r>
      <w:r w:rsidRPr="00C3583D">
        <w:rPr>
          <w:b/>
          <w:iCs/>
          <w:u w:val="single"/>
        </w:rPr>
        <w:t xml:space="preserve">the </w:t>
      </w:r>
      <w:r w:rsidRPr="00C3583D">
        <w:rPr>
          <w:rFonts w:eastAsia="Cambria"/>
          <w:sz w:val="16"/>
          <w:szCs w:val="26"/>
        </w:rPr>
        <w:t xml:space="preserve">two </w:t>
      </w:r>
      <w:r w:rsidRPr="00C3583D">
        <w:rPr>
          <w:b/>
          <w:iCs/>
          <w:u w:val="single"/>
        </w:rPr>
        <w:t xml:space="preserve">countries' space </w:t>
      </w:r>
      <w:r w:rsidRPr="00C3583D">
        <w:rPr>
          <w:b/>
          <w:iCs/>
          <w:highlight w:val="green"/>
          <w:u w:val="single"/>
        </w:rPr>
        <w:t>strategy competition will inevitably lead to a hegemony competition</w:t>
      </w:r>
      <w:r w:rsidRPr="00C3583D">
        <w:rPr>
          <w:rFonts w:eastAsia="Cambria"/>
          <w:sz w:val="16"/>
          <w:szCs w:val="26"/>
        </w:rPr>
        <w:t xml:space="preserve">. This is </w:t>
      </w:r>
      <w:r w:rsidRPr="00C3583D">
        <w:rPr>
          <w:b/>
          <w:iCs/>
          <w:u w:val="single"/>
        </w:rPr>
        <w:t>because they try to conquer the space order</w:t>
      </w:r>
      <w:r w:rsidRPr="00C3583D">
        <w:rPr>
          <w:rFonts w:eastAsia="Cambria"/>
          <w:sz w:val="16"/>
          <w:szCs w:val="26"/>
        </w:rPr>
        <w:t xml:space="preserve">. Conquering the space order is to define and establish the space order. </w:t>
      </w:r>
      <w:r w:rsidRPr="00C3583D">
        <w:rPr>
          <w:b/>
          <w:iCs/>
          <w:highlight w:val="green"/>
          <w:u w:val="single"/>
        </w:rPr>
        <w:t xml:space="preserve">Those who dominate space will dominate </w:t>
      </w:r>
      <w:r w:rsidRPr="00C3583D">
        <w:rPr>
          <w:b/>
          <w:iCs/>
          <w:u w:val="single"/>
        </w:rPr>
        <w:t xml:space="preserve">almost all sectors of </w:t>
      </w:r>
      <w:r w:rsidRPr="00C3583D">
        <w:rPr>
          <w:b/>
          <w:iCs/>
          <w:highlight w:val="green"/>
          <w:u w:val="single"/>
        </w:rPr>
        <w:t xml:space="preserve">the </w:t>
      </w:r>
      <w:r w:rsidRPr="00C3583D">
        <w:rPr>
          <w:b/>
          <w:iCs/>
          <w:u w:val="single"/>
        </w:rPr>
        <w:t xml:space="preserve">future </w:t>
      </w:r>
      <w:r w:rsidRPr="00C3583D">
        <w:rPr>
          <w:b/>
          <w:iCs/>
          <w:highlight w:val="green"/>
          <w:u w:val="single"/>
        </w:rPr>
        <w:t xml:space="preserve">world, including economy, technology, environment, cyberspace, </w:t>
      </w:r>
      <w:proofErr w:type="gramStart"/>
      <w:r w:rsidRPr="00C3583D">
        <w:rPr>
          <w:b/>
          <w:iCs/>
          <w:highlight w:val="green"/>
          <w:u w:val="single"/>
        </w:rPr>
        <w:t>transportation</w:t>
      </w:r>
      <w:proofErr w:type="gramEnd"/>
      <w:r w:rsidRPr="00C3583D">
        <w:rPr>
          <w:b/>
          <w:iCs/>
          <w:highlight w:val="green"/>
          <w:u w:val="single"/>
        </w:rPr>
        <w:t xml:space="preserve"> and energy</w:t>
      </w:r>
      <w:r w:rsidRPr="00C3583D">
        <w:rPr>
          <w:rFonts w:eastAsia="Cambria"/>
          <w:sz w:val="16"/>
          <w:szCs w:val="26"/>
        </w:rPr>
        <w:t xml:space="preserve">. That's why the United States is considered as a hegemonic country on Earth today. </w:t>
      </w:r>
      <w:r w:rsidRPr="00C3583D">
        <w:rPr>
          <w:b/>
          <w:iCs/>
          <w:u w:val="single"/>
        </w:rPr>
        <w:t>The U.S. is recognized as a hegemonic country because it establishes and leads the economic, financial, trade, political, and diplomatic order.</w:t>
      </w:r>
      <w:r w:rsidRPr="00C3583D">
        <w:rPr>
          <w:rFonts w:eastAsia="Cambria"/>
          <w:sz w:val="16"/>
          <w:szCs w:val="2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C3583D">
        <w:rPr>
          <w:b/>
          <w:iCs/>
          <w:highlight w:val="green"/>
          <w:u w:val="single"/>
        </w:rPr>
        <w:t xml:space="preserve">Space </w:t>
      </w:r>
      <w:r w:rsidRPr="00C3583D">
        <w:rPr>
          <w:b/>
          <w:iCs/>
          <w:u w:val="single"/>
        </w:rPr>
        <w:t xml:space="preserve">and the moon were </w:t>
      </w:r>
      <w:r w:rsidRPr="00C3583D">
        <w:rPr>
          <w:b/>
          <w:iCs/>
          <w:highlight w:val="green"/>
          <w:u w:val="single"/>
        </w:rPr>
        <w:t>known as repositories of resources</w:t>
      </w:r>
      <w:r w:rsidRPr="00C3583D">
        <w:rPr>
          <w:b/>
          <w:iCs/>
          <w:u w:val="single"/>
        </w:rPr>
        <w:t xml:space="preserve">. As it became known that the resources that are scarce or will be depleted on Earth are very abundant outside the Earth in space, the space race has gotten intense. </w:t>
      </w:r>
      <w:proofErr w:type="gramStart"/>
      <w:r w:rsidRPr="00C3583D">
        <w:rPr>
          <w:b/>
          <w:iCs/>
          <w:u w:val="single"/>
        </w:rPr>
        <w:t>This is why</w:t>
      </w:r>
      <w:proofErr w:type="gramEnd"/>
      <w:r w:rsidRPr="00C3583D">
        <w:rPr>
          <w:b/>
          <w:iCs/>
          <w:u w:val="single"/>
        </w:rPr>
        <w:t xml:space="preserve"> the space race has been promoted on a </w:t>
      </w:r>
      <w:proofErr w:type="spellStart"/>
      <w:r w:rsidRPr="00C3583D">
        <w:rPr>
          <w:b/>
          <w:iCs/>
          <w:u w:val="single"/>
        </w:rPr>
        <w:t>geoeconomic</w:t>
      </w:r>
      <w:proofErr w:type="spellEnd"/>
      <w:r w:rsidRPr="00C3583D">
        <w:rPr>
          <w:b/>
          <w:iCs/>
          <w:u w:val="single"/>
        </w:rPr>
        <w:t xml:space="preserve"> level</w:t>
      </w:r>
      <w:r w:rsidRPr="00C3583D">
        <w:rPr>
          <w:rFonts w:eastAsia="Cambria"/>
          <w:sz w:val="16"/>
          <w:szCs w:val="26"/>
        </w:rPr>
        <w:t xml:space="preserve">. However, </w:t>
      </w:r>
      <w:proofErr w:type="gramStart"/>
      <w:r w:rsidRPr="00C3583D">
        <w:rPr>
          <w:rFonts w:eastAsia="Cambria"/>
          <w:sz w:val="16"/>
          <w:szCs w:val="26"/>
        </w:rPr>
        <w:t>in order to</w:t>
      </w:r>
      <w:proofErr w:type="gramEnd"/>
      <w:r w:rsidRPr="00C3583D">
        <w:rPr>
          <w:rFonts w:eastAsia="Cambria"/>
          <w:sz w:val="16"/>
          <w:szCs w:val="26"/>
        </w:rPr>
        <w:t xml:space="preserve"> secure these benefits of </w:t>
      </w:r>
      <w:proofErr w:type="spellStart"/>
      <w:r w:rsidRPr="00C3583D">
        <w:rPr>
          <w:rFonts w:eastAsia="Cambria"/>
          <w:sz w:val="16"/>
          <w:szCs w:val="26"/>
        </w:rPr>
        <w:t>geoeconomic</w:t>
      </w:r>
      <w:proofErr w:type="spellEnd"/>
      <w:r w:rsidRPr="00C3583D">
        <w:rPr>
          <w:rFonts w:eastAsia="Cambria"/>
          <w:sz w:val="16"/>
          <w:szCs w:val="26"/>
        </w:rPr>
        <w:t xml:space="preserve">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C3583D">
        <w:rPr>
          <w:b/>
          <w:iCs/>
          <w:u w:val="single"/>
        </w:rPr>
        <w:t xml:space="preserve">There are </w:t>
      </w:r>
      <w:r w:rsidRPr="00C3583D">
        <w:rPr>
          <w:b/>
          <w:iCs/>
          <w:highlight w:val="green"/>
          <w:u w:val="single"/>
        </w:rPr>
        <w:t>endless resources buried in</w:t>
      </w:r>
      <w:r w:rsidRPr="00C3583D">
        <w:rPr>
          <w:b/>
          <w:iCs/>
          <w:u w:val="single"/>
        </w:rPr>
        <w:t xml:space="preserve"> more than 10,000 </w:t>
      </w:r>
      <w:r w:rsidRPr="00C3583D">
        <w:rPr>
          <w:b/>
          <w:iCs/>
          <w:highlight w:val="green"/>
          <w:u w:val="single"/>
        </w:rPr>
        <w:t xml:space="preserve">asteroids </w:t>
      </w:r>
      <w:r w:rsidRPr="00C3583D">
        <w:rPr>
          <w:b/>
          <w:iCs/>
          <w:u w:val="single"/>
        </w:rPr>
        <w:t>orbiting the Earth.</w:t>
      </w:r>
      <w:r w:rsidRPr="00C3583D">
        <w:rPr>
          <w:rFonts w:eastAsia="Cambria"/>
          <w:sz w:val="16"/>
          <w:szCs w:val="26"/>
        </w:rPr>
        <w:t xml:space="preserve"> </w:t>
      </w:r>
      <w:r w:rsidRPr="00C3583D">
        <w:rPr>
          <w:b/>
          <w:iCs/>
          <w:u w:val="single"/>
        </w:rPr>
        <w:t xml:space="preserve">They are known to have an abundance of resources such as carbon, zinc, cobalt, platinum, gold, </w:t>
      </w:r>
      <w:proofErr w:type="gramStart"/>
      <w:r w:rsidRPr="00C3583D">
        <w:rPr>
          <w:b/>
          <w:iCs/>
          <w:u w:val="single"/>
        </w:rPr>
        <w:t>silver</w:t>
      </w:r>
      <w:proofErr w:type="gramEnd"/>
      <w:r w:rsidRPr="00C3583D">
        <w:rPr>
          <w:b/>
          <w:iCs/>
          <w:u w:val="single"/>
        </w:rPr>
        <w:t xml:space="preserve"> and titanium, in which platinum and titanium, for example, can be sold for $30,000 to $50,000 per kilogram. </w:t>
      </w:r>
      <w:r w:rsidRPr="00C3583D">
        <w:rPr>
          <w:rFonts w:eastAsia="Cambria"/>
          <w:sz w:val="16"/>
          <w:szCs w:val="26"/>
        </w:rPr>
        <w:t xml:space="preserve">Second, the </w:t>
      </w:r>
      <w:r w:rsidRPr="00C3583D">
        <w:rPr>
          <w:b/>
          <w:iCs/>
          <w:highlight w:val="green"/>
          <w:u w:val="single"/>
        </w:rPr>
        <w:t>future energy source lies in space</w:t>
      </w:r>
      <w:r w:rsidRPr="00C3583D">
        <w:rPr>
          <w:rFonts w:eastAsia="Cambria"/>
          <w:sz w:val="16"/>
          <w:szCs w:val="26"/>
        </w:rPr>
        <w:t xml:space="preserve">. </w:t>
      </w:r>
      <w:r w:rsidRPr="00C3583D">
        <w:rPr>
          <w:b/>
          <w:iCs/>
          <w:u w:val="single"/>
        </w:rPr>
        <w:t>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By 2100,</w:t>
      </w:r>
      <w:r w:rsidRPr="00C3583D">
        <w:rPr>
          <w:b/>
          <w:iCs/>
          <w:highlight w:val="green"/>
          <w:u w:val="single"/>
        </w:rPr>
        <w:t xml:space="preserve"> 70 terawatts of energy will be needed, and </w:t>
      </w:r>
      <w:r w:rsidRPr="00C3583D">
        <w:rPr>
          <w:b/>
          <w:iCs/>
          <w:u w:val="single"/>
        </w:rPr>
        <w:t xml:space="preserve">it is expected that </w:t>
      </w:r>
      <w:r w:rsidRPr="00C3583D">
        <w:rPr>
          <w:b/>
          <w:iCs/>
          <w:highlight w:val="green"/>
          <w:u w:val="single"/>
        </w:rPr>
        <w:t xml:space="preserve">332 </w:t>
      </w:r>
      <w:r w:rsidRPr="00C3583D">
        <w:rPr>
          <w:b/>
          <w:iCs/>
          <w:u w:val="single"/>
        </w:rPr>
        <w:t xml:space="preserve">terawatts </w:t>
      </w:r>
      <w:r w:rsidRPr="00C3583D">
        <w:rPr>
          <w:b/>
          <w:iCs/>
          <w:highlight w:val="green"/>
          <w:u w:val="single"/>
        </w:rPr>
        <w:t>can be supplied through</w:t>
      </w:r>
      <w:r w:rsidRPr="00C3583D">
        <w:rPr>
          <w:b/>
          <w:iCs/>
          <w:u w:val="single"/>
        </w:rPr>
        <w:t xml:space="preserve"> the development of </w:t>
      </w:r>
      <w:r w:rsidRPr="00C3583D">
        <w:rPr>
          <w:b/>
          <w:iCs/>
          <w:highlight w:val="green"/>
          <w:u w:val="single"/>
        </w:rPr>
        <w:t xml:space="preserve">space </w:t>
      </w:r>
      <w:r w:rsidRPr="00C3583D">
        <w:rPr>
          <w:b/>
          <w:iCs/>
          <w:u w:val="single"/>
        </w:rPr>
        <w:t xml:space="preserve">solar </w:t>
      </w:r>
      <w:r w:rsidRPr="00C3583D">
        <w:rPr>
          <w:b/>
          <w:iCs/>
          <w:highlight w:val="green"/>
          <w:u w:val="single"/>
        </w:rPr>
        <w:t xml:space="preserve">power plants </w:t>
      </w:r>
      <w:r w:rsidRPr="00C3583D">
        <w:rPr>
          <w:b/>
          <w:iCs/>
          <w:u w:val="single"/>
        </w:rPr>
        <w:t xml:space="preserve">in a geostationary orbit. Third, the </w:t>
      </w:r>
      <w:r w:rsidRPr="00C3583D">
        <w:rPr>
          <w:b/>
          <w:iCs/>
          <w:highlight w:val="green"/>
          <w:u w:val="single"/>
        </w:rPr>
        <w:t xml:space="preserve">desire </w:t>
      </w:r>
      <w:r w:rsidRPr="00C3583D">
        <w:rPr>
          <w:b/>
          <w:iCs/>
          <w:u w:val="single"/>
        </w:rPr>
        <w:t xml:space="preserve">to dominate space </w:t>
      </w:r>
      <w:r w:rsidRPr="00C3583D">
        <w:rPr>
          <w:b/>
          <w:iCs/>
          <w:highlight w:val="green"/>
          <w:u w:val="single"/>
        </w:rPr>
        <w:t>for hegemony has established the</w:t>
      </w:r>
      <w:r w:rsidRPr="00C3583D">
        <w:rPr>
          <w:b/>
          <w:iCs/>
          <w:u w:val="single"/>
        </w:rPr>
        <w:t xml:space="preserve"> space </w:t>
      </w:r>
      <w:r w:rsidRPr="00C3583D">
        <w:rPr>
          <w:b/>
          <w:iCs/>
          <w:highlight w:val="green"/>
          <w:u w:val="single"/>
        </w:rPr>
        <w:t>competition relationship between the U.S. and China.</w:t>
      </w:r>
      <w:r w:rsidRPr="00C3583D">
        <w:rPr>
          <w:b/>
          <w:iCs/>
          <w:u w:val="single"/>
        </w:rPr>
        <w:t xml:space="preserve"> Although each started from different strategic interests, in the end, they have one common goal. </w:t>
      </w:r>
      <w:proofErr w:type="gramStart"/>
      <w:r w:rsidRPr="00C3583D">
        <w:rPr>
          <w:rFonts w:eastAsia="Cambria"/>
          <w:sz w:val="16"/>
          <w:szCs w:val="26"/>
        </w:rPr>
        <w:t>First of all</w:t>
      </w:r>
      <w:proofErr w:type="gramEnd"/>
      <w:r w:rsidRPr="00C3583D">
        <w:rPr>
          <w:rFonts w:eastAsia="Cambria"/>
          <w:sz w:val="16"/>
          <w:szCs w:val="26"/>
        </w:rPr>
        <w:t xml:space="preserve">, </w:t>
      </w:r>
      <w:r w:rsidRPr="00C3583D">
        <w:rPr>
          <w:b/>
          <w:iCs/>
          <w:u w:val="single"/>
        </w:rPr>
        <w:t>China</w:t>
      </w:r>
      <w:r w:rsidRPr="00C3583D">
        <w:rPr>
          <w:rFonts w:eastAsia="Cambria"/>
          <w:sz w:val="16"/>
          <w:szCs w:val="26"/>
        </w:rPr>
        <w:t xml:space="preserve"> wants to be free from the U.S. GPS system. This is because only through the freedom China can prevent its future weapons system from becoming vulnerable to U.S. control and restrictions. It </w:t>
      </w:r>
      <w:r w:rsidRPr="00C3583D">
        <w:rPr>
          <w:b/>
          <w:iCs/>
          <w:u w:val="single"/>
        </w:rPr>
        <w:t>is planning to achieve its goal of establishing a so-called "Space Silk Road" by expanding China's "</w:t>
      </w:r>
      <w:proofErr w:type="spellStart"/>
      <w:r w:rsidRPr="00C3583D">
        <w:rPr>
          <w:b/>
          <w:iCs/>
          <w:u w:val="single"/>
        </w:rPr>
        <w:t>BeiDou</w:t>
      </w:r>
      <w:proofErr w:type="spellEnd"/>
      <w:r w:rsidRPr="00C3583D">
        <w:rPr>
          <w:b/>
          <w:iCs/>
          <w:u w:val="single"/>
        </w:rPr>
        <w:t>" navigation system to the regions within One Belt One Road and the national satellite and communication systems. The U.S. also plans to spend $25 billion to develop GPS3 systems with stronger defense capabilities against Chinese space and cyberattacks, by 2025.</w:t>
      </w:r>
      <w:r w:rsidRPr="00C3583D">
        <w:rPr>
          <w:rFonts w:eastAsia="Cambria"/>
          <w:sz w:val="26"/>
          <w:szCs w:val="26"/>
          <w:u w:val="single"/>
        </w:rPr>
        <w:t xml:space="preserve"> </w:t>
      </w:r>
      <w:r w:rsidRPr="00C3583D">
        <w:rPr>
          <w:b/>
          <w:iCs/>
          <w:u w:val="single"/>
        </w:rPr>
        <w:t xml:space="preserve">The competition between the U.S. and China to establish a space station </w:t>
      </w:r>
      <w:proofErr w:type="gramStart"/>
      <w:r w:rsidRPr="00C3583D">
        <w:rPr>
          <w:b/>
          <w:iCs/>
          <w:u w:val="single"/>
        </w:rPr>
        <w:t>in order to</w:t>
      </w:r>
      <w:proofErr w:type="gramEnd"/>
      <w:r w:rsidRPr="00C3583D">
        <w:rPr>
          <w:b/>
          <w:iCs/>
          <w:u w:val="single"/>
        </w:rPr>
        <w:t xml:space="preserve"> secure the benefits from space strategies is inevitable.</w:t>
      </w:r>
      <w:r w:rsidRPr="00C3583D">
        <w:rPr>
          <w:rFonts w:eastAsia="Cambria"/>
          <w:sz w:val="16"/>
          <w:szCs w:val="26"/>
        </w:rPr>
        <w:t xml:space="preserve"> This is because a space station is the foundation for establishing space order. As the space station has the purpose of protecting and defending from enemies</w:t>
      </w:r>
      <w:r w:rsidRPr="00C3583D">
        <w:rPr>
          <w:b/>
          <w:iCs/>
          <w:u w:val="single"/>
        </w:rPr>
        <w:t xml:space="preserve">, </w:t>
      </w:r>
      <w:r w:rsidRPr="00C3583D">
        <w:rPr>
          <w:b/>
          <w:iCs/>
          <w:highlight w:val="green"/>
          <w:u w:val="single"/>
        </w:rPr>
        <w:t>militarization is inevitable in the process</w:t>
      </w:r>
      <w:r w:rsidRPr="00C3583D">
        <w:rPr>
          <w:b/>
          <w:iCs/>
          <w:u w:val="single"/>
        </w:rPr>
        <w:t xml:space="preserve">. </w:t>
      </w:r>
      <w:proofErr w:type="gramStart"/>
      <w:r w:rsidRPr="00C3583D">
        <w:rPr>
          <w:b/>
          <w:iCs/>
          <w:u w:val="single"/>
        </w:rPr>
        <w:t>It is clear that the</w:t>
      </w:r>
      <w:proofErr w:type="gramEnd"/>
      <w:r w:rsidRPr="00C3583D">
        <w:rPr>
          <w:b/>
          <w:iCs/>
          <w:u w:val="single"/>
        </w:rPr>
        <w:t xml:space="preserve"> outcome will lead to a space arms race. </w:t>
      </w:r>
      <w:proofErr w:type="gramStart"/>
      <w:r w:rsidRPr="00C3583D">
        <w:rPr>
          <w:b/>
          <w:iCs/>
          <w:u w:val="single"/>
        </w:rPr>
        <w:t>This is why</w:t>
      </w:r>
      <w:proofErr w:type="gramEnd"/>
      <w:r w:rsidRPr="00C3583D">
        <w:rPr>
          <w:b/>
          <w:iCs/>
          <w:u w:val="single"/>
        </w:rPr>
        <w:t xml:space="preserve"> the </w:t>
      </w:r>
      <w:r w:rsidRPr="00C3583D">
        <w:rPr>
          <w:b/>
          <w:iCs/>
          <w:highlight w:val="green"/>
          <w:u w:val="single"/>
        </w:rPr>
        <w:t xml:space="preserve">competition </w:t>
      </w:r>
      <w:r w:rsidRPr="00C3583D">
        <w:rPr>
          <w:b/>
          <w:iCs/>
          <w:u w:val="single"/>
        </w:rPr>
        <w:t xml:space="preserve">over supremacy in space between the U.S. and China has the aspects of the New Cold War outside the Earth. </w:t>
      </w:r>
      <w:r w:rsidRPr="00C3583D">
        <w:rPr>
          <w:rFonts w:eastAsia="Cambria"/>
          <w:sz w:val="16"/>
          <w:szCs w:val="26"/>
        </w:rPr>
        <w:t xml:space="preserve">Space is a blue ocean. It is a world without order. Preemption is therefore important. </w:t>
      </w:r>
      <w:proofErr w:type="gramStart"/>
      <w:r w:rsidRPr="00C3583D">
        <w:rPr>
          <w:rFonts w:eastAsia="Cambria"/>
          <w:sz w:val="16"/>
          <w:szCs w:val="26"/>
        </w:rPr>
        <w:t>In order to</w:t>
      </w:r>
      <w:proofErr w:type="gramEnd"/>
      <w:r w:rsidRPr="00C3583D">
        <w:rPr>
          <w:rFonts w:eastAsia="Cambria"/>
          <w:sz w:val="16"/>
          <w:szCs w:val="26"/>
        </w:rPr>
        <w:t xml:space="preserve"> prepare space order and accompanying laws, norms, and systems, the U.S. and China have been engaged in a fierce battle through space projects. This is because </w:t>
      </w:r>
      <w:r w:rsidRPr="00C3583D">
        <w:rPr>
          <w:b/>
          <w:iCs/>
          <w:highlight w:val="green"/>
          <w:u w:val="single"/>
        </w:rPr>
        <w:t xml:space="preserve">space is the decisive factor in the operation of energy, resources, environment, communication, and advanced military weapons systems </w:t>
      </w:r>
      <w:r w:rsidRPr="00C3583D">
        <w:rPr>
          <w:b/>
          <w:iCs/>
          <w:u w:val="single"/>
        </w:rPr>
        <w:t>in the future. Space is no longer a dream world.</w:t>
      </w:r>
      <w:r w:rsidRPr="00C3583D">
        <w:rPr>
          <w:rFonts w:eastAsia="Cambria"/>
          <w:sz w:val="16"/>
          <w:szCs w:val="2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696CA5EB" w14:textId="77777777" w:rsidR="00C3583D" w:rsidRPr="00C3583D" w:rsidRDefault="00C3583D" w:rsidP="00C3583D">
      <w:pPr>
        <w:spacing w:line="240" w:lineRule="auto"/>
        <w:contextualSpacing/>
        <w:rPr>
          <w:rFonts w:eastAsia="Cambria"/>
          <w:sz w:val="16"/>
        </w:rPr>
      </w:pPr>
    </w:p>
    <w:p w14:paraId="08260D74" w14:textId="77777777" w:rsidR="00C3583D" w:rsidRPr="00C3583D" w:rsidRDefault="00C3583D" w:rsidP="00C3583D">
      <w:pPr>
        <w:spacing w:line="240" w:lineRule="auto"/>
        <w:contextualSpacing/>
        <w:rPr>
          <w:rFonts w:eastAsia="Cambria"/>
          <w:sz w:val="16"/>
        </w:rPr>
      </w:pPr>
    </w:p>
    <w:p w14:paraId="36DECFE4" w14:textId="77777777" w:rsidR="00C3583D" w:rsidRPr="00C3583D" w:rsidRDefault="00C3583D" w:rsidP="00C3583D">
      <w:pPr>
        <w:keepNext/>
        <w:keepLines/>
        <w:spacing w:before="40" w:after="0" w:line="240" w:lineRule="auto"/>
        <w:outlineLvl w:val="3"/>
        <w:rPr>
          <w:rFonts w:eastAsia="MS Gothic"/>
          <w:b/>
          <w:iCs/>
          <w:sz w:val="26"/>
        </w:rPr>
      </w:pPr>
      <w:r w:rsidRPr="00C3583D">
        <w:rPr>
          <w:rFonts w:eastAsia="MS Gothic"/>
          <w:b/>
          <w:iCs/>
          <w:sz w:val="26"/>
        </w:rPr>
        <w:t xml:space="preserve">Heg is sustainable but not impervious to collapse </w:t>
      </w:r>
    </w:p>
    <w:p w14:paraId="1CDA32E0" w14:textId="77777777" w:rsidR="00C3583D" w:rsidRPr="00C3583D" w:rsidRDefault="00C3583D" w:rsidP="00C3583D">
      <w:pPr>
        <w:spacing w:line="240" w:lineRule="auto"/>
        <w:rPr>
          <w:rFonts w:eastAsia="Cambria"/>
        </w:rPr>
      </w:pPr>
      <w:r w:rsidRPr="00C3583D">
        <w:rPr>
          <w:rFonts w:eastAsia="Cambria"/>
        </w:rPr>
        <w:t xml:space="preserve">Hal </w:t>
      </w:r>
      <w:r w:rsidRPr="00C3583D">
        <w:rPr>
          <w:rFonts w:eastAsia="Cambria"/>
          <w:b/>
          <w:bCs/>
          <w:sz w:val="26"/>
        </w:rPr>
        <w:t>Brands</w:t>
      </w:r>
      <w:r w:rsidRPr="00C3583D">
        <w:rPr>
          <w:rFonts w:eastAsia="Cambria"/>
        </w:rPr>
        <w:t>, 5-1-20</w:t>
      </w:r>
      <w:r w:rsidRPr="00C3583D">
        <w:rPr>
          <w:rFonts w:eastAsia="Cambria"/>
          <w:b/>
          <w:bCs/>
          <w:sz w:val="26"/>
        </w:rPr>
        <w:t>21</w:t>
      </w:r>
      <w:r w:rsidRPr="00C3583D">
        <w:rPr>
          <w:rFonts w:eastAsia="Cambria"/>
        </w:rPr>
        <w:t xml:space="preserve">, Henry A. Kissinger Distinguished Professor </w:t>
      </w:r>
      <w:proofErr w:type="gramStart"/>
      <w:r w:rsidRPr="00C3583D">
        <w:rPr>
          <w:rFonts w:eastAsia="Cambria"/>
        </w:rPr>
        <w:t>At</w:t>
      </w:r>
      <w:proofErr w:type="gramEnd"/>
      <w:r w:rsidRPr="00C3583D">
        <w:rPr>
          <w:rFonts w:eastAsia="Cambria"/>
        </w:rPr>
        <w:t xml:space="preserve"> The Johns Hopkins School Of Advanced International Studies, China’s Creative Challenge—and the Threat to America, Commentary Magazine, https://www.commentarymagazine.com/articles/hal-brands/chinas-geopolitical-challenge-threat-to-america//Khan</w:t>
      </w:r>
    </w:p>
    <w:p w14:paraId="79DE7511" w14:textId="77777777" w:rsidR="00C3583D" w:rsidRPr="00C3583D" w:rsidRDefault="00C3583D" w:rsidP="00C3583D">
      <w:pPr>
        <w:spacing w:line="240" w:lineRule="auto"/>
        <w:rPr>
          <w:rFonts w:eastAsia="Cambria"/>
          <w:sz w:val="12"/>
        </w:rPr>
      </w:pPr>
      <w:r w:rsidRPr="00C3583D">
        <w:rPr>
          <w:rFonts w:eastAsia="Cambria"/>
          <w:sz w:val="12"/>
        </w:rPr>
        <w:t xml:space="preserve">FINALLY, CHINA is testing the patterns of history simply by taking on the United States. </w:t>
      </w:r>
      <w:r w:rsidRPr="00C3583D">
        <w:rPr>
          <w:rFonts w:eastAsia="Cambria"/>
          <w:highlight w:val="green"/>
          <w:u w:val="single"/>
        </w:rPr>
        <w:t>America</w:t>
      </w:r>
      <w:r w:rsidRPr="00C3583D">
        <w:rPr>
          <w:rFonts w:eastAsia="Cambria"/>
          <w:u w:val="single"/>
        </w:rPr>
        <w:t xml:space="preserve"> is the </w:t>
      </w:r>
      <w:r w:rsidRPr="00C3583D">
        <w:rPr>
          <w:rFonts w:eastAsia="Cambria"/>
          <w:highlight w:val="green"/>
          <w:u w:val="single"/>
        </w:rPr>
        <w:t>most lethal competitor</w:t>
      </w:r>
      <w:r w:rsidRPr="00C3583D">
        <w:rPr>
          <w:rFonts w:eastAsia="Cambria"/>
          <w:u w:val="single"/>
        </w:rPr>
        <w:t xml:space="preserve"> of the modern era, and it now has its sights set squarely on Beijing. </w:t>
      </w:r>
      <w:r w:rsidRPr="00C3583D">
        <w:rPr>
          <w:rFonts w:eastAsia="Cambria"/>
          <w:sz w:val="12"/>
        </w:rPr>
        <w:t xml:space="preserve">Consider the historical record. In an environment populated mostly by hostile autocracies, </w:t>
      </w:r>
      <w:r w:rsidRPr="00C3583D">
        <w:rPr>
          <w:rFonts w:eastAsia="Cambria"/>
          <w:u w:val="single"/>
        </w:rPr>
        <w:t xml:space="preserve">America became a continental behemoth and the </w:t>
      </w:r>
      <w:r w:rsidRPr="00C3583D">
        <w:rPr>
          <w:rFonts w:eastAsia="Cambria"/>
          <w:highlight w:val="green"/>
          <w:u w:val="single"/>
        </w:rPr>
        <w:t>world’s strongest economy</w:t>
      </w:r>
      <w:r w:rsidRPr="00C3583D">
        <w:rPr>
          <w:rFonts w:eastAsia="Cambria"/>
          <w:u w:val="single"/>
        </w:rPr>
        <w:t xml:space="preserve"> within a century. It then achieved something no other modern great power has managed—lasting, if periodically contested, hegemony in its home region</w:t>
      </w:r>
      <w:r w:rsidRPr="00C3583D">
        <w:rPr>
          <w:rFonts w:eastAsia="Cambria"/>
          <w:sz w:val="12"/>
        </w:rPr>
        <w:t xml:space="preserve">. During the 20th century, </w:t>
      </w:r>
      <w:proofErr w:type="gramStart"/>
      <w:r w:rsidRPr="00C3583D">
        <w:rPr>
          <w:rFonts w:eastAsia="Cambria"/>
          <w:sz w:val="12"/>
        </w:rPr>
        <w:t>America</w:t>
      </w:r>
      <w:proofErr w:type="gramEnd"/>
      <w:r w:rsidRPr="00C3583D">
        <w:rPr>
          <w:rFonts w:eastAsia="Cambria"/>
          <w:sz w:val="12"/>
        </w:rPr>
        <w:t xml:space="preserve"> or the coalitions it supported </w:t>
      </w:r>
      <w:r w:rsidRPr="00C3583D">
        <w:rPr>
          <w:rFonts w:eastAsia="Cambria"/>
          <w:u w:val="single"/>
        </w:rPr>
        <w:t xml:space="preserve">decisively </w:t>
      </w:r>
      <w:r w:rsidRPr="00C3583D">
        <w:rPr>
          <w:rFonts w:eastAsia="Cambria"/>
          <w:highlight w:val="green"/>
          <w:u w:val="single"/>
        </w:rPr>
        <w:t>defeated</w:t>
      </w:r>
      <w:r w:rsidRPr="00C3583D">
        <w:rPr>
          <w:rFonts w:eastAsia="Cambria"/>
          <w:u w:val="single"/>
        </w:rPr>
        <w:t xml:space="preserve"> a series of illiberal powers—</w:t>
      </w:r>
      <w:r w:rsidRPr="00C3583D">
        <w:rPr>
          <w:rFonts w:eastAsia="Cambria"/>
          <w:highlight w:val="green"/>
          <w:u w:val="single"/>
        </w:rPr>
        <w:t>Germany</w:t>
      </w:r>
      <w:r w:rsidRPr="00C3583D">
        <w:rPr>
          <w:rFonts w:eastAsia="Cambria"/>
          <w:u w:val="single"/>
        </w:rPr>
        <w:t xml:space="preserve"> (twice), </w:t>
      </w:r>
      <w:r w:rsidRPr="00C3583D">
        <w:rPr>
          <w:rFonts w:eastAsia="Cambria"/>
          <w:highlight w:val="green"/>
          <w:u w:val="single"/>
        </w:rPr>
        <w:t>Japan</w:t>
      </w:r>
      <w:r w:rsidRPr="00C3583D">
        <w:rPr>
          <w:rFonts w:eastAsia="Cambria"/>
          <w:u w:val="single"/>
        </w:rPr>
        <w:t xml:space="preserve">, the </w:t>
      </w:r>
      <w:r w:rsidRPr="00C3583D">
        <w:rPr>
          <w:rFonts w:eastAsia="Cambria"/>
          <w:highlight w:val="green"/>
          <w:u w:val="single"/>
        </w:rPr>
        <w:t>Soviet</w:t>
      </w:r>
      <w:r w:rsidRPr="00C3583D">
        <w:rPr>
          <w:rFonts w:eastAsia="Cambria"/>
          <w:u w:val="single"/>
        </w:rPr>
        <w:t xml:space="preserve"> Union—that challenged its vital interests. Along the way, Washington peacefully wrested global leadership from the United Kingdom. For over a century, the surest path to destruction has been inviting the focused hostility of the United States. </w:t>
      </w:r>
      <w:r w:rsidRPr="00C3583D">
        <w:rPr>
          <w:rFonts w:eastAsia="Cambria"/>
          <w:sz w:val="12"/>
        </w:rPr>
        <w:t xml:space="preserve">America’s formidable record is the product of many factors. </w:t>
      </w:r>
      <w:r w:rsidRPr="00C3583D">
        <w:rPr>
          <w:rFonts w:eastAsia="Cambria"/>
          <w:highlight w:val="green"/>
          <w:u w:val="single"/>
        </w:rPr>
        <w:t>Vast resource</w:t>
      </w:r>
      <w:r w:rsidRPr="00C3583D">
        <w:rPr>
          <w:rFonts w:eastAsia="Cambria"/>
          <w:u w:val="single"/>
        </w:rPr>
        <w:t xml:space="preserve"> endowments </w:t>
      </w:r>
      <w:r w:rsidRPr="00C3583D">
        <w:rPr>
          <w:rFonts w:eastAsia="Cambria"/>
          <w:highlight w:val="green"/>
          <w:u w:val="single"/>
        </w:rPr>
        <w:t>and</w:t>
      </w:r>
      <w:r w:rsidRPr="00C3583D">
        <w:rPr>
          <w:rFonts w:eastAsia="Cambria"/>
          <w:u w:val="single"/>
        </w:rPr>
        <w:t xml:space="preserve"> uniquely </w:t>
      </w:r>
      <w:r w:rsidRPr="00C3583D">
        <w:rPr>
          <w:rFonts w:eastAsia="Cambria"/>
          <w:highlight w:val="green"/>
          <w:u w:val="single"/>
        </w:rPr>
        <w:t>advantageous geography</w:t>
      </w:r>
      <w:r w:rsidRPr="00C3583D">
        <w:rPr>
          <w:rFonts w:eastAsia="Cambria"/>
          <w:u w:val="single"/>
        </w:rPr>
        <w:t xml:space="preserve"> have </w:t>
      </w:r>
      <w:r w:rsidRPr="00C3583D">
        <w:rPr>
          <w:rFonts w:eastAsia="Cambria"/>
          <w:highlight w:val="green"/>
          <w:u w:val="single"/>
        </w:rPr>
        <w:t>allow</w:t>
      </w:r>
      <w:r w:rsidRPr="00C3583D">
        <w:rPr>
          <w:rFonts w:eastAsia="Cambria"/>
          <w:u w:val="single"/>
        </w:rPr>
        <w:t xml:space="preserve">ed </w:t>
      </w:r>
      <w:r w:rsidRPr="00C3583D">
        <w:rPr>
          <w:rFonts w:eastAsia="Cambria"/>
          <w:highlight w:val="green"/>
          <w:u w:val="single"/>
        </w:rPr>
        <w:t>America to project power</w:t>
      </w:r>
      <w:r w:rsidRPr="00C3583D">
        <w:rPr>
          <w:rFonts w:eastAsia="Cambria"/>
          <w:u w:val="single"/>
        </w:rPr>
        <w:t xml:space="preserve"> globally </w:t>
      </w:r>
      <w:r w:rsidRPr="00C3583D">
        <w:rPr>
          <w:rFonts w:eastAsia="Cambria"/>
          <w:highlight w:val="green"/>
          <w:u w:val="single"/>
        </w:rPr>
        <w:t>without facing</w:t>
      </w:r>
      <w:r w:rsidRPr="00C3583D">
        <w:rPr>
          <w:rFonts w:eastAsia="Cambria"/>
          <w:u w:val="single"/>
        </w:rPr>
        <w:t xml:space="preserve"> severe geopolitical </w:t>
      </w:r>
      <w:r w:rsidRPr="00C3583D">
        <w:rPr>
          <w:rFonts w:eastAsia="Cambria"/>
          <w:highlight w:val="green"/>
          <w:u w:val="single"/>
        </w:rPr>
        <w:t>threats near home</w:t>
      </w:r>
      <w:r w:rsidRPr="00C3583D">
        <w:rPr>
          <w:rFonts w:eastAsia="Cambria"/>
          <w:u w:val="single"/>
        </w:rPr>
        <w:t xml:space="preserve">.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w:t>
      </w:r>
      <w:proofErr w:type="gramStart"/>
      <w:r w:rsidRPr="00C3583D">
        <w:rPr>
          <w:rFonts w:eastAsia="Cambria"/>
          <w:u w:val="single"/>
        </w:rPr>
        <w:t>more often than not</w:t>
      </w:r>
      <w:proofErr w:type="gramEnd"/>
      <w:r w:rsidRPr="00C3583D">
        <w:rPr>
          <w:rFonts w:eastAsia="Cambria"/>
          <w:u w:val="single"/>
        </w:rPr>
        <w:t xml:space="preserve">, to use its other advantages effectively. And the slowness with which America sometimes mobilizes to confront threats contributes to the single-mindedness with which it eventually combats them. </w:t>
      </w:r>
      <w:r w:rsidRPr="00C3583D">
        <w:rPr>
          <w:rFonts w:eastAsia="Cambria"/>
          <w:sz w:val="12"/>
        </w:rPr>
        <w:t xml:space="preserve">The type of superpower America is also matters. Because America is a liberal nation, it has taken a liberal approach to global power. Since 1945, it has </w:t>
      </w:r>
      <w:r w:rsidRPr="00C3583D">
        <w:rPr>
          <w:rFonts w:eastAsia="Cambria"/>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C3583D">
        <w:rPr>
          <w:rFonts w:eastAsia="Cambria"/>
          <w:sz w:val="12"/>
        </w:rPr>
        <w:t xml:space="preserve">. Neither China nor any other country can compete on these dimensions: </w:t>
      </w:r>
      <w:r w:rsidRPr="00C3583D">
        <w:rPr>
          <w:rFonts w:eastAsia="Cambria"/>
          <w:highlight w:val="green"/>
          <w:u w:val="single"/>
        </w:rPr>
        <w:t>Beijing lacks</w:t>
      </w:r>
      <w:r w:rsidRPr="00C3583D">
        <w:rPr>
          <w:rFonts w:eastAsia="Cambria"/>
          <w:u w:val="single"/>
        </w:rPr>
        <w:t xml:space="preserve"> the </w:t>
      </w:r>
      <w:r w:rsidRPr="00C3583D">
        <w:rPr>
          <w:rFonts w:eastAsia="Cambria"/>
          <w:highlight w:val="green"/>
          <w:u w:val="single"/>
        </w:rPr>
        <w:t>ability to act as</w:t>
      </w:r>
      <w:r w:rsidRPr="00C3583D">
        <w:rPr>
          <w:rFonts w:eastAsia="Cambria"/>
          <w:u w:val="single"/>
        </w:rPr>
        <w:t xml:space="preserve"> a global </w:t>
      </w:r>
      <w:r w:rsidRPr="00C3583D">
        <w:rPr>
          <w:rFonts w:eastAsia="Cambria"/>
          <w:highlight w:val="green"/>
          <w:u w:val="single"/>
        </w:rPr>
        <w:t>security provider</w:t>
      </w:r>
      <w:r w:rsidRPr="00C3583D">
        <w:rPr>
          <w:rFonts w:eastAsia="Cambria"/>
          <w:u w:val="single"/>
        </w:rPr>
        <w:t xml:space="preserve"> and the willingness (as a neo-mercantilist actor) to anchor a truly open global economy. It </w:t>
      </w:r>
      <w:r w:rsidRPr="00C3583D">
        <w:rPr>
          <w:rFonts w:eastAsia="Cambria"/>
          <w:highlight w:val="green"/>
          <w:u w:val="single"/>
        </w:rPr>
        <w:t>cannot fully open its</w:t>
      </w:r>
      <w:r w:rsidRPr="00C3583D">
        <w:rPr>
          <w:rFonts w:eastAsia="Cambria"/>
          <w:u w:val="single"/>
        </w:rPr>
        <w:t xml:space="preserve"> </w:t>
      </w:r>
      <w:r w:rsidRPr="00C3583D">
        <w:rPr>
          <w:rFonts w:eastAsia="Cambria"/>
          <w:highlight w:val="green"/>
          <w:u w:val="single"/>
        </w:rPr>
        <w:t>marke</w:t>
      </w:r>
      <w:r w:rsidRPr="00C3583D">
        <w:rPr>
          <w:rFonts w:eastAsia="Cambria"/>
          <w:u w:val="single"/>
        </w:rPr>
        <w:t xml:space="preserve">t without exposing key industries to competition and wrecking plans to reduce strategic dependence on the West. </w:t>
      </w:r>
      <w:r w:rsidRPr="00C3583D">
        <w:rPr>
          <w:rFonts w:eastAsia="Cambria"/>
          <w:highlight w:val="green"/>
          <w:u w:val="single"/>
        </w:rPr>
        <w:t>Even if China’s</w:t>
      </w:r>
      <w:r w:rsidRPr="00C3583D">
        <w:rPr>
          <w:rFonts w:eastAsia="Cambria"/>
          <w:u w:val="single"/>
        </w:rPr>
        <w:t xml:space="preserve"> raw </w:t>
      </w:r>
      <w:r w:rsidRPr="00C3583D">
        <w:rPr>
          <w:rFonts w:eastAsia="Cambria"/>
          <w:highlight w:val="green"/>
          <w:u w:val="single"/>
        </w:rPr>
        <w:t>power exceeded America’s</w:t>
      </w:r>
      <w:r w:rsidRPr="00C3583D">
        <w:rPr>
          <w:rFonts w:eastAsia="Cambria"/>
          <w:u w:val="single"/>
        </w:rPr>
        <w:t xml:space="preserve">, its </w:t>
      </w:r>
      <w:r w:rsidRPr="00C3583D">
        <w:rPr>
          <w:rFonts w:eastAsia="Cambria"/>
          <w:highlight w:val="green"/>
          <w:u w:val="single"/>
        </w:rPr>
        <w:t>ability to act</w:t>
      </w:r>
      <w:r w:rsidRPr="00C3583D">
        <w:rPr>
          <w:rFonts w:eastAsia="Cambria"/>
          <w:u w:val="single"/>
        </w:rPr>
        <w:t xml:space="preserve"> as a comparatively benign and popular hegemon </w:t>
      </w:r>
      <w:r w:rsidRPr="00C3583D">
        <w:rPr>
          <w:rFonts w:eastAsia="Cambria"/>
          <w:highlight w:val="green"/>
          <w:u w:val="single"/>
        </w:rPr>
        <w:t>would not</w:t>
      </w:r>
      <w:r w:rsidRPr="00C3583D">
        <w:rPr>
          <w:rFonts w:eastAsia="Cambria"/>
          <w:u w:val="single"/>
        </w:rPr>
        <w:t xml:space="preserve">. </w:t>
      </w:r>
      <w:r w:rsidRPr="00C3583D">
        <w:rPr>
          <w:rFonts w:eastAsia="Cambria"/>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w:t>
      </w:r>
      <w:proofErr w:type="gramStart"/>
      <w:r w:rsidRPr="00C3583D">
        <w:rPr>
          <w:rFonts w:eastAsia="Cambria"/>
          <w:sz w:val="12"/>
        </w:rPr>
        <w:t>took two decades,</w:t>
      </w:r>
      <w:proofErr w:type="gramEnd"/>
      <w:r w:rsidRPr="00C3583D">
        <w:rPr>
          <w:rFonts w:eastAsia="Cambria"/>
          <w:sz w:val="12"/>
        </w:rPr>
        <w:t xml:space="preserve">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C3583D">
        <w:rPr>
          <w:rFonts w:eastAsia="Cambria"/>
          <w:u w:val="single"/>
        </w:rPr>
        <w:t>STRUCTURAL CONSTRAINTS don’t determine everything</w:t>
      </w:r>
      <w:r w:rsidRPr="00C3583D">
        <w:rPr>
          <w:rFonts w:eastAsia="Cambria"/>
          <w:sz w:val="12"/>
        </w:rPr>
        <w:t xml:space="preserve">: History wouldn’t be very interesting if they did. </w:t>
      </w:r>
      <w:r w:rsidRPr="00C3583D">
        <w:rPr>
          <w:rFonts w:eastAsia="Cambria"/>
          <w:u w:val="single"/>
        </w:rPr>
        <w:t xml:space="preserve">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 </w:t>
      </w:r>
      <w:r w:rsidRPr="00C3583D">
        <w:rPr>
          <w:rFonts w:eastAsia="Cambria"/>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C3583D">
        <w:rPr>
          <w:rFonts w:eastAsia="Cambria"/>
          <w:u w:val="single"/>
        </w:rPr>
        <w:t>America is fully capable of squandering its advantages</w:t>
      </w:r>
      <w:r w:rsidRPr="00C3583D">
        <w:rPr>
          <w:rFonts w:eastAsia="Cambria"/>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C3583D">
        <w:rPr>
          <w:rFonts w:eastAsia="Cambria"/>
          <w:u w:val="single"/>
        </w:rPr>
        <w:t xml:space="preserve">Yet as rough as the road ahead looks from Washington, it ought to look even rougher from Beijing. The Chinese Communist Party runs a profoundly illiberal regime that is trying to overcome centuries of liberal dominance. </w:t>
      </w:r>
      <w:r w:rsidRPr="00C3583D">
        <w:rPr>
          <w:rFonts w:eastAsia="Cambria"/>
          <w:highlight w:val="green"/>
          <w:u w:val="single"/>
        </w:rPr>
        <w:t>China is straining</w:t>
      </w:r>
      <w:r w:rsidRPr="00C3583D">
        <w:rPr>
          <w:rFonts w:eastAsia="Cambria"/>
          <w:u w:val="single"/>
        </w:rPr>
        <w:t xml:space="preserve"> </w:t>
      </w:r>
      <w:r w:rsidRPr="00C3583D">
        <w:rPr>
          <w:rFonts w:eastAsia="Cambria"/>
          <w:highlight w:val="green"/>
          <w:u w:val="single"/>
        </w:rPr>
        <w:t>against a</w:t>
      </w:r>
      <w:r w:rsidRPr="00C3583D">
        <w:rPr>
          <w:rFonts w:eastAsia="Cambria"/>
          <w:u w:val="single"/>
        </w:rPr>
        <w:t xml:space="preserve"> strategic geography and </w:t>
      </w:r>
      <w:r w:rsidRPr="00C3583D">
        <w:rPr>
          <w:rFonts w:eastAsia="Cambria"/>
          <w:highlight w:val="green"/>
          <w:u w:val="single"/>
        </w:rPr>
        <w:t>international system</w:t>
      </w:r>
      <w:r w:rsidRPr="00C3583D">
        <w:rPr>
          <w:rFonts w:eastAsia="Cambria"/>
          <w:sz w:val="12"/>
        </w:rPr>
        <w:t xml:space="preserve"> that surely seem more constraining than inviting. Chinese strategists must find a way of breaking America’s position in the Western Pacific while avoiding the potential cataclysm of major war. </w:t>
      </w:r>
      <w:r w:rsidRPr="00C3583D">
        <w:rPr>
          <w:rFonts w:eastAsia="Cambria"/>
          <w:u w:val="single"/>
        </w:rPr>
        <w:t>And Beijing is taking on a superpower that has thrashed all previous comers</w:t>
      </w:r>
      <w:r w:rsidRPr="00C3583D">
        <w:rPr>
          <w:rFonts w:eastAsia="Cambria"/>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C3583D">
        <w:rPr>
          <w:rFonts w:eastAsia="Cambria"/>
          <w:u w:val="single"/>
        </w:rPr>
        <w:t xml:space="preserve">intense interaction between an America that is adapting its strategies to deal with a pressing threat and a China that will have to adjust its own approaches </w:t>
      </w:r>
      <w:proofErr w:type="gramStart"/>
      <w:r w:rsidRPr="00C3583D">
        <w:rPr>
          <w:rFonts w:eastAsia="Cambria"/>
          <w:u w:val="single"/>
        </w:rPr>
        <w:t>in light of</w:t>
      </w:r>
      <w:proofErr w:type="gramEnd"/>
      <w:r w:rsidRPr="00C3583D">
        <w:rPr>
          <w:rFonts w:eastAsia="Cambria"/>
          <w:u w:val="single"/>
        </w:rPr>
        <w:t xml:space="preserve"> that response</w:t>
      </w:r>
      <w:r w:rsidRPr="00C3583D">
        <w:rPr>
          <w:rFonts w:eastAsia="Cambria"/>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C3583D">
        <w:rPr>
          <w:rFonts w:eastAsia="Cambria"/>
          <w:highlight w:val="green"/>
          <w:u w:val="single"/>
        </w:rPr>
        <w:t>characteristics of</w:t>
      </w:r>
      <w:r w:rsidRPr="00C3583D">
        <w:rPr>
          <w:rFonts w:eastAsia="Cambria"/>
          <w:u w:val="single"/>
        </w:rPr>
        <w:t xml:space="preserve"> modern </w:t>
      </w:r>
      <w:r w:rsidRPr="00C3583D">
        <w:rPr>
          <w:rFonts w:eastAsia="Cambria"/>
          <w:highlight w:val="green"/>
          <w:u w:val="single"/>
        </w:rPr>
        <w:t>great-power politics</w:t>
      </w:r>
      <w:r w:rsidRPr="00C3583D">
        <w:rPr>
          <w:rFonts w:eastAsia="Cambria"/>
          <w:u w:val="single"/>
        </w:rPr>
        <w:t xml:space="preserve"> seem to </w:t>
      </w:r>
      <w:r w:rsidRPr="00C3583D">
        <w:rPr>
          <w:rFonts w:eastAsia="Cambria"/>
          <w:highlight w:val="green"/>
          <w:u w:val="single"/>
        </w:rPr>
        <w:t>favor the</w:t>
      </w:r>
      <w:r w:rsidRPr="00C3583D">
        <w:rPr>
          <w:rFonts w:eastAsia="Cambria"/>
          <w:u w:val="single"/>
        </w:rPr>
        <w:t xml:space="preserve"> </w:t>
      </w:r>
      <w:r w:rsidRPr="00C3583D">
        <w:rPr>
          <w:rFonts w:eastAsia="Cambria"/>
          <w:highlight w:val="green"/>
          <w:u w:val="single"/>
        </w:rPr>
        <w:t>U</w:t>
      </w:r>
      <w:r w:rsidRPr="00C3583D">
        <w:rPr>
          <w:rFonts w:eastAsia="Cambria"/>
          <w:u w:val="single"/>
        </w:rPr>
        <w:t xml:space="preserve">nited </w:t>
      </w:r>
      <w:r w:rsidRPr="00C3583D">
        <w:rPr>
          <w:rFonts w:eastAsia="Cambria"/>
          <w:highlight w:val="green"/>
          <w:u w:val="single"/>
        </w:rPr>
        <w:t>S</w:t>
      </w:r>
      <w:r w:rsidRPr="00C3583D">
        <w:rPr>
          <w:rFonts w:eastAsia="Cambria"/>
          <w:u w:val="single"/>
        </w:rPr>
        <w:t xml:space="preserve">tates probably </w:t>
      </w:r>
      <w:r w:rsidRPr="00C3583D">
        <w:rPr>
          <w:rFonts w:eastAsia="Cambria"/>
          <w:highlight w:val="green"/>
          <w:u w:val="single"/>
        </w:rPr>
        <w:t>gives the reigning superpower better options</w:t>
      </w:r>
      <w:r w:rsidRPr="00C3583D">
        <w:rPr>
          <w:rFonts w:eastAsia="Cambria"/>
          <w:u w:val="single"/>
        </w:rPr>
        <w:t xml:space="preserve"> and more room for error than its autocratic challenger. </w:t>
      </w:r>
      <w:r w:rsidRPr="00C3583D">
        <w:rPr>
          <w:rFonts w:eastAsia="Cambria"/>
          <w:highlight w:val="green"/>
          <w:u w:val="single"/>
        </w:rPr>
        <w:t>Nothing is predetermined</w:t>
      </w:r>
      <w:r w:rsidRPr="00C3583D">
        <w:rPr>
          <w:rFonts w:eastAsia="Cambria"/>
          <w:u w:val="single"/>
        </w:rPr>
        <w:t>: Beijing may still succeed in displacing the United States as the primary power in Asia and, eventually, the world</w:t>
      </w:r>
      <w:r w:rsidRPr="00C3583D">
        <w:rPr>
          <w:rFonts w:eastAsia="Cambria"/>
          <w:sz w:val="12"/>
        </w:rPr>
        <w:t>. Yet if it does, that outcome will represent a catastrophic failure of American statecraft—or an awesome triumph of Chinese strategy in overcoming the great obstacles that litter Beijing’s path to hegemony.</w:t>
      </w:r>
    </w:p>
    <w:p w14:paraId="663E0822" w14:textId="77777777" w:rsidR="00C3583D" w:rsidRPr="00C3583D" w:rsidRDefault="00C3583D" w:rsidP="00C3583D">
      <w:pPr>
        <w:spacing w:line="240" w:lineRule="auto"/>
        <w:rPr>
          <w:rFonts w:eastAsia="Cambria"/>
          <w:sz w:val="12"/>
        </w:rPr>
      </w:pPr>
    </w:p>
    <w:p w14:paraId="74CADD09" w14:textId="77777777" w:rsidR="00C3583D" w:rsidRPr="00C3583D" w:rsidRDefault="00C3583D" w:rsidP="00C3583D">
      <w:pPr>
        <w:keepNext/>
        <w:keepLines/>
        <w:shd w:val="clear" w:color="auto" w:fill="FFFFFF"/>
        <w:spacing w:before="40" w:after="0" w:line="240" w:lineRule="auto"/>
        <w:outlineLvl w:val="3"/>
        <w:rPr>
          <w:rFonts w:eastAsia="MS Gothic"/>
          <w:b/>
          <w:iCs/>
          <w:color w:val="000000"/>
          <w:sz w:val="26"/>
        </w:rPr>
      </w:pPr>
      <w:r w:rsidRPr="00C3583D">
        <w:rPr>
          <w:rFonts w:eastAsia="MS Gothic"/>
          <w:b/>
          <w:iCs/>
          <w:color w:val="000000"/>
          <w:sz w:val="26"/>
        </w:rPr>
        <w:t>Decline causes </w:t>
      </w:r>
      <w:r w:rsidRPr="00C3583D">
        <w:rPr>
          <w:rFonts w:eastAsia="MS Gothic"/>
          <w:b/>
          <w:iCs/>
          <w:color w:val="000000"/>
          <w:sz w:val="26"/>
          <w:u w:val="single"/>
        </w:rPr>
        <w:t>unstable nuclear alliances</w:t>
      </w:r>
      <w:r w:rsidRPr="00C3583D">
        <w:rPr>
          <w:rFonts w:eastAsia="MS Gothic"/>
          <w:b/>
          <w:iCs/>
          <w:color w:val="000000"/>
          <w:sz w:val="26"/>
        </w:rPr>
        <w:t> that </w:t>
      </w:r>
      <w:r w:rsidRPr="00C3583D">
        <w:rPr>
          <w:rFonts w:eastAsia="MS Gothic"/>
          <w:b/>
          <w:iCs/>
          <w:color w:val="000000"/>
          <w:sz w:val="26"/>
          <w:u w:val="single"/>
        </w:rPr>
        <w:t>cause war</w:t>
      </w:r>
      <w:r w:rsidRPr="00C3583D">
        <w:rPr>
          <w:rFonts w:eastAsia="MS Gothic"/>
          <w:b/>
          <w:iCs/>
          <w:color w:val="000000"/>
          <w:sz w:val="26"/>
        </w:rPr>
        <w:t> </w:t>
      </w:r>
    </w:p>
    <w:p w14:paraId="258E968F" w14:textId="77777777" w:rsidR="00C3583D" w:rsidRPr="00C3583D" w:rsidRDefault="00C3583D" w:rsidP="00C3583D">
      <w:pPr>
        <w:shd w:val="clear" w:color="auto" w:fill="FFFFFF"/>
        <w:spacing w:line="240" w:lineRule="auto"/>
        <w:rPr>
          <w:rFonts w:eastAsia="Cambria"/>
          <w:color w:val="000000"/>
        </w:rPr>
      </w:pPr>
      <w:r w:rsidRPr="00C3583D">
        <w:rPr>
          <w:rFonts w:eastAsia="Cambria"/>
          <w:b/>
          <w:bCs/>
          <w:sz w:val="26"/>
        </w:rPr>
        <w:t>Hayes 18</w:t>
      </w:r>
      <w:r w:rsidRPr="00C3583D">
        <w:rPr>
          <w:rFonts w:eastAsia="Cambria"/>
          <w:color w:val="000000"/>
        </w:rPr>
        <w:t> </w:t>
      </w:r>
      <w:r w:rsidRPr="00C3583D">
        <w:rPr>
          <w:rFonts w:eastAsia="Cambria"/>
        </w:rPr>
        <w:t>[Peter Hayes, Nautilus Institute, Berkeley, California, USA; Center for International Security Studies, Sydney University. Trump and the Interregnum of American Nuclear Hegemony. November 8, 2018. </w:t>
      </w:r>
      <w:hyperlink r:id="rId5" w:tgtFrame="_blank" w:history="1">
        <w:r w:rsidRPr="00C3583D">
          <w:rPr>
            <w:rFonts w:eastAsia="Cambria"/>
          </w:rPr>
          <w:t>https://www.tandfonline.com/doi/full/10.1080/25751654.2018.1532525</w:t>
        </w:r>
      </w:hyperlink>
      <w:r w:rsidRPr="00C3583D">
        <w:rPr>
          <w:rFonts w:eastAsia="Cambria"/>
        </w:rPr>
        <w:t>]</w:t>
      </w:r>
    </w:p>
    <w:p w14:paraId="6A32C230" w14:textId="77777777" w:rsidR="00C3583D" w:rsidRPr="00C3583D" w:rsidRDefault="00C3583D" w:rsidP="00C3583D">
      <w:pPr>
        <w:spacing w:line="240" w:lineRule="auto"/>
        <w:rPr>
          <w:rFonts w:eastAsia="Cambria"/>
          <w:u w:val="single"/>
        </w:rPr>
      </w:pPr>
      <w:r w:rsidRPr="00C3583D">
        <w:rPr>
          <w:rFonts w:eastAsia="Cambria"/>
          <w:u w:val="single"/>
        </w:rPr>
        <w:t xml:space="preserve">During </w:t>
      </w:r>
      <w:r w:rsidRPr="00C3583D">
        <w:rPr>
          <w:rFonts w:eastAsia="Cambria"/>
          <w:highlight w:val="green"/>
          <w:u w:val="single"/>
        </w:rPr>
        <w:t>a post-hegemonic era</w:t>
      </w:r>
      <w:r w:rsidRPr="00C3583D">
        <w:rPr>
          <w:rFonts w:eastAsia="Cambria"/>
          <w:u w:val="single"/>
        </w:rPr>
        <w:t>, </w:t>
      </w:r>
      <w:r w:rsidRPr="00C3583D">
        <w:rPr>
          <w:rFonts w:eastAsia="Cambria"/>
          <w:highlight w:val="green"/>
          <w:u w:val="single"/>
        </w:rPr>
        <w:t>long-standing</w:t>
      </w:r>
      <w:r w:rsidRPr="00C3583D">
        <w:rPr>
          <w:rFonts w:eastAsia="Cambria"/>
          <w:u w:val="single"/>
        </w:rPr>
        <w:t> nuclear </w:t>
      </w:r>
      <w:r w:rsidRPr="00C3583D">
        <w:rPr>
          <w:rFonts w:eastAsia="Cambria"/>
          <w:highlight w:val="green"/>
          <w:u w:val="single"/>
        </w:rPr>
        <w:t>alliances</w:t>
      </w:r>
      <w:r w:rsidRPr="00C3583D">
        <w:rPr>
          <w:rFonts w:eastAsia="Cambria"/>
          <w:u w:val="single"/>
        </w:rPr>
        <w:t> are likely to be </w:t>
      </w:r>
      <w:r w:rsidRPr="00C3583D">
        <w:rPr>
          <w:rFonts w:eastAsia="Cambria"/>
          <w:highlight w:val="green"/>
          <w:u w:val="single"/>
        </w:rPr>
        <w:t>replaced by ad hoc nuclear coalitions</w:t>
      </w:r>
      <w:r w:rsidRPr="00C3583D">
        <w:rPr>
          <w:rFonts w:eastAsia="Cambria"/>
          <w:u w:val="single"/>
        </w:rPr>
        <w:t xml:space="preserve">, </w:t>
      </w:r>
      <w:proofErr w:type="gramStart"/>
      <w:r w:rsidRPr="00C3583D">
        <w:rPr>
          <w:rFonts w:eastAsia="Cambria"/>
          <w:highlight w:val="green"/>
          <w:u w:val="single"/>
        </w:rPr>
        <w:t>aligning</w:t>
      </w:r>
      <w:proofErr w:type="gramEnd"/>
      <w:r w:rsidRPr="00C3583D">
        <w:rPr>
          <w:rFonts w:eastAsia="Cambria"/>
          <w:u w:val="single"/>
        </w:rPr>
        <w:t xml:space="preserve"> and realigning </w:t>
      </w:r>
      <w:r w:rsidRPr="00C3583D">
        <w:rPr>
          <w:rFonts w:eastAsia="Cambria"/>
          <w:highlight w:val="green"/>
          <w:u w:val="single"/>
        </w:rPr>
        <w:t>around</w:t>
      </w:r>
      <w:r w:rsidRPr="00C3583D">
        <w:rPr>
          <w:rFonts w:eastAsia="Cambria"/>
          <w:u w:val="single"/>
        </w:rPr>
        <w:t xml:space="preserve"> different congeries of threat and even </w:t>
      </w:r>
      <w:r w:rsidRPr="00C3583D">
        <w:rPr>
          <w:rFonts w:eastAsia="Cambria"/>
          <w:highlight w:val="green"/>
          <w:u w:val="single"/>
        </w:rPr>
        <w:t>actual nuclear wars, with</w:t>
      </w:r>
      <w:r w:rsidRPr="00C3583D">
        <w:rPr>
          <w:rFonts w:eastAsia="Cambria"/>
          <w:u w:val="single"/>
        </w:rPr>
        <w:t xml:space="preserve"> much </w:t>
      </w:r>
      <w:r w:rsidRPr="00C3583D">
        <w:rPr>
          <w:rFonts w:eastAsia="Cambria"/>
          <w:highlight w:val="green"/>
          <w:u w:val="single"/>
        </w:rPr>
        <w:t>higher</w:t>
      </w:r>
      <w:r w:rsidRPr="00C3583D">
        <w:rPr>
          <w:rFonts w:eastAsia="Cambria"/>
          <w:u w:val="single"/>
        </w:rPr>
        <w:t xml:space="preserve"> levels of </w:t>
      </w:r>
      <w:r w:rsidRPr="00C3583D">
        <w:rPr>
          <w:rFonts w:eastAsia="Cambria"/>
          <w:highlight w:val="green"/>
          <w:u w:val="single"/>
        </w:rPr>
        <w:t>uncertainty</w:t>
      </w:r>
      <w:r w:rsidRPr="00C3583D">
        <w:rPr>
          <w:rFonts w:eastAsia="Cambria"/>
          <w:u w:val="single"/>
        </w:rPr>
        <w:t xml:space="preserve"> and unpredictability </w:t>
      </w:r>
      <w:r w:rsidRPr="00C3583D">
        <w:rPr>
          <w:rFonts w:eastAsia="Cambria"/>
          <w:highlight w:val="green"/>
          <w:u w:val="single"/>
        </w:rPr>
        <w:t>than</w:t>
      </w:r>
      <w:r w:rsidRPr="00C3583D">
        <w:rPr>
          <w:rFonts w:eastAsia="Cambria"/>
          <w:u w:val="single"/>
        </w:rPr>
        <w:t xml:space="preserve"> was the case in </w:t>
      </w:r>
      <w:r w:rsidRPr="00C3583D">
        <w:rPr>
          <w:rFonts w:eastAsia="Cambria"/>
          <w:highlight w:val="green"/>
          <w:u w:val="single"/>
        </w:rPr>
        <w:t xml:space="preserve">the </w:t>
      </w:r>
      <w:r w:rsidRPr="00C3583D">
        <w:rPr>
          <w:rFonts w:eastAsia="Cambria"/>
          <w:u w:val="single"/>
        </w:rPr>
        <w:t xml:space="preserve">nuclear </w:t>
      </w:r>
      <w:r w:rsidRPr="00C3583D">
        <w:rPr>
          <w:rFonts w:eastAsia="Cambria"/>
          <w:highlight w:val="green"/>
          <w:u w:val="single"/>
        </w:rPr>
        <w:t>hegemonic system</w:t>
      </w:r>
      <w:r w:rsidRPr="00C3583D">
        <w:rPr>
          <w:rFonts w:eastAsia="Cambria"/>
          <w:u w:val="single"/>
        </w:rPr>
        <w:t>.</w:t>
      </w:r>
      <w:r w:rsidRPr="00C3583D">
        <w:rPr>
          <w:rFonts w:eastAsia="Cambria"/>
          <w:sz w:val="16"/>
        </w:rPr>
        <w:t xml:space="preserve"> There are </w:t>
      </w:r>
      <w:proofErr w:type="gramStart"/>
      <w:r w:rsidRPr="00C3583D">
        <w:rPr>
          <w:rFonts w:eastAsia="Cambria"/>
          <w:sz w:val="16"/>
        </w:rPr>
        <w:t>a number of</w:t>
      </w:r>
      <w:proofErr w:type="gramEnd"/>
      <w:r w:rsidRPr="00C3583D">
        <w:rPr>
          <w:rFonts w:eastAsia="Cambria"/>
          <w:sz w:val="16"/>
        </w:rPr>
        <w:t xml:space="preserve"> ways that this dynamic could play out during the interregnum, and these dynamics are likely to be inconsistent and contradictory. In some instances, </w:t>
      </w:r>
      <w:r w:rsidRPr="00C3583D">
        <w:rPr>
          <w:rFonts w:eastAsia="Cambria"/>
          <w:u w:val="single"/>
        </w:rPr>
        <w:t xml:space="preserve">the sheer momentum of past policy combined with bureaucratic inertia and the potency of political, military service and corporate interests, </w:t>
      </w:r>
      <w:r w:rsidRPr="00C3583D">
        <w:rPr>
          <w:rFonts w:eastAsia="Cambria"/>
          <w:sz w:val="16"/>
        </w:rPr>
        <w:t>may</w:t>
      </w:r>
      <w:r w:rsidRPr="00C3583D">
        <w:rPr>
          <w:rFonts w:eastAsia="Cambria"/>
          <w:u w:val="single"/>
        </w:rPr>
        <w:t xml:space="preserve"> ensure that residual aspects of the formerly hegemonic postures are adhered to</w:t>
      </w:r>
      <w:r w:rsidRPr="00C3583D">
        <w:rPr>
          <w:rFonts w:eastAsia="Cambria"/>
          <w:sz w:val="16"/>
        </w:rPr>
        <w:t xml:space="preserve"> even as formal nuclear alliances rupture. </w:t>
      </w:r>
      <w:r w:rsidRPr="00C3583D">
        <w:rPr>
          <w:rFonts w:eastAsia="Cambria"/>
          <w:u w:val="single"/>
        </w:rPr>
        <w:t xml:space="preserve">Even as they reach for the old anchors, these </w:t>
      </w:r>
      <w:r w:rsidRPr="00C3583D">
        <w:rPr>
          <w:rFonts w:eastAsia="Cambria"/>
          <w:highlight w:val="green"/>
          <w:u w:val="single"/>
        </w:rPr>
        <w:t>states</w:t>
      </w:r>
      <w:r w:rsidRPr="00C3583D">
        <w:rPr>
          <w:rFonts w:eastAsia="Cambria"/>
          <w:u w:val="single"/>
        </w:rPr>
        <w:t xml:space="preserve"> may be </w:t>
      </w:r>
      <w:r w:rsidRPr="00C3583D">
        <w:rPr>
          <w:rFonts w:eastAsia="Cambria"/>
          <w:highlight w:val="green"/>
          <w:u w:val="single"/>
        </w:rPr>
        <w:t>forced to</w:t>
      </w:r>
      <w:r w:rsidRPr="00C3583D">
        <w:rPr>
          <w:rFonts w:eastAsia="Cambria"/>
          <w:u w:val="single"/>
        </w:rPr>
        <w:t xml:space="preserve"> adjust and retrench strategically, or start to </w:t>
      </w:r>
      <w:r w:rsidRPr="00C3583D">
        <w:rPr>
          <w:rFonts w:eastAsia="Cambria"/>
          <w:highlight w:val="green"/>
          <w:u w:val="single"/>
        </w:rPr>
        <w:t>take their own nuclear risks</w:t>
      </w:r>
      <w:r w:rsidRPr="00C3583D">
        <w:rPr>
          <w:rFonts w:eastAsia="Cambria"/>
          <w:u w:val="single"/>
        </w:rPr>
        <w:t xml:space="preserve"> by </w:t>
      </w:r>
      <w:r w:rsidRPr="00C3583D">
        <w:rPr>
          <w:rFonts w:eastAsia="Cambria"/>
          <w:highlight w:val="green"/>
          <w:u w:val="single"/>
        </w:rPr>
        <w:t>making</w:t>
      </w:r>
      <w:r w:rsidRPr="00C3583D">
        <w:rPr>
          <w:rFonts w:eastAsia="Cambria"/>
          <w:u w:val="single"/>
        </w:rPr>
        <w:t xml:space="preserve"> increasingly </w:t>
      </w:r>
      <w:r w:rsidRPr="00C3583D">
        <w:rPr>
          <w:rFonts w:eastAsia="Cambria"/>
          <w:highlight w:val="green"/>
          <w:u w:val="single"/>
        </w:rPr>
        <w:t>explicit nuclear threats and deployments</w:t>
      </w:r>
      <w:r w:rsidRPr="00C3583D">
        <w:rPr>
          <w:rFonts w:eastAsia="Cambria"/>
          <w:u w:val="single"/>
        </w:rPr>
        <w:t xml:space="preserve"> against nuclear-armed adversaries</w:t>
      </w:r>
      <w:r w:rsidRPr="00C3583D">
        <w:rPr>
          <w:rFonts w:eastAsia="Cambria"/>
          <w:sz w:val="16"/>
        </w:rPr>
        <w:t xml:space="preserve"> – as Japan has begun to do with reference to its “technological deterrent” since about 2012.9 </w:t>
      </w:r>
      <w:r w:rsidRPr="00C3583D">
        <w:rPr>
          <w:rFonts w:eastAsia="Cambria"/>
          <w:u w:val="single"/>
        </w:rPr>
        <w:t xml:space="preserve">This period could last for many years until and when </w:t>
      </w:r>
      <w:r w:rsidRPr="00C3583D">
        <w:rPr>
          <w:rFonts w:eastAsia="Cambria"/>
          <w:highlight w:val="green"/>
          <w:u w:val="single"/>
        </w:rPr>
        <w:t>nuclear war breaks out</w:t>
      </w:r>
      <w:r w:rsidRPr="00C3583D">
        <w:rPr>
          <w:rFonts w:eastAsia="Cambria"/>
          <w:sz w:val="16"/>
        </w:rPr>
        <w:t xml:space="preserve"> and leads to a post-nuclear war disorder; or a new, post-hegemonic strategic framework is established to manage and/or abolish nuclear threat. </w:t>
      </w:r>
      <w:r w:rsidRPr="00C3583D">
        <w:rPr>
          <w:rFonts w:eastAsia="Cambria"/>
          <w:highlight w:val="green"/>
          <w:u w:val="single"/>
        </w:rPr>
        <w:t>Under</w:t>
      </w:r>
      <w:r w:rsidRPr="00C3583D">
        <w:rPr>
          <w:rFonts w:eastAsia="Cambria"/>
          <w:u w:val="single"/>
        </w:rPr>
        <w:t xml:space="preserve"> full-blown </w:t>
      </w:r>
      <w:r w:rsidRPr="00C3583D">
        <w:rPr>
          <w:rFonts w:eastAsia="Cambria"/>
          <w:highlight w:val="green"/>
          <w:u w:val="single"/>
        </w:rPr>
        <w:t>American nuclear hegemony</w:t>
      </w:r>
      <w:r w:rsidRPr="00C3583D">
        <w:rPr>
          <w:rFonts w:eastAsia="Cambria"/>
          <w:u w:val="single"/>
        </w:rPr>
        <w:t xml:space="preserve">, </w:t>
      </w:r>
      <w:r w:rsidRPr="00C3583D">
        <w:rPr>
          <w:rFonts w:eastAsia="Cambria"/>
          <w:highlight w:val="green"/>
          <w:u w:val="single"/>
        </w:rPr>
        <w:t>fewer states had nuclear weapons</w:t>
      </w:r>
      <w:r w:rsidRPr="00C3583D">
        <w:rPr>
          <w:rFonts w:eastAsia="Cambria"/>
          <w:u w:val="single"/>
        </w:rPr>
        <w:t xml:space="preserve">, the major </w:t>
      </w:r>
      <w:r w:rsidRPr="00C3583D">
        <w:rPr>
          <w:rFonts w:eastAsia="Cambria"/>
          <w:highlight w:val="green"/>
          <w:u w:val="single"/>
        </w:rPr>
        <w:t>nuclear</w:t>
      </w:r>
      <w:r w:rsidRPr="00C3583D">
        <w:rPr>
          <w:rFonts w:eastAsia="Cambria"/>
          <w:u w:val="single"/>
        </w:rPr>
        <w:t xml:space="preserve"> weapons </w:t>
      </w:r>
      <w:r w:rsidRPr="00C3583D">
        <w:rPr>
          <w:rFonts w:eastAsia="Cambria"/>
          <w:highlight w:val="green"/>
          <w:u w:val="single"/>
        </w:rPr>
        <w:t>states entered</w:t>
      </w:r>
      <w:r w:rsidRPr="00C3583D">
        <w:rPr>
          <w:rFonts w:eastAsia="Cambria"/>
          <w:u w:val="single"/>
        </w:rPr>
        <w:t xml:space="preserve"> into legally binding </w:t>
      </w:r>
      <w:r w:rsidRPr="00C3583D">
        <w:rPr>
          <w:rFonts w:eastAsia="Cambria"/>
          <w:highlight w:val="green"/>
          <w:u w:val="single"/>
        </w:rPr>
        <w:t>restraints</w:t>
      </w:r>
      <w:r w:rsidRPr="00C3583D">
        <w:rPr>
          <w:rFonts w:eastAsia="Cambria"/>
          <w:u w:val="single"/>
        </w:rPr>
        <w:t xml:space="preserve"> on force </w:t>
      </w:r>
      <w:proofErr w:type="gramStart"/>
      <w:r w:rsidRPr="00C3583D">
        <w:rPr>
          <w:rFonts w:eastAsia="Cambria"/>
          <w:u w:val="single"/>
        </w:rPr>
        <w:t>levels</w:t>
      </w:r>
      <w:proofErr w:type="gramEnd"/>
      <w:r w:rsidRPr="00C3583D">
        <w:rPr>
          <w:rFonts w:eastAsia="Cambria"/>
          <w:u w:val="single"/>
        </w:rPr>
        <w:t xml:space="preserve"> and they learned from nuclear near-misses to promulgate rules of the road and tacit understandings</w:t>
      </w:r>
      <w:r w:rsidRPr="00C3583D">
        <w:rPr>
          <w:rFonts w:eastAsia="Cambria"/>
          <w:sz w:val="16"/>
        </w:rPr>
        <w:t xml:space="preserve">.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 </w:t>
      </w:r>
      <w:r w:rsidRPr="00C3583D">
        <w:rPr>
          <w:rFonts w:eastAsia="Cambria"/>
          <w:u w:val="single"/>
        </w:rPr>
        <w:t xml:space="preserve">In a highly proliferated world, </w:t>
      </w:r>
      <w:r w:rsidRPr="00C3583D">
        <w:rPr>
          <w:rFonts w:eastAsia="Cambria"/>
          <w:highlight w:val="green"/>
          <w:u w:val="single"/>
        </w:rPr>
        <w:t>nuclear</w:t>
      </w:r>
      <w:r w:rsidRPr="00C3583D">
        <w:rPr>
          <w:rFonts w:eastAsia="Cambria"/>
          <w:u w:val="single"/>
        </w:rPr>
        <w:t xml:space="preserve">-armed </w:t>
      </w:r>
      <w:r w:rsidRPr="00C3583D">
        <w:rPr>
          <w:rFonts w:eastAsia="Cambria"/>
          <w:highlight w:val="green"/>
          <w:u w:val="single"/>
        </w:rPr>
        <w:t>states</w:t>
      </w:r>
      <w:r w:rsidRPr="00C3583D">
        <w:rPr>
          <w:rFonts w:eastAsia="Cambria"/>
          <w:u w:val="single"/>
        </w:rPr>
        <w:t xml:space="preserve"> may feel </w:t>
      </w:r>
      <w:r w:rsidRPr="00C3583D">
        <w:rPr>
          <w:rFonts w:eastAsia="Cambria"/>
          <w:highlight w:val="green"/>
          <w:u w:val="single"/>
        </w:rPr>
        <w:t>driven to obtain larger nuclear forces</w:t>
      </w:r>
      <w:r w:rsidRPr="00C3583D">
        <w:rPr>
          <w:rFonts w:eastAsia="Cambria"/>
          <w:u w:val="single"/>
        </w:rPr>
        <w:t xml:space="preserve"> able to deter multiple adversaries at the same time, sufficient to conduct not only a few nuclear attacks but </w:t>
      </w:r>
      <w:r w:rsidRPr="00C3583D">
        <w:rPr>
          <w:rFonts w:eastAsia="Cambria"/>
          <w:highlight w:val="green"/>
          <w:u w:val="single"/>
        </w:rPr>
        <w:t>configured to fight more than one</w:t>
      </w:r>
      <w:r w:rsidRPr="00C3583D">
        <w:rPr>
          <w:rFonts w:eastAsia="Cambria"/>
          <w:u w:val="single"/>
        </w:rPr>
        <w:t xml:space="preserve"> protracted </w:t>
      </w:r>
      <w:r w:rsidRPr="00C3583D">
        <w:rPr>
          <w:rFonts w:eastAsia="Cambria"/>
          <w:highlight w:val="green"/>
          <w:u w:val="single"/>
        </w:rPr>
        <w:t>nuclear war at a time</w:t>
      </w:r>
      <w:r w:rsidRPr="00C3583D">
        <w:rPr>
          <w:rFonts w:eastAsia="Cambria"/>
          <w:sz w:val="16"/>
        </w:rPr>
        <w:t>, especially in nuclear states torn apart by civil war and post-nuclear attack reconstruction. </w:t>
      </w:r>
      <w:r w:rsidRPr="00C3583D">
        <w:rPr>
          <w:rFonts w:eastAsia="Cambria"/>
          <w:u w:val="single"/>
        </w:rPr>
        <w:t xml:space="preserve">The </w:t>
      </w:r>
      <w:proofErr w:type="gramStart"/>
      <w:r w:rsidRPr="00C3583D">
        <w:rPr>
          <w:rFonts w:eastAsia="Cambria"/>
          <w:u w:val="single"/>
        </w:rPr>
        <w:t>first time</w:t>
      </w:r>
      <w:proofErr w:type="gramEnd"/>
      <w:r w:rsidRPr="00C3583D">
        <w:rPr>
          <w:rFonts w:eastAsia="Cambria"/>
          <w:u w:val="single"/>
        </w:rPr>
        <w:t xml:space="preserve"> </w:t>
      </w:r>
      <w:r w:rsidRPr="00C3583D">
        <w:rPr>
          <w:rFonts w:eastAsia="Cambria"/>
          <w:highlight w:val="green"/>
          <w:u w:val="single"/>
        </w:rPr>
        <w:t>nuclear weapons are used</w:t>
      </w:r>
      <w:r w:rsidRPr="00C3583D">
        <w:rPr>
          <w:rFonts w:eastAsia="Cambria"/>
          <w:u w:val="single"/>
        </w:rPr>
        <w:t xml:space="preserve"> since 1945 will be shocking, the second time, less so, the third time, </w:t>
      </w:r>
      <w:r w:rsidRPr="00C3583D">
        <w:rPr>
          <w:rFonts w:eastAsia="Cambria"/>
          <w:highlight w:val="green"/>
          <w:u w:val="single"/>
        </w:rPr>
        <w:t>the new normal</w:t>
      </w:r>
      <w:r w:rsidRPr="00C3583D">
        <w:rPr>
          <w:rFonts w:eastAsia="Cambria"/>
          <w:u w:val="single"/>
        </w:rPr>
        <w:t>.</w:t>
      </w:r>
    </w:p>
    <w:p w14:paraId="3850AE43" w14:textId="77777777" w:rsidR="00C3583D" w:rsidRPr="00C3583D" w:rsidRDefault="00C3583D" w:rsidP="00C3583D"/>
    <w:p w14:paraId="0A3A1FBA" w14:textId="77777777" w:rsidR="00C3583D" w:rsidRPr="00C3583D" w:rsidRDefault="00C3583D" w:rsidP="00C3583D"/>
    <w:p w14:paraId="72DFDECF" w14:textId="77777777" w:rsidR="00C3583D" w:rsidRPr="00C3583D" w:rsidRDefault="00C3583D" w:rsidP="00C3583D">
      <w:pPr>
        <w:keepNext/>
        <w:keepLines/>
        <w:pageBreakBefore/>
        <w:spacing w:before="40" w:after="0"/>
        <w:jc w:val="center"/>
        <w:outlineLvl w:val="1"/>
        <w:rPr>
          <w:rFonts w:eastAsiaTheme="majorEastAsia"/>
          <w:b/>
          <w:sz w:val="44"/>
          <w:szCs w:val="26"/>
          <w:u w:val="double"/>
        </w:rPr>
      </w:pPr>
      <w:r w:rsidRPr="00C3583D">
        <w:rPr>
          <w:rFonts w:eastAsiaTheme="majorEastAsia"/>
          <w:b/>
          <w:sz w:val="44"/>
          <w:szCs w:val="26"/>
          <w:u w:val="double"/>
        </w:rPr>
        <w:t>CP</w:t>
      </w:r>
    </w:p>
    <w:p w14:paraId="1173ACE7" w14:textId="77777777" w:rsidR="00C3583D" w:rsidRPr="00C3583D" w:rsidRDefault="00C3583D" w:rsidP="00C3583D">
      <w:pPr>
        <w:keepNext/>
        <w:keepLines/>
        <w:pageBreakBefore/>
        <w:spacing w:before="40" w:after="0"/>
        <w:jc w:val="center"/>
        <w:outlineLvl w:val="2"/>
        <w:rPr>
          <w:rFonts w:eastAsiaTheme="majorEastAsia" w:cstheme="majorBidi"/>
          <w:b/>
          <w:sz w:val="32"/>
          <w:szCs w:val="24"/>
          <w:u w:val="single"/>
        </w:rPr>
      </w:pPr>
      <w:r w:rsidRPr="00C3583D">
        <w:rPr>
          <w:rFonts w:eastAsiaTheme="majorEastAsia" w:cstheme="majorBidi"/>
          <w:b/>
          <w:sz w:val="32"/>
          <w:szCs w:val="24"/>
          <w:u w:val="single"/>
        </w:rPr>
        <w:t>1NC – Clean Fuel</w:t>
      </w:r>
    </w:p>
    <w:p w14:paraId="1DBCDD95" w14:textId="77777777" w:rsidR="00C3583D" w:rsidRPr="00C3583D" w:rsidRDefault="00C3583D" w:rsidP="00C3583D">
      <w:pPr>
        <w:keepNext/>
        <w:keepLines/>
        <w:spacing w:before="40" w:after="0"/>
        <w:outlineLvl w:val="3"/>
        <w:rPr>
          <w:rFonts w:eastAsiaTheme="majorEastAsia" w:cstheme="majorBidi"/>
          <w:b/>
          <w:iCs/>
          <w:sz w:val="26"/>
        </w:rPr>
      </w:pPr>
      <w:r w:rsidRPr="00C3583D">
        <w:rPr>
          <w:rFonts w:eastAsiaTheme="majorEastAsia" w:cstheme="majorBidi"/>
          <w:b/>
          <w:iCs/>
          <w:sz w:val="26"/>
        </w:rPr>
        <w:t>The use of propellants other than liquid hydrogen and liquid oxygen to fuel rocket launches is unjust.</w:t>
      </w:r>
    </w:p>
    <w:p w14:paraId="718D516D" w14:textId="77777777" w:rsidR="00C3583D" w:rsidRPr="00C3583D" w:rsidRDefault="00C3583D" w:rsidP="00C3583D"/>
    <w:p w14:paraId="5579BA8F" w14:textId="77777777" w:rsidR="00C3583D" w:rsidRPr="00C3583D" w:rsidRDefault="00C3583D" w:rsidP="00C3583D">
      <w:pPr>
        <w:keepNext/>
        <w:keepLines/>
        <w:spacing w:before="40" w:after="0"/>
        <w:outlineLvl w:val="3"/>
        <w:rPr>
          <w:rFonts w:eastAsiaTheme="majorEastAsia" w:cstheme="majorBidi"/>
          <w:b/>
          <w:iCs/>
          <w:sz w:val="26"/>
        </w:rPr>
      </w:pPr>
      <w:r w:rsidRPr="00C3583D">
        <w:rPr>
          <w:rFonts w:eastAsiaTheme="majorEastAsia" w:cstheme="majorBidi"/>
          <w:b/>
          <w:iCs/>
          <w:sz w:val="26"/>
        </w:rPr>
        <w:t>Liquid hydrogen/oxygen are safe</w:t>
      </w:r>
    </w:p>
    <w:p w14:paraId="39F6D272" w14:textId="77777777" w:rsidR="00C3583D" w:rsidRPr="00C3583D" w:rsidRDefault="00C3583D" w:rsidP="00C3583D">
      <w:proofErr w:type="spellStart"/>
      <w:r w:rsidRPr="00C3583D">
        <w:rPr>
          <w:b/>
          <w:bCs/>
          <w:sz w:val="26"/>
        </w:rPr>
        <w:t>Mortillaro</w:t>
      </w:r>
      <w:proofErr w:type="spellEnd"/>
      <w:r w:rsidRPr="00C3583D">
        <w:rPr>
          <w:b/>
          <w:bCs/>
          <w:sz w:val="26"/>
        </w:rPr>
        <w:t xml:space="preserve"> 21</w:t>
      </w:r>
      <w:r w:rsidRPr="00C3583D">
        <w:t xml:space="preserve"> [Nicole </w:t>
      </w:r>
      <w:proofErr w:type="spellStart"/>
      <w:r w:rsidRPr="00C3583D">
        <w:t>Mortillaro</w:t>
      </w:r>
      <w:proofErr w:type="spellEnd"/>
      <w:r w:rsidRPr="00C3583D">
        <w:t>, CBC News Senior Reporter, editor of the Journal of the Royal Astronomical Society of Canada, author of several books. "Rocket launches could be affecting our ozone layer, say experts." CBC, 4-22-2021, accessed 1-22-2022, https://www.cbc.ca/news/science/rocket-launches-environment-1.5995252] HWIC</w:t>
      </w:r>
    </w:p>
    <w:p w14:paraId="4CF438BA" w14:textId="77777777" w:rsidR="00C3583D" w:rsidRPr="00C3583D" w:rsidRDefault="00C3583D" w:rsidP="00C3583D">
      <w:r w:rsidRPr="00C3583D">
        <w:rPr>
          <w:u w:val="single"/>
        </w:rPr>
        <w:t>There are different types of rocket propellants</w:t>
      </w:r>
      <w:r w:rsidRPr="00C3583D">
        <w:t xml:space="preserve">. Some, like </w:t>
      </w:r>
      <w:r w:rsidRPr="00C3583D">
        <w:rPr>
          <w:highlight w:val="green"/>
          <w:u w:val="single"/>
        </w:rPr>
        <w:t xml:space="preserve">liquid oxygen and </w:t>
      </w:r>
      <w:r w:rsidRPr="00C3583D">
        <w:rPr>
          <w:u w:val="single"/>
        </w:rPr>
        <w:t xml:space="preserve">liquid </w:t>
      </w:r>
      <w:r w:rsidRPr="00C3583D">
        <w:rPr>
          <w:highlight w:val="green"/>
          <w:u w:val="single"/>
        </w:rPr>
        <w:t xml:space="preserve">hydrogen, produce </w:t>
      </w:r>
      <w:r w:rsidRPr="00C3583D">
        <w:rPr>
          <w:u w:val="single"/>
        </w:rPr>
        <w:t xml:space="preserve">mainly </w:t>
      </w:r>
      <w:r w:rsidRPr="00C3583D">
        <w:rPr>
          <w:highlight w:val="green"/>
          <w:u w:val="single"/>
        </w:rPr>
        <w:t xml:space="preserve">water </w:t>
      </w:r>
      <w:proofErr w:type="spellStart"/>
      <w:r w:rsidRPr="00C3583D">
        <w:rPr>
          <w:highlight w:val="green"/>
          <w:u w:val="single"/>
        </w:rPr>
        <w:t>vapour</w:t>
      </w:r>
      <w:proofErr w:type="spellEnd"/>
      <w:r w:rsidRPr="00C3583D">
        <w:rPr>
          <w:highlight w:val="green"/>
          <w:u w:val="single"/>
        </w:rPr>
        <w:t xml:space="preserve"> and have little environmental impact</w:t>
      </w:r>
      <w:r w:rsidRPr="00C3583D">
        <w:t>. These were used in past shuttle launches and even in the Apollo-era Saturn V vehicles.</w:t>
      </w:r>
    </w:p>
    <w:p w14:paraId="50312531" w14:textId="77777777" w:rsidR="00C3583D" w:rsidRPr="00C3583D" w:rsidRDefault="00C3583D" w:rsidP="00C3583D">
      <w:r w:rsidRPr="00C3583D">
        <w:rPr>
          <w:highlight w:val="green"/>
          <w:u w:val="single"/>
        </w:rPr>
        <w:t>Then there are</w:t>
      </w:r>
      <w:r w:rsidRPr="00C3583D">
        <w:rPr>
          <w:u w:val="single"/>
        </w:rPr>
        <w:t xml:space="preserve"> those that produce </w:t>
      </w:r>
      <w:r w:rsidRPr="00C3583D">
        <w:rPr>
          <w:highlight w:val="green"/>
          <w:u w:val="single"/>
        </w:rPr>
        <w:t>alumina particles</w:t>
      </w:r>
      <w:r w:rsidRPr="00C3583D">
        <w:t xml:space="preserve"> in the stratosphere, </w:t>
      </w:r>
      <w:r w:rsidRPr="00C3583D">
        <w:rPr>
          <w:highlight w:val="green"/>
          <w:u w:val="single"/>
        </w:rPr>
        <w:t>such as</w:t>
      </w:r>
      <w:r w:rsidRPr="00C3583D">
        <w:rPr>
          <w:u w:val="single"/>
        </w:rPr>
        <w:t xml:space="preserve"> those </w:t>
      </w:r>
      <w:r w:rsidRPr="00C3583D">
        <w:rPr>
          <w:highlight w:val="green"/>
          <w:u w:val="single"/>
        </w:rPr>
        <w:t>in solid rocket boosters</w:t>
      </w:r>
      <w:r w:rsidRPr="00C3583D">
        <w:t>, which were also used in past shuttle launches, and are still being used today by some launch companies.</w:t>
      </w:r>
    </w:p>
    <w:p w14:paraId="086C98AE" w14:textId="77777777" w:rsidR="00C3583D" w:rsidRPr="00C3583D" w:rsidRDefault="00C3583D" w:rsidP="00C3583D">
      <w:pPr>
        <w:rPr>
          <w:u w:val="single"/>
        </w:rPr>
      </w:pPr>
      <w:r w:rsidRPr="00C3583D">
        <w:rPr>
          <w:highlight w:val="green"/>
          <w:u w:val="single"/>
        </w:rPr>
        <w:t>Finally, there are those that deposit black soot</w:t>
      </w:r>
      <w:r w:rsidRPr="00C3583D">
        <w:rPr>
          <w:u w:val="single"/>
        </w:rPr>
        <w:t xml:space="preserve"> in the stratosphere, </w:t>
      </w:r>
      <w:r w:rsidRPr="00C3583D">
        <w:rPr>
          <w:highlight w:val="green"/>
          <w:u w:val="single"/>
        </w:rPr>
        <w:t>such as kerosene</w:t>
      </w:r>
      <w:r w:rsidRPr="00C3583D">
        <w:rPr>
          <w:u w:val="single"/>
        </w:rPr>
        <w:t xml:space="preserve"> used in SpaceX's Falcon 9 and Russia's Soyuz rockets.</w:t>
      </w:r>
    </w:p>
    <w:p w14:paraId="4929F073" w14:textId="77777777" w:rsidR="00C3583D" w:rsidRPr="00C3583D" w:rsidRDefault="00C3583D" w:rsidP="00C3583D">
      <w:r w:rsidRPr="00C3583D">
        <w:t>It's the alumina and black soot that is most concerning to experts.</w:t>
      </w:r>
    </w:p>
    <w:p w14:paraId="68FA502E" w14:textId="77777777" w:rsidR="00C3583D" w:rsidRPr="00C3583D" w:rsidRDefault="00C3583D" w:rsidP="00C3583D"/>
    <w:p w14:paraId="65E2DDD5" w14:textId="77777777" w:rsidR="00C3583D" w:rsidRPr="00C3583D" w:rsidRDefault="00C3583D" w:rsidP="00C3583D">
      <w:pPr>
        <w:keepNext/>
        <w:keepLines/>
        <w:spacing w:before="40" w:after="0"/>
        <w:outlineLvl w:val="3"/>
        <w:rPr>
          <w:rFonts w:eastAsiaTheme="majorEastAsia" w:cstheme="majorBidi"/>
          <w:b/>
          <w:iCs/>
          <w:sz w:val="26"/>
        </w:rPr>
      </w:pPr>
      <w:r w:rsidRPr="00C3583D">
        <w:rPr>
          <w:rFonts w:eastAsiaTheme="majorEastAsia" w:cstheme="majorBidi"/>
          <w:b/>
          <w:iCs/>
          <w:sz w:val="26"/>
        </w:rPr>
        <w:t>Solves health</w:t>
      </w:r>
    </w:p>
    <w:p w14:paraId="4B652E83" w14:textId="77777777" w:rsidR="00C3583D" w:rsidRPr="00C3583D" w:rsidRDefault="00C3583D" w:rsidP="00C3583D">
      <w:pPr>
        <w:keepNext/>
        <w:keepLines/>
        <w:pageBreakBefore/>
        <w:spacing w:before="40" w:after="0"/>
        <w:jc w:val="center"/>
        <w:outlineLvl w:val="1"/>
        <w:rPr>
          <w:rFonts w:eastAsiaTheme="majorEastAsia"/>
          <w:b/>
          <w:sz w:val="44"/>
          <w:szCs w:val="26"/>
          <w:u w:val="double"/>
        </w:rPr>
      </w:pPr>
      <w:r w:rsidRPr="00C3583D">
        <w:rPr>
          <w:rFonts w:eastAsiaTheme="majorEastAsia"/>
          <w:b/>
          <w:sz w:val="44"/>
          <w:szCs w:val="26"/>
          <w:u w:val="double"/>
        </w:rPr>
        <w:t>Case</w:t>
      </w:r>
    </w:p>
    <w:p w14:paraId="03B63448" w14:textId="77777777" w:rsidR="00C3583D" w:rsidRPr="00C3583D" w:rsidRDefault="00C3583D" w:rsidP="00C3583D">
      <w:pPr>
        <w:keepNext/>
        <w:keepLines/>
        <w:pageBreakBefore/>
        <w:spacing w:before="40" w:after="0"/>
        <w:jc w:val="center"/>
        <w:outlineLvl w:val="2"/>
        <w:rPr>
          <w:rFonts w:eastAsiaTheme="majorEastAsia"/>
          <w:b/>
          <w:sz w:val="32"/>
          <w:szCs w:val="24"/>
          <w:u w:val="single"/>
        </w:rPr>
      </w:pPr>
      <w:r w:rsidRPr="00C3583D">
        <w:rPr>
          <w:rFonts w:eastAsiaTheme="majorEastAsia"/>
          <w:b/>
          <w:sz w:val="32"/>
          <w:szCs w:val="24"/>
          <w:u w:val="single"/>
        </w:rPr>
        <w:t>Solvency</w:t>
      </w:r>
    </w:p>
    <w:p w14:paraId="000055B9" w14:textId="77777777" w:rsidR="00C3583D" w:rsidRPr="00C3583D" w:rsidRDefault="00C3583D" w:rsidP="00C3583D">
      <w:pPr>
        <w:keepNext/>
        <w:keepLines/>
        <w:spacing w:before="40" w:after="0"/>
        <w:outlineLvl w:val="3"/>
        <w:rPr>
          <w:rFonts w:eastAsia="MS Gothic"/>
          <w:b/>
          <w:iCs/>
          <w:sz w:val="26"/>
        </w:rPr>
      </w:pPr>
      <w:r w:rsidRPr="00C3583D">
        <w:rPr>
          <w:rFonts w:eastAsia="MS Gothic"/>
          <w:b/>
          <w:iCs/>
          <w:sz w:val="26"/>
        </w:rPr>
        <w:t xml:space="preserve">Top level no internal link to either scenario – none of their ev says private entities are key – there is no card in the aff that says countries are trying to mine / create debris / launching enough rockets to significantly impact warming </w:t>
      </w:r>
    </w:p>
    <w:p w14:paraId="27E54A17" w14:textId="77777777" w:rsidR="00C3583D" w:rsidRPr="00C3583D" w:rsidRDefault="00C3583D" w:rsidP="00C3583D"/>
    <w:p w14:paraId="22580A75" w14:textId="77777777" w:rsidR="00C3583D" w:rsidRPr="00C3583D" w:rsidRDefault="00C3583D" w:rsidP="00C3583D">
      <w:pPr>
        <w:keepNext/>
        <w:keepLines/>
        <w:spacing w:before="40" w:after="0"/>
        <w:outlineLvl w:val="3"/>
        <w:rPr>
          <w:rFonts w:eastAsia="MS Gothic"/>
          <w:b/>
          <w:iCs/>
          <w:sz w:val="26"/>
        </w:rPr>
      </w:pPr>
      <w:r w:rsidRPr="00C3583D">
        <w:rPr>
          <w:rFonts w:eastAsia="MS Gothic"/>
          <w:b/>
          <w:iCs/>
          <w:sz w:val="26"/>
        </w:rPr>
        <w:t>Even though the OST doesn’t bind private entities, governments still already restrict and regulate them to ensure just compliance in the squo</w:t>
      </w:r>
    </w:p>
    <w:p w14:paraId="2695F150" w14:textId="77777777" w:rsidR="00C3583D" w:rsidRPr="00C3583D" w:rsidRDefault="00C3583D" w:rsidP="00C3583D">
      <w:pPr>
        <w:rPr>
          <w:rFonts w:eastAsia="Cambria"/>
          <w:sz w:val="16"/>
          <w:szCs w:val="16"/>
        </w:rPr>
      </w:pPr>
      <w:r w:rsidRPr="00C3583D">
        <w:rPr>
          <w:rFonts w:eastAsia="Cambria"/>
          <w:b/>
          <w:bCs/>
          <w:sz w:val="26"/>
        </w:rPr>
        <w:t xml:space="preserve">van </w:t>
      </w:r>
      <w:proofErr w:type="spellStart"/>
      <w:r w:rsidRPr="00C3583D">
        <w:rPr>
          <w:rFonts w:eastAsia="Cambria"/>
          <w:b/>
          <w:bCs/>
          <w:sz w:val="26"/>
        </w:rPr>
        <w:t>Eijk</w:t>
      </w:r>
      <w:proofErr w:type="spellEnd"/>
      <w:r w:rsidRPr="00C3583D">
        <w:rPr>
          <w:rFonts w:eastAsia="Cambria"/>
          <w:b/>
          <w:bCs/>
          <w:sz w:val="26"/>
        </w:rPr>
        <w:t xml:space="preserve"> 20</w:t>
      </w:r>
      <w:r w:rsidRPr="00C3583D">
        <w:rPr>
          <w:rFonts w:eastAsia="Cambria"/>
        </w:rPr>
        <w:t xml:space="preserve"> </w:t>
      </w:r>
      <w:r w:rsidRPr="00C3583D">
        <w:rPr>
          <w:rFonts w:eastAsia="Cambria"/>
          <w:sz w:val="16"/>
          <w:szCs w:val="16"/>
        </w:rPr>
        <w:t xml:space="preserve">[Cristian van </w:t>
      </w:r>
      <w:proofErr w:type="spellStart"/>
      <w:r w:rsidRPr="00C3583D">
        <w:rPr>
          <w:rFonts w:eastAsia="Cambria"/>
          <w:sz w:val="16"/>
          <w:szCs w:val="16"/>
        </w:rPr>
        <w:t>Eijk</w:t>
      </w:r>
      <w:proofErr w:type="spellEnd"/>
      <w:r w:rsidRPr="00C3583D">
        <w:rPr>
          <w:rFonts w:eastAsia="Cambria"/>
          <w:sz w:val="16"/>
          <w:szCs w:val="16"/>
        </w:rPr>
        <w:t xml:space="preserve"> is finishing an accelerated BA in Law at the University of Cambridge. He holds a BA cum laude in International Justice and an LLM in Public International Law from Leiden </w:t>
      </w:r>
      <w:proofErr w:type="gramStart"/>
      <w:r w:rsidRPr="00C3583D">
        <w:rPr>
          <w:rFonts w:eastAsia="Cambria"/>
          <w:sz w:val="16"/>
          <w:szCs w:val="16"/>
        </w:rPr>
        <w:t>University, and</w:t>
      </w:r>
      <w:proofErr w:type="gramEnd"/>
      <w:r w:rsidRPr="00C3583D">
        <w:rPr>
          <w:rFonts w:eastAsia="Cambria"/>
          <w:sz w:val="16"/>
          <w:szCs w:val="16"/>
        </w:rPr>
        <w:t xml:space="preserve"> has previously worked at the T.M.C. Asser Institute and the International Commission on Missing Persons. “Sorry, Elon: Mars is not a legal vacuum – and it’s not yours, either.” </w:t>
      </w:r>
      <w:proofErr w:type="spellStart"/>
      <w:r w:rsidRPr="00C3583D">
        <w:rPr>
          <w:rFonts w:eastAsia="Cambria"/>
          <w:sz w:val="16"/>
          <w:szCs w:val="16"/>
        </w:rPr>
        <w:t>Voelkerrechtsblog</w:t>
      </w:r>
      <w:proofErr w:type="spellEnd"/>
      <w:r w:rsidRPr="00C3583D">
        <w:rPr>
          <w:rFonts w:eastAsia="Cambria"/>
          <w:sz w:val="16"/>
          <w:szCs w:val="16"/>
        </w:rPr>
        <w:t xml:space="preserve">. May 11, 2020. </w:t>
      </w:r>
      <w:hyperlink r:id="rId6" w:history="1">
        <w:r w:rsidRPr="00C3583D">
          <w:rPr>
            <w:rFonts w:eastAsia="Cambria"/>
            <w:sz w:val="16"/>
            <w:szCs w:val="16"/>
          </w:rPr>
          <w:t>https://voelkerrechtsblog.org/sorry-elon-mars-is-not-a-legal-vacuum-and-its-not-yours-either/</w:t>
        </w:r>
      </w:hyperlink>
      <w:r w:rsidRPr="00C3583D">
        <w:rPr>
          <w:rFonts w:eastAsia="Cambria"/>
          <w:sz w:val="16"/>
          <w:szCs w:val="16"/>
        </w:rPr>
        <w:t>] HW AL</w:t>
      </w:r>
    </w:p>
    <w:p w14:paraId="6157567D" w14:textId="77777777" w:rsidR="00C3583D" w:rsidRPr="00C3583D" w:rsidRDefault="00C3583D" w:rsidP="00C3583D">
      <w:pPr>
        <w:rPr>
          <w:rFonts w:eastAsia="Cambria"/>
          <w:sz w:val="14"/>
        </w:rPr>
      </w:pPr>
      <w:r w:rsidRPr="00C3583D">
        <w:rPr>
          <w:rFonts w:eastAsia="Cambria"/>
          <w:sz w:val="14"/>
        </w:rPr>
        <w:t xml:space="preserve">Two provisions of </w:t>
      </w:r>
      <w:r w:rsidRPr="00C3583D">
        <w:rPr>
          <w:rFonts w:eastAsia="Cambria"/>
          <w:u w:val="single"/>
        </w:rPr>
        <w:t>the Outer Space Treaty</w:t>
      </w:r>
      <w:r w:rsidRPr="00C3583D">
        <w:rPr>
          <w:rFonts w:eastAsia="Cambria"/>
          <w:sz w:val="14"/>
        </w:rPr>
        <w:t xml:space="preserve"> (OST), both also customary, are </w:t>
      </w:r>
      <w:r w:rsidRPr="00C3583D">
        <w:rPr>
          <w:rFonts w:eastAsia="Cambria"/>
          <w:u w:val="single"/>
        </w:rPr>
        <w:t>particularly relevant</w:t>
      </w:r>
      <w:r w:rsidRPr="00C3583D">
        <w:rPr>
          <w:rFonts w:eastAsia="Cambria"/>
          <w:sz w:val="14"/>
        </w:rPr>
        <w:t xml:space="preserve"> here. OST article II: “Outer space, including the moon and other celestial bodies, is not subject to national appropriation by claim of sovereignty, by means of use or occupation, or by any other means.” OST article III: “States… shall carry on activities in the exploration and use of outer space, including (…) celestial bodies, in accordance with international law”. SpaceX is a </w:t>
      </w:r>
      <w:r w:rsidRPr="00C3583D">
        <w:rPr>
          <w:rFonts w:eastAsia="Cambria"/>
          <w:highlight w:val="green"/>
          <w:u w:val="single"/>
        </w:rPr>
        <w:t xml:space="preserve">private </w:t>
      </w:r>
      <w:proofErr w:type="gramStart"/>
      <w:r w:rsidRPr="00C3583D">
        <w:rPr>
          <w:rFonts w:eastAsia="Cambria"/>
          <w:highlight w:val="green"/>
          <w:u w:val="single"/>
        </w:rPr>
        <w:t>entity</w:t>
      </w:r>
      <w:r w:rsidRPr="00C3583D">
        <w:rPr>
          <w:rFonts w:eastAsia="Cambria"/>
          <w:sz w:val="14"/>
        </w:rPr>
        <w:t>, and</w:t>
      </w:r>
      <w:proofErr w:type="gramEnd"/>
      <w:r w:rsidRPr="00C3583D">
        <w:rPr>
          <w:rFonts w:eastAsia="Cambria"/>
          <w:sz w:val="14"/>
        </w:rPr>
        <w:t xml:space="preserve"> is </w:t>
      </w:r>
      <w:r w:rsidRPr="00C3583D">
        <w:rPr>
          <w:rFonts w:eastAsia="Cambria"/>
          <w:u w:val="single"/>
        </w:rPr>
        <w:t xml:space="preserve">not bound by the Outer Space Treaty – but that does not mean it can opt out. Its </w:t>
      </w:r>
      <w:r w:rsidRPr="00C3583D">
        <w:rPr>
          <w:rFonts w:eastAsia="Cambria"/>
          <w:highlight w:val="green"/>
          <w:u w:val="single"/>
        </w:rPr>
        <w:t>actions in space</w:t>
      </w:r>
      <w:r w:rsidRPr="00C3583D">
        <w:rPr>
          <w:rFonts w:eastAsia="Cambria"/>
          <w:sz w:val="14"/>
        </w:rPr>
        <w:t xml:space="preserve"> could </w:t>
      </w:r>
      <w:r w:rsidRPr="00C3583D">
        <w:rPr>
          <w:rFonts w:eastAsia="Cambria"/>
          <w:highlight w:val="green"/>
          <w:u w:val="single"/>
        </w:rPr>
        <w:t>have consequences</w:t>
      </w:r>
      <w:r w:rsidRPr="00C3583D">
        <w:rPr>
          <w:rFonts w:eastAsia="Cambria"/>
          <w:sz w:val="14"/>
        </w:rPr>
        <w:t xml:space="preserve"> for the United States </w:t>
      </w:r>
      <w:r w:rsidRPr="00C3583D">
        <w:rPr>
          <w:rFonts w:eastAsia="Cambria"/>
          <w:u w:val="single"/>
        </w:rPr>
        <w:t xml:space="preserve">in three ways. First, </w:t>
      </w:r>
      <w:r w:rsidRPr="00C3583D">
        <w:rPr>
          <w:rFonts w:eastAsia="Cambria"/>
          <w:highlight w:val="green"/>
          <w:u w:val="single"/>
        </w:rPr>
        <w:t>the</w:t>
      </w:r>
      <w:r w:rsidRPr="00C3583D">
        <w:rPr>
          <w:rFonts w:eastAsia="Cambria"/>
          <w:sz w:val="14"/>
        </w:rPr>
        <w:t xml:space="preserve"> US, as SpaceX’s </w:t>
      </w:r>
      <w:r w:rsidRPr="00C3583D">
        <w:rPr>
          <w:rFonts w:eastAsia="Cambria"/>
          <w:highlight w:val="green"/>
          <w:u w:val="single"/>
        </w:rPr>
        <w:t>launch state, bears fault-based liability</w:t>
      </w:r>
      <w:r w:rsidRPr="00C3583D">
        <w:rPr>
          <w:rFonts w:eastAsia="Cambria"/>
          <w:u w:val="single"/>
        </w:rPr>
        <w:t xml:space="preserve"> for injury or damage</w:t>
      </w:r>
      <w:r w:rsidRPr="00C3583D">
        <w:rPr>
          <w:rFonts w:eastAsia="Cambria"/>
          <w:sz w:val="14"/>
        </w:rPr>
        <w:t xml:space="preserve"> SpaceX’s space objects cause </w:t>
      </w:r>
      <w:r w:rsidRPr="00C3583D">
        <w:rPr>
          <w:rFonts w:eastAsia="Cambria"/>
          <w:highlight w:val="green"/>
          <w:u w:val="single"/>
        </w:rPr>
        <w:t>to other states’ persons or property</w:t>
      </w:r>
      <w:r w:rsidRPr="00C3583D">
        <w:rPr>
          <w:rFonts w:eastAsia="Cambria"/>
          <w:u w:val="single"/>
        </w:rPr>
        <w:t xml:space="preserve"> (OST article VII</w:t>
      </w:r>
      <w:r w:rsidRPr="00C3583D">
        <w:rPr>
          <w:rFonts w:eastAsia="Cambria"/>
          <w:sz w:val="14"/>
        </w:rPr>
        <w:t xml:space="preserve">, Liability Convention articles I, III). </w:t>
      </w:r>
      <w:r w:rsidRPr="00C3583D">
        <w:rPr>
          <w:rFonts w:eastAsia="Cambria"/>
          <w:u w:val="single"/>
        </w:rPr>
        <w:t>Second, the</w:t>
      </w:r>
      <w:r w:rsidRPr="00C3583D">
        <w:rPr>
          <w:rFonts w:eastAsia="Cambria"/>
          <w:sz w:val="14"/>
        </w:rPr>
        <w:t xml:space="preserve"> US, as SpaceX’s </w:t>
      </w:r>
      <w:r w:rsidRPr="00C3583D">
        <w:rPr>
          <w:rFonts w:eastAsia="Cambria"/>
          <w:u w:val="single"/>
        </w:rPr>
        <w:t xml:space="preserve">state of registry, is the sole state that retains jurisdiction and control </w:t>
      </w:r>
      <w:r w:rsidRPr="00C3583D">
        <w:rPr>
          <w:rFonts w:eastAsia="Cambria"/>
          <w:sz w:val="14"/>
        </w:rPr>
        <w:t>over SpaceX objects (</w:t>
      </w:r>
      <w:r w:rsidRPr="00C3583D">
        <w:rPr>
          <w:rFonts w:eastAsia="Cambria"/>
          <w:highlight w:val="green"/>
          <w:u w:val="single"/>
        </w:rPr>
        <w:t>OST article VIII</w:t>
      </w:r>
      <w:r w:rsidRPr="00C3583D">
        <w:rPr>
          <w:rFonts w:eastAsia="Cambria"/>
          <w:sz w:val="14"/>
        </w:rPr>
        <w:t xml:space="preserve">, Registration Convention article II). Both refer to objects in space and are irrelevant. According to </w:t>
      </w:r>
      <w:r w:rsidRPr="00C3583D">
        <w:rPr>
          <w:rFonts w:eastAsia="Cambria"/>
          <w:u w:val="single"/>
        </w:rPr>
        <w:t xml:space="preserve">article VI OST, </w:t>
      </w:r>
      <w:r w:rsidRPr="00C3583D">
        <w:rPr>
          <w:rFonts w:eastAsia="Cambria"/>
          <w:highlight w:val="green"/>
          <w:u w:val="single"/>
        </w:rPr>
        <w:t xml:space="preserve">States “bear </w:t>
      </w:r>
      <w:r w:rsidRPr="00C3583D">
        <w:rPr>
          <w:rFonts w:eastAsia="Cambria"/>
          <w:u w:val="single"/>
        </w:rPr>
        <w:t xml:space="preserve">international </w:t>
      </w:r>
      <w:r w:rsidRPr="00C3583D">
        <w:rPr>
          <w:rFonts w:eastAsia="Cambria"/>
          <w:highlight w:val="green"/>
          <w:u w:val="single"/>
        </w:rPr>
        <w:t>responsibility for national activities in outer space</w:t>
      </w:r>
      <w:r w:rsidRPr="00C3583D">
        <w:rPr>
          <w:rFonts w:eastAsia="Cambria"/>
          <w:u w:val="single"/>
        </w:rPr>
        <w:t>”,</w:t>
      </w:r>
      <w:r w:rsidRPr="00C3583D">
        <w:rPr>
          <w:rFonts w:eastAsia="Cambria"/>
          <w:sz w:val="14"/>
        </w:rPr>
        <w:t xml:space="preserve"> including Mars, </w:t>
      </w:r>
      <w:r w:rsidRPr="00C3583D">
        <w:rPr>
          <w:rFonts w:eastAsia="Cambria"/>
          <w:highlight w:val="green"/>
          <w:u w:val="single"/>
        </w:rPr>
        <w:t>including those by “non-governmental entities</w:t>
      </w:r>
      <w:r w:rsidRPr="00C3583D">
        <w:rPr>
          <w:rFonts w:eastAsia="Cambria"/>
          <w:sz w:val="14"/>
        </w:rPr>
        <w:t xml:space="preserve">”. </w:t>
      </w:r>
      <w:r w:rsidRPr="00C3583D">
        <w:rPr>
          <w:rFonts w:eastAsia="Cambria"/>
          <w:u w:val="single"/>
        </w:rPr>
        <w:t>The</w:t>
      </w:r>
      <w:r w:rsidRPr="00C3583D">
        <w:rPr>
          <w:rFonts w:eastAsia="Cambria"/>
          <w:sz w:val="14"/>
        </w:rPr>
        <w:t xml:space="preserve"> US, as SpaceX’s </w:t>
      </w:r>
      <w:r w:rsidRPr="00C3583D">
        <w:rPr>
          <w:rFonts w:eastAsia="Cambria"/>
          <w:u w:val="single"/>
        </w:rPr>
        <w:t xml:space="preserve">state of incorporation, must </w:t>
      </w:r>
      <w:proofErr w:type="spellStart"/>
      <w:r w:rsidRPr="00C3583D">
        <w:rPr>
          <w:rFonts w:eastAsia="Cambria"/>
          <w:u w:val="single"/>
        </w:rPr>
        <w:t>authorise</w:t>
      </w:r>
      <w:proofErr w:type="spellEnd"/>
      <w:r w:rsidRPr="00C3583D">
        <w:rPr>
          <w:rFonts w:eastAsia="Cambria"/>
          <w:u w:val="single"/>
        </w:rPr>
        <w:t xml:space="preserve"> and continuously supervise </w:t>
      </w:r>
      <w:r w:rsidRPr="00C3583D">
        <w:rPr>
          <w:rFonts w:eastAsia="Cambria"/>
          <w:sz w:val="14"/>
        </w:rPr>
        <w:t xml:space="preserve">SpaceX’s </w:t>
      </w:r>
      <w:r w:rsidRPr="00C3583D">
        <w:rPr>
          <w:rFonts w:eastAsia="Cambria"/>
          <w:highlight w:val="green"/>
          <w:u w:val="single"/>
        </w:rPr>
        <w:t>actions in space to ensure compliance</w:t>
      </w:r>
      <w:r w:rsidRPr="00C3583D">
        <w:rPr>
          <w:rFonts w:eastAsia="Cambria"/>
          <w:u w:val="single"/>
        </w:rPr>
        <w:t xml:space="preserve"> with the OST (OST article VI) and international law </w:t>
      </w:r>
      <w:r w:rsidRPr="00C3583D">
        <w:rPr>
          <w:rFonts w:eastAsia="Cambria"/>
          <w:sz w:val="14"/>
        </w:rPr>
        <w:t xml:space="preserve">(OST article III). </w:t>
      </w:r>
      <w:r w:rsidRPr="00C3583D">
        <w:rPr>
          <w:rFonts w:eastAsia="Cambria"/>
          <w:u w:val="single"/>
        </w:rPr>
        <w:t xml:space="preserve">In practice, </w:t>
      </w:r>
      <w:r w:rsidRPr="00C3583D">
        <w:rPr>
          <w:rFonts w:eastAsia="Cambria"/>
          <w:highlight w:val="green"/>
          <w:u w:val="single"/>
        </w:rPr>
        <w:t>this</w:t>
      </w:r>
      <w:r w:rsidRPr="00C3583D">
        <w:rPr>
          <w:rFonts w:eastAsia="Cambria"/>
          <w:u w:val="single"/>
        </w:rPr>
        <w:t xml:space="preserve"> task </w:t>
      </w:r>
      <w:r w:rsidRPr="00C3583D">
        <w:rPr>
          <w:rFonts w:eastAsia="Cambria"/>
          <w:highlight w:val="green"/>
          <w:u w:val="single"/>
        </w:rPr>
        <w:t>is done by the US Federal Communications Commission, which licenses and regulates SpaceX</w:t>
      </w:r>
      <w:r w:rsidRPr="00C3583D">
        <w:rPr>
          <w:rFonts w:eastAsia="Cambria"/>
          <w:sz w:val="14"/>
        </w:rPr>
        <w:t>. Article VI OST sets a specific rule of attribution, supplementing the customary rules of state responsibility (</w:t>
      </w:r>
      <w:proofErr w:type="spellStart"/>
      <w:r w:rsidRPr="00C3583D">
        <w:rPr>
          <w:rFonts w:eastAsia="Cambria"/>
          <w:sz w:val="14"/>
        </w:rPr>
        <w:t>Stubbe</w:t>
      </w:r>
      <w:proofErr w:type="spellEnd"/>
      <w:r w:rsidRPr="00C3583D">
        <w:rPr>
          <w:rFonts w:eastAsia="Cambria"/>
          <w:sz w:val="14"/>
        </w:rPr>
        <w:t xml:space="preserve"> 2017, pp. 85-104). SpaceX acts with US </w:t>
      </w:r>
      <w:proofErr w:type="spellStart"/>
      <w:r w:rsidRPr="00C3583D">
        <w:rPr>
          <w:rFonts w:eastAsia="Cambria"/>
          <w:sz w:val="14"/>
        </w:rPr>
        <w:t>authorisation</w:t>
      </w:r>
      <w:proofErr w:type="spellEnd"/>
      <w:r w:rsidRPr="00C3583D">
        <w:rPr>
          <w:rFonts w:eastAsia="Cambria"/>
          <w:sz w:val="14"/>
        </w:rPr>
        <w:t xml:space="preserve">, and its conduct in space within and beyond that </w:t>
      </w:r>
      <w:proofErr w:type="spellStart"/>
      <w:r w:rsidRPr="00C3583D">
        <w:rPr>
          <w:rFonts w:eastAsia="Cambria"/>
          <w:sz w:val="14"/>
        </w:rPr>
        <w:t>authorisation</w:t>
      </w:r>
      <w:proofErr w:type="spellEnd"/>
      <w:r w:rsidRPr="00C3583D">
        <w:rPr>
          <w:rFonts w:eastAsia="Cambria"/>
          <w:sz w:val="14"/>
        </w:rPr>
        <w:t xml:space="preserve"> is attributable to the US (ARSIWA articles 5, 7). In the absence of circumstances precluding wrongfulness, the result is straightforward. If SpaceX breaches a US obligation under international law, the US bears responsibility for an internationally wrongful act. </w:t>
      </w:r>
    </w:p>
    <w:p w14:paraId="6E9DDDBD" w14:textId="77777777" w:rsidR="00C3583D" w:rsidRPr="00C3583D" w:rsidRDefault="00C3583D" w:rsidP="00C3583D"/>
    <w:p w14:paraId="39507DD1" w14:textId="77777777" w:rsidR="00C3583D" w:rsidRPr="00C3583D" w:rsidRDefault="00C3583D" w:rsidP="00C3583D">
      <w:pPr>
        <w:keepNext/>
        <w:keepLines/>
        <w:spacing w:before="40" w:after="0"/>
        <w:outlineLvl w:val="3"/>
        <w:rPr>
          <w:rFonts w:eastAsiaTheme="majorEastAsia"/>
          <w:b/>
          <w:iCs/>
          <w:sz w:val="26"/>
        </w:rPr>
      </w:pPr>
      <w:r w:rsidRPr="00C3583D">
        <w:rPr>
          <w:rFonts w:eastAsiaTheme="majorEastAsia"/>
          <w:b/>
          <w:iCs/>
          <w:sz w:val="26"/>
        </w:rPr>
        <w:t>Double bind – the OST already implicates private entities which means either governments will violate space law which makes their impact inevitable or there's no impact to breaking it</w:t>
      </w:r>
    </w:p>
    <w:p w14:paraId="5FF792F7" w14:textId="77777777" w:rsidR="00C3583D" w:rsidRPr="00C3583D" w:rsidRDefault="00C3583D" w:rsidP="00C3583D"/>
    <w:p w14:paraId="37CDF7FB" w14:textId="77777777" w:rsidR="00C3583D" w:rsidRPr="00C3583D" w:rsidRDefault="00C3583D" w:rsidP="00C3583D">
      <w:pPr>
        <w:keepNext/>
        <w:keepLines/>
        <w:spacing w:before="40" w:after="0"/>
        <w:outlineLvl w:val="3"/>
        <w:rPr>
          <w:rFonts w:eastAsia="MS Gothic"/>
          <w:b/>
          <w:iCs/>
          <w:sz w:val="26"/>
        </w:rPr>
      </w:pPr>
      <w:r w:rsidRPr="00C3583D">
        <w:rPr>
          <w:rFonts w:eastAsia="MS Gothic"/>
          <w:b/>
          <w:iCs/>
          <w:sz w:val="26"/>
        </w:rPr>
        <w:t xml:space="preserve">Limitations on commons access such as private entity restrictions lead to backlash </w:t>
      </w:r>
    </w:p>
    <w:p w14:paraId="73AF2163" w14:textId="77777777" w:rsidR="00C3583D" w:rsidRPr="00C3583D" w:rsidRDefault="00C3583D" w:rsidP="00C3583D">
      <w:pPr>
        <w:rPr>
          <w:rFonts w:eastAsia="Cambria"/>
          <w:b/>
          <w:bCs/>
          <w:sz w:val="26"/>
        </w:rPr>
      </w:pPr>
      <w:proofErr w:type="spellStart"/>
      <w:r w:rsidRPr="00C3583D">
        <w:rPr>
          <w:rFonts w:eastAsia="Cambria"/>
          <w:b/>
          <w:bCs/>
          <w:sz w:val="26"/>
        </w:rPr>
        <w:t>Stang</w:t>
      </w:r>
      <w:proofErr w:type="spellEnd"/>
      <w:r w:rsidRPr="00C3583D">
        <w:rPr>
          <w:rFonts w:eastAsia="Cambria"/>
          <w:b/>
          <w:bCs/>
          <w:sz w:val="26"/>
        </w:rPr>
        <w:t xml:space="preserve"> 13</w:t>
      </w:r>
    </w:p>
    <w:p w14:paraId="20A0BE90" w14:textId="77777777" w:rsidR="00C3583D" w:rsidRPr="00C3583D" w:rsidRDefault="00C3583D" w:rsidP="00C3583D">
      <w:pPr>
        <w:rPr>
          <w:rFonts w:eastAsia="Cambria"/>
        </w:rPr>
      </w:pPr>
      <w:r w:rsidRPr="00C3583D">
        <w:rPr>
          <w:rFonts w:eastAsia="Cambria"/>
        </w:rPr>
        <w:t xml:space="preserve">Gerald </w:t>
      </w:r>
      <w:proofErr w:type="spellStart"/>
      <w:r w:rsidRPr="00C3583D">
        <w:rPr>
          <w:rFonts w:eastAsia="Cambria"/>
        </w:rPr>
        <w:t>Stang</w:t>
      </w:r>
      <w:proofErr w:type="spellEnd"/>
      <w:r w:rsidRPr="00C3583D">
        <w:rPr>
          <w:rFonts w:eastAsia="Cambria"/>
        </w:rPr>
        <w:t xml:space="preserve"> (associate fellow at the EUISS</w:t>
      </w:r>
      <w:proofErr w:type="gramStart"/>
      <w:r w:rsidRPr="00C3583D">
        <w:rPr>
          <w:rFonts w:eastAsia="Cambria"/>
        </w:rPr>
        <w:t>) ,</w:t>
      </w:r>
      <w:proofErr w:type="gramEnd"/>
      <w:r w:rsidRPr="00C3583D">
        <w:rPr>
          <w:rFonts w:eastAsia="Cambria"/>
        </w:rPr>
        <w:t xml:space="preserve"> 2013, "Global Commons: between cooperation and competition" European Institute for security studies, https://www.iss.europa.eu/sites/default/files/EUISSFiles/Brief_17.pdf, // HW AW</w:t>
      </w:r>
    </w:p>
    <w:p w14:paraId="51BB6DDB" w14:textId="77777777" w:rsidR="00C3583D" w:rsidRPr="00C3583D" w:rsidRDefault="00C3583D" w:rsidP="00C3583D">
      <w:pPr>
        <w:rPr>
          <w:rFonts w:eastAsia="Cambria"/>
          <w:sz w:val="14"/>
        </w:rPr>
      </w:pPr>
      <w:r w:rsidRPr="00C3583D">
        <w:rPr>
          <w:rFonts w:eastAsia="Cambria"/>
          <w:sz w:val="14"/>
        </w:rPr>
        <w:t>Rapid economic development and increasing international trade are leading to a more crowded international stage and raising new challenges in the ‘</w:t>
      </w:r>
      <w:r w:rsidRPr="00C3583D">
        <w:rPr>
          <w:rFonts w:eastAsia="Cambria"/>
          <w:highlight w:val="green"/>
          <w:u w:val="single"/>
        </w:rPr>
        <w:t>global commons’</w:t>
      </w:r>
      <w:r w:rsidRPr="00C3583D">
        <w:rPr>
          <w:rFonts w:eastAsia="Cambria"/>
          <w:u w:val="single"/>
        </w:rPr>
        <w:t xml:space="preserve"> – those domains that are not under the control or jurisdiction of any state but are </w:t>
      </w:r>
      <w:r w:rsidRPr="00C3583D">
        <w:rPr>
          <w:rFonts w:eastAsia="Cambria"/>
          <w:b/>
          <w:bCs/>
          <w:highlight w:val="green"/>
          <w:u w:val="single"/>
        </w:rPr>
        <w:t>open for use by countries</w:t>
      </w:r>
      <w:r w:rsidRPr="00C3583D">
        <w:rPr>
          <w:rFonts w:eastAsia="Cambria"/>
          <w:b/>
          <w:bCs/>
          <w:u w:val="single"/>
        </w:rPr>
        <w:t xml:space="preserve">, companies and individuals from </w:t>
      </w:r>
      <w:r w:rsidRPr="00C3583D">
        <w:rPr>
          <w:rFonts w:eastAsia="Cambria"/>
          <w:b/>
          <w:bCs/>
          <w:highlight w:val="green"/>
          <w:u w:val="single"/>
        </w:rPr>
        <w:t>around the world</w:t>
      </w:r>
      <w:r w:rsidRPr="00C3583D">
        <w:rPr>
          <w:rFonts w:eastAsia="Cambria"/>
          <w:u w:val="single"/>
        </w:rPr>
        <w:t>.</w:t>
      </w:r>
      <w:r w:rsidRPr="00C3583D">
        <w:rPr>
          <w:rFonts w:eastAsia="Cambria"/>
          <w:sz w:val="14"/>
        </w:rPr>
        <w:t xml:space="preserve"> Their management involves increasingly complex processes to accommodate and integrate the interests and responsibilities of states, international </w:t>
      </w:r>
      <w:proofErr w:type="spellStart"/>
      <w:proofErr w:type="gramStart"/>
      <w:r w:rsidRPr="00C3583D">
        <w:rPr>
          <w:rFonts w:eastAsia="Cambria"/>
          <w:sz w:val="14"/>
        </w:rPr>
        <w:t>organisations</w:t>
      </w:r>
      <w:proofErr w:type="spellEnd"/>
      <w:proofErr w:type="gramEnd"/>
      <w:r w:rsidRPr="00C3583D">
        <w:rPr>
          <w:rFonts w:eastAsia="Cambria"/>
          <w:sz w:val="14"/>
        </w:rPr>
        <w:t xml:space="preserve"> and a host of non-state actors. Shared rules regarding the usage of - and access to - the global commons encourage their peaceful and cooperative use. Over the last seven decades, the US has led in the creation of a liberal international order which has attempted to define these rules in such a way as to make it easier and more beneficial to join the order and follow the rules than it does to operate outside of (or undermine) it. With the rise of </w:t>
      </w:r>
      <w:proofErr w:type="spellStart"/>
      <w:r w:rsidRPr="00C3583D">
        <w:rPr>
          <w:rFonts w:eastAsia="Cambria"/>
          <w:sz w:val="14"/>
        </w:rPr>
        <w:t>nonWestern</w:t>
      </w:r>
      <w:proofErr w:type="spellEnd"/>
      <w:r w:rsidRPr="00C3583D">
        <w:rPr>
          <w:rFonts w:eastAsia="Cambria"/>
          <w:sz w:val="14"/>
        </w:rPr>
        <w:t xml:space="preserve">, </w:t>
      </w:r>
      <w:r w:rsidRPr="00C3583D">
        <w:rPr>
          <w:rFonts w:eastAsia="Cambria"/>
          <w:highlight w:val="green"/>
          <w:u w:val="single"/>
        </w:rPr>
        <w:t>less liberal powers</w:t>
      </w:r>
      <w:r w:rsidRPr="00C3583D">
        <w:rPr>
          <w:rFonts w:eastAsia="Cambria"/>
          <w:u w:val="single"/>
        </w:rPr>
        <w:t xml:space="preserve"> - particularly </w:t>
      </w:r>
      <w:r w:rsidRPr="00C3583D">
        <w:rPr>
          <w:rFonts w:eastAsia="Cambria"/>
          <w:b/>
          <w:bCs/>
          <w:highlight w:val="green"/>
          <w:u w:val="single"/>
        </w:rPr>
        <w:t>China</w:t>
      </w:r>
      <w:r w:rsidRPr="00C3583D">
        <w:rPr>
          <w:rFonts w:eastAsia="Cambria"/>
          <w:b/>
          <w:bCs/>
          <w:u w:val="single"/>
        </w:rPr>
        <w:t xml:space="preserve"> - questions </w:t>
      </w:r>
      <w:r w:rsidRPr="00C3583D">
        <w:rPr>
          <w:rFonts w:eastAsia="Cambria"/>
          <w:b/>
          <w:bCs/>
          <w:highlight w:val="green"/>
          <w:u w:val="single"/>
        </w:rPr>
        <w:t>must be asked regarding the durability of the existing processes for managing the global commons</w:t>
      </w:r>
      <w:r w:rsidRPr="00C3583D">
        <w:rPr>
          <w:rFonts w:eastAsia="Cambria"/>
          <w:b/>
          <w:bCs/>
          <w:u w:val="single"/>
        </w:rPr>
        <w:t xml:space="preserve">, </w:t>
      </w:r>
      <w:r w:rsidRPr="00C3583D">
        <w:rPr>
          <w:rFonts w:eastAsia="Cambria"/>
          <w:u w:val="single"/>
        </w:rPr>
        <w:t>along with the potential for developing effective new processes that can address new threats and challenges</w:t>
      </w:r>
      <w:r w:rsidRPr="00C3583D">
        <w:rPr>
          <w:rFonts w:eastAsia="Cambria"/>
          <w:sz w:val="14"/>
        </w:rPr>
        <w:t xml:space="preserve">. The EU is uniquely positioned to play an important role in giving value to existing multilateral frameworks and in developing new ones for international cooperation in these domains. But </w:t>
      </w:r>
      <w:r w:rsidRPr="00C3583D">
        <w:rPr>
          <w:rFonts w:eastAsia="Cambria"/>
          <w:u w:val="single"/>
        </w:rPr>
        <w:t xml:space="preserve">with a multitude of competing interests among stakeholders, much work remains to be done. What exactly are the global commons? Security analysts generally identify </w:t>
      </w:r>
      <w:r w:rsidRPr="00C3583D">
        <w:rPr>
          <w:rFonts w:eastAsia="Cambria"/>
          <w:b/>
          <w:bCs/>
          <w:highlight w:val="green"/>
          <w:u w:val="single"/>
        </w:rPr>
        <w:t xml:space="preserve">four domains as global commons: </w:t>
      </w:r>
      <w:r w:rsidRPr="00C3583D">
        <w:rPr>
          <w:rFonts w:eastAsia="Cambria"/>
          <w:b/>
          <w:bCs/>
          <w:u w:val="single"/>
        </w:rPr>
        <w:t xml:space="preserve">high seas, airspace, </w:t>
      </w:r>
      <w:r w:rsidRPr="00C3583D">
        <w:rPr>
          <w:rFonts w:eastAsia="Cambria"/>
          <w:b/>
          <w:bCs/>
          <w:highlight w:val="green"/>
          <w:u w:val="single"/>
        </w:rPr>
        <w:t>outer space</w:t>
      </w:r>
      <w:r w:rsidRPr="00C3583D">
        <w:rPr>
          <w:rFonts w:eastAsia="Cambria"/>
          <w:u w:val="single"/>
        </w:rPr>
        <w:t xml:space="preserve"> </w:t>
      </w:r>
      <w:proofErr w:type="gramStart"/>
      <w:r w:rsidRPr="00C3583D">
        <w:rPr>
          <w:rFonts w:eastAsia="Cambria"/>
          <w:u w:val="single"/>
        </w:rPr>
        <w:t>and,</w:t>
      </w:r>
      <w:proofErr w:type="gramEnd"/>
      <w:r w:rsidRPr="00C3583D">
        <w:rPr>
          <w:rFonts w:eastAsia="Cambria"/>
          <w:u w:val="single"/>
        </w:rPr>
        <w:t xml:space="preserve"> now, cyberspace.</w:t>
      </w:r>
      <w:r w:rsidRPr="00C3583D">
        <w:rPr>
          <w:rFonts w:eastAsia="Cambria"/>
          <w:sz w:val="14"/>
        </w:rPr>
        <w:t xml:space="preserve"> From a security perspective, the primary concern is safeguarding ‘</w:t>
      </w:r>
      <w:proofErr w:type="gramStart"/>
      <w:r w:rsidRPr="00C3583D">
        <w:rPr>
          <w:rFonts w:eastAsia="Cambria"/>
          <w:sz w:val="14"/>
        </w:rPr>
        <w:t>access’</w:t>
      </w:r>
      <w:proofErr w:type="gramEnd"/>
      <w:r w:rsidRPr="00C3583D">
        <w:rPr>
          <w:rFonts w:eastAsia="Cambria"/>
          <w:sz w:val="14"/>
        </w:rPr>
        <w:t xml:space="preserve"> to these domains for commercial and military reasons. It is important to highlight that this language differs from the discourse on commons developed by environmental analysts: their arguments focus on damage to the ‘condition’ of the commons from overuse by actors who do not have to pay direct costs. They worry about the depletion of shared resources such as ocean fish stocks, or the damage to shared domains such as Antarctica or the atmosphere. A third strand of analysis looks not at the need for ‘access’ to or preservation of the ‘condition’ of the commons, but at the capacity of the commons to provide ‘global public </w:t>
      </w:r>
      <w:proofErr w:type="gramStart"/>
      <w:r w:rsidRPr="00C3583D">
        <w:rPr>
          <w:rFonts w:eastAsia="Cambria"/>
          <w:sz w:val="14"/>
        </w:rPr>
        <w:t>goods’</w:t>
      </w:r>
      <w:proofErr w:type="gramEnd"/>
      <w:r w:rsidRPr="00C3583D">
        <w:rPr>
          <w:rFonts w:eastAsia="Cambria"/>
          <w:sz w:val="14"/>
        </w:rPr>
        <w:t xml:space="preserve">. As </w:t>
      </w:r>
      <w:r w:rsidRPr="00C3583D">
        <w:rPr>
          <w:rFonts w:eastAsia="Cambria"/>
          <w:highlight w:val="green"/>
          <w:u w:val="single"/>
        </w:rPr>
        <w:t>there is no accepted definition of a global public good</w:t>
      </w:r>
      <w:r w:rsidRPr="00C3583D">
        <w:rPr>
          <w:rFonts w:eastAsia="Cambria"/>
          <w:sz w:val="14"/>
        </w:rPr>
        <w:t xml:space="preserve"> (a functioning trading system, peace, clean water, electricity, the internet, and many other things are often included), it may be wiser to focus on the four global commons relevant to security analysts mentioned above. While there are major differences between the ‘access’ views of security analysts and the ‘condition’ views of environmentalists, both are concerned about how the Global commons: Between cooperation and competition by Gerald </w:t>
      </w:r>
      <w:proofErr w:type="spellStart"/>
      <w:r w:rsidRPr="00C3583D">
        <w:rPr>
          <w:rFonts w:eastAsia="Cambria"/>
          <w:sz w:val="14"/>
        </w:rPr>
        <w:t>Stang</w:t>
      </w:r>
      <w:proofErr w:type="spellEnd"/>
      <w:r w:rsidRPr="00C3583D">
        <w:rPr>
          <w:rFonts w:eastAsia="Cambria"/>
          <w:sz w:val="14"/>
        </w:rPr>
        <w:t xml:space="preserve"> Photo by NASA / Rex Features (1568628a) European Union Institute for Security Studies April 2013 2 rules for use of the commons are set and enforced. In today’s interconnected world, </w:t>
      </w:r>
      <w:r w:rsidRPr="00C3583D">
        <w:rPr>
          <w:rFonts w:eastAsia="Cambria"/>
          <w:b/>
          <w:bCs/>
          <w:u w:val="single"/>
        </w:rPr>
        <w:t xml:space="preserve">any </w:t>
      </w:r>
      <w:r w:rsidRPr="00C3583D">
        <w:rPr>
          <w:rFonts w:eastAsia="Cambria"/>
          <w:b/>
          <w:bCs/>
          <w:highlight w:val="green"/>
          <w:u w:val="single"/>
        </w:rPr>
        <w:t>limitations on access</w:t>
      </w:r>
      <w:r w:rsidRPr="00C3583D">
        <w:rPr>
          <w:rFonts w:eastAsia="Cambria"/>
          <w:b/>
          <w:bCs/>
          <w:u w:val="single"/>
        </w:rPr>
        <w:t xml:space="preserve"> to the commons </w:t>
      </w:r>
      <w:r w:rsidRPr="00C3583D">
        <w:rPr>
          <w:rFonts w:eastAsia="Cambria"/>
          <w:b/>
          <w:bCs/>
          <w:highlight w:val="green"/>
          <w:u w:val="single"/>
        </w:rPr>
        <w:t>would be highly disruptive</w:t>
      </w:r>
      <w:r w:rsidRPr="00C3583D">
        <w:rPr>
          <w:rFonts w:eastAsia="Cambria"/>
          <w:sz w:val="14"/>
        </w:rPr>
        <w:t xml:space="preserve">. Militaries rely on access to the commons to pursue security goals in domains outside their sovereign control. Economic actors rely on the commons to trade and conduct business. </w:t>
      </w:r>
      <w:r w:rsidRPr="00C3583D">
        <w:rPr>
          <w:rFonts w:eastAsia="Cambria"/>
          <w:b/>
          <w:bCs/>
          <w:highlight w:val="green"/>
          <w:u w:val="single"/>
        </w:rPr>
        <w:t>Changes to the condition</w:t>
      </w:r>
      <w:r w:rsidRPr="00C3583D">
        <w:rPr>
          <w:rFonts w:eastAsia="Cambria"/>
          <w:b/>
          <w:bCs/>
          <w:u w:val="single"/>
        </w:rPr>
        <w:t xml:space="preserve"> of the commons </w:t>
      </w:r>
      <w:r w:rsidRPr="00C3583D">
        <w:rPr>
          <w:rFonts w:eastAsia="Cambria"/>
          <w:b/>
          <w:bCs/>
          <w:highlight w:val="green"/>
          <w:u w:val="single"/>
        </w:rPr>
        <w:t>can</w:t>
      </w:r>
      <w:r w:rsidRPr="00C3583D">
        <w:rPr>
          <w:rFonts w:eastAsia="Cambria"/>
          <w:b/>
          <w:bCs/>
          <w:u w:val="single"/>
        </w:rPr>
        <w:t xml:space="preserve"> therefore </w:t>
      </w:r>
      <w:r w:rsidRPr="00C3583D">
        <w:rPr>
          <w:rFonts w:eastAsia="Cambria"/>
          <w:b/>
          <w:bCs/>
          <w:highlight w:val="green"/>
          <w:u w:val="single"/>
        </w:rPr>
        <w:t>disrupt commerce and security</w:t>
      </w:r>
      <w:r w:rsidRPr="00C3583D">
        <w:rPr>
          <w:rFonts w:eastAsia="Cambria"/>
          <w:b/>
          <w:bCs/>
          <w:u w:val="single"/>
        </w:rPr>
        <w:t xml:space="preserve">, not to mention the status of the global environment. </w:t>
      </w:r>
      <w:r w:rsidRPr="00C3583D">
        <w:rPr>
          <w:rFonts w:eastAsia="Cambria"/>
          <w:sz w:val="14"/>
        </w:rPr>
        <w:t xml:space="preserve">Each of the four commons discussed below possesses unique attributes and poses unique challenges for international cooperation and governance. Sea As the primary avenue for international commerce since ancient times, norms for access to and passage on the seas have developed and evolved over many years. Only in recent decades, however, have there been agreed regulatory frameworks and institutions to manage them. The UN Convention on the Law of the Sea (UNCLOS), first initiated in 1956 though not legally in force until 1994, is the primary international treaty regarding the sea, laying out rules for territorial boundaries (22km from shore), resource management and the rights of states within their exclusive economic zones (370km from shore). The International Tribunal for the Law of the Sea (ITLOS), created by UNCLOS, has the power to resolve disputes by States Parties. Except for the US, most </w:t>
      </w:r>
      <w:proofErr w:type="gramStart"/>
      <w:r w:rsidRPr="00C3583D">
        <w:rPr>
          <w:rFonts w:eastAsia="Cambria"/>
          <w:sz w:val="14"/>
        </w:rPr>
        <w:t>countries</w:t>
      </w:r>
      <w:proofErr w:type="gramEnd"/>
      <w:r w:rsidRPr="00C3583D">
        <w:rPr>
          <w:rFonts w:eastAsia="Cambria"/>
          <w:sz w:val="14"/>
        </w:rPr>
        <w:t xml:space="preserve"> and all global powers - including the EU-27 - have signed and ratified UNCLOS. The UN International Migratory Organization (IMO), created in 1948, regulates international shipping and rulings on safety, environmental and technical cooperation issues (the EU has observer status). As the world’s only global sea power, the United States has historically seen itself as the protector of free movement on the seas. With 11 carrier groups (Russia has one, rarely used) and hundreds of naval bases and allied ports throughout the globe, the US has a naval footprint that dwarfs all its allies and competitors. While countries such as Iran and China may be uncomfortable with US capacity to deny others access to the sea, US support for the creation and respect of transparent international regulations for use of the sea (which they adhere to themselves despite not having ratified UNCLOS), has allowed for the stable management of access to the seas. Except for the disruptive (but still rare) threat of piracy, access to the seas is generally a smooth and well-regulated process. The massive and relatively effective, if ad hoc, global response to the </w:t>
      </w:r>
      <w:proofErr w:type="spellStart"/>
      <w:r w:rsidRPr="00C3583D">
        <w:rPr>
          <w:rFonts w:eastAsia="Cambria"/>
          <w:sz w:val="14"/>
        </w:rPr>
        <w:t>localised</w:t>
      </w:r>
      <w:proofErr w:type="spellEnd"/>
      <w:r w:rsidRPr="00C3583D">
        <w:rPr>
          <w:rFonts w:eastAsia="Cambria"/>
          <w:sz w:val="14"/>
        </w:rPr>
        <w:t xml:space="preserve"> piracy problem off the coast of Somalia (for which the EU launched </w:t>
      </w:r>
      <w:proofErr w:type="spellStart"/>
      <w:r w:rsidRPr="00C3583D">
        <w:rPr>
          <w:rFonts w:eastAsia="Cambria"/>
          <w:sz w:val="14"/>
        </w:rPr>
        <w:t>Atalanta</w:t>
      </w:r>
      <w:proofErr w:type="spellEnd"/>
      <w:r w:rsidRPr="00C3583D">
        <w:rPr>
          <w:rFonts w:eastAsia="Cambria"/>
          <w:sz w:val="14"/>
        </w:rPr>
        <w:t xml:space="preserve">, its own anti-piracy mission under the CSDP) highlighted the world’s impressive capacity to handle disruptions of this type. Territorial disputes exist in places like the South China </w:t>
      </w:r>
      <w:proofErr w:type="gramStart"/>
      <w:r w:rsidRPr="00C3583D">
        <w:rPr>
          <w:rFonts w:eastAsia="Cambria"/>
          <w:sz w:val="14"/>
        </w:rPr>
        <w:t>Sea, but</w:t>
      </w:r>
      <w:proofErr w:type="gramEnd"/>
      <w:r w:rsidRPr="00C3583D">
        <w:rPr>
          <w:rFonts w:eastAsia="Cambria"/>
          <w:sz w:val="14"/>
        </w:rPr>
        <w:t xml:space="preserve"> relate to historical boundary disagreements rather than conflict over rules of sea access. Normally, no state has an interest in disrupting sea trade. Even in times of crisis, while individual states may wish to deny their opponents access to certain regions, they are unlikely to harm their own interests by disrupting traffic on the world’s oceans. Environmental ‘condition’ issues in the sea commons are disconnected from ‘access’ issues. No single international treaty or body addresses pollution, overfishing or the various challenges in the melting Arctic. A confusing patchwork of sea basin cooperation groupings, regional fisheries management </w:t>
      </w:r>
      <w:proofErr w:type="spellStart"/>
      <w:r w:rsidRPr="00C3583D">
        <w:rPr>
          <w:rFonts w:eastAsia="Cambria"/>
          <w:sz w:val="14"/>
        </w:rPr>
        <w:t>organisations</w:t>
      </w:r>
      <w:proofErr w:type="spellEnd"/>
      <w:r w:rsidRPr="00C3583D">
        <w:rPr>
          <w:rFonts w:eastAsia="Cambria"/>
          <w:sz w:val="14"/>
        </w:rPr>
        <w:t xml:space="preserve"> and pollution monitoring agreements is in place. The integrated marine policy of the EU recognizes the need to improve governance of the seas while avoiding treaty congestion. While no unifying treaty or body to manage maritime issues is likely to appear, years of patient discussion in a variety of venues (of the type that the EU excels at) may lead to greater coherence and cooperation in managing environmental threats. Air International air travel requires the use of national airspace for continuous transit and involves detailed agreements that define transit rights. The UN International Civil Aviation </w:t>
      </w:r>
      <w:proofErr w:type="spellStart"/>
      <w:r w:rsidRPr="00C3583D">
        <w:rPr>
          <w:rFonts w:eastAsia="Cambria"/>
          <w:sz w:val="14"/>
        </w:rPr>
        <w:t>Organisation</w:t>
      </w:r>
      <w:proofErr w:type="spellEnd"/>
      <w:r w:rsidRPr="00C3583D">
        <w:rPr>
          <w:rFonts w:eastAsia="Cambria"/>
          <w:sz w:val="14"/>
        </w:rPr>
        <w:t xml:space="preserve">, established in 1947, is the leading institution for regulating air travel. All EU countries are members, while the EU has observer status. As with piracy at sea, any potential disruption of access to the air commons is likely to come from non-state actors. While terrorist events can disrupt air traffic, however, intergovernmental cooperation between national police and security agencies is well established. Any systemic threat to the air commons appears so unlikely that some security analysts do not even include air as a one of the commons. Also like the sea commons, issues of management of environmental ‘condition’ are disconnected from ‘access’ issues. The accumulation of greenhouse gases is a form of pollution of the atmosphere, but the alarm stems from their effects on the biosphere rather than from the risk that the atmosphere may become unbreathable or inaccessible. The EU is a global leader on climate change, with the world’s most comprehensive emissions trading scheme and intense efforts to regulate and limit emissions. The Union has set the tone at the international level but has been unable to win agreement for an internal carbon tax or stronger emissions targets from external partners. European Union Institute for Security Studies April 2013 3 </w:t>
      </w:r>
      <w:r w:rsidRPr="00C3583D">
        <w:rPr>
          <w:rFonts w:eastAsia="Cambria"/>
          <w:u w:val="single"/>
        </w:rPr>
        <w:t xml:space="preserve">Space </w:t>
      </w:r>
      <w:r w:rsidRPr="00C3583D">
        <w:rPr>
          <w:rFonts w:eastAsia="Cambria"/>
          <w:sz w:val="14"/>
        </w:rPr>
        <w:t xml:space="preserve">More than a thousand orbiting satellites facilitate communications in both the military and the civilian spheres, regulated by a mix of UN guidelines, </w:t>
      </w:r>
      <w:proofErr w:type="spellStart"/>
      <w:r w:rsidRPr="00C3583D">
        <w:rPr>
          <w:rFonts w:eastAsia="Cambria"/>
          <w:sz w:val="14"/>
        </w:rPr>
        <w:t>bilater</w:t>
      </w:r>
      <w:proofErr w:type="spellEnd"/>
      <w:r w:rsidRPr="00C3583D">
        <w:rPr>
          <w:rFonts w:eastAsia="Cambria"/>
          <w:sz w:val="14"/>
        </w:rPr>
        <w:t xml:space="preserve">- al Cold War agreements and industry standards. The UN International Telecommunications Union (ITU) allocates radio spectrum and satellite orbits and develops international technical standards. Established in 1869, the ITU has almost universal membership among existing states, including all EU countries - though not the EU itself. The 1967 Outer Space Treaty, signed by all spacefaring nations, provides the minimal framework for activities in space, banning weapons of mass destruction and preventing states from claims to celestial bodies. The Treaty does not establish infrastructure for coordination, and consultation among party states is ad hoc. Following China’s destruction of one of its own satellites in 2007, there has been increasing concern about protection of satellites from attack. During the later stages of the Cold War, the US and the USSR tacitly agreed to a moratorium on testing anti-satellite weapons (ASAT) - but there are no binding rules in place. The satellite’s destruction also created a debris cloud which could have damaged other satellites or spacecraft. Unlike the sea and air domains, </w:t>
      </w:r>
      <w:r w:rsidRPr="00C3583D">
        <w:rPr>
          <w:rFonts w:eastAsia="Cambria"/>
          <w:u w:val="single"/>
        </w:rPr>
        <w:t xml:space="preserve">the problem of </w:t>
      </w:r>
      <w:r w:rsidRPr="00C3583D">
        <w:rPr>
          <w:rFonts w:eastAsia="Cambria"/>
          <w:highlight w:val="green"/>
          <w:u w:val="single"/>
        </w:rPr>
        <w:t>debris management</w:t>
      </w:r>
      <w:r w:rsidRPr="00C3583D">
        <w:rPr>
          <w:rFonts w:eastAsia="Cambria"/>
          <w:u w:val="single"/>
        </w:rPr>
        <w:t xml:space="preserve"> in space </w:t>
      </w:r>
      <w:r w:rsidRPr="00C3583D">
        <w:rPr>
          <w:rFonts w:eastAsia="Cambria"/>
          <w:highlight w:val="green"/>
          <w:u w:val="single"/>
        </w:rPr>
        <w:t>indicates an overlap between ‘</w:t>
      </w:r>
      <w:proofErr w:type="gramStart"/>
      <w:r w:rsidRPr="00C3583D">
        <w:rPr>
          <w:rFonts w:eastAsia="Cambria"/>
          <w:highlight w:val="green"/>
          <w:u w:val="single"/>
        </w:rPr>
        <w:t>access’</w:t>
      </w:r>
      <w:proofErr w:type="gramEnd"/>
      <w:r w:rsidRPr="00C3583D">
        <w:rPr>
          <w:rFonts w:eastAsia="Cambria"/>
          <w:highlight w:val="green"/>
          <w:u w:val="single"/>
        </w:rPr>
        <w:t xml:space="preserve"> and ‘condition’ issues</w:t>
      </w:r>
      <w:r w:rsidRPr="00C3583D">
        <w:rPr>
          <w:rFonts w:eastAsia="Cambria"/>
          <w:sz w:val="14"/>
        </w:rPr>
        <w:t xml:space="preserve">. While access to space has previously been limited to a small number of states, </w:t>
      </w:r>
      <w:r w:rsidRPr="00C3583D">
        <w:rPr>
          <w:rFonts w:eastAsia="Cambria"/>
          <w:b/>
          <w:bCs/>
          <w:u w:val="single"/>
        </w:rPr>
        <w:t xml:space="preserve">the increasing role of new actors (including from the private sector) suggests that the creation of comprehensive and binding regulations for the space commons may become more difficult. </w:t>
      </w:r>
      <w:r w:rsidRPr="00C3583D">
        <w:rPr>
          <w:rFonts w:eastAsia="Cambria"/>
          <w:sz w:val="14"/>
        </w:rPr>
        <w:t xml:space="preserve">The EU has pushed to become a key </w:t>
      </w:r>
      <w:proofErr w:type="spellStart"/>
      <w:r w:rsidRPr="00C3583D">
        <w:rPr>
          <w:rFonts w:eastAsia="Cambria"/>
          <w:sz w:val="14"/>
        </w:rPr>
        <w:t>actor</w:t>
      </w:r>
      <w:proofErr w:type="spellEnd"/>
      <w:r w:rsidRPr="00C3583D">
        <w:rPr>
          <w:rFonts w:eastAsia="Cambria"/>
          <w:sz w:val="14"/>
        </w:rPr>
        <w:t xml:space="preserve"> in space matters, working with the European Space Agency (ESA) - an intergovernmental body - on Galileo, Europe’s civilian satellite navigation system. </w:t>
      </w:r>
      <w:proofErr w:type="gramStart"/>
      <w:r w:rsidRPr="00C3583D">
        <w:rPr>
          <w:rFonts w:eastAsia="Cambria"/>
          <w:sz w:val="14"/>
        </w:rPr>
        <w:t>In an effort to</w:t>
      </w:r>
      <w:proofErr w:type="gramEnd"/>
      <w:r w:rsidRPr="00C3583D">
        <w:rPr>
          <w:rFonts w:eastAsia="Cambria"/>
          <w:sz w:val="14"/>
        </w:rPr>
        <w:t xml:space="preserve"> get ahead of the curve and manage uncertainty, the </w:t>
      </w:r>
      <w:r w:rsidRPr="00C3583D">
        <w:rPr>
          <w:rFonts w:eastAsia="Cambria"/>
          <w:u w:val="single"/>
        </w:rPr>
        <w:t xml:space="preserve">European Council approved a voluntary Code of Conduct </w:t>
      </w:r>
      <w:r w:rsidRPr="00C3583D">
        <w:rPr>
          <w:rFonts w:eastAsia="Cambria"/>
          <w:sz w:val="14"/>
        </w:rPr>
        <w:t xml:space="preserve">for Outer Space Activities in late 2008 (revised in 2010) to address both space operations and space debris. It has only limited operational requirements but develops important cooperation, consultation, and notification mechanisms. To make it more palatable to the US and other states, </w:t>
      </w:r>
      <w:r w:rsidRPr="00C3583D">
        <w:rPr>
          <w:rFonts w:eastAsia="Cambria"/>
          <w:u w:val="single"/>
        </w:rPr>
        <w:t>it is not binding and has no enforcement mechanism</w:t>
      </w:r>
      <w:r w:rsidRPr="00C3583D">
        <w:rPr>
          <w:rFonts w:eastAsia="Cambria"/>
          <w:sz w:val="14"/>
        </w:rPr>
        <w:t xml:space="preserve">. As with many efforts in multilateral regulation of the global commons, the US has been hesitant to agree to the Code for fear of diminishing its own freedom of </w:t>
      </w:r>
      <w:proofErr w:type="spellStart"/>
      <w:r w:rsidRPr="00C3583D">
        <w:rPr>
          <w:rFonts w:eastAsia="Cambria"/>
          <w:sz w:val="14"/>
        </w:rPr>
        <w:t>manoeuvre</w:t>
      </w:r>
      <w:proofErr w:type="spellEnd"/>
      <w:r w:rsidRPr="00C3583D">
        <w:rPr>
          <w:rFonts w:eastAsia="Cambria"/>
          <w:sz w:val="14"/>
        </w:rPr>
        <w:t xml:space="preserve">. It may be an important step, however, in setting the groundwork for future space cooperation if the EU can follow up on the Code’s development with diplomatic action by bringing other space-faring countries on board. Cyberspace </w:t>
      </w:r>
      <w:proofErr w:type="spellStart"/>
      <w:r w:rsidRPr="00C3583D">
        <w:rPr>
          <w:rFonts w:eastAsia="Cambria"/>
          <w:sz w:val="14"/>
        </w:rPr>
        <w:t>Cyberspace</w:t>
      </w:r>
      <w:proofErr w:type="spellEnd"/>
      <w:r w:rsidRPr="00C3583D">
        <w:rPr>
          <w:rFonts w:eastAsia="Cambria"/>
          <w:sz w:val="14"/>
        </w:rPr>
        <w:t xml:space="preserve"> differs from the other commons because it is not a physical domain and because of the preponderant role of the private sector in both the infrastructure and the management of the domain. </w:t>
      </w:r>
      <w:proofErr w:type="gramStart"/>
      <w:r w:rsidRPr="00C3583D">
        <w:rPr>
          <w:rFonts w:eastAsia="Cambria"/>
          <w:sz w:val="14"/>
        </w:rPr>
        <w:t>All of</w:t>
      </w:r>
      <w:proofErr w:type="gramEnd"/>
      <w:r w:rsidRPr="00C3583D">
        <w:rPr>
          <w:rFonts w:eastAsia="Cambria"/>
          <w:sz w:val="14"/>
        </w:rPr>
        <w:t xml:space="preserve"> the physical nodes of the internet also exist within states and are subject to national law, rather than existing physically outside of national control as for the other commons. The American and security-related roots of the internet are reflected in how technical internet standards are managed. The Internet Corporation for Assigned Names and Numbers (ICANN), a private non-profit entity under contract with the US government, has ensured the coordination of internet addresses and registries since 1998. While ICANN operations have been stable - and their inclusive governance style has won imitators for handling technical issues - many countries prefer a formal international body to manage technical internet issues. The ITU has been suggested as a neutral management body, but this idea has been resisted by most Western states. Interestingly, non-Western states are pushing for international management of the internet within a framework that provides individual countries with rights and roles, rather than leaving it to the nonprofit sector to decide how the internet works. All EU-27 countries are members of the ITU and, following a European Parliament deliberation, voted as a bloc against the measures granting more power to the ITU, concerned over states wishing to regulate, control, and limit internet use. The UN Internet Governance Forum (IGF) has become the leading multi-stakeholder platform for states and other actors to debate internet governance. Regardless of the ICANN/ITU issue, states can filter and censor within their territories, and for the time being, efforts to protect against </w:t>
      </w:r>
      <w:proofErr w:type="spellStart"/>
      <w:r w:rsidRPr="00C3583D">
        <w:rPr>
          <w:rFonts w:eastAsia="Cambria"/>
          <w:sz w:val="14"/>
        </w:rPr>
        <w:t>cyber attacks</w:t>
      </w:r>
      <w:proofErr w:type="spellEnd"/>
      <w:r w:rsidRPr="00C3583D">
        <w:rPr>
          <w:rFonts w:eastAsia="Cambria"/>
          <w:sz w:val="14"/>
        </w:rPr>
        <w:t xml:space="preserve"> remain within the national sphere. Cyberspace allows for the spread of information, creating pressures for transparency in both democratic and non-democratic states. Discussions on the management of cyberspace, therefore, have become connected with those on the power of states to control information. Finally, although there is no environmental </w:t>
      </w:r>
      <w:proofErr w:type="spellStart"/>
      <w:r w:rsidRPr="00C3583D">
        <w:rPr>
          <w:rFonts w:eastAsia="Cambria"/>
          <w:sz w:val="14"/>
        </w:rPr>
        <w:t>constitu</w:t>
      </w:r>
      <w:proofErr w:type="spellEnd"/>
      <w:r w:rsidRPr="00C3583D">
        <w:rPr>
          <w:rFonts w:eastAsia="Cambria"/>
          <w:sz w:val="14"/>
        </w:rPr>
        <w:t xml:space="preserve">- </w:t>
      </w:r>
      <w:proofErr w:type="spellStart"/>
      <w:r w:rsidRPr="00C3583D">
        <w:rPr>
          <w:rFonts w:eastAsia="Cambria"/>
          <w:sz w:val="14"/>
        </w:rPr>
        <w:t>ency</w:t>
      </w:r>
      <w:proofErr w:type="spellEnd"/>
      <w:r w:rsidRPr="00C3583D">
        <w:rPr>
          <w:rFonts w:eastAsia="Cambria"/>
          <w:sz w:val="14"/>
        </w:rPr>
        <w:t xml:space="preserve"> for cyberspace, there are constituencies of users and providers - private and public - who play a similar role in pushing for the protection of certain conditions in cyberspace. Unlike for sea and air domains, therefore, there is overlap between ‘</w:t>
      </w:r>
      <w:proofErr w:type="gramStart"/>
      <w:r w:rsidRPr="00C3583D">
        <w:rPr>
          <w:rFonts w:eastAsia="Cambria"/>
          <w:sz w:val="14"/>
        </w:rPr>
        <w:t>access’</w:t>
      </w:r>
      <w:proofErr w:type="gramEnd"/>
      <w:r w:rsidRPr="00C3583D">
        <w:rPr>
          <w:rFonts w:eastAsia="Cambria"/>
          <w:sz w:val="14"/>
        </w:rPr>
        <w:t xml:space="preserve"> and ‘condition’ discussants. With worries about Cold War-style espionage and cyber conflict between states, cyber security problems European Union Institute for Security Studies April 2013 4 QN-AK-13-017-2A-N | ISSN 2315-1110 are expected to grow worse and are unlikely to be addressed through multilateral fora. Problems with hackers of various types make problems of attribution, </w:t>
      </w:r>
      <w:proofErr w:type="gramStart"/>
      <w:r w:rsidRPr="00C3583D">
        <w:rPr>
          <w:rFonts w:eastAsia="Cambria"/>
          <w:sz w:val="14"/>
        </w:rPr>
        <w:t>response</w:t>
      </w:r>
      <w:proofErr w:type="gramEnd"/>
      <w:r w:rsidRPr="00C3583D">
        <w:rPr>
          <w:rFonts w:eastAsia="Cambria"/>
          <w:sz w:val="14"/>
        </w:rPr>
        <w:t xml:space="preserve"> and coordination of policing very difficult. Cyber conflict involving states will ebb and flow along with the quality of the relationship between those states and competing states will continue to test each other’s cyber </w:t>
      </w:r>
      <w:proofErr w:type="spellStart"/>
      <w:r w:rsidRPr="00C3583D">
        <w:rPr>
          <w:rFonts w:eastAsia="Cambria"/>
          <w:sz w:val="14"/>
        </w:rPr>
        <w:t>defences</w:t>
      </w:r>
      <w:proofErr w:type="spellEnd"/>
      <w:r w:rsidRPr="00C3583D">
        <w:rPr>
          <w:rFonts w:eastAsia="Cambria"/>
          <w:sz w:val="14"/>
        </w:rPr>
        <w:t>.</w:t>
      </w:r>
    </w:p>
    <w:p w14:paraId="1E7258B5" w14:textId="77777777" w:rsidR="00C3583D" w:rsidRPr="00C3583D" w:rsidRDefault="00C3583D" w:rsidP="00C3583D">
      <w:pPr>
        <w:rPr>
          <w:rFonts w:eastAsia="Cambria"/>
        </w:rPr>
      </w:pPr>
    </w:p>
    <w:p w14:paraId="23C1CBAE" w14:textId="77777777" w:rsidR="00C3583D" w:rsidRPr="00C3583D" w:rsidRDefault="00C3583D" w:rsidP="00C3583D">
      <w:pPr>
        <w:keepNext/>
        <w:keepLines/>
        <w:spacing w:before="40" w:after="0"/>
        <w:outlineLvl w:val="3"/>
        <w:rPr>
          <w:rFonts w:eastAsia="SimSun" w:cs="Times New Roman"/>
          <w:b/>
          <w:iCs/>
          <w:sz w:val="26"/>
        </w:rPr>
      </w:pPr>
      <w:r w:rsidRPr="00C3583D">
        <w:rPr>
          <w:rFonts w:eastAsia="SimSun" w:cs="Times New Roman"/>
          <w:b/>
          <w:iCs/>
          <w:sz w:val="26"/>
        </w:rPr>
        <w:t xml:space="preserve">No forum shopping – deregulated states will use international backchannels to regulate </w:t>
      </w:r>
      <w:r w:rsidRPr="00C3583D">
        <w:rPr>
          <w:rFonts w:eastAsia="SimSun" w:cs="Times New Roman"/>
          <w:b/>
          <w:iCs/>
          <w:sz w:val="26"/>
        </w:rPr>
        <w:tab/>
        <w:t xml:space="preserve"> </w:t>
      </w:r>
    </w:p>
    <w:p w14:paraId="5CAFA754" w14:textId="77777777" w:rsidR="00C3583D" w:rsidRPr="00C3583D" w:rsidRDefault="00C3583D" w:rsidP="00C3583D">
      <w:pPr>
        <w:rPr>
          <w:rFonts w:eastAsia="Calibri"/>
        </w:rPr>
      </w:pPr>
      <w:r w:rsidRPr="00C3583D">
        <w:rPr>
          <w:rFonts w:eastAsia="Calibri"/>
          <w:b/>
          <w:bCs/>
          <w:sz w:val="26"/>
        </w:rPr>
        <w:t>von der Dunk 12</w:t>
      </w:r>
      <w:r w:rsidRPr="00C3583D">
        <w:rPr>
          <w:rFonts w:eastAsia="Calibri"/>
        </w:rPr>
        <w:t xml:space="preserve"> [(Frans G., </w:t>
      </w:r>
      <w:proofErr w:type="spellStart"/>
      <w:r w:rsidRPr="00C3583D">
        <w:rPr>
          <w:rFonts w:eastAsia="Calibri"/>
        </w:rPr>
        <w:t>Othmer</w:t>
      </w:r>
      <w:proofErr w:type="spellEnd"/>
      <w:r w:rsidRPr="00C3583D">
        <w:rPr>
          <w:rFonts w:eastAsia="Calibri"/>
        </w:rPr>
        <w:t xml:space="preserve"> Professor of Space Law, University of </w:t>
      </w:r>
      <w:proofErr w:type="spellStart"/>
      <w:r w:rsidRPr="00C3583D">
        <w:rPr>
          <w:rFonts w:eastAsia="Calibri"/>
        </w:rPr>
        <w:t>NebraskaLincoln</w:t>
      </w:r>
      <w:proofErr w:type="spellEnd"/>
      <w:r w:rsidRPr="00C3583D">
        <w:rPr>
          <w:rFonts w:eastAsia="Calibri"/>
        </w:rPr>
        <w:t xml:space="preserve">, College of Law, LL.M. </w:t>
      </w:r>
      <w:proofErr w:type="spellStart"/>
      <w:r w:rsidRPr="00C3583D">
        <w:rPr>
          <w:rFonts w:eastAsia="Calibri"/>
        </w:rPr>
        <w:t>Programme</w:t>
      </w:r>
      <w:proofErr w:type="spellEnd"/>
      <w:r w:rsidRPr="00C3583D">
        <w:rPr>
          <w:rFonts w:eastAsia="Calibri"/>
        </w:rPr>
        <w:t xml:space="preserve"> in Space, Cyber and Telecommunications Law) "Towards 'Flags of Convenience' in Space?" Space, Cyber, and Telecommunications Law Program Faculty Publications. 76. </w:t>
      </w:r>
      <w:hyperlink r:id="rId7" w:history="1">
        <w:r w:rsidRPr="00C3583D">
          <w:rPr>
            <w:rFonts w:eastAsia="Calibri"/>
          </w:rPr>
          <w:t>http://digitalcommons.unl.edu/spacelaw/76</w:t>
        </w:r>
      </w:hyperlink>
      <w:r w:rsidRPr="00C3583D">
        <w:rPr>
          <w:rFonts w:eastAsia="Calibri"/>
        </w:rPr>
        <w:t>] TDI</w:t>
      </w:r>
    </w:p>
    <w:p w14:paraId="59B3288A" w14:textId="77777777" w:rsidR="00C3583D" w:rsidRPr="00C3583D" w:rsidRDefault="00C3583D" w:rsidP="00C3583D">
      <w:pPr>
        <w:rPr>
          <w:rFonts w:eastAsia="Calibri"/>
        </w:rPr>
      </w:pPr>
      <w:r w:rsidRPr="00C3583D">
        <w:rPr>
          <w:rFonts w:eastAsia="Calibri"/>
        </w:rPr>
        <w:t xml:space="preserve">The above analyses have demonstrated that </w:t>
      </w:r>
      <w:r w:rsidRPr="00C3583D">
        <w:rPr>
          <w:rFonts w:eastAsia="Calibri"/>
          <w:u w:val="single"/>
        </w:rPr>
        <w:t>the dozen or so existing national space laws handling private involvement in space activities</w:t>
      </w:r>
      <w:r w:rsidRPr="00C3583D">
        <w:rPr>
          <w:rFonts w:eastAsia="Calibri"/>
        </w:rPr>
        <w:t xml:space="preserve">, notably their liability- and </w:t>
      </w:r>
      <w:proofErr w:type="spellStart"/>
      <w:r w:rsidRPr="00C3583D">
        <w:rPr>
          <w:rFonts w:eastAsia="Calibri"/>
        </w:rPr>
        <w:t>insurancerelated</w:t>
      </w:r>
      <w:proofErr w:type="spellEnd"/>
      <w:r w:rsidRPr="00C3583D">
        <w:rPr>
          <w:rFonts w:eastAsia="Calibri"/>
        </w:rPr>
        <w:t xml:space="preserve"> consequences, </w:t>
      </w:r>
      <w:r w:rsidRPr="00C3583D">
        <w:rPr>
          <w:rFonts w:eastAsia="Calibri"/>
          <w:u w:val="single"/>
        </w:rPr>
        <w:t>have so far done so in varying fashion</w:t>
      </w:r>
      <w:r w:rsidRPr="00C3583D">
        <w:rPr>
          <w:rFonts w:eastAsia="Calibri"/>
        </w:rPr>
        <w:t xml:space="preserve">. To start with </w:t>
      </w:r>
      <w:r w:rsidRPr="00C3583D">
        <w:rPr>
          <w:rFonts w:eastAsia="Calibri"/>
          <w:u w:val="single"/>
        </w:rPr>
        <w:t>in theory, that might lead to</w:t>
      </w:r>
      <w:r w:rsidRPr="00C3583D">
        <w:rPr>
          <w:rFonts w:eastAsia="Calibri"/>
        </w:rPr>
        <w:t xml:space="preserve"> certain (prospective) operators making a rather judicious choice regarding which regime they might wish to be licensed under, as presenting them with the </w:t>
      </w:r>
      <w:proofErr w:type="spellStart"/>
      <w:r w:rsidRPr="00C3583D">
        <w:rPr>
          <w:rFonts w:eastAsia="Calibri"/>
        </w:rPr>
        <w:t>leastcostly</w:t>
      </w:r>
      <w:proofErr w:type="spellEnd"/>
      <w:r w:rsidRPr="00C3583D">
        <w:rPr>
          <w:rFonts w:eastAsia="Calibri"/>
        </w:rPr>
        <w:t xml:space="preserve"> set of obligations, </w:t>
      </w:r>
      <w:proofErr w:type="gramStart"/>
      <w:r w:rsidRPr="00C3583D">
        <w:rPr>
          <w:rFonts w:eastAsia="Calibri"/>
        </w:rPr>
        <w:t>requirements</w:t>
      </w:r>
      <w:proofErr w:type="gramEnd"/>
      <w:r w:rsidRPr="00C3583D">
        <w:rPr>
          <w:rFonts w:eastAsia="Calibri"/>
        </w:rPr>
        <w:t xml:space="preserve"> and standards – in other words, </w:t>
      </w:r>
      <w:r w:rsidRPr="00C3583D">
        <w:rPr>
          <w:rFonts w:eastAsia="Calibri"/>
          <w:u w:val="single"/>
        </w:rPr>
        <w:t>seeking a ‘flag of convenience</w:t>
      </w:r>
      <w:r w:rsidRPr="00C3583D">
        <w:rPr>
          <w:rFonts w:eastAsia="Calibri"/>
        </w:rPr>
        <w:t>’ to operate under.</w:t>
      </w:r>
    </w:p>
    <w:p w14:paraId="49272CF8" w14:textId="77777777" w:rsidR="00C3583D" w:rsidRPr="00C3583D" w:rsidRDefault="00C3583D" w:rsidP="00C3583D">
      <w:pPr>
        <w:rPr>
          <w:rFonts w:eastAsia="Calibri"/>
          <w:b/>
          <w:iCs/>
          <w:u w:val="single"/>
        </w:rPr>
      </w:pPr>
      <w:r w:rsidRPr="00C3583D">
        <w:rPr>
          <w:rFonts w:eastAsia="Calibri"/>
          <w:u w:val="single"/>
        </w:rPr>
        <w:t>This would assume of course, that such</w:t>
      </w:r>
      <w:r w:rsidRPr="00C3583D">
        <w:rPr>
          <w:rFonts w:eastAsia="Calibri"/>
          <w:b/>
          <w:iCs/>
          <w:u w:val="single"/>
        </w:rPr>
        <w:t xml:space="preserve"> operators would not even prefer </w:t>
      </w:r>
      <w:r w:rsidRPr="00C3583D">
        <w:rPr>
          <w:rFonts w:eastAsia="Calibri"/>
          <w:b/>
          <w:iCs/>
          <w:highlight w:val="green"/>
          <w:u w:val="single"/>
        </w:rPr>
        <w:t>to operate from jurisdictions</w:t>
      </w:r>
      <w:r w:rsidRPr="00C3583D">
        <w:rPr>
          <w:rFonts w:eastAsia="Calibri"/>
        </w:rPr>
        <w:t xml:space="preserve"> – including in terms of registration and headquartering, read nationality, of the actually operating company – </w:t>
      </w:r>
      <w:proofErr w:type="gramStart"/>
      <w:r w:rsidRPr="00C3583D">
        <w:rPr>
          <w:rFonts w:eastAsia="Calibri"/>
          <w:b/>
          <w:iCs/>
          <w:highlight w:val="green"/>
          <w:u w:val="single"/>
        </w:rPr>
        <w:t>where</w:t>
      </w:r>
      <w:r w:rsidRPr="00C3583D">
        <w:rPr>
          <w:rFonts w:eastAsia="Calibri"/>
          <w:b/>
          <w:iCs/>
          <w:u w:val="single"/>
        </w:rPr>
        <w:t xml:space="preserve"> as</w:t>
      </w:r>
      <w:proofErr w:type="gramEnd"/>
      <w:r w:rsidRPr="00C3583D">
        <w:rPr>
          <w:rFonts w:eastAsia="Calibri"/>
          <w:b/>
          <w:iCs/>
          <w:u w:val="single"/>
        </w:rPr>
        <w:t xml:space="preserve"> of yet </w:t>
      </w:r>
      <w:r w:rsidRPr="00C3583D">
        <w:rPr>
          <w:rFonts w:eastAsia="Calibri"/>
          <w:b/>
          <w:iCs/>
          <w:highlight w:val="green"/>
          <w:u w:val="single"/>
        </w:rPr>
        <w:t>no licensing system has been developed</w:t>
      </w:r>
      <w:r w:rsidRPr="00C3583D">
        <w:rPr>
          <w:rFonts w:eastAsia="Calibri"/>
          <w:b/>
          <w:iCs/>
          <w:u w:val="single"/>
        </w:rPr>
        <w:t xml:space="preserve"> specifically for private space activities, and hence no dedicated reimbursement or insurance obligations exist. </w:t>
      </w:r>
    </w:p>
    <w:p w14:paraId="7EF50314" w14:textId="77777777" w:rsidR="00C3583D" w:rsidRPr="00C3583D" w:rsidRDefault="00C3583D" w:rsidP="00C3583D">
      <w:pPr>
        <w:rPr>
          <w:rFonts w:eastAsia="Calibri"/>
          <w:u w:val="single"/>
        </w:rPr>
      </w:pPr>
      <w:r w:rsidRPr="00C3583D">
        <w:rPr>
          <w:rFonts w:eastAsia="Calibri"/>
          <w:u w:val="single"/>
        </w:rPr>
        <w:t xml:space="preserve">Whilst, however, prima facie that </w:t>
      </w:r>
      <w:r w:rsidRPr="00C3583D">
        <w:rPr>
          <w:rFonts w:eastAsia="Calibri"/>
          <w:highlight w:val="green"/>
          <w:u w:val="single"/>
        </w:rPr>
        <w:t>might seem</w:t>
      </w:r>
      <w:r w:rsidRPr="00C3583D">
        <w:rPr>
          <w:rFonts w:eastAsia="Calibri"/>
          <w:u w:val="single"/>
        </w:rPr>
        <w:t xml:space="preserve"> to be an </w:t>
      </w:r>
      <w:r w:rsidRPr="00C3583D">
        <w:rPr>
          <w:rFonts w:eastAsia="Calibri"/>
          <w:highlight w:val="green"/>
          <w:u w:val="single"/>
        </w:rPr>
        <w:t>attractiv</w:t>
      </w:r>
      <w:r w:rsidRPr="00C3583D">
        <w:rPr>
          <w:rFonts w:eastAsia="Calibri"/>
          <w:u w:val="single"/>
        </w:rPr>
        <w:t>e option</w:t>
      </w:r>
      <w:r w:rsidRPr="00C3583D">
        <w:rPr>
          <w:rFonts w:eastAsia="Calibri"/>
        </w:rPr>
        <w:t xml:space="preserve">, any operator following such route should </w:t>
      </w:r>
      <w:proofErr w:type="spellStart"/>
      <w:r w:rsidRPr="00C3583D">
        <w:rPr>
          <w:rFonts w:eastAsia="Calibri"/>
        </w:rPr>
        <w:t>realise</w:t>
      </w:r>
      <w:proofErr w:type="spellEnd"/>
      <w:r w:rsidRPr="00C3583D">
        <w:rPr>
          <w:rFonts w:eastAsia="Calibri"/>
        </w:rPr>
        <w:t xml:space="preserve"> that, if causing damage covered by the Liability Convention and their government being consequently responsible and/or liable at the international level, </w:t>
      </w:r>
      <w:r w:rsidRPr="00C3583D">
        <w:rPr>
          <w:rFonts w:eastAsia="Calibri"/>
          <w:u w:val="single"/>
        </w:rPr>
        <w:t xml:space="preserve">such </w:t>
      </w:r>
      <w:r w:rsidRPr="00C3583D">
        <w:rPr>
          <w:rFonts w:eastAsia="Calibri"/>
          <w:highlight w:val="green"/>
          <w:u w:val="single"/>
        </w:rPr>
        <w:t>a government would</w:t>
      </w:r>
      <w:r w:rsidRPr="00C3583D">
        <w:rPr>
          <w:rFonts w:eastAsia="Calibri"/>
          <w:u w:val="single"/>
        </w:rPr>
        <w:t xml:space="preserve"> in view of the specifics of the space sector and the likely enormous damages involved try to </w:t>
      </w:r>
      <w:r w:rsidRPr="00C3583D">
        <w:rPr>
          <w:rFonts w:eastAsia="Calibri"/>
          <w:highlight w:val="green"/>
          <w:u w:val="single"/>
        </w:rPr>
        <w:t>use every legal tool</w:t>
      </w:r>
      <w:r w:rsidRPr="00C3583D">
        <w:rPr>
          <w:rFonts w:eastAsia="Calibri"/>
          <w:u w:val="single"/>
        </w:rPr>
        <w:t xml:space="preserve"> (such as general tort law, due diligence or wrongful act concepts) at its disposal </w:t>
      </w:r>
      <w:r w:rsidRPr="00C3583D">
        <w:rPr>
          <w:rFonts w:eastAsia="Calibri"/>
          <w:highlight w:val="green"/>
          <w:u w:val="single"/>
        </w:rPr>
        <w:t>to have international claims reimbursed</w:t>
      </w:r>
      <w:r w:rsidRPr="00C3583D">
        <w:rPr>
          <w:rFonts w:eastAsia="Calibri"/>
          <w:u w:val="single"/>
        </w:rPr>
        <w:t xml:space="preserve"> after all – </w:t>
      </w:r>
      <w:r w:rsidRPr="00C3583D">
        <w:rPr>
          <w:rFonts w:eastAsia="Calibri"/>
          <w:highlight w:val="green"/>
          <w:u w:val="single"/>
        </w:rPr>
        <w:t>without any</w:t>
      </w:r>
      <w:r w:rsidRPr="00C3583D">
        <w:rPr>
          <w:rFonts w:eastAsia="Calibri"/>
          <w:u w:val="single"/>
        </w:rPr>
        <w:t xml:space="preserve"> of the </w:t>
      </w:r>
      <w:r w:rsidRPr="00C3583D">
        <w:rPr>
          <w:rFonts w:eastAsia="Calibri"/>
          <w:highlight w:val="green"/>
          <w:u w:val="single"/>
        </w:rPr>
        <w:t>legal transparency</w:t>
      </w:r>
      <w:r w:rsidRPr="00C3583D">
        <w:rPr>
          <w:rFonts w:eastAsia="Calibri"/>
          <w:u w:val="single"/>
        </w:rPr>
        <w:t xml:space="preserve"> and clarity that a license would have provided.</w:t>
      </w:r>
    </w:p>
    <w:p w14:paraId="18840011" w14:textId="77777777" w:rsidR="00C3583D" w:rsidRPr="00C3583D" w:rsidRDefault="00C3583D" w:rsidP="00C3583D">
      <w:pPr>
        <w:rPr>
          <w:rFonts w:eastAsia="Calibri"/>
        </w:rPr>
      </w:pPr>
      <w:r w:rsidRPr="00C3583D">
        <w:rPr>
          <w:rFonts w:eastAsia="Calibri"/>
        </w:rPr>
        <w:t xml:space="preserve">Of course, </w:t>
      </w:r>
      <w:r w:rsidRPr="00C3583D">
        <w:rPr>
          <w:rFonts w:eastAsia="Calibri"/>
          <w:u w:val="single"/>
        </w:rPr>
        <w:t xml:space="preserve">from the mere fact that national laws and licensing regimes are different it </w:t>
      </w:r>
      <w:proofErr w:type="spellStart"/>
      <w:r w:rsidRPr="00C3583D">
        <w:rPr>
          <w:rFonts w:eastAsia="Calibri"/>
          <w:highlight w:val="green"/>
          <w:u w:val="single"/>
        </w:rPr>
        <w:t>can not</w:t>
      </w:r>
      <w:proofErr w:type="spellEnd"/>
      <w:r w:rsidRPr="00C3583D">
        <w:rPr>
          <w:rFonts w:eastAsia="Calibri"/>
          <w:u w:val="single"/>
        </w:rPr>
        <w:t xml:space="preserve"> automatically </w:t>
      </w:r>
      <w:r w:rsidRPr="00C3583D">
        <w:rPr>
          <w:rFonts w:eastAsia="Calibri"/>
          <w:highlight w:val="green"/>
          <w:u w:val="single"/>
        </w:rPr>
        <w:t>be concluded</w:t>
      </w:r>
      <w:r w:rsidRPr="00C3583D">
        <w:rPr>
          <w:rFonts w:eastAsia="Calibri"/>
          <w:u w:val="single"/>
        </w:rPr>
        <w:t xml:space="preserve"> that </w:t>
      </w:r>
      <w:r w:rsidRPr="00C3583D">
        <w:rPr>
          <w:rFonts w:eastAsia="Calibri"/>
          <w:highlight w:val="green"/>
          <w:u w:val="single"/>
        </w:rPr>
        <w:t>there is a risk</w:t>
      </w:r>
      <w:r w:rsidRPr="00C3583D">
        <w:rPr>
          <w:rFonts w:eastAsia="Calibri"/>
          <w:u w:val="single"/>
        </w:rPr>
        <w:t xml:space="preserve"> in practice </w:t>
      </w:r>
      <w:r w:rsidRPr="00C3583D">
        <w:rPr>
          <w:rFonts w:eastAsia="Calibri"/>
          <w:highlight w:val="green"/>
          <w:u w:val="single"/>
        </w:rPr>
        <w:t>for ‘flags of convenience’ in outer space</w:t>
      </w:r>
      <w:r w:rsidRPr="00C3583D">
        <w:rPr>
          <w:rFonts w:eastAsia="Calibri"/>
          <w:u w:val="single"/>
        </w:rPr>
        <w:t xml:space="preserve"> to become a real problem</w:t>
      </w:r>
      <w:r w:rsidRPr="00C3583D">
        <w:rPr>
          <w:rFonts w:eastAsia="Calibri"/>
        </w:rPr>
        <w:t xml:space="preserve">, </w:t>
      </w:r>
      <w:proofErr w:type="gramStart"/>
      <w:r w:rsidRPr="00C3583D">
        <w:rPr>
          <w:rFonts w:eastAsia="Calibri"/>
        </w:rPr>
        <w:t>so as to</w:t>
      </w:r>
      <w:proofErr w:type="gramEnd"/>
      <w:r w:rsidRPr="00C3583D">
        <w:rPr>
          <w:rFonts w:eastAsia="Calibri"/>
        </w:rPr>
        <w:t xml:space="preserve"> require or justify substantial efforts to deal with it for example at the UN level. </w:t>
      </w:r>
    </w:p>
    <w:p w14:paraId="1B0351F0" w14:textId="77777777" w:rsidR="00C3583D" w:rsidRPr="00C3583D" w:rsidRDefault="00C3583D" w:rsidP="00C3583D"/>
    <w:p w14:paraId="696B1BC8" w14:textId="77777777" w:rsidR="00C3583D" w:rsidRPr="00C3583D" w:rsidRDefault="00C3583D" w:rsidP="00C3583D">
      <w:pPr>
        <w:keepNext/>
        <w:keepLines/>
        <w:pageBreakBefore/>
        <w:spacing w:before="40" w:after="0"/>
        <w:jc w:val="center"/>
        <w:outlineLvl w:val="2"/>
        <w:rPr>
          <w:rFonts w:eastAsiaTheme="majorEastAsia"/>
          <w:b/>
          <w:sz w:val="32"/>
          <w:szCs w:val="24"/>
          <w:u w:val="single"/>
        </w:rPr>
      </w:pPr>
      <w:r w:rsidRPr="00C3583D">
        <w:rPr>
          <w:rFonts w:eastAsiaTheme="majorEastAsia"/>
          <w:b/>
          <w:sz w:val="32"/>
          <w:szCs w:val="24"/>
          <w:u w:val="single"/>
        </w:rPr>
        <w:t>Warming</w:t>
      </w:r>
    </w:p>
    <w:p w14:paraId="4D15BF51" w14:textId="77777777" w:rsidR="00C3583D" w:rsidRPr="00C3583D" w:rsidRDefault="00C3583D" w:rsidP="00C3583D">
      <w:pPr>
        <w:keepNext/>
        <w:keepLines/>
        <w:spacing w:before="40" w:after="0"/>
        <w:outlineLvl w:val="3"/>
        <w:rPr>
          <w:rFonts w:eastAsia="MS Gothic"/>
          <w:b/>
          <w:iCs/>
          <w:sz w:val="26"/>
        </w:rPr>
      </w:pPr>
      <w:r w:rsidRPr="00C3583D">
        <w:rPr>
          <w:rFonts w:eastAsia="MS Gothic"/>
          <w:b/>
          <w:iCs/>
          <w:sz w:val="26"/>
        </w:rPr>
        <w:t>No warrant for opportunity cost – we don't know where those investments otherwise would be going</w:t>
      </w:r>
    </w:p>
    <w:p w14:paraId="56596356" w14:textId="77777777" w:rsidR="00C3583D" w:rsidRPr="00C3583D" w:rsidRDefault="00C3583D" w:rsidP="00C3583D"/>
    <w:p w14:paraId="3E44BD13" w14:textId="77777777" w:rsidR="00C3583D" w:rsidRPr="00C3583D" w:rsidRDefault="00C3583D" w:rsidP="00C3583D">
      <w:pPr>
        <w:keepNext/>
        <w:keepLines/>
        <w:spacing w:before="40" w:after="0"/>
        <w:outlineLvl w:val="3"/>
        <w:rPr>
          <w:rFonts w:eastAsia="MS Gothic"/>
          <w:b/>
          <w:iCs/>
          <w:sz w:val="26"/>
        </w:rPr>
      </w:pPr>
      <w:r w:rsidRPr="00C3583D">
        <w:rPr>
          <w:rFonts w:eastAsia="MS Gothic"/>
          <w:b/>
          <w:iCs/>
          <w:sz w:val="26"/>
        </w:rPr>
        <w:t>Emissions reductions causes an immediate uptick in warming – much faster than CO2 reductions solve.</w:t>
      </w:r>
    </w:p>
    <w:p w14:paraId="6E164BC7" w14:textId="77777777" w:rsidR="00C3583D" w:rsidRPr="00C3583D" w:rsidRDefault="00C3583D" w:rsidP="00C3583D">
      <w:pPr>
        <w:rPr>
          <w:rFonts w:eastAsia="Cambria"/>
        </w:rPr>
      </w:pPr>
      <w:proofErr w:type="spellStart"/>
      <w:r w:rsidRPr="00C3583D">
        <w:rPr>
          <w:rFonts w:eastAsia="Cambria"/>
          <w:b/>
          <w:bCs/>
          <w:sz w:val="26"/>
        </w:rPr>
        <w:t>Samset</w:t>
      </w:r>
      <w:proofErr w:type="spellEnd"/>
      <w:r w:rsidRPr="00C3583D">
        <w:rPr>
          <w:rFonts w:eastAsia="Cambria"/>
          <w:b/>
          <w:bCs/>
          <w:sz w:val="26"/>
        </w:rPr>
        <w:t>, PhD, and Yale, ‘18</w:t>
      </w:r>
      <w:r w:rsidRPr="00C3583D">
        <w:rPr>
          <w:rFonts w:eastAsia="Cambria"/>
        </w:rPr>
        <w:t xml:space="preserve"> </w:t>
      </w:r>
      <w:r w:rsidRPr="00C3583D">
        <w:rPr>
          <w:rFonts w:eastAsia="Cambria"/>
          <w:sz w:val="16"/>
          <w:szCs w:val="16"/>
        </w:rPr>
        <w:t>(</w:t>
      </w:r>
      <w:proofErr w:type="spellStart"/>
      <w:r w:rsidRPr="00C3583D">
        <w:rPr>
          <w:rFonts w:eastAsia="Cambria"/>
          <w:sz w:val="16"/>
          <w:szCs w:val="16"/>
        </w:rPr>
        <w:t>Bjørn</w:t>
      </w:r>
      <w:proofErr w:type="spellEnd"/>
      <w:r w:rsidRPr="00C3583D">
        <w:rPr>
          <w:rFonts w:eastAsia="Cambria"/>
          <w:sz w:val="16"/>
          <w:szCs w:val="16"/>
        </w:rPr>
        <w:t xml:space="preserve"> H, </w:t>
      </w:r>
      <w:proofErr w:type="spellStart"/>
      <w:r w:rsidRPr="00C3583D">
        <w:rPr>
          <w:rFonts w:eastAsia="Cambria"/>
          <w:b/>
        </w:rPr>
        <w:t>PhDNuclearPhysics@Oslo</w:t>
      </w:r>
      <w:proofErr w:type="spellEnd"/>
      <w:r w:rsidRPr="00C3583D">
        <w:rPr>
          <w:rFonts w:eastAsia="Cambria"/>
          <w:sz w:val="16"/>
          <w:szCs w:val="16"/>
        </w:rPr>
        <w:t>, Yale Environment 360, https://e360.yale.edu/features/air-pollutions-upside-a-break-on-global-warming, March 08) BW</w:t>
      </w:r>
    </w:p>
    <w:p w14:paraId="6866153D" w14:textId="77777777" w:rsidR="00C3583D" w:rsidRPr="00C3583D" w:rsidRDefault="00C3583D" w:rsidP="00C3583D">
      <w:pPr>
        <w:rPr>
          <w:rFonts w:eastAsia="Cambria"/>
          <w:sz w:val="12"/>
        </w:rPr>
      </w:pPr>
      <w:r w:rsidRPr="00C3583D">
        <w:rPr>
          <w:rFonts w:eastAsia="Cambria"/>
          <w:u w:val="single"/>
        </w:rPr>
        <w:t>Pollution particles emitted</w:t>
      </w:r>
      <w:r w:rsidRPr="00C3583D">
        <w:rPr>
          <w:rFonts w:eastAsia="Cambria"/>
          <w:sz w:val="12"/>
        </w:rPr>
        <w:t xml:space="preserve"> by diesel cars and trucks, coal-fired power plants, factories, rudimentary cook stoves, and the burning of forests </w:t>
      </w:r>
      <w:r w:rsidRPr="00C3583D">
        <w:rPr>
          <w:rFonts w:eastAsia="Cambria"/>
          <w:u w:val="single"/>
        </w:rPr>
        <w:t>are major contributors to the unhealthy pall of smog that blankets many cities and regions,</w:t>
      </w:r>
      <w:r w:rsidRPr="00C3583D">
        <w:rPr>
          <w:rFonts w:eastAsia="Cambria"/>
          <w:sz w:val="12"/>
        </w:rPr>
        <w:t xml:space="preserve"> particularly in the developing world. </w:t>
      </w:r>
      <w:r w:rsidRPr="00C3583D">
        <w:rPr>
          <w:rFonts w:eastAsia="Cambria"/>
          <w:u w:val="single"/>
        </w:rPr>
        <w:t xml:space="preserve">Scientists have long known that these </w:t>
      </w:r>
      <w:r w:rsidRPr="00C3583D">
        <w:rPr>
          <w:rFonts w:eastAsia="Cambria"/>
          <w:highlight w:val="green"/>
          <w:u w:val="single"/>
        </w:rPr>
        <w:t>aerosols</w:t>
      </w:r>
      <w:r w:rsidRPr="00C3583D">
        <w:rPr>
          <w:rFonts w:eastAsia="Cambria"/>
          <w:u w:val="single"/>
        </w:rPr>
        <w:t xml:space="preserve"> serve to </w:t>
      </w:r>
      <w:r w:rsidRPr="00C3583D">
        <w:rPr>
          <w:rFonts w:eastAsia="Cambria"/>
          <w:highlight w:val="green"/>
          <w:u w:val="single"/>
        </w:rPr>
        <w:t>block incoming solar radiation and temporarily cool the planet</w:t>
      </w:r>
      <w:r w:rsidRPr="00C3583D">
        <w:rPr>
          <w:rFonts w:eastAsia="Cambria"/>
          <w:u w:val="single"/>
        </w:rPr>
        <w:t xml:space="preserve">, but now an international team of scientists has quantified that cooling effect, saying </w:t>
      </w:r>
      <w:r w:rsidRPr="00C3583D">
        <w:rPr>
          <w:rFonts w:eastAsia="Cambria"/>
          <w:b/>
          <w:iCs/>
          <w:u w:val="single"/>
        </w:rPr>
        <w:t>the earth would be 0.5 to 1.1 degree C</w:t>
      </w:r>
      <w:r w:rsidRPr="00C3583D">
        <w:rPr>
          <w:rFonts w:eastAsia="Cambria"/>
          <w:sz w:val="12"/>
        </w:rPr>
        <w:t xml:space="preserve"> (0.9 to 2 degrees F) </w:t>
      </w:r>
      <w:r w:rsidRPr="00C3583D">
        <w:rPr>
          <w:rFonts w:eastAsia="Cambria"/>
          <w:b/>
          <w:iCs/>
          <w:u w:val="single"/>
        </w:rPr>
        <w:t>warmer if that pollution were to suddenly disappear.</w:t>
      </w:r>
      <w:r w:rsidRPr="00C3583D">
        <w:rPr>
          <w:rFonts w:eastAsia="Cambria"/>
          <w:sz w:val="12"/>
        </w:rPr>
        <w:t xml:space="preserve"> In an interview with Yale Environment 360, lead author </w:t>
      </w:r>
      <w:proofErr w:type="spellStart"/>
      <w:r w:rsidRPr="00C3583D">
        <w:rPr>
          <w:rFonts w:eastAsia="Cambria"/>
          <w:sz w:val="12"/>
        </w:rPr>
        <w:t>Bjørn</w:t>
      </w:r>
      <w:proofErr w:type="spellEnd"/>
      <w:r w:rsidRPr="00C3583D">
        <w:rPr>
          <w:rFonts w:eastAsia="Cambria"/>
          <w:sz w:val="12"/>
        </w:rPr>
        <w:t xml:space="preserve"> H. </w:t>
      </w:r>
      <w:proofErr w:type="spellStart"/>
      <w:r w:rsidRPr="00C3583D">
        <w:rPr>
          <w:rFonts w:eastAsia="Cambria"/>
          <w:sz w:val="12"/>
        </w:rPr>
        <w:t>Samset</w:t>
      </w:r>
      <w:proofErr w:type="spellEnd"/>
      <w:r w:rsidRPr="00C3583D">
        <w:rPr>
          <w:rFonts w:eastAsia="Cambria"/>
          <w:sz w:val="12"/>
        </w:rPr>
        <w:t xml:space="preserve"> of Norway’s Center for International Climate Research discusses the implications of this research. As countries like China make progress in reducing air pollution, regional planners should be prepared for the cleaner air to cause a jump in temperatures even above those expected under global warming scenarios. At the same time, </w:t>
      </w:r>
      <w:proofErr w:type="spellStart"/>
      <w:r w:rsidRPr="00C3583D">
        <w:rPr>
          <w:rFonts w:eastAsia="Cambria"/>
          <w:sz w:val="12"/>
        </w:rPr>
        <w:t>Samset</w:t>
      </w:r>
      <w:proofErr w:type="spellEnd"/>
      <w:r w:rsidRPr="00C3583D">
        <w:rPr>
          <w:rFonts w:eastAsia="Cambria"/>
          <w:sz w:val="12"/>
        </w:rPr>
        <w:t xml:space="preserve"> says, rising temperatures will likely lead to an increase in precipitation as more water evaporates from oceans, lakes, and rivers. In </w:t>
      </w:r>
      <w:proofErr w:type="spellStart"/>
      <w:r w:rsidRPr="00C3583D">
        <w:rPr>
          <w:rFonts w:eastAsia="Cambria"/>
          <w:sz w:val="12"/>
        </w:rPr>
        <w:t>Samset’s</w:t>
      </w:r>
      <w:proofErr w:type="spellEnd"/>
      <w:r w:rsidRPr="00C3583D">
        <w:rPr>
          <w:rFonts w:eastAsia="Cambria"/>
          <w:sz w:val="12"/>
        </w:rPr>
        <w:t xml:space="preserve"> view, the recent findings should not be taken as a green light to ramp up controversial geoengineering efforts to spray aerosols into the atmosphere, a prospect he likens to Russian roulette. “In Russian roulette, you know there’s a bullet in there,” </w:t>
      </w:r>
      <w:proofErr w:type="spellStart"/>
      <w:r w:rsidRPr="00C3583D">
        <w:rPr>
          <w:rFonts w:eastAsia="Cambria"/>
          <w:sz w:val="12"/>
        </w:rPr>
        <w:t>Samset</w:t>
      </w:r>
      <w:proofErr w:type="spellEnd"/>
      <w:r w:rsidRPr="00C3583D">
        <w:rPr>
          <w:rFonts w:eastAsia="Cambria"/>
          <w:sz w:val="12"/>
        </w:rPr>
        <w:t xml:space="preserve"> told Yale 360. In the case of geoengineering, “there might not be a bullet, you might be lucky. But would you count on it? The precautionary principle argues against it.” Yale Environment 360: With these aerosols, is particle size important? </w:t>
      </w:r>
      <w:proofErr w:type="spellStart"/>
      <w:r w:rsidRPr="00C3583D">
        <w:rPr>
          <w:rFonts w:eastAsia="Cambria"/>
          <w:sz w:val="12"/>
        </w:rPr>
        <w:t>Bjørn</w:t>
      </w:r>
      <w:proofErr w:type="spellEnd"/>
      <w:r w:rsidRPr="00C3583D">
        <w:rPr>
          <w:rFonts w:eastAsia="Cambria"/>
          <w:sz w:val="12"/>
        </w:rPr>
        <w:t xml:space="preserve"> </w:t>
      </w:r>
      <w:proofErr w:type="spellStart"/>
      <w:r w:rsidRPr="00C3583D">
        <w:rPr>
          <w:rFonts w:eastAsia="Cambria"/>
          <w:sz w:val="12"/>
        </w:rPr>
        <w:t>Samset</w:t>
      </w:r>
      <w:proofErr w:type="spellEnd"/>
      <w:r w:rsidRPr="00C3583D">
        <w:rPr>
          <w:rFonts w:eastAsia="Cambria"/>
          <w:sz w:val="12"/>
        </w:rPr>
        <w:t xml:space="preserve">: Yes, it is. The thing that connects all aerosols is that they are </w:t>
      </w:r>
      <w:proofErr w:type="gramStart"/>
      <w:r w:rsidRPr="00C3583D">
        <w:rPr>
          <w:rFonts w:eastAsia="Cambria"/>
          <w:sz w:val="12"/>
        </w:rPr>
        <w:t>all of</w:t>
      </w:r>
      <w:proofErr w:type="gramEnd"/>
      <w:r w:rsidRPr="00C3583D">
        <w:rPr>
          <w:rFonts w:eastAsia="Cambria"/>
          <w:sz w:val="12"/>
        </w:rPr>
        <w:t xml:space="preserve"> a size that is relevant for interaction with sunlight. The reactions with sunlight — the scattering of sunlight which leads to a cooling effect — become stronger as the aerosols grow, at least up to a certain size. For the </w:t>
      </w:r>
      <w:r w:rsidRPr="00C3583D">
        <w:rPr>
          <w:rFonts w:eastAsia="Cambria"/>
          <w:b/>
          <w:iCs/>
          <w:highlight w:val="green"/>
          <w:u w:val="single"/>
        </w:rPr>
        <w:t>sulfate aerosols</w:t>
      </w:r>
      <w:r w:rsidRPr="00C3583D">
        <w:rPr>
          <w:rFonts w:eastAsia="Cambria"/>
          <w:sz w:val="12"/>
        </w:rPr>
        <w:t xml:space="preserve">, for instance, they </w:t>
      </w:r>
      <w:r w:rsidRPr="00C3583D">
        <w:rPr>
          <w:rFonts w:eastAsia="Cambria"/>
          <w:u w:val="single"/>
        </w:rPr>
        <w:t xml:space="preserve">tend to </w:t>
      </w:r>
      <w:r w:rsidRPr="00C3583D">
        <w:rPr>
          <w:rFonts w:eastAsia="Cambria"/>
          <w:highlight w:val="green"/>
          <w:u w:val="single"/>
        </w:rPr>
        <w:t>grow in humid air</w:t>
      </w:r>
      <w:r w:rsidRPr="00C3583D">
        <w:rPr>
          <w:rFonts w:eastAsia="Cambria"/>
          <w:u w:val="single"/>
        </w:rPr>
        <w:t xml:space="preserve"> as water molecules and droplets tack onto them. The longer they are in the atmosphere, the stronger their effect becomes.</w:t>
      </w:r>
      <w:r w:rsidRPr="00C3583D">
        <w:rPr>
          <w:rFonts w:eastAsia="Cambria"/>
          <w:sz w:val="12"/>
        </w:rPr>
        <w:t xml:space="preserve"> There is a time element with aerosols after they are emitted, and that is where some of the detailed science is going </w:t>
      </w:r>
      <w:proofErr w:type="gramStart"/>
      <w:r w:rsidRPr="00C3583D">
        <w:rPr>
          <w:rFonts w:eastAsia="Cambria"/>
          <w:sz w:val="12"/>
        </w:rPr>
        <w:t>at the moment</w:t>
      </w:r>
      <w:proofErr w:type="gramEnd"/>
      <w:r w:rsidRPr="00C3583D">
        <w:rPr>
          <w:rFonts w:eastAsia="Cambria"/>
          <w:sz w:val="12"/>
        </w:rPr>
        <w:t xml:space="preserve"> — into tracking the evolution of these particles in the air over time. e360: How does the presence of these particles impact climate? </w:t>
      </w:r>
      <w:proofErr w:type="spellStart"/>
      <w:r w:rsidRPr="00C3583D">
        <w:rPr>
          <w:rFonts w:eastAsia="Cambria"/>
          <w:sz w:val="12"/>
        </w:rPr>
        <w:t>Samset</w:t>
      </w:r>
      <w:proofErr w:type="spellEnd"/>
      <w:r w:rsidRPr="00C3583D">
        <w:rPr>
          <w:rFonts w:eastAsia="Cambria"/>
          <w:sz w:val="12"/>
        </w:rPr>
        <w:t xml:space="preserve">: </w:t>
      </w:r>
      <w:r w:rsidRPr="00C3583D">
        <w:rPr>
          <w:rFonts w:eastAsia="Cambria"/>
          <w:highlight w:val="green"/>
          <w:u w:val="single"/>
        </w:rPr>
        <w:t>They act as mirrors</w:t>
      </w:r>
      <w:r w:rsidRPr="00C3583D">
        <w:rPr>
          <w:rFonts w:eastAsia="Cambria"/>
          <w:u w:val="single"/>
        </w:rPr>
        <w:t xml:space="preserve"> or as miniature clouds, </w:t>
      </w:r>
      <w:r w:rsidRPr="00C3583D">
        <w:rPr>
          <w:rFonts w:eastAsia="Cambria"/>
          <w:highlight w:val="green"/>
          <w:u w:val="single"/>
        </w:rPr>
        <w:t>and</w:t>
      </w:r>
      <w:r w:rsidRPr="00C3583D">
        <w:rPr>
          <w:rFonts w:eastAsia="Cambria"/>
          <w:u w:val="single"/>
        </w:rPr>
        <w:t xml:space="preserve"> </w:t>
      </w:r>
      <w:r w:rsidRPr="00C3583D">
        <w:rPr>
          <w:rFonts w:eastAsia="Cambria"/>
          <w:b/>
          <w:iCs/>
          <w:u w:val="single"/>
        </w:rPr>
        <w:t xml:space="preserve">they </w:t>
      </w:r>
      <w:r w:rsidRPr="00C3583D">
        <w:rPr>
          <w:rFonts w:eastAsia="Cambria"/>
          <w:b/>
          <w:iCs/>
          <w:highlight w:val="green"/>
          <w:u w:val="single"/>
        </w:rPr>
        <w:t>reflect</w:t>
      </w:r>
      <w:r w:rsidRPr="00C3583D">
        <w:rPr>
          <w:rFonts w:eastAsia="Cambria"/>
          <w:b/>
          <w:iCs/>
          <w:u w:val="single"/>
        </w:rPr>
        <w:t xml:space="preserve"> the </w:t>
      </w:r>
      <w:r w:rsidRPr="00C3583D">
        <w:rPr>
          <w:rFonts w:eastAsia="Cambria"/>
          <w:b/>
          <w:iCs/>
          <w:highlight w:val="green"/>
          <w:u w:val="single"/>
        </w:rPr>
        <w:t>sunlight back into space</w:t>
      </w:r>
      <w:r w:rsidRPr="00C3583D">
        <w:rPr>
          <w:rFonts w:eastAsia="Cambria"/>
          <w:b/>
          <w:iCs/>
          <w:u w:val="single"/>
        </w:rPr>
        <w:t>.</w:t>
      </w:r>
      <w:r w:rsidRPr="00C3583D">
        <w:rPr>
          <w:rFonts w:eastAsia="Cambria"/>
          <w:sz w:val="12"/>
        </w:rPr>
        <w:t xml:space="preserve"> </w:t>
      </w:r>
      <w:proofErr w:type="gramStart"/>
      <w:r w:rsidRPr="00C3583D">
        <w:rPr>
          <w:rFonts w:eastAsia="Cambria"/>
          <w:sz w:val="12"/>
        </w:rPr>
        <w:t>So</w:t>
      </w:r>
      <w:proofErr w:type="gramEnd"/>
      <w:r w:rsidRPr="00C3583D">
        <w:rPr>
          <w:rFonts w:eastAsia="Cambria"/>
          <w:sz w:val="12"/>
        </w:rPr>
        <w:t xml:space="preserve"> if the earth was surrounded with these aerosols, a lot of the sunlight would reflect back out and you would get cooling. That is exactly what we see. We believe that </w:t>
      </w:r>
      <w:r w:rsidRPr="00C3583D">
        <w:rPr>
          <w:rFonts w:eastAsia="Cambria"/>
          <w:highlight w:val="green"/>
          <w:u w:val="single"/>
        </w:rPr>
        <w:t>the volume</w:t>
      </w:r>
      <w:r w:rsidRPr="00C3583D">
        <w:rPr>
          <w:rFonts w:eastAsia="Cambria"/>
          <w:u w:val="single"/>
        </w:rPr>
        <w:t xml:space="preserve"> of human-created aerosols </w:t>
      </w:r>
      <w:r w:rsidRPr="00C3583D">
        <w:rPr>
          <w:rFonts w:eastAsia="Cambria"/>
          <w:highlight w:val="green"/>
          <w:u w:val="single"/>
        </w:rPr>
        <w:t xml:space="preserve">is so great that they have </w:t>
      </w:r>
      <w:r w:rsidRPr="00C3583D">
        <w:rPr>
          <w:rFonts w:eastAsia="Cambria"/>
          <w:b/>
          <w:iCs/>
          <w:highlight w:val="green"/>
          <w:u w:val="single"/>
        </w:rPr>
        <w:t>counteracted</w:t>
      </w:r>
      <w:r w:rsidRPr="00C3583D">
        <w:rPr>
          <w:rFonts w:eastAsia="Cambria"/>
          <w:b/>
          <w:iCs/>
          <w:u w:val="single"/>
        </w:rPr>
        <w:t xml:space="preserve"> the effect of </w:t>
      </w:r>
      <w:r w:rsidRPr="00C3583D">
        <w:rPr>
          <w:rFonts w:eastAsia="Cambria"/>
          <w:b/>
          <w:iCs/>
          <w:highlight w:val="green"/>
          <w:u w:val="single"/>
        </w:rPr>
        <w:t>global warming</w:t>
      </w:r>
      <w:r w:rsidRPr="00C3583D">
        <w:rPr>
          <w:rFonts w:eastAsia="Cambria"/>
          <w:u w:val="single"/>
        </w:rPr>
        <w:t xml:space="preserve"> to a certain extent.</w:t>
      </w:r>
      <w:r w:rsidRPr="00C3583D">
        <w:rPr>
          <w:rFonts w:eastAsia="Cambria"/>
          <w:sz w:val="12"/>
        </w:rPr>
        <w:t xml:space="preserve"> There is a kind of tug of war taking place between the warming greenhouse gases and the mainly cooling aerosols. e360: That is ironic — pollution is </w:t>
      </w:r>
      <w:proofErr w:type="gramStart"/>
      <w:r w:rsidRPr="00C3583D">
        <w:rPr>
          <w:rFonts w:eastAsia="Cambria"/>
          <w:sz w:val="12"/>
        </w:rPr>
        <w:t>actually slowing</w:t>
      </w:r>
      <w:proofErr w:type="gramEnd"/>
      <w:r w:rsidRPr="00C3583D">
        <w:rPr>
          <w:rFonts w:eastAsia="Cambria"/>
          <w:sz w:val="12"/>
        </w:rPr>
        <w:t xml:space="preserve"> down global warming. </w:t>
      </w:r>
      <w:proofErr w:type="spellStart"/>
      <w:r w:rsidRPr="00C3583D">
        <w:rPr>
          <w:rFonts w:eastAsia="Cambria"/>
          <w:sz w:val="12"/>
        </w:rPr>
        <w:t>Samset</w:t>
      </w:r>
      <w:proofErr w:type="spellEnd"/>
      <w:r w:rsidRPr="00C3583D">
        <w:rPr>
          <w:rFonts w:eastAsia="Cambria"/>
          <w:sz w:val="12"/>
        </w:rPr>
        <w:t xml:space="preserve">: Yes, it turns out we have </w:t>
      </w:r>
      <w:proofErr w:type="gramStart"/>
      <w:r w:rsidRPr="00C3583D">
        <w:rPr>
          <w:rFonts w:eastAsia="Cambria"/>
          <w:sz w:val="12"/>
        </w:rPr>
        <w:t>actually been</w:t>
      </w:r>
      <w:proofErr w:type="gramEnd"/>
      <w:r w:rsidRPr="00C3583D">
        <w:rPr>
          <w:rFonts w:eastAsia="Cambria"/>
          <w:sz w:val="12"/>
        </w:rPr>
        <w:t xml:space="preserve"> helping ourselves — </w:t>
      </w:r>
      <w:r w:rsidRPr="00C3583D">
        <w:rPr>
          <w:rFonts w:eastAsia="Cambria"/>
          <w:u w:val="single"/>
        </w:rPr>
        <w:t>we’ve been polluting ourselves toward a slightly cooler climate, we’ve been mitigating climate change through pollution.</w:t>
      </w:r>
      <w:r w:rsidRPr="00C3583D">
        <w:rPr>
          <w:rFonts w:eastAsia="Cambria"/>
          <w:sz w:val="12"/>
        </w:rPr>
        <w:t xml:space="preserve"> e360: How big a thermal effect </w:t>
      </w:r>
      <w:proofErr w:type="gramStart"/>
      <w:r w:rsidRPr="00C3583D">
        <w:rPr>
          <w:rFonts w:eastAsia="Cambria"/>
          <w:sz w:val="12"/>
        </w:rPr>
        <w:t>do</w:t>
      </w:r>
      <w:proofErr w:type="gramEnd"/>
      <w:r w:rsidRPr="00C3583D">
        <w:rPr>
          <w:rFonts w:eastAsia="Cambria"/>
          <w:sz w:val="12"/>
        </w:rPr>
        <w:t xml:space="preserve"> anthropogenic aerosols produce? </w:t>
      </w:r>
      <w:proofErr w:type="spellStart"/>
      <w:r w:rsidRPr="00C3583D">
        <w:rPr>
          <w:rFonts w:eastAsia="Cambria"/>
          <w:sz w:val="12"/>
        </w:rPr>
        <w:t>Samset</w:t>
      </w:r>
      <w:proofErr w:type="spellEnd"/>
      <w:r w:rsidRPr="00C3583D">
        <w:rPr>
          <w:rFonts w:eastAsia="Cambria"/>
          <w:sz w:val="12"/>
        </w:rPr>
        <w:t xml:space="preserve">: We think that </w:t>
      </w:r>
      <w:r w:rsidRPr="00C3583D">
        <w:rPr>
          <w:rFonts w:eastAsia="Cambria"/>
          <w:u w:val="single"/>
        </w:rPr>
        <w:t>sulfate is cooling by half a degree or maybe a bit more.</w:t>
      </w:r>
      <w:r w:rsidRPr="00C3583D">
        <w:rPr>
          <w:rFonts w:eastAsia="Cambria"/>
          <w:sz w:val="12"/>
        </w:rPr>
        <w:t xml:space="preserve"> </w:t>
      </w:r>
      <w:proofErr w:type="gramStart"/>
      <w:r w:rsidRPr="00C3583D">
        <w:rPr>
          <w:rFonts w:eastAsia="Cambria"/>
          <w:sz w:val="12"/>
        </w:rPr>
        <w:t>So</w:t>
      </w:r>
      <w:proofErr w:type="gramEnd"/>
      <w:r w:rsidRPr="00C3583D">
        <w:rPr>
          <w:rFonts w:eastAsia="Cambria"/>
          <w:sz w:val="12"/>
        </w:rPr>
        <w:t xml:space="preserve"> this is the cause of some concern </w:t>
      </w:r>
      <w:r w:rsidRPr="00C3583D">
        <w:rPr>
          <w:rFonts w:eastAsia="Cambria"/>
          <w:b/>
          <w:iCs/>
          <w:u w:val="single"/>
        </w:rPr>
        <w:t>if we clean up air pollution,</w:t>
      </w:r>
      <w:r w:rsidRPr="00C3583D">
        <w:rPr>
          <w:rFonts w:eastAsia="Cambria"/>
          <w:sz w:val="12"/>
        </w:rPr>
        <w:t xml:space="preserve"> as we will do, </w:t>
      </w:r>
      <w:r w:rsidRPr="00C3583D">
        <w:rPr>
          <w:rFonts w:eastAsia="Cambria"/>
          <w:u w:val="single"/>
        </w:rPr>
        <w:t>then this impact on temperature will come very rapidly as opposed to greenhouse gases,</w:t>
      </w:r>
      <w:r w:rsidRPr="00C3583D">
        <w:rPr>
          <w:rFonts w:eastAsia="Cambria"/>
          <w:sz w:val="12"/>
        </w:rPr>
        <w:t xml:space="preserve"> where the impact of reducing them is felt much more slowly. e360: When you say that aerosols have led to at least half a degree Celsius of cooling, that is over how many years? </w:t>
      </w:r>
      <w:proofErr w:type="spellStart"/>
      <w:r w:rsidRPr="00C3583D">
        <w:rPr>
          <w:rFonts w:eastAsia="Cambria"/>
          <w:sz w:val="12"/>
        </w:rPr>
        <w:t>Samset</w:t>
      </w:r>
      <w:proofErr w:type="spellEnd"/>
      <w:r w:rsidRPr="00C3583D">
        <w:rPr>
          <w:rFonts w:eastAsia="Cambria"/>
          <w:sz w:val="12"/>
        </w:rPr>
        <w:t xml:space="preserve">: That is the interesting thing about aerosols. We are used to thinking in terms of greenhouse gases, where you emit </w:t>
      </w:r>
      <w:r w:rsidRPr="00C3583D">
        <w:rPr>
          <w:rFonts w:eastAsia="Cambria"/>
          <w:b/>
          <w:iCs/>
          <w:highlight w:val="green"/>
          <w:u w:val="single"/>
        </w:rPr>
        <w:t>CO2</w:t>
      </w:r>
      <w:r w:rsidRPr="00C3583D">
        <w:rPr>
          <w:rFonts w:eastAsia="Cambria"/>
          <w:sz w:val="12"/>
        </w:rPr>
        <w:t xml:space="preserve">, for example, and it just </w:t>
      </w:r>
      <w:r w:rsidRPr="00C3583D">
        <w:rPr>
          <w:rFonts w:eastAsia="Cambria"/>
          <w:b/>
          <w:iCs/>
          <w:highlight w:val="green"/>
          <w:u w:val="single"/>
        </w:rPr>
        <w:t>stays</w:t>
      </w:r>
      <w:r w:rsidRPr="00C3583D">
        <w:rPr>
          <w:rFonts w:eastAsia="Cambria"/>
          <w:b/>
          <w:iCs/>
          <w:u w:val="single"/>
        </w:rPr>
        <w:t xml:space="preserve"> up there </w:t>
      </w:r>
      <w:r w:rsidRPr="00C3583D">
        <w:rPr>
          <w:rFonts w:eastAsia="Cambria"/>
          <w:b/>
          <w:iCs/>
          <w:highlight w:val="green"/>
          <w:u w:val="single"/>
        </w:rPr>
        <w:t>for a long</w:t>
      </w:r>
      <w:r w:rsidRPr="00C3583D">
        <w:rPr>
          <w:rFonts w:eastAsia="Cambria"/>
          <w:b/>
          <w:iCs/>
          <w:u w:val="single"/>
        </w:rPr>
        <w:t xml:space="preserve">, long </w:t>
      </w:r>
      <w:r w:rsidRPr="00C3583D">
        <w:rPr>
          <w:rFonts w:eastAsia="Cambria"/>
          <w:b/>
          <w:iCs/>
          <w:highlight w:val="green"/>
          <w:u w:val="single"/>
        </w:rPr>
        <w:t>time.</w:t>
      </w:r>
      <w:r w:rsidRPr="00C3583D">
        <w:rPr>
          <w:rFonts w:eastAsia="Cambria"/>
          <w:highlight w:val="green"/>
          <w:u w:val="single"/>
        </w:rPr>
        <w:t xml:space="preserve"> But that’s not true of aerosols. If we</w:t>
      </w:r>
      <w:r w:rsidRPr="00C3583D">
        <w:rPr>
          <w:rFonts w:eastAsia="Cambria"/>
          <w:u w:val="single"/>
        </w:rPr>
        <w:t xml:space="preserve"> were to </w:t>
      </w:r>
      <w:r w:rsidRPr="00C3583D">
        <w:rPr>
          <w:rFonts w:eastAsia="Cambria"/>
          <w:highlight w:val="green"/>
          <w:u w:val="single"/>
        </w:rPr>
        <w:t>stop emitting</w:t>
      </w:r>
      <w:r w:rsidRPr="00C3583D">
        <w:rPr>
          <w:rFonts w:eastAsia="Cambria"/>
          <w:u w:val="single"/>
        </w:rPr>
        <w:t xml:space="preserve"> them today, then </w:t>
      </w:r>
      <w:r w:rsidRPr="00C3583D">
        <w:rPr>
          <w:rFonts w:eastAsia="Cambria"/>
          <w:b/>
          <w:iCs/>
          <w:highlight w:val="green"/>
          <w:u w:val="single"/>
        </w:rPr>
        <w:t>in a week there would be no aerosols in the sky</w:t>
      </w:r>
      <w:r w:rsidRPr="00C3583D">
        <w:rPr>
          <w:rFonts w:eastAsia="Cambria"/>
          <w:b/>
          <w:iCs/>
          <w:u w:val="single"/>
        </w:rPr>
        <w:t>,</w:t>
      </w:r>
      <w:r w:rsidRPr="00C3583D">
        <w:rPr>
          <w:rFonts w:eastAsia="Cambria"/>
          <w:u w:val="single"/>
        </w:rPr>
        <w:t xml:space="preserve"> it would all rain out.</w:t>
      </w:r>
      <w:r w:rsidRPr="00C3583D">
        <w:rPr>
          <w:rFonts w:eastAsia="Cambria"/>
          <w:sz w:val="12"/>
        </w:rPr>
        <w:t xml:space="preserve"> It’s a continual process, which in a sense makes it a bit easier to treat than greenhouse gases. e360: If we were to end all pollution today, how much more of an effect would that have? </w:t>
      </w:r>
      <w:proofErr w:type="spellStart"/>
      <w:r w:rsidRPr="00C3583D">
        <w:rPr>
          <w:rFonts w:eastAsia="Cambria"/>
          <w:sz w:val="12"/>
        </w:rPr>
        <w:t>Samset</w:t>
      </w:r>
      <w:proofErr w:type="spellEnd"/>
      <w:r w:rsidRPr="00C3583D">
        <w:rPr>
          <w:rFonts w:eastAsia="Cambria"/>
          <w:sz w:val="12"/>
        </w:rPr>
        <w:t xml:space="preserve">: That’s what we tried to find out in the paper that came out earlier this year — we turned off all anthropogenic aerosol emissions from all over the world. </w:t>
      </w:r>
      <w:proofErr w:type="gramStart"/>
      <w:r w:rsidRPr="00C3583D">
        <w:rPr>
          <w:rFonts w:eastAsia="Cambria"/>
          <w:sz w:val="12"/>
        </w:rPr>
        <w:t>So</w:t>
      </w:r>
      <w:proofErr w:type="gramEnd"/>
      <w:r w:rsidRPr="00C3583D">
        <w:rPr>
          <w:rFonts w:eastAsia="Cambria"/>
          <w:sz w:val="12"/>
        </w:rPr>
        <w:t xml:space="preserve"> </w:t>
      </w:r>
      <w:r w:rsidRPr="00C3583D">
        <w:rPr>
          <w:rFonts w:eastAsia="Cambria"/>
          <w:b/>
          <w:iCs/>
          <w:u w:val="single"/>
        </w:rPr>
        <w:t xml:space="preserve">if you removed all our emissions today, then </w:t>
      </w:r>
      <w:r w:rsidRPr="00C3583D">
        <w:rPr>
          <w:rFonts w:eastAsia="Cambria"/>
          <w:b/>
          <w:iCs/>
          <w:highlight w:val="green"/>
          <w:u w:val="single"/>
        </w:rPr>
        <w:t>the world would</w:t>
      </w:r>
      <w:r w:rsidRPr="00C3583D">
        <w:rPr>
          <w:rFonts w:eastAsia="Cambria"/>
          <w:b/>
          <w:iCs/>
          <w:u w:val="single"/>
        </w:rPr>
        <w:t xml:space="preserve"> rapidly — </w:t>
      </w:r>
      <w:r w:rsidRPr="00C3583D">
        <w:rPr>
          <w:rFonts w:eastAsia="Cambria"/>
          <w:b/>
          <w:iCs/>
          <w:highlight w:val="green"/>
          <w:u w:val="single"/>
        </w:rPr>
        <w:t>within a year or two</w:t>
      </w:r>
      <w:r w:rsidRPr="00C3583D">
        <w:rPr>
          <w:rFonts w:eastAsia="Cambria"/>
          <w:b/>
          <w:iCs/>
          <w:u w:val="single"/>
        </w:rPr>
        <w:t xml:space="preserve"> — </w:t>
      </w:r>
      <w:r w:rsidRPr="00C3583D">
        <w:rPr>
          <w:rFonts w:eastAsia="Cambria"/>
          <w:b/>
          <w:iCs/>
          <w:highlight w:val="green"/>
          <w:u w:val="single"/>
        </w:rPr>
        <w:t>warm between a half</w:t>
      </w:r>
      <w:r w:rsidRPr="00C3583D">
        <w:rPr>
          <w:rFonts w:eastAsia="Cambria"/>
          <w:b/>
          <w:iCs/>
          <w:u w:val="single"/>
        </w:rPr>
        <w:t xml:space="preserve"> of a degree </w:t>
      </w:r>
      <w:r w:rsidRPr="00C3583D">
        <w:rPr>
          <w:rFonts w:eastAsia="Cambria"/>
          <w:b/>
          <w:iCs/>
          <w:highlight w:val="green"/>
          <w:u w:val="single"/>
        </w:rPr>
        <w:t>and 1 degree Celsius additionally</w:t>
      </w:r>
      <w:r w:rsidRPr="00C3583D">
        <w:rPr>
          <w:rFonts w:eastAsia="Cambria"/>
          <w:b/>
          <w:iCs/>
          <w:u w:val="single"/>
        </w:rPr>
        <w:t>.</w:t>
      </w:r>
      <w:r w:rsidRPr="00C3583D">
        <w:rPr>
          <w:rFonts w:eastAsia="Cambria"/>
          <w:sz w:val="12"/>
        </w:rPr>
        <w:t xml:space="preserve"> e360: We can see the cooling effect of aerosols in the atmosphere perhaps most dramatically in massive volcanic eruptions, which can alter the earth’s weather for years. What is the difference between the impact of a volcanic eruption and that of anthropogenic aerosols? </w:t>
      </w:r>
      <w:proofErr w:type="spellStart"/>
      <w:r w:rsidRPr="00C3583D">
        <w:rPr>
          <w:rFonts w:eastAsia="Cambria"/>
          <w:sz w:val="12"/>
        </w:rPr>
        <w:t>Samset</w:t>
      </w:r>
      <w:proofErr w:type="spellEnd"/>
      <w:r w:rsidRPr="00C3583D">
        <w:rPr>
          <w:rFonts w:eastAsia="Cambria"/>
          <w:sz w:val="12"/>
        </w:rPr>
        <w:t xml:space="preserve">: Very little, except that a powerful volcano like Mount Pinatubo will emit mostly sulfate at very high altitudes — they will go 20 or 30 kilometers straight up all the way to the stratosphere, where they stay for a long time. Many of the particles remain above the layers of the atmosphere where rain is created, so it stays there for several years. e360: We’ve certainly known about the impact of aerosols on climate for a long time. But my perception is that there was not a lot of attention paid to them until recently. </w:t>
      </w:r>
      <w:proofErr w:type="spellStart"/>
      <w:r w:rsidRPr="00C3583D">
        <w:rPr>
          <w:rFonts w:eastAsia="Cambria"/>
          <w:sz w:val="12"/>
        </w:rPr>
        <w:t>Samset</w:t>
      </w:r>
      <w:proofErr w:type="spellEnd"/>
      <w:r w:rsidRPr="00C3583D">
        <w:rPr>
          <w:rFonts w:eastAsia="Cambria"/>
          <w:sz w:val="12"/>
        </w:rPr>
        <w:t xml:space="preserve">: That’s true. Some years </w:t>
      </w:r>
      <w:proofErr w:type="gramStart"/>
      <w:r w:rsidRPr="00C3583D">
        <w:rPr>
          <w:rFonts w:eastAsia="Cambria"/>
          <w:sz w:val="12"/>
        </w:rPr>
        <w:t>ago</w:t>
      </w:r>
      <w:proofErr w:type="gramEnd"/>
      <w:r w:rsidRPr="00C3583D">
        <w:rPr>
          <w:rFonts w:eastAsia="Cambria"/>
          <w:sz w:val="12"/>
        </w:rPr>
        <w:t xml:space="preserve"> we thought that aerosols were interesting for people like me who like to study them, but not so important on the global scale, because it is really the greenhouse gases that matter. And that may be true. But then </w:t>
      </w:r>
      <w:r w:rsidRPr="00C3583D">
        <w:rPr>
          <w:rFonts w:eastAsia="Cambria"/>
          <w:u w:val="single"/>
        </w:rPr>
        <w:t xml:space="preserve">the Paris Agreement came around and it looked like there was momentum to keep the world below 2 degrees C of warming. So suddenly this half to 1 degree of cooling from aerosols — that </w:t>
      </w:r>
      <w:proofErr w:type="gramStart"/>
      <w:r w:rsidRPr="00C3583D">
        <w:rPr>
          <w:rFonts w:eastAsia="Cambria"/>
          <w:u w:val="single"/>
        </w:rPr>
        <w:t>actually begins</w:t>
      </w:r>
      <w:proofErr w:type="gramEnd"/>
      <w:r w:rsidRPr="00C3583D">
        <w:rPr>
          <w:rFonts w:eastAsia="Cambria"/>
          <w:u w:val="single"/>
        </w:rPr>
        <w:t xml:space="preserve"> to matter a lot more in the context of what we’re aiming for.</w:t>
      </w:r>
      <w:r w:rsidRPr="00C3583D">
        <w:rPr>
          <w:rFonts w:eastAsia="Cambria"/>
          <w:sz w:val="12"/>
        </w:rPr>
        <w:t xml:space="preserve"> </w:t>
      </w:r>
      <w:proofErr w:type="gramStart"/>
      <w:r w:rsidRPr="00C3583D">
        <w:rPr>
          <w:rFonts w:eastAsia="Cambria"/>
          <w:sz w:val="12"/>
        </w:rPr>
        <w:t>So</w:t>
      </w:r>
      <w:proofErr w:type="gramEnd"/>
      <w:r w:rsidRPr="00C3583D">
        <w:rPr>
          <w:rFonts w:eastAsia="Cambria"/>
          <w:sz w:val="12"/>
        </w:rPr>
        <w:t xml:space="preserve"> the aerosols have gone from being a perturbation to being actually very relevant because of our more ambitious climate goals. </w:t>
      </w:r>
    </w:p>
    <w:p w14:paraId="2F49C06B" w14:textId="77777777" w:rsidR="00C3583D" w:rsidRPr="00C3583D" w:rsidRDefault="00C3583D" w:rsidP="00C3583D"/>
    <w:p w14:paraId="3B679AFE" w14:textId="77777777" w:rsidR="00C3583D" w:rsidRPr="00C3583D" w:rsidRDefault="00C3583D" w:rsidP="00C3583D">
      <w:pPr>
        <w:keepNext/>
        <w:keepLines/>
        <w:spacing w:before="40" w:after="0"/>
        <w:outlineLvl w:val="3"/>
        <w:rPr>
          <w:rFonts w:eastAsia="MS Gothic"/>
          <w:b/>
          <w:iCs/>
          <w:sz w:val="26"/>
        </w:rPr>
      </w:pPr>
      <w:r w:rsidRPr="00C3583D">
        <w:rPr>
          <w:rFonts w:eastAsia="MS Gothic"/>
          <w:b/>
          <w:iCs/>
          <w:sz w:val="26"/>
        </w:rPr>
        <w:t>No extreme weather</w:t>
      </w:r>
    </w:p>
    <w:p w14:paraId="10B1DF1D" w14:textId="77777777" w:rsidR="00C3583D" w:rsidRPr="00C3583D" w:rsidRDefault="00C3583D" w:rsidP="00C3583D">
      <w:pPr>
        <w:rPr>
          <w:rFonts w:eastAsia="Cambria"/>
          <w:b/>
          <w:bCs/>
          <w:sz w:val="26"/>
        </w:rPr>
      </w:pPr>
      <w:proofErr w:type="spellStart"/>
      <w:r w:rsidRPr="00C3583D">
        <w:rPr>
          <w:rFonts w:eastAsia="Cambria"/>
          <w:b/>
          <w:bCs/>
          <w:sz w:val="26"/>
        </w:rPr>
        <w:t>Bezdek</w:t>
      </w:r>
      <w:proofErr w:type="spellEnd"/>
      <w:r w:rsidRPr="00C3583D">
        <w:rPr>
          <w:rFonts w:eastAsia="Cambria"/>
          <w:b/>
          <w:bCs/>
          <w:sz w:val="26"/>
        </w:rPr>
        <w:t>, PhD, and Monckton, MA, 18</w:t>
      </w:r>
    </w:p>
    <w:p w14:paraId="12C91109" w14:textId="77777777" w:rsidR="00C3583D" w:rsidRPr="00C3583D" w:rsidRDefault="00C3583D" w:rsidP="00C3583D">
      <w:pPr>
        <w:rPr>
          <w:rFonts w:eastAsia="Cambria"/>
          <w:sz w:val="16"/>
          <w:szCs w:val="16"/>
        </w:rPr>
      </w:pPr>
      <w:r w:rsidRPr="00C3583D">
        <w:rPr>
          <w:rFonts w:eastAsia="Cambria"/>
          <w:sz w:val="16"/>
          <w:szCs w:val="16"/>
        </w:rPr>
        <w:t xml:space="preserve">(Roger, </w:t>
      </w:r>
      <w:proofErr w:type="spellStart"/>
      <w:r w:rsidRPr="00C3583D">
        <w:rPr>
          <w:rFonts w:eastAsia="Cambria"/>
          <w:sz w:val="16"/>
          <w:szCs w:val="16"/>
        </w:rPr>
        <w:t>Econ@Illinois</w:t>
      </w:r>
      <w:proofErr w:type="spellEnd"/>
      <w:r w:rsidRPr="00C3583D">
        <w:rPr>
          <w:rFonts w:eastAsia="Cambria"/>
          <w:sz w:val="16"/>
          <w:szCs w:val="16"/>
        </w:rPr>
        <w:t xml:space="preserve">, Christopher, </w:t>
      </w:r>
      <w:proofErr w:type="spellStart"/>
      <w:r w:rsidRPr="00C3583D">
        <w:rPr>
          <w:rFonts w:eastAsia="Cambria"/>
          <w:sz w:val="16"/>
          <w:szCs w:val="16"/>
        </w:rPr>
        <w:t>BrittishRoyalty</w:t>
      </w:r>
      <w:proofErr w:type="spellEnd"/>
      <w:r w:rsidRPr="00C3583D">
        <w:rPr>
          <w:rFonts w:eastAsia="Cambria"/>
          <w:sz w:val="16"/>
          <w:szCs w:val="16"/>
        </w:rPr>
        <w:t xml:space="preserve">, </w:t>
      </w:r>
      <w:proofErr w:type="spellStart"/>
      <w:r w:rsidRPr="00C3583D">
        <w:rPr>
          <w:rFonts w:eastAsia="Cambria"/>
          <w:sz w:val="16"/>
          <w:szCs w:val="16"/>
        </w:rPr>
        <w:t>Classics@Cardiff</w:t>
      </w:r>
      <w:proofErr w:type="spellEnd"/>
      <w:r w:rsidRPr="00C3583D">
        <w:rPr>
          <w:rFonts w:eastAsia="Cambria"/>
          <w:sz w:val="16"/>
          <w:szCs w:val="16"/>
        </w:rPr>
        <w:t xml:space="preserve">, </w:t>
      </w:r>
      <w:r w:rsidRPr="00C3583D">
        <w:rPr>
          <w:rFonts w:eastAsia="Cambria"/>
          <w:sz w:val="16"/>
          <w:szCs w:val="16"/>
          <w:u w:val="single"/>
        </w:rPr>
        <w:t>Climate Change Reconsidered II: Fossil Fuels</w:t>
      </w:r>
      <w:r w:rsidRPr="00C3583D">
        <w:rPr>
          <w:rFonts w:eastAsia="Cambria"/>
          <w:sz w:val="16"/>
          <w:szCs w:val="16"/>
        </w:rPr>
        <w:t xml:space="preserve">, NIPCC, Ch.8, p. 632-635, Contributors: Joseph Bast, </w:t>
      </w:r>
      <w:proofErr w:type="spellStart"/>
      <w:r w:rsidRPr="00C3583D">
        <w:rPr>
          <w:rFonts w:eastAsia="Cambria"/>
          <w:sz w:val="16"/>
          <w:szCs w:val="16"/>
        </w:rPr>
        <w:t>FormerPresident@HeartlandInstitute</w:t>
      </w:r>
      <w:proofErr w:type="spellEnd"/>
      <w:r w:rsidRPr="00C3583D">
        <w:rPr>
          <w:rFonts w:eastAsia="Cambria"/>
          <w:sz w:val="16"/>
          <w:szCs w:val="16"/>
        </w:rPr>
        <w:t xml:space="preserve">, Barry Brill, </w:t>
      </w:r>
      <w:proofErr w:type="spellStart"/>
      <w:r w:rsidRPr="00C3583D">
        <w:rPr>
          <w:rFonts w:eastAsia="Cambria"/>
          <w:sz w:val="16"/>
          <w:szCs w:val="16"/>
        </w:rPr>
        <w:t>FormerNewZealandParliment</w:t>
      </w:r>
      <w:proofErr w:type="spellEnd"/>
      <w:r w:rsidRPr="00C3583D">
        <w:rPr>
          <w:rFonts w:eastAsia="Cambria"/>
          <w:sz w:val="16"/>
          <w:szCs w:val="16"/>
        </w:rPr>
        <w:t xml:space="preserve">, </w:t>
      </w:r>
      <w:proofErr w:type="spellStart"/>
      <w:r w:rsidRPr="00C3583D">
        <w:rPr>
          <w:rFonts w:eastAsia="Cambria"/>
          <w:sz w:val="16"/>
          <w:szCs w:val="16"/>
        </w:rPr>
        <w:t>OPM@HarvardBusiness</w:t>
      </w:r>
      <w:proofErr w:type="spellEnd"/>
      <w:r w:rsidRPr="00C3583D">
        <w:rPr>
          <w:rFonts w:eastAsia="Cambria"/>
          <w:sz w:val="16"/>
          <w:szCs w:val="16"/>
        </w:rPr>
        <w:t xml:space="preserve">, Kevin </w:t>
      </w:r>
      <w:proofErr w:type="spellStart"/>
      <w:r w:rsidRPr="00C3583D">
        <w:rPr>
          <w:rFonts w:eastAsia="Cambria"/>
          <w:sz w:val="16"/>
          <w:szCs w:val="16"/>
        </w:rPr>
        <w:t>Dayaratna</w:t>
      </w:r>
      <w:proofErr w:type="spellEnd"/>
      <w:r w:rsidRPr="00C3583D">
        <w:rPr>
          <w:rFonts w:eastAsia="Cambria"/>
          <w:sz w:val="16"/>
          <w:szCs w:val="16"/>
        </w:rPr>
        <w:t xml:space="preserve">, PhD </w:t>
      </w:r>
      <w:proofErr w:type="spellStart"/>
      <w:r w:rsidRPr="00C3583D">
        <w:rPr>
          <w:rFonts w:eastAsia="Cambria"/>
          <w:sz w:val="16"/>
          <w:szCs w:val="16"/>
        </w:rPr>
        <w:t>Stas@Maryland</w:t>
      </w:r>
      <w:proofErr w:type="spellEnd"/>
      <w:r w:rsidRPr="00C3583D">
        <w:rPr>
          <w:rFonts w:eastAsia="Cambria"/>
          <w:sz w:val="16"/>
          <w:szCs w:val="16"/>
        </w:rPr>
        <w:t xml:space="preserve">, Brian Leyland, MSc </w:t>
      </w:r>
      <w:proofErr w:type="spellStart"/>
      <w:r w:rsidRPr="00C3583D">
        <w:rPr>
          <w:rFonts w:eastAsia="Cambria"/>
          <w:sz w:val="16"/>
          <w:szCs w:val="16"/>
        </w:rPr>
        <w:t>PowerSystemDesign@UniveristyOfAston</w:t>
      </w:r>
      <w:proofErr w:type="spellEnd"/>
      <w:r w:rsidRPr="00C3583D">
        <w:rPr>
          <w:rFonts w:eastAsia="Cambria"/>
          <w:sz w:val="16"/>
          <w:szCs w:val="16"/>
        </w:rPr>
        <w:t>)</w:t>
      </w:r>
    </w:p>
    <w:p w14:paraId="469F5445" w14:textId="77777777" w:rsidR="00C3583D" w:rsidRPr="00C3583D" w:rsidRDefault="00C3583D" w:rsidP="00C3583D">
      <w:pPr>
        <w:rPr>
          <w:rFonts w:eastAsia="Cambria"/>
          <w:sz w:val="16"/>
        </w:rPr>
      </w:pPr>
      <w:r w:rsidRPr="00C3583D">
        <w:rPr>
          <w:rFonts w:eastAsia="Cambria"/>
          <w:sz w:val="16"/>
        </w:rPr>
        <w:t xml:space="preserve">Extreme Weather </w:t>
      </w:r>
      <w:r w:rsidRPr="00C3583D">
        <w:rPr>
          <w:rFonts w:eastAsia="Cambria"/>
          <w:u w:val="single"/>
        </w:rPr>
        <w:t>According to the IPCC, “sea level rise and increased frequency of extreme events increases the risk of loss of lives, homes, and properties, and damages infrastructure and transport systems</w:t>
      </w:r>
      <w:r w:rsidRPr="00C3583D">
        <w:rPr>
          <w:rFonts w:eastAsia="Cambria"/>
          <w:sz w:val="16"/>
        </w:rPr>
        <w:t xml:space="preserve">” (IPCC, 2014, Table 12-1, p. 761). But as reported in Chapter 2, Section 2.3.1, </w:t>
      </w:r>
      <w:r w:rsidRPr="00C3583D">
        <w:rPr>
          <w:rFonts w:eastAsia="Cambria"/>
          <w:highlight w:val="green"/>
          <w:u w:val="single"/>
        </w:rPr>
        <w:t>researchers have failed to find</w:t>
      </w:r>
      <w:r w:rsidRPr="00C3583D">
        <w:rPr>
          <w:rFonts w:eastAsia="Cambria"/>
          <w:u w:val="single"/>
        </w:rPr>
        <w:t xml:space="preserve"> a convincing </w:t>
      </w:r>
      <w:r w:rsidRPr="00C3583D">
        <w:rPr>
          <w:rFonts w:eastAsia="Cambria"/>
          <w:highlight w:val="green"/>
          <w:u w:val="single"/>
        </w:rPr>
        <w:t>relationship between</w:t>
      </w:r>
      <w:r w:rsidRPr="00C3583D">
        <w:rPr>
          <w:rFonts w:eastAsia="Cambria"/>
          <w:u w:val="single"/>
        </w:rPr>
        <w:t xml:space="preserve"> higher </w:t>
      </w:r>
      <w:r w:rsidRPr="00C3583D">
        <w:rPr>
          <w:rFonts w:eastAsia="Cambria"/>
          <w:highlight w:val="green"/>
          <w:u w:val="single"/>
        </w:rPr>
        <w:t>surface temperatures</w:t>
      </w:r>
      <w:r w:rsidRPr="00C3583D">
        <w:rPr>
          <w:rFonts w:eastAsia="Cambria"/>
          <w:u w:val="single"/>
        </w:rPr>
        <w:t xml:space="preserve"> over the past 100 years </w:t>
      </w:r>
      <w:r w:rsidRPr="00C3583D">
        <w:rPr>
          <w:rFonts w:eastAsia="Cambria"/>
          <w:highlight w:val="green"/>
          <w:u w:val="single"/>
        </w:rPr>
        <w:t>and</w:t>
      </w:r>
      <w:r w:rsidRPr="00C3583D">
        <w:rPr>
          <w:rFonts w:eastAsia="Cambria"/>
          <w:u w:val="single"/>
        </w:rPr>
        <w:t xml:space="preserve"> increases in the </w:t>
      </w:r>
      <w:r w:rsidRPr="00C3583D">
        <w:rPr>
          <w:rFonts w:eastAsia="Cambria"/>
          <w:highlight w:val="green"/>
          <w:u w:val="single"/>
        </w:rPr>
        <w:t>frequency or severity of extreme weather</w:t>
      </w:r>
      <w:r w:rsidRPr="00C3583D">
        <w:rPr>
          <w:rFonts w:eastAsia="Cambria"/>
          <w:u w:val="single"/>
        </w:rPr>
        <w:t xml:space="preserve"> events </w:t>
      </w:r>
      <w:r w:rsidRPr="00C3583D">
        <w:rPr>
          <w:rFonts w:eastAsia="Cambria"/>
          <w:sz w:val="16"/>
        </w:rPr>
        <w:t>(</w:t>
      </w:r>
      <w:proofErr w:type="spellStart"/>
      <w:r w:rsidRPr="00C3583D">
        <w:rPr>
          <w:rFonts w:eastAsia="Cambria"/>
          <w:sz w:val="16"/>
        </w:rPr>
        <w:t>Maue</w:t>
      </w:r>
      <w:proofErr w:type="spellEnd"/>
      <w:r w:rsidRPr="00C3583D">
        <w:rPr>
          <w:rFonts w:eastAsia="Cambria"/>
          <w:sz w:val="16"/>
        </w:rPr>
        <w:t xml:space="preserve">, 2011; Alexander et al., 2006; </w:t>
      </w:r>
      <w:proofErr w:type="spellStart"/>
      <w:r w:rsidRPr="00C3583D">
        <w:rPr>
          <w:rFonts w:eastAsia="Cambria"/>
          <w:sz w:val="16"/>
        </w:rPr>
        <w:t>Khandekar</w:t>
      </w:r>
      <w:proofErr w:type="spellEnd"/>
      <w:r w:rsidRPr="00C3583D">
        <w:rPr>
          <w:rFonts w:eastAsia="Cambria"/>
          <w:sz w:val="16"/>
        </w:rPr>
        <w:t xml:space="preserve">, 2013; Pielke Jr., 2013, 2014). Instead, </w:t>
      </w:r>
      <w:r w:rsidRPr="00C3583D">
        <w:rPr>
          <w:rFonts w:eastAsia="Cambria"/>
          <w:u w:val="single"/>
        </w:rPr>
        <w:t xml:space="preserve">the number and </w:t>
      </w:r>
      <w:r w:rsidRPr="00C3583D">
        <w:rPr>
          <w:rFonts w:eastAsia="Cambria"/>
          <w:highlight w:val="green"/>
          <w:u w:val="single"/>
        </w:rPr>
        <w:t>intensity</w:t>
      </w:r>
      <w:r w:rsidRPr="00C3583D">
        <w:rPr>
          <w:rFonts w:eastAsia="Cambria"/>
          <w:u w:val="single"/>
        </w:rPr>
        <w:t xml:space="preserve"> of extreme events </w:t>
      </w:r>
      <w:r w:rsidRPr="00C3583D">
        <w:rPr>
          <w:rFonts w:eastAsia="Cambria"/>
          <w:highlight w:val="green"/>
          <w:u w:val="single"/>
        </w:rPr>
        <w:t>wax and wane</w:t>
      </w:r>
      <w:r w:rsidRPr="00C3583D">
        <w:rPr>
          <w:rFonts w:eastAsia="Cambria"/>
          <w:u w:val="single"/>
        </w:rPr>
        <w:t xml:space="preserve"> often in parallel </w:t>
      </w:r>
      <w:r w:rsidRPr="00C3583D">
        <w:rPr>
          <w:rFonts w:eastAsia="Cambria"/>
          <w:highlight w:val="green"/>
          <w:u w:val="single"/>
        </w:rPr>
        <w:t>with natural</w:t>
      </w:r>
      <w:r w:rsidRPr="00C3583D">
        <w:rPr>
          <w:rFonts w:eastAsia="Cambria"/>
          <w:u w:val="single"/>
        </w:rPr>
        <w:t xml:space="preserve"> decadal or multidecadal </w:t>
      </w:r>
      <w:r w:rsidRPr="00C3583D">
        <w:rPr>
          <w:rFonts w:eastAsia="Cambria"/>
          <w:highlight w:val="green"/>
          <w:u w:val="single"/>
        </w:rPr>
        <w:t>climate oscillations</w:t>
      </w:r>
      <w:r w:rsidRPr="00C3583D">
        <w:rPr>
          <w:rFonts w:eastAsia="Cambria"/>
          <w:u w:val="single"/>
        </w:rPr>
        <w:t xml:space="preserve">. </w:t>
      </w:r>
      <w:r w:rsidRPr="00C3583D">
        <w:rPr>
          <w:rFonts w:eastAsia="Cambria"/>
          <w:sz w:val="16"/>
        </w:rPr>
        <w:t>Legates (2014) writes, “</w:t>
      </w:r>
      <w:r w:rsidRPr="00C3583D">
        <w:rPr>
          <w:rFonts w:eastAsia="Cambria"/>
          <w:u w:val="single"/>
        </w:rPr>
        <w:t xml:space="preserve">Current state-of-the-art </w:t>
      </w:r>
      <w:r w:rsidRPr="00C3583D">
        <w:rPr>
          <w:rFonts w:eastAsia="Cambria"/>
          <w:highlight w:val="green"/>
          <w:u w:val="single"/>
        </w:rPr>
        <w:t>General Circulation Models</w:t>
      </w:r>
      <w:r w:rsidRPr="00C3583D">
        <w:rPr>
          <w:rFonts w:eastAsia="Cambria"/>
          <w:sz w:val="16"/>
        </w:rPr>
        <w:t xml:space="preserve"> (GCMs) </w:t>
      </w:r>
      <w:r w:rsidRPr="00C3583D">
        <w:rPr>
          <w:rFonts w:eastAsia="Cambria"/>
          <w:u w:val="single"/>
        </w:rPr>
        <w:t xml:space="preserve">do not simulate precipitation well because they </w:t>
      </w:r>
      <w:r w:rsidRPr="00C3583D">
        <w:rPr>
          <w:rFonts w:eastAsia="Cambria"/>
          <w:highlight w:val="green"/>
          <w:u w:val="single"/>
        </w:rPr>
        <w:t>do not include the full range of precipitation-forming mechanisms</w:t>
      </w:r>
      <w:r w:rsidRPr="00C3583D">
        <w:rPr>
          <w:rFonts w:eastAsia="Cambria"/>
          <w:u w:val="single"/>
        </w:rPr>
        <w:t xml:space="preserve"> that occur in the real world.</w:t>
      </w:r>
      <w:r w:rsidRPr="00C3583D">
        <w:rPr>
          <w:rFonts w:eastAsia="Cambria"/>
          <w:sz w:val="16"/>
        </w:rPr>
        <w:t xml:space="preserve"> It is demonstrated here that </w:t>
      </w:r>
      <w:r w:rsidRPr="00C3583D">
        <w:rPr>
          <w:rFonts w:eastAsia="Cambria"/>
          <w:b/>
          <w:iCs/>
          <w:highlight w:val="green"/>
          <w:u w:val="single"/>
        </w:rPr>
        <w:t xml:space="preserve">the impact of these errors </w:t>
      </w:r>
      <w:proofErr w:type="gramStart"/>
      <w:r w:rsidRPr="00C3583D">
        <w:rPr>
          <w:rFonts w:eastAsia="Cambria"/>
          <w:b/>
          <w:iCs/>
          <w:highlight w:val="green"/>
          <w:u w:val="single"/>
        </w:rPr>
        <w:t>are</w:t>
      </w:r>
      <w:proofErr w:type="gramEnd"/>
      <w:r w:rsidRPr="00C3583D">
        <w:rPr>
          <w:rFonts w:eastAsia="Cambria"/>
          <w:b/>
          <w:iCs/>
          <w:highlight w:val="green"/>
          <w:u w:val="single"/>
        </w:rPr>
        <w:t xml:space="preserve"> not trivial</w:t>
      </w:r>
      <w:r w:rsidRPr="00C3583D">
        <w:rPr>
          <w:rFonts w:eastAsia="Cambria"/>
          <w:sz w:val="16"/>
          <w:highlight w:val="green"/>
        </w:rPr>
        <w:t xml:space="preserve"> – </w:t>
      </w:r>
      <w:r w:rsidRPr="00C3583D">
        <w:rPr>
          <w:rFonts w:eastAsia="Cambria"/>
          <w:highlight w:val="green"/>
          <w:u w:val="single"/>
        </w:rPr>
        <w:t xml:space="preserve">an error of </w:t>
      </w:r>
      <w:r w:rsidRPr="00C3583D">
        <w:rPr>
          <w:rFonts w:eastAsia="Cambria"/>
          <w:u w:val="single"/>
        </w:rPr>
        <w:t xml:space="preserve">only </w:t>
      </w:r>
      <w:r w:rsidRPr="00C3583D">
        <w:rPr>
          <w:rFonts w:eastAsia="Cambria"/>
          <w:highlight w:val="green"/>
          <w:u w:val="single"/>
        </w:rPr>
        <w:t>1 mm</w:t>
      </w:r>
      <w:r w:rsidRPr="00C3583D">
        <w:rPr>
          <w:rFonts w:eastAsia="Cambria"/>
          <w:u w:val="single"/>
        </w:rPr>
        <w:t xml:space="preserve"> in simulating liquid rainfall </w:t>
      </w:r>
      <w:r w:rsidRPr="00C3583D">
        <w:rPr>
          <w:rFonts w:eastAsia="Cambria"/>
          <w:highlight w:val="green"/>
          <w:u w:val="single"/>
        </w:rPr>
        <w:t xml:space="preserve">is equivalent to </w:t>
      </w:r>
      <w:r w:rsidRPr="00C3583D">
        <w:rPr>
          <w:rFonts w:eastAsia="Cambria"/>
          <w:u w:val="single"/>
        </w:rPr>
        <w:t xml:space="preserve">the energy required </w:t>
      </w:r>
      <w:r w:rsidRPr="00C3583D">
        <w:rPr>
          <w:rFonts w:eastAsia="Cambria"/>
          <w:highlight w:val="green"/>
          <w:u w:val="single"/>
        </w:rPr>
        <w:t>to heat the entire troposphere by 0.3°C</w:t>
      </w:r>
      <w:r w:rsidRPr="00C3583D">
        <w:rPr>
          <w:rFonts w:eastAsia="Cambria"/>
          <w:sz w:val="16"/>
        </w:rPr>
        <w:t xml:space="preserve">. Given that models exhibit differences between the observed and modeled precipitation that often exceed 1 mm day, this lost energy is not trivial. </w:t>
      </w:r>
      <w:r w:rsidRPr="00C3583D">
        <w:rPr>
          <w:rFonts w:eastAsia="Cambria"/>
          <w:u w:val="single"/>
        </w:rPr>
        <w:t xml:space="preserve">Thus, </w:t>
      </w:r>
      <w:r w:rsidRPr="00C3583D">
        <w:rPr>
          <w:rFonts w:eastAsia="Cambria"/>
          <w:highlight w:val="green"/>
          <w:u w:val="single"/>
        </w:rPr>
        <w:t>models</w:t>
      </w:r>
      <w:r w:rsidRPr="00C3583D">
        <w:rPr>
          <w:rFonts w:eastAsia="Cambria"/>
          <w:u w:val="single"/>
        </w:rPr>
        <w:t xml:space="preserve"> and their prognostications </w:t>
      </w:r>
      <w:r w:rsidRPr="00C3583D">
        <w:rPr>
          <w:rFonts w:eastAsia="Cambria"/>
          <w:highlight w:val="green"/>
          <w:u w:val="single"/>
        </w:rPr>
        <w:t>are largely unreliable</w:t>
      </w:r>
      <w:r w:rsidRPr="00C3583D">
        <w:rPr>
          <w:rFonts w:eastAsia="Cambria"/>
          <w:sz w:val="16"/>
        </w:rPr>
        <w:t xml:space="preserve">” (abstract). Basic meteorological science suggests a warmer world would experience fewer storms and weather extremes, as indeed has been the case in recent years. </w:t>
      </w:r>
      <w:proofErr w:type="spellStart"/>
      <w:r w:rsidRPr="00C3583D">
        <w:rPr>
          <w:rFonts w:eastAsia="Cambria"/>
          <w:sz w:val="16"/>
        </w:rPr>
        <w:t>Khandekar</w:t>
      </w:r>
      <w:proofErr w:type="spellEnd"/>
      <w:r w:rsidRPr="00C3583D">
        <w:rPr>
          <w:rFonts w:eastAsia="Cambria"/>
          <w:sz w:val="16"/>
        </w:rPr>
        <w:t xml:space="preserve"> and Idso concluded, “</w:t>
      </w:r>
      <w:r w:rsidRPr="00C3583D">
        <w:rPr>
          <w:rFonts w:eastAsia="Cambria"/>
          <w:u w:val="single"/>
        </w:rPr>
        <w:t xml:space="preserve">It is clear </w:t>
      </w:r>
      <w:r w:rsidRPr="00C3583D">
        <w:rPr>
          <w:rFonts w:eastAsia="Cambria"/>
          <w:highlight w:val="green"/>
          <w:u w:val="single"/>
        </w:rPr>
        <w:t>in almost every instance of</w:t>
      </w:r>
      <w:r w:rsidRPr="00C3583D">
        <w:rPr>
          <w:rFonts w:eastAsia="Cambria"/>
          <w:u w:val="single"/>
        </w:rPr>
        <w:t xml:space="preserve"> each extreme </w:t>
      </w:r>
      <w:r w:rsidRPr="00C3583D">
        <w:rPr>
          <w:rFonts w:eastAsia="Cambria"/>
          <w:highlight w:val="green"/>
          <w:u w:val="single"/>
        </w:rPr>
        <w:t>weather</w:t>
      </w:r>
      <w:r w:rsidRPr="00C3583D">
        <w:rPr>
          <w:rFonts w:eastAsia="Cambria"/>
          <w:u w:val="single"/>
        </w:rPr>
        <w:t xml:space="preserve"> event examined, </w:t>
      </w:r>
      <w:r w:rsidRPr="00C3583D">
        <w:rPr>
          <w:rFonts w:eastAsia="Cambria"/>
          <w:highlight w:val="green"/>
          <w:u w:val="single"/>
        </w:rPr>
        <w:t xml:space="preserve">there is little support for predictions </w:t>
      </w:r>
      <w:r w:rsidRPr="00C3583D">
        <w:rPr>
          <w:rFonts w:eastAsia="Cambria"/>
          <w:u w:val="single"/>
        </w:rPr>
        <w:t>that CO2-induced global warming will increase either the frequency or intensity of those events</w:t>
      </w:r>
      <w:r w:rsidRPr="00C3583D">
        <w:rPr>
          <w:rFonts w:eastAsia="Cambria"/>
          <w:sz w:val="16"/>
        </w:rPr>
        <w:t xml:space="preserve">. </w:t>
      </w:r>
      <w:r w:rsidRPr="00C3583D">
        <w:rPr>
          <w:rFonts w:eastAsia="Cambria"/>
          <w:b/>
          <w:iCs/>
          <w:u w:val="single"/>
        </w:rPr>
        <w:t xml:space="preserve">The </w:t>
      </w:r>
      <w:proofErr w:type="spellStart"/>
      <w:r w:rsidRPr="00C3583D">
        <w:rPr>
          <w:rFonts w:eastAsia="Cambria"/>
          <w:b/>
          <w:iCs/>
          <w:highlight w:val="green"/>
          <w:u w:val="single"/>
        </w:rPr>
        <w:t>realworld</w:t>
      </w:r>
      <w:proofErr w:type="spellEnd"/>
      <w:r w:rsidRPr="00C3583D">
        <w:rPr>
          <w:rFonts w:eastAsia="Cambria"/>
          <w:b/>
          <w:iCs/>
          <w:highlight w:val="green"/>
          <w:u w:val="single"/>
        </w:rPr>
        <w:t xml:space="preserve"> data overwhelmingly support an opposite conclusion:</w:t>
      </w:r>
      <w:r w:rsidRPr="00C3583D">
        <w:rPr>
          <w:rFonts w:eastAsia="Cambria"/>
          <w:sz w:val="16"/>
          <w:highlight w:val="green"/>
        </w:rPr>
        <w:t xml:space="preserve"> </w:t>
      </w:r>
      <w:r w:rsidRPr="00C3583D">
        <w:rPr>
          <w:rFonts w:eastAsia="Cambria"/>
          <w:highlight w:val="green"/>
          <w:u w:val="single"/>
        </w:rPr>
        <w:t>Weather will</w:t>
      </w:r>
      <w:r w:rsidRPr="00C3583D">
        <w:rPr>
          <w:rFonts w:eastAsia="Cambria"/>
          <w:u w:val="single"/>
        </w:rPr>
        <w:t xml:space="preserve"> more likely </w:t>
      </w:r>
      <w:r w:rsidRPr="00C3583D">
        <w:rPr>
          <w:rFonts w:eastAsia="Cambria"/>
          <w:highlight w:val="green"/>
          <w:u w:val="single"/>
        </w:rPr>
        <w:t>be less extreme</w:t>
      </w:r>
      <w:r w:rsidRPr="00C3583D">
        <w:rPr>
          <w:rFonts w:eastAsia="Cambria"/>
          <w:u w:val="single"/>
        </w:rPr>
        <w:t xml:space="preserve"> in a warmer world </w:t>
      </w:r>
      <w:r w:rsidRPr="00C3583D">
        <w:rPr>
          <w:rFonts w:eastAsia="Cambria"/>
          <w:sz w:val="16"/>
        </w:rPr>
        <w:t>(</w:t>
      </w:r>
      <w:proofErr w:type="spellStart"/>
      <w:r w:rsidRPr="00C3583D">
        <w:rPr>
          <w:rFonts w:eastAsia="Cambria"/>
          <w:sz w:val="16"/>
        </w:rPr>
        <w:t>Khandekar</w:t>
      </w:r>
      <w:proofErr w:type="spellEnd"/>
      <w:r w:rsidRPr="00C3583D">
        <w:rPr>
          <w:rFonts w:eastAsia="Cambria"/>
          <w:sz w:val="16"/>
        </w:rPr>
        <w:t xml:space="preserve"> and Idso, p. 810).</w:t>
      </w:r>
    </w:p>
    <w:p w14:paraId="6970B846" w14:textId="77777777" w:rsidR="00C3583D" w:rsidRPr="00C3583D" w:rsidRDefault="00C3583D" w:rsidP="00C3583D"/>
    <w:p w14:paraId="245A5423" w14:textId="77777777" w:rsidR="00C3583D" w:rsidRPr="00C3583D" w:rsidRDefault="00C3583D" w:rsidP="00C3583D">
      <w:pPr>
        <w:rPr>
          <w:rFonts w:eastAsia="Cambria"/>
          <w:sz w:val="16"/>
        </w:rPr>
      </w:pPr>
    </w:p>
    <w:p w14:paraId="385A7C1C" w14:textId="77777777" w:rsidR="00C3583D" w:rsidRPr="00C3583D" w:rsidRDefault="00C3583D" w:rsidP="00C3583D">
      <w:pPr>
        <w:keepNext/>
        <w:keepLines/>
        <w:spacing w:before="40" w:after="0"/>
        <w:outlineLvl w:val="3"/>
        <w:rPr>
          <w:rFonts w:eastAsia="MS Gothic"/>
          <w:b/>
          <w:iCs/>
          <w:sz w:val="26"/>
        </w:rPr>
      </w:pPr>
      <w:r w:rsidRPr="00C3583D">
        <w:rPr>
          <w:rFonts w:eastAsia="MS Gothic"/>
          <w:b/>
          <w:iCs/>
          <w:sz w:val="26"/>
        </w:rPr>
        <w:t xml:space="preserve">Extinction from warming requires 12 degrees </w:t>
      </w:r>
    </w:p>
    <w:p w14:paraId="02581D43" w14:textId="77777777" w:rsidR="00C3583D" w:rsidRPr="00C3583D" w:rsidRDefault="00C3583D" w:rsidP="00C3583D">
      <w:pPr>
        <w:rPr>
          <w:rFonts w:eastAsia="Cambria"/>
        </w:rPr>
      </w:pPr>
      <w:r w:rsidRPr="00C3583D">
        <w:rPr>
          <w:b/>
          <w:bCs/>
          <w:sz w:val="26"/>
        </w:rPr>
        <w:t>Farquhar 17</w:t>
      </w:r>
      <w:r w:rsidRPr="00C3583D">
        <w:rPr>
          <w:rFonts w:eastAsia="Cambria"/>
        </w:rPr>
        <w:t xml:space="preserve"> [(Sebastian, leads the Global Priorities Project (GPP) at the Centre for Effective Altruism) “Existential Risk: Diplomacy and Governance,” 2017, </w:t>
      </w:r>
      <w:hyperlink r:id="rId8" w:history="1">
        <w:r w:rsidRPr="00C3583D">
          <w:rPr>
            <w:rFonts w:eastAsia="Cambria"/>
          </w:rPr>
          <w:t>https://www.fhi.ox.ac.uk/wp-content/uploads/Existential-Risks-2017-01-23.pdf</w:t>
        </w:r>
      </w:hyperlink>
      <w:r w:rsidRPr="00C3583D">
        <w:rPr>
          <w:rFonts w:eastAsia="Cambria"/>
        </w:rPr>
        <w:t>] TDI</w:t>
      </w:r>
    </w:p>
    <w:p w14:paraId="096733B6" w14:textId="77777777" w:rsidR="00C3583D" w:rsidRPr="00C3583D" w:rsidRDefault="00C3583D" w:rsidP="00C3583D">
      <w:pPr>
        <w:rPr>
          <w:rFonts w:eastAsia="Cambria"/>
          <w:sz w:val="16"/>
        </w:rPr>
      </w:pPr>
      <w:r w:rsidRPr="00C3583D">
        <w:rPr>
          <w:rFonts w:eastAsia="Cambria"/>
          <w:u w:val="single"/>
        </w:rPr>
        <w:t xml:space="preserve">The </w:t>
      </w:r>
      <w:r w:rsidRPr="00C3583D">
        <w:rPr>
          <w:rFonts w:eastAsia="Cambria"/>
          <w:b/>
          <w:iCs/>
          <w:u w:val="single"/>
        </w:rPr>
        <w:t>most likely</w:t>
      </w:r>
      <w:r w:rsidRPr="00C3583D">
        <w:rPr>
          <w:rFonts w:eastAsia="Cambria"/>
          <w:u w:val="single"/>
        </w:rPr>
        <w:t xml:space="preserve"> levels of global </w:t>
      </w:r>
      <w:r w:rsidRPr="00C3583D">
        <w:rPr>
          <w:rFonts w:eastAsia="Cambria"/>
          <w:highlight w:val="green"/>
          <w:u w:val="single"/>
        </w:rPr>
        <w:t xml:space="preserve">warming </w:t>
      </w:r>
      <w:r w:rsidRPr="00C3583D">
        <w:rPr>
          <w:rFonts w:eastAsia="Cambria"/>
          <w:u w:val="single"/>
        </w:rPr>
        <w:t xml:space="preserve">are </w:t>
      </w:r>
      <w:r w:rsidRPr="00C3583D">
        <w:rPr>
          <w:rFonts w:eastAsia="Cambria"/>
          <w:b/>
          <w:iCs/>
          <w:u w:val="single"/>
        </w:rPr>
        <w:t xml:space="preserve">very </w:t>
      </w:r>
      <w:r w:rsidRPr="00C3583D">
        <w:rPr>
          <w:rFonts w:eastAsia="Cambria"/>
          <w:b/>
          <w:iCs/>
          <w:highlight w:val="green"/>
          <w:u w:val="single"/>
        </w:rPr>
        <w:t>unlikely to cause</w:t>
      </w:r>
      <w:r w:rsidRPr="00C3583D">
        <w:rPr>
          <w:rFonts w:eastAsia="Cambria"/>
          <w:b/>
          <w:iCs/>
          <w:u w:val="single"/>
        </w:rPr>
        <w:t xml:space="preserve"> human </w:t>
      </w:r>
      <w:r w:rsidRPr="00C3583D">
        <w:rPr>
          <w:rFonts w:eastAsia="Cambria"/>
          <w:b/>
          <w:iCs/>
          <w:highlight w:val="green"/>
          <w:u w:val="single"/>
        </w:rPr>
        <w:t>extinction</w:t>
      </w:r>
      <w:r w:rsidRPr="00C3583D">
        <w:rPr>
          <w:rFonts w:eastAsia="Cambria"/>
          <w:sz w:val="16"/>
        </w:rPr>
        <w:t xml:space="preserve">.15 The </w:t>
      </w:r>
      <w:r w:rsidRPr="00C3583D">
        <w:rPr>
          <w:rFonts w:eastAsia="Cambria"/>
          <w:u w:val="single"/>
        </w:rPr>
        <w:t>existential risks of climate change</w:t>
      </w:r>
      <w:r w:rsidRPr="00C3583D">
        <w:rPr>
          <w:rFonts w:eastAsia="Cambria"/>
          <w:sz w:val="16"/>
        </w:rPr>
        <w:t xml:space="preserve"> instead </w:t>
      </w:r>
      <w:r w:rsidRPr="00C3583D">
        <w:rPr>
          <w:rFonts w:eastAsia="Cambria"/>
          <w:u w:val="single"/>
        </w:rPr>
        <w:t>stem from tail risk</w:t>
      </w:r>
      <w:r w:rsidRPr="00C3583D">
        <w:rPr>
          <w:rFonts w:eastAsia="Cambria"/>
          <w:sz w:val="16"/>
        </w:rPr>
        <w:t xml:space="preserve"> climate change – </w:t>
      </w:r>
      <w:r w:rsidRPr="00C3583D">
        <w:rPr>
          <w:rFonts w:eastAsia="Cambria"/>
          <w:u w:val="single"/>
        </w:rPr>
        <w:t xml:space="preserve">the </w:t>
      </w:r>
      <w:r w:rsidRPr="00C3583D">
        <w:rPr>
          <w:rFonts w:eastAsia="Cambria"/>
          <w:b/>
          <w:iCs/>
          <w:u w:val="single"/>
        </w:rPr>
        <w:t>low probability</w:t>
      </w:r>
      <w:r w:rsidRPr="00C3583D">
        <w:rPr>
          <w:rFonts w:eastAsia="Cambria"/>
          <w:u w:val="single"/>
        </w:rPr>
        <w:t xml:space="preserve"> of extreme levels of warming</w:t>
      </w:r>
      <w:r w:rsidRPr="00C3583D">
        <w:rPr>
          <w:rFonts w:eastAsia="Cambria"/>
          <w:sz w:val="16"/>
        </w:rPr>
        <w:t xml:space="preserve"> – </w:t>
      </w:r>
      <w:r w:rsidRPr="00C3583D">
        <w:rPr>
          <w:rFonts w:eastAsia="Cambria"/>
          <w:u w:val="single"/>
        </w:rPr>
        <w:t>and interaction with other sources of risk</w:t>
      </w:r>
      <w:r w:rsidRPr="00C3583D">
        <w:rPr>
          <w:rFonts w:eastAsia="Cambria"/>
          <w:sz w:val="16"/>
        </w:rPr>
        <w:t xml:space="preserve">. It is impossible to say with confidence at what point global warming would become severe enough to pose an existential threat. Research has suggested that </w:t>
      </w:r>
      <w:r w:rsidRPr="00C3583D">
        <w:rPr>
          <w:rFonts w:eastAsia="Cambria"/>
          <w:b/>
          <w:iCs/>
          <w:u w:val="single"/>
        </w:rPr>
        <w:t>warming of 11-</w:t>
      </w:r>
      <w:r w:rsidRPr="00C3583D">
        <w:rPr>
          <w:rFonts w:eastAsia="Cambria"/>
          <w:b/>
          <w:iCs/>
          <w:highlight w:val="green"/>
          <w:u w:val="single"/>
        </w:rPr>
        <w:t>12°C</w:t>
      </w:r>
      <w:r w:rsidRPr="00C3583D">
        <w:rPr>
          <w:rFonts w:eastAsia="Cambria"/>
          <w:highlight w:val="green"/>
          <w:u w:val="single"/>
        </w:rPr>
        <w:t xml:space="preserve"> would render most of the planet uninhabitable</w:t>
      </w:r>
      <w:r w:rsidRPr="00C3583D">
        <w:rPr>
          <w:rFonts w:eastAsia="Cambria"/>
          <w:sz w:val="16"/>
        </w:rPr>
        <w:t xml:space="preserve">,16 and would completely devastate agriculture.17 This would pose an extreme threat to human </w:t>
      </w:r>
      <w:proofErr w:type="spellStart"/>
      <w:r w:rsidRPr="00C3583D">
        <w:rPr>
          <w:rFonts w:eastAsia="Cambria"/>
          <w:sz w:val="16"/>
        </w:rPr>
        <w:t>civilisation</w:t>
      </w:r>
      <w:proofErr w:type="spellEnd"/>
      <w:r w:rsidRPr="00C3583D">
        <w:rPr>
          <w:rFonts w:eastAsia="Cambria"/>
          <w:sz w:val="16"/>
        </w:rPr>
        <w:t xml:space="preserve"> as we know it.18 Warming of around 7°C or more could potentially produce conflict and instability on such a scale that the indirect effects could be an existential risk, although it is extremely uncertain how likely such scenarios are.19 Moreover, </w:t>
      </w:r>
      <w:r w:rsidRPr="00C3583D">
        <w:rPr>
          <w:rFonts w:eastAsia="Cambria"/>
          <w:u w:val="single"/>
        </w:rPr>
        <w:t>the timescales over which such changes might happen could mean</w:t>
      </w:r>
      <w:r w:rsidRPr="00C3583D">
        <w:rPr>
          <w:rFonts w:eastAsia="Cambria"/>
          <w:sz w:val="16"/>
        </w:rPr>
        <w:t xml:space="preserve"> that </w:t>
      </w:r>
      <w:r w:rsidRPr="00C3583D">
        <w:rPr>
          <w:rFonts w:eastAsia="Cambria"/>
          <w:b/>
          <w:iCs/>
          <w:highlight w:val="green"/>
          <w:u w:val="single"/>
        </w:rPr>
        <w:t>humanity is able to adapt</w:t>
      </w:r>
      <w:r w:rsidRPr="00C3583D">
        <w:rPr>
          <w:rFonts w:eastAsia="Cambria"/>
          <w:sz w:val="16"/>
        </w:rPr>
        <w:t xml:space="preserve"> enough </w:t>
      </w:r>
      <w:r w:rsidRPr="00C3583D">
        <w:rPr>
          <w:rFonts w:eastAsia="Cambria"/>
          <w:highlight w:val="green"/>
          <w:u w:val="single"/>
        </w:rPr>
        <w:t xml:space="preserve">to avoid extinction in </w:t>
      </w:r>
      <w:r w:rsidRPr="00C3583D">
        <w:rPr>
          <w:rFonts w:eastAsia="Cambria"/>
          <w:b/>
          <w:iCs/>
          <w:u w:val="single"/>
        </w:rPr>
        <w:t xml:space="preserve">even very </w:t>
      </w:r>
      <w:r w:rsidRPr="00C3583D">
        <w:rPr>
          <w:rFonts w:eastAsia="Cambria"/>
          <w:b/>
          <w:iCs/>
          <w:highlight w:val="green"/>
          <w:u w:val="single"/>
        </w:rPr>
        <w:t>extreme scenarios</w:t>
      </w:r>
      <w:r w:rsidRPr="00C3583D">
        <w:rPr>
          <w:rFonts w:eastAsia="Cambria"/>
          <w:sz w:val="16"/>
        </w:rPr>
        <w:t xml:space="preserve">. The probability of these levels of warming depends on eventual greenhouse gas concentrations. According to some experts, </w:t>
      </w:r>
      <w:r w:rsidRPr="00C3583D">
        <w:rPr>
          <w:rFonts w:eastAsia="Cambria"/>
          <w:u w:val="single"/>
        </w:rPr>
        <w:t>unless strong action is taken soon by major emitters</w:t>
      </w:r>
      <w:r w:rsidRPr="00C3583D">
        <w:rPr>
          <w:rFonts w:eastAsia="Cambria"/>
          <w:sz w:val="16"/>
        </w:rPr>
        <w:t xml:space="preserve">, it is likely that </w:t>
      </w:r>
      <w:r w:rsidRPr="00C3583D">
        <w:rPr>
          <w:rFonts w:eastAsia="Cambria"/>
          <w:u w:val="single"/>
        </w:rPr>
        <w:t>we will pursue a medium-high emissions pathway</w:t>
      </w:r>
      <w:r w:rsidRPr="00C3583D">
        <w:rPr>
          <w:rFonts w:eastAsia="Cambria"/>
          <w:sz w:val="16"/>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C3583D">
        <w:rPr>
          <w:rFonts w:eastAsia="Cambria"/>
          <w:u w:val="single"/>
        </w:rPr>
        <w:t>if we continue to pursue a medium-high emissions pathway</w:t>
      </w:r>
      <w:r w:rsidRPr="00C3583D">
        <w:rPr>
          <w:rFonts w:eastAsia="Cambria"/>
          <w:sz w:val="16"/>
        </w:rPr>
        <w:t xml:space="preserve">, the </w:t>
      </w:r>
      <w:r w:rsidRPr="00C3583D">
        <w:rPr>
          <w:rFonts w:eastAsia="Cambria"/>
          <w:highlight w:val="green"/>
          <w:u w:val="single"/>
        </w:rPr>
        <w:t>probability of</w:t>
      </w:r>
      <w:r w:rsidRPr="00C3583D">
        <w:rPr>
          <w:rFonts w:eastAsia="Cambria"/>
          <w:u w:val="single"/>
        </w:rPr>
        <w:t xml:space="preserve"> eventual warming of </w:t>
      </w:r>
      <w:r w:rsidRPr="00C3583D">
        <w:rPr>
          <w:rFonts w:eastAsia="Cambria"/>
          <w:highlight w:val="green"/>
          <w:u w:val="single"/>
        </w:rPr>
        <w:t>6°C is</w:t>
      </w:r>
      <w:r w:rsidRPr="00C3583D">
        <w:rPr>
          <w:rFonts w:eastAsia="Cambria"/>
          <w:u w:val="single"/>
        </w:rPr>
        <w:t xml:space="preserve"> around </w:t>
      </w:r>
      <w:r w:rsidRPr="00C3583D">
        <w:rPr>
          <w:rFonts w:eastAsia="Cambria"/>
          <w:b/>
          <w:iCs/>
          <w:highlight w:val="green"/>
          <w:u w:val="single"/>
        </w:rPr>
        <w:t>10%</w:t>
      </w:r>
      <w:r w:rsidRPr="00C3583D">
        <w:rPr>
          <w:rFonts w:eastAsia="Cambria"/>
          <w:sz w:val="16"/>
        </w:rPr>
        <w:t xml:space="preserve">,23 </w:t>
      </w:r>
      <w:r w:rsidRPr="00C3583D">
        <w:rPr>
          <w:rFonts w:eastAsia="Cambria"/>
          <w:highlight w:val="green"/>
          <w:u w:val="single"/>
        </w:rPr>
        <w:t>and</w:t>
      </w:r>
      <w:r w:rsidRPr="00C3583D">
        <w:rPr>
          <w:rFonts w:eastAsia="Cambria"/>
          <w:sz w:val="16"/>
        </w:rPr>
        <w:t xml:space="preserve"> of </w:t>
      </w:r>
      <w:r w:rsidRPr="00C3583D">
        <w:rPr>
          <w:rFonts w:eastAsia="Cambria"/>
          <w:highlight w:val="green"/>
          <w:u w:val="single"/>
        </w:rPr>
        <w:t>10°C is</w:t>
      </w:r>
      <w:r w:rsidRPr="00C3583D">
        <w:rPr>
          <w:rFonts w:eastAsia="Cambria"/>
          <w:sz w:val="16"/>
        </w:rPr>
        <w:t xml:space="preserve"> around </w:t>
      </w:r>
      <w:r w:rsidRPr="00C3583D">
        <w:rPr>
          <w:rFonts w:eastAsia="Cambria"/>
          <w:b/>
          <w:iCs/>
          <w:highlight w:val="green"/>
          <w:u w:val="single"/>
        </w:rPr>
        <w:t>3%</w:t>
      </w:r>
      <w:r w:rsidRPr="00C3583D">
        <w:rPr>
          <w:rFonts w:eastAsia="Cambria"/>
          <w:sz w:val="16"/>
        </w:rPr>
        <w:t xml:space="preserve">.24 </w:t>
      </w:r>
      <w:r w:rsidRPr="00C3583D">
        <w:rPr>
          <w:rFonts w:eastAsia="Cambria"/>
          <w:highlight w:val="green"/>
          <w:u w:val="single"/>
        </w:rPr>
        <w:t>These</w:t>
      </w:r>
      <w:r w:rsidRPr="00C3583D">
        <w:rPr>
          <w:rFonts w:eastAsia="Cambria"/>
          <w:u w:val="single"/>
        </w:rPr>
        <w:t xml:space="preserve"> estimates </w:t>
      </w:r>
      <w:r w:rsidRPr="00C3583D">
        <w:rPr>
          <w:rFonts w:eastAsia="Cambria"/>
          <w:highlight w:val="green"/>
          <w:u w:val="single"/>
        </w:rPr>
        <w:t>are</w:t>
      </w:r>
      <w:r w:rsidRPr="00C3583D">
        <w:rPr>
          <w:rFonts w:eastAsia="Cambria"/>
          <w:sz w:val="16"/>
        </w:rPr>
        <w:t xml:space="preserve"> of course </w:t>
      </w:r>
      <w:r w:rsidRPr="00C3583D">
        <w:rPr>
          <w:rFonts w:eastAsia="Cambria"/>
          <w:b/>
          <w:iCs/>
          <w:highlight w:val="green"/>
          <w:u w:val="single"/>
        </w:rPr>
        <w:t>highly uncertain</w:t>
      </w:r>
      <w:r w:rsidRPr="00C3583D">
        <w:rPr>
          <w:rFonts w:eastAsia="Cambria"/>
          <w:sz w:val="16"/>
        </w:rPr>
        <w:t xml:space="preserve">. </w:t>
      </w:r>
      <w:r w:rsidRPr="00C3583D">
        <w:rPr>
          <w:rFonts w:eastAsia="Cambria"/>
          <w:u w:val="single"/>
        </w:rPr>
        <w:t xml:space="preserve">It is </w:t>
      </w:r>
      <w:r w:rsidRPr="00C3583D">
        <w:rPr>
          <w:rFonts w:eastAsia="Cambria"/>
          <w:b/>
          <w:iCs/>
          <w:u w:val="single"/>
        </w:rPr>
        <w:t>likely</w:t>
      </w:r>
      <w:r w:rsidRPr="00C3583D">
        <w:rPr>
          <w:rFonts w:eastAsia="Cambria"/>
          <w:sz w:val="16"/>
        </w:rPr>
        <w:t xml:space="preserve"> that </w:t>
      </w:r>
      <w:r w:rsidRPr="00C3583D">
        <w:rPr>
          <w:rFonts w:eastAsia="Cambria"/>
          <w:highlight w:val="green"/>
          <w:u w:val="single"/>
        </w:rPr>
        <w:t xml:space="preserve">the world will </w:t>
      </w:r>
      <w:proofErr w:type="gramStart"/>
      <w:r w:rsidRPr="00C3583D">
        <w:rPr>
          <w:rFonts w:eastAsia="Cambria"/>
          <w:highlight w:val="green"/>
          <w:u w:val="single"/>
        </w:rPr>
        <w:t>take action</w:t>
      </w:r>
      <w:proofErr w:type="gramEnd"/>
      <w:r w:rsidRPr="00C3583D">
        <w:rPr>
          <w:rFonts w:eastAsia="Cambria"/>
          <w:u w:val="single"/>
        </w:rPr>
        <w:t xml:space="preserve"> against climate change once it begins to impose large costs</w:t>
      </w:r>
      <w:r w:rsidRPr="00C3583D">
        <w:rPr>
          <w:rFonts w:eastAsia="Cambria"/>
          <w:sz w:val="16"/>
        </w:rPr>
        <w:t xml:space="preserve"> on human society, </w:t>
      </w:r>
      <w:r w:rsidRPr="00C3583D">
        <w:rPr>
          <w:rFonts w:eastAsia="Cambria"/>
          <w:b/>
          <w:iCs/>
          <w:highlight w:val="green"/>
          <w:u w:val="single"/>
        </w:rPr>
        <w:t>long before</w:t>
      </w:r>
      <w:r w:rsidRPr="00C3583D">
        <w:rPr>
          <w:rFonts w:eastAsia="Cambria"/>
          <w:b/>
          <w:iCs/>
          <w:u w:val="single"/>
        </w:rPr>
        <w:t xml:space="preserve"> there is warming of </w:t>
      </w:r>
      <w:r w:rsidRPr="00C3583D">
        <w:rPr>
          <w:rFonts w:eastAsia="Cambria"/>
          <w:b/>
          <w:iCs/>
          <w:highlight w:val="green"/>
          <w:u w:val="single"/>
        </w:rPr>
        <w:t>10°C</w:t>
      </w:r>
      <w:r w:rsidRPr="00C3583D">
        <w:rPr>
          <w:rFonts w:eastAsia="Cambria"/>
          <w:sz w:val="16"/>
        </w:rPr>
        <w:t xml:space="preserve">. Unfortunately, there is significant inertia in the climate system: there is a </w:t>
      </w:r>
      <w:proofErr w:type="gramStart"/>
      <w:r w:rsidRPr="00C3583D">
        <w:rPr>
          <w:rFonts w:eastAsia="Cambria"/>
          <w:sz w:val="16"/>
        </w:rPr>
        <w:t>25 to 50 year</w:t>
      </w:r>
      <w:proofErr w:type="gramEnd"/>
      <w:r w:rsidRPr="00C3583D">
        <w:rPr>
          <w:rFonts w:eastAsia="Cambria"/>
          <w:sz w:val="16"/>
        </w:rPr>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57379294" w14:textId="77777777" w:rsidR="00C3583D" w:rsidRPr="00C3583D" w:rsidRDefault="00C3583D" w:rsidP="00C3583D">
      <w:pPr>
        <w:rPr>
          <w:rFonts w:eastAsia="Cambria"/>
          <w:sz w:val="16"/>
        </w:rPr>
      </w:pPr>
    </w:p>
    <w:p w14:paraId="09FF10DA" w14:textId="77777777" w:rsidR="00C3583D" w:rsidRPr="00C3583D" w:rsidRDefault="00C3583D" w:rsidP="00C3583D">
      <w:pPr>
        <w:keepNext/>
        <w:keepLines/>
        <w:spacing w:before="40" w:after="0"/>
        <w:outlineLvl w:val="3"/>
        <w:rPr>
          <w:rFonts w:eastAsiaTheme="majorEastAsia"/>
          <w:b/>
          <w:iCs/>
          <w:sz w:val="26"/>
        </w:rPr>
      </w:pPr>
      <w:r w:rsidRPr="00C3583D">
        <w:rPr>
          <w:rFonts w:eastAsiaTheme="majorEastAsia"/>
          <w:b/>
          <w:iCs/>
          <w:sz w:val="26"/>
        </w:rPr>
        <w:t xml:space="preserve">Ozone impact is hype – emissions not key, ozone hole not dangerous </w:t>
      </w:r>
    </w:p>
    <w:p w14:paraId="19361E44" w14:textId="77777777" w:rsidR="00C3583D" w:rsidRPr="00C3583D" w:rsidRDefault="00C3583D" w:rsidP="00C3583D">
      <w:pPr>
        <w:rPr>
          <w:rFonts w:eastAsia="Cambria"/>
          <w:sz w:val="16"/>
        </w:rPr>
      </w:pPr>
      <w:r w:rsidRPr="00C3583D">
        <w:rPr>
          <w:b/>
          <w:bCs/>
          <w:sz w:val="26"/>
        </w:rPr>
        <w:t>Ridley 14</w:t>
      </w:r>
      <w:r w:rsidRPr="00C3583D">
        <w:rPr>
          <w:rFonts w:eastAsia="Cambria"/>
          <w:sz w:val="16"/>
        </w:rPr>
        <w:t xml:space="preserve"> -- Matthew White Ridley, 5th Viscount Ridley DL FRSL </w:t>
      </w:r>
      <w:proofErr w:type="spellStart"/>
      <w:r w:rsidRPr="00C3583D">
        <w:rPr>
          <w:rFonts w:eastAsia="Cambria"/>
          <w:sz w:val="16"/>
        </w:rPr>
        <w:t>FMedSci</w:t>
      </w:r>
      <w:proofErr w:type="spellEnd"/>
      <w:r w:rsidRPr="00C3583D">
        <w:rPr>
          <w:rFonts w:eastAsia="Cambria"/>
          <w:sz w:val="16"/>
        </w:rPr>
        <w:t>,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4C33CA7A" w14:textId="77777777" w:rsidR="00C3583D" w:rsidRPr="00C3583D" w:rsidRDefault="00C3583D" w:rsidP="00C3583D">
      <w:pPr>
        <w:rPr>
          <w:rFonts w:eastAsia="Cambria"/>
          <w:sz w:val="12"/>
        </w:rPr>
      </w:pPr>
      <w:r w:rsidRPr="00C3583D">
        <w:rPr>
          <w:rFonts w:eastAsia="Cambria"/>
          <w:b/>
          <w:highlight w:val="green"/>
          <w:u w:val="single"/>
        </w:rPr>
        <w:t xml:space="preserve">Serial hyperbole does the environmental movement no </w:t>
      </w:r>
      <w:proofErr w:type="spellStart"/>
      <w:r w:rsidRPr="00C3583D">
        <w:rPr>
          <w:rFonts w:eastAsia="Cambria"/>
          <w:b/>
          <w:highlight w:val="green"/>
          <w:u w:val="single"/>
        </w:rPr>
        <w:t>favours</w:t>
      </w:r>
      <w:proofErr w:type="spellEnd"/>
      <w:r w:rsidRPr="00C3583D">
        <w:rPr>
          <w:rFonts w:eastAsia="Cambria"/>
          <w:b/>
          <w:u w:val="single"/>
        </w:rPr>
        <w:t xml:space="preserve"> </w:t>
      </w:r>
      <w:r w:rsidRPr="00C3583D">
        <w:rPr>
          <w:rFonts w:eastAsia="Cambria"/>
          <w:sz w:val="12"/>
        </w:rPr>
        <w:t xml:space="preserve">My recent </w:t>
      </w:r>
      <w:hyperlink r:id="rId9" w:tgtFrame="_blank" w:history="1">
        <w:r w:rsidRPr="00C3583D">
          <w:rPr>
            <w:rFonts w:eastAsia="Cambria"/>
            <w:sz w:val="12"/>
          </w:rPr>
          <w:t>Times column</w:t>
        </w:r>
      </w:hyperlink>
      <w:r w:rsidRPr="00C3583D">
        <w:rPr>
          <w:rFonts w:eastAsia="Cambria"/>
          <w:sz w:val="12"/>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C3583D">
        <w:rPr>
          <w:rFonts w:eastAsia="Cambria"/>
          <w:highlight w:val="green"/>
          <w:u w:val="single"/>
        </w:rPr>
        <w:t>You do not have to dig</w:t>
      </w:r>
      <w:r w:rsidRPr="00C3583D">
        <w:rPr>
          <w:rFonts w:eastAsia="Cambria"/>
          <w:u w:val="single"/>
        </w:rPr>
        <w:t xml:space="preserve"> far </w:t>
      </w:r>
      <w:r w:rsidRPr="00C3583D">
        <w:rPr>
          <w:rFonts w:eastAsia="Cambria"/>
          <w:highlight w:val="green"/>
          <w:u w:val="single"/>
        </w:rPr>
        <w:t>to find evidence</w:t>
      </w:r>
      <w:r w:rsidRPr="00C3583D">
        <w:rPr>
          <w:rFonts w:eastAsia="Cambria"/>
          <w:u w:val="single"/>
        </w:rPr>
        <w:t xml:space="preserve"> that </w:t>
      </w:r>
      <w:r w:rsidRPr="00C3583D">
        <w:rPr>
          <w:rFonts w:eastAsia="Cambria"/>
          <w:highlight w:val="green"/>
          <w:u w:val="single"/>
        </w:rPr>
        <w:t>the ozone</w:t>
      </w:r>
      <w:r w:rsidRPr="00C3583D">
        <w:rPr>
          <w:rFonts w:eastAsia="Cambria"/>
          <w:u w:val="single"/>
        </w:rPr>
        <w:t xml:space="preserve"> hole </w:t>
      </w:r>
      <w:r w:rsidRPr="00C3583D">
        <w:rPr>
          <w:rFonts w:eastAsia="Cambria"/>
          <w:b/>
          <w:highlight w:val="green"/>
          <w:u w:val="single"/>
        </w:rPr>
        <w:t>was never nearly as dangerous as</w:t>
      </w:r>
      <w:r w:rsidRPr="00C3583D">
        <w:rPr>
          <w:rFonts w:eastAsia="Cambria"/>
          <w:b/>
          <w:u w:val="single"/>
        </w:rPr>
        <w:t xml:space="preserve"> </w:t>
      </w:r>
      <w:r w:rsidRPr="00C3583D">
        <w:rPr>
          <w:rFonts w:eastAsia="Cambria"/>
          <w:u w:val="single"/>
        </w:rPr>
        <w:t>some</w:t>
      </w:r>
      <w:r w:rsidRPr="00C3583D">
        <w:rPr>
          <w:rFonts w:eastAsia="Cambria"/>
          <w:b/>
          <w:u w:val="single"/>
        </w:rPr>
        <w:t xml:space="preserve"> </w:t>
      </w:r>
      <w:r w:rsidRPr="00C3583D">
        <w:rPr>
          <w:rFonts w:eastAsia="Cambria"/>
          <w:b/>
          <w:highlight w:val="green"/>
          <w:u w:val="single"/>
        </w:rPr>
        <w:t>people said</w:t>
      </w:r>
      <w:r w:rsidRPr="00C3583D">
        <w:rPr>
          <w:rFonts w:eastAsia="Cambria"/>
          <w:u w:val="single"/>
        </w:rPr>
        <w:t xml:space="preserve">, that it is not necessarily healing yet </w:t>
      </w:r>
      <w:r w:rsidRPr="00C3583D">
        <w:rPr>
          <w:rFonts w:eastAsia="Cambria"/>
          <w:highlight w:val="green"/>
          <w:u w:val="single"/>
        </w:rPr>
        <w:t>and</w:t>
      </w:r>
      <w:r w:rsidRPr="00C3583D">
        <w:rPr>
          <w:rFonts w:eastAsia="Cambria"/>
          <w:u w:val="single"/>
        </w:rPr>
        <w:t xml:space="preserve"> that </w:t>
      </w:r>
      <w:r w:rsidRPr="00C3583D">
        <w:rPr>
          <w:rFonts w:eastAsia="Cambria"/>
          <w:highlight w:val="green"/>
          <w:u w:val="single"/>
        </w:rPr>
        <w:t>it might not have been caused</w:t>
      </w:r>
      <w:r w:rsidRPr="00C3583D">
        <w:rPr>
          <w:rFonts w:eastAsia="Cambria"/>
          <w:u w:val="single"/>
        </w:rPr>
        <w:t xml:space="preserve"> mainly </w:t>
      </w:r>
      <w:r w:rsidRPr="00C3583D">
        <w:rPr>
          <w:rFonts w:eastAsia="Cambria"/>
          <w:highlight w:val="green"/>
          <w:u w:val="single"/>
        </w:rPr>
        <w:t>by CFCs</w:t>
      </w:r>
      <w:r w:rsidRPr="00C3583D">
        <w:rPr>
          <w:rFonts w:eastAsia="Cambria"/>
          <w:u w:val="single"/>
        </w:rPr>
        <w:t xml:space="preserve"> </w:t>
      </w:r>
      <w:r w:rsidRPr="00C3583D">
        <w:rPr>
          <w:rFonts w:eastAsia="Cambria"/>
          <w:sz w:val="12"/>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C3583D">
        <w:rPr>
          <w:rFonts w:eastAsia="Cambria"/>
          <w:sz w:val="12"/>
        </w:rPr>
        <w:t>actually announced</w:t>
      </w:r>
      <w:proofErr w:type="gramEnd"/>
      <w:r w:rsidRPr="00C3583D">
        <w:rPr>
          <w:rFonts w:eastAsia="Cambria"/>
          <w:sz w:val="12"/>
        </w:rPr>
        <w:t xml:space="preserve">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0" w:history="1">
        <w:r w:rsidRPr="00C3583D">
          <w:rPr>
            <w:rFonts w:eastAsia="Cambria"/>
            <w:sz w:val="12"/>
          </w:rPr>
          <w:t>40 or 50 per cent each September</w:t>
        </w:r>
      </w:hyperlink>
      <w:r w:rsidRPr="00C3583D">
        <w:rPr>
          <w:rFonts w:eastAsia="Cambria"/>
          <w:sz w:val="12"/>
        </w:rPr>
        <w:t xml:space="preserve"> before the sun rebuilds it. </w:t>
      </w:r>
      <w:proofErr w:type="gramStart"/>
      <w:r w:rsidRPr="00C3583D">
        <w:rPr>
          <w:rFonts w:eastAsia="Cambria"/>
          <w:sz w:val="12"/>
        </w:rPr>
        <w:t>So</w:t>
      </w:r>
      <w:proofErr w:type="gramEnd"/>
      <w:r w:rsidRPr="00C3583D">
        <w:rPr>
          <w:rFonts w:eastAsia="Cambria"/>
          <w:sz w:val="12"/>
        </w:rPr>
        <w:t xml:space="preserve"> what’s happening to the Antarctic ozone hole? Thanks to a diligent blogger named Anthony Watts, I came across a press release also from </w:t>
      </w:r>
      <w:r w:rsidRPr="00C3583D">
        <w:rPr>
          <w:rFonts w:eastAsia="Cambria"/>
          <w:highlight w:val="green"/>
          <w:u w:val="single"/>
        </w:rPr>
        <w:t>Nasa</w:t>
      </w:r>
      <w:r w:rsidRPr="00C3583D">
        <w:rPr>
          <w:rFonts w:eastAsia="Cambria"/>
          <w:u w:val="single"/>
        </w:rPr>
        <w:t xml:space="preserve"> about nine months ago, which </w:t>
      </w:r>
      <w:r w:rsidRPr="00C3583D">
        <w:rPr>
          <w:rFonts w:eastAsia="Cambria"/>
          <w:highlight w:val="green"/>
          <w:u w:val="single"/>
        </w:rPr>
        <w:t xml:space="preserve">said: “ </w:t>
      </w:r>
      <w:hyperlink r:id="rId11" w:history="1">
        <w:r w:rsidRPr="00C3583D">
          <w:rPr>
            <w:rFonts w:eastAsia="Cambria"/>
            <w:highlight w:val="green"/>
            <w:u w:val="single"/>
          </w:rPr>
          <w:t>Two new studies show</w:t>
        </w:r>
      </w:hyperlink>
      <w:r w:rsidRPr="00C3583D">
        <w:rPr>
          <w:rFonts w:eastAsia="Cambria"/>
          <w:u w:val="single"/>
        </w:rPr>
        <w:t xml:space="preserve"> that signs of recovery are not yet present, and that </w:t>
      </w:r>
      <w:r w:rsidRPr="00C3583D">
        <w:rPr>
          <w:rFonts w:eastAsia="Cambria"/>
          <w:highlight w:val="green"/>
          <w:u w:val="single"/>
        </w:rPr>
        <w:t>temperature and winds are</w:t>
      </w:r>
      <w:r w:rsidRPr="00C3583D">
        <w:rPr>
          <w:rFonts w:eastAsia="Cambria"/>
          <w:u w:val="single"/>
        </w:rPr>
        <w:t xml:space="preserve"> still </w:t>
      </w:r>
      <w:r w:rsidRPr="00C3583D">
        <w:rPr>
          <w:rFonts w:eastAsia="Cambria"/>
          <w:highlight w:val="green"/>
          <w:u w:val="single"/>
        </w:rPr>
        <w:t>driving</w:t>
      </w:r>
      <w:r w:rsidRPr="00C3583D">
        <w:rPr>
          <w:rFonts w:eastAsia="Cambria"/>
          <w:u w:val="single"/>
        </w:rPr>
        <w:t xml:space="preserve"> any </w:t>
      </w:r>
      <w:r w:rsidRPr="00C3583D">
        <w:rPr>
          <w:rFonts w:eastAsia="Cambria"/>
          <w:highlight w:val="green"/>
          <w:u w:val="single"/>
        </w:rPr>
        <w:t>annual changes in ozone hole size.”</w:t>
      </w:r>
      <w:r w:rsidRPr="00C3583D">
        <w:rPr>
          <w:rFonts w:eastAsia="Cambria"/>
          <w:u w:val="single"/>
        </w:rPr>
        <w:t xml:space="preserve"> </w:t>
      </w:r>
      <w:r w:rsidRPr="00C3583D">
        <w:rPr>
          <w:rFonts w:eastAsia="Cambria"/>
          <w:sz w:val="12"/>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C3583D">
        <w:rPr>
          <w:rFonts w:eastAsia="Cambria"/>
          <w:highlight w:val="green"/>
          <w:u w:val="single"/>
        </w:rPr>
        <w:t>How much damage did the</w:t>
      </w:r>
      <w:r w:rsidRPr="00C3583D">
        <w:rPr>
          <w:rFonts w:eastAsia="Cambria"/>
          <w:u w:val="single"/>
        </w:rPr>
        <w:t xml:space="preserve"> ozone </w:t>
      </w:r>
      <w:r w:rsidRPr="00C3583D">
        <w:rPr>
          <w:rFonts w:eastAsia="Cambria"/>
          <w:highlight w:val="green"/>
          <w:u w:val="single"/>
        </w:rPr>
        <w:t>hole</w:t>
      </w:r>
      <w:r w:rsidRPr="00C3583D">
        <w:rPr>
          <w:rFonts w:eastAsia="Cambria"/>
          <w:u w:val="single"/>
        </w:rPr>
        <w:t xml:space="preserve"> ever </w:t>
      </w:r>
      <w:r w:rsidRPr="00C3583D">
        <w:rPr>
          <w:rFonts w:eastAsia="Cambria"/>
          <w:highlight w:val="green"/>
          <w:u w:val="single"/>
        </w:rPr>
        <w:t>threaten to do anyway?</w:t>
      </w:r>
      <w:r w:rsidRPr="00C3583D">
        <w:rPr>
          <w:rFonts w:eastAsia="Cambria"/>
          <w:u w:val="single"/>
        </w:rPr>
        <w:t xml:space="preserve"> </w:t>
      </w:r>
      <w:r w:rsidRPr="00C3583D">
        <w:rPr>
          <w:rFonts w:eastAsia="Cambria"/>
          <w:sz w:val="12"/>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C3583D">
        <w:rPr>
          <w:rFonts w:eastAsia="Cambria"/>
          <w:highlight w:val="green"/>
          <w:u w:val="single"/>
        </w:rPr>
        <w:t>the weak September sunshine</w:t>
      </w:r>
      <w:r w:rsidRPr="00C3583D">
        <w:rPr>
          <w:rFonts w:eastAsia="Cambria"/>
          <w:u w:val="single"/>
        </w:rPr>
        <w:t xml:space="preserve">, though it feels much the same, </w:t>
      </w:r>
      <w:r w:rsidRPr="00C3583D">
        <w:rPr>
          <w:rFonts w:eastAsia="Cambria"/>
          <w:highlight w:val="green"/>
          <w:u w:val="single"/>
        </w:rPr>
        <w:t>has the power to cause sunburn</w:t>
      </w:r>
      <w:r w:rsidRPr="00C3583D">
        <w:rPr>
          <w:rFonts w:eastAsia="Cambria"/>
          <w:u w:val="single"/>
        </w:rPr>
        <w:t xml:space="preserve"> more like that of latitudes a few hundred miles north. </w:t>
      </w:r>
      <w:r w:rsidRPr="00C3583D">
        <w:rPr>
          <w:rFonts w:eastAsia="Cambria"/>
          <w:b/>
          <w:highlight w:val="green"/>
          <w:u w:val="single"/>
        </w:rPr>
        <w:t>Hardly Armageddon</w:t>
      </w:r>
      <w:r w:rsidRPr="00C3583D">
        <w:rPr>
          <w:rFonts w:eastAsia="Cambria"/>
          <w:highlight w:val="green"/>
          <w:u w:val="single"/>
        </w:rPr>
        <w:t>.</w:t>
      </w:r>
      <w:r w:rsidRPr="00C3583D">
        <w:rPr>
          <w:rFonts w:eastAsia="Cambria"/>
          <w:u w:val="single"/>
        </w:rPr>
        <w:t xml:space="preserve"> </w:t>
      </w:r>
      <w:r w:rsidRPr="00C3583D">
        <w:rPr>
          <w:rFonts w:eastAsia="Cambria"/>
          <w:sz w:val="12"/>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hyperlink r:id="rId12" w:history="1">
        <w:r w:rsidRPr="00C3583D">
          <w:rPr>
            <w:rFonts w:eastAsia="Cambria"/>
            <w:highlight w:val="green"/>
            <w:u w:val="single"/>
          </w:rPr>
          <w:t>Melanoma</w:t>
        </w:r>
        <w:r w:rsidRPr="00C3583D">
          <w:rPr>
            <w:rFonts w:eastAsia="Cambria"/>
            <w:u w:val="single"/>
          </w:rPr>
          <w:t xml:space="preserve"> in people</w:t>
        </w:r>
      </w:hyperlink>
      <w:r w:rsidRPr="00C3583D">
        <w:rPr>
          <w:rFonts w:eastAsia="Cambria"/>
          <w:u w:val="single"/>
        </w:rPr>
        <w:t xml:space="preserve"> </w:t>
      </w:r>
      <w:r w:rsidRPr="00C3583D">
        <w:rPr>
          <w:rFonts w:eastAsia="Cambria"/>
          <w:highlight w:val="green"/>
          <w:u w:val="single"/>
        </w:rPr>
        <w:t>was</w:t>
      </w:r>
      <w:r w:rsidRPr="00C3583D">
        <w:rPr>
          <w:rFonts w:eastAsia="Cambria"/>
          <w:u w:val="single"/>
        </w:rPr>
        <w:t xml:space="preserve"> also </w:t>
      </w:r>
      <w:r w:rsidRPr="00C3583D">
        <w:rPr>
          <w:rFonts w:eastAsia="Cambria"/>
          <w:highlight w:val="green"/>
          <w:u w:val="single"/>
        </w:rPr>
        <w:t>said to be on the rise</w:t>
      </w:r>
      <w:r w:rsidRPr="00C3583D">
        <w:rPr>
          <w:rFonts w:eastAsia="Cambria"/>
          <w:sz w:val="12"/>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C3583D">
        <w:rPr>
          <w:rFonts w:eastAsia="Cambria"/>
          <w:highlight w:val="green"/>
          <w:u w:val="single"/>
        </w:rPr>
        <w:t>melanoma</w:t>
      </w:r>
      <w:r w:rsidRPr="00C3583D">
        <w:rPr>
          <w:rFonts w:eastAsia="Cambria"/>
          <w:u w:val="single"/>
        </w:rPr>
        <w:t xml:space="preserve"> incidence in people </w:t>
      </w:r>
      <w:proofErr w:type="gramStart"/>
      <w:r w:rsidRPr="00C3583D">
        <w:rPr>
          <w:rFonts w:eastAsia="Cambria"/>
          <w:u w:val="single"/>
        </w:rPr>
        <w:t xml:space="preserve">actually </w:t>
      </w:r>
      <w:r w:rsidRPr="00C3583D">
        <w:rPr>
          <w:rFonts w:eastAsia="Cambria"/>
          <w:highlight w:val="green"/>
          <w:u w:val="single"/>
        </w:rPr>
        <w:t>levelled</w:t>
      </w:r>
      <w:proofErr w:type="gramEnd"/>
      <w:r w:rsidRPr="00C3583D">
        <w:rPr>
          <w:rFonts w:eastAsia="Cambria"/>
          <w:highlight w:val="green"/>
          <w:u w:val="single"/>
        </w:rPr>
        <w:t xml:space="preserve"> out during the period</w:t>
      </w:r>
      <w:r w:rsidRPr="00C3583D">
        <w:rPr>
          <w:rFonts w:eastAsia="Cambria"/>
          <w:u w:val="single"/>
        </w:rPr>
        <w:t xml:space="preserve"> when </w:t>
      </w:r>
      <w:r w:rsidRPr="00C3583D">
        <w:rPr>
          <w:rFonts w:eastAsia="Cambria"/>
          <w:highlight w:val="green"/>
          <w:u w:val="single"/>
        </w:rPr>
        <w:t xml:space="preserve">the </w:t>
      </w:r>
      <w:hyperlink r:id="rId13" w:history="1">
        <w:r w:rsidRPr="00C3583D">
          <w:rPr>
            <w:rFonts w:eastAsia="Cambria"/>
            <w:highlight w:val="green"/>
            <w:u w:val="single"/>
          </w:rPr>
          <w:t>ozone got thinner</w:t>
        </w:r>
      </w:hyperlink>
      <w:r w:rsidRPr="00C3583D">
        <w:rPr>
          <w:rFonts w:eastAsia="Cambria"/>
          <w:u w:val="single"/>
        </w:rPr>
        <w:t xml:space="preserve">. </w:t>
      </w:r>
      <w:r w:rsidRPr="00C3583D">
        <w:rPr>
          <w:rFonts w:eastAsia="Cambria"/>
          <w:sz w:val="12"/>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w:t>
      </w:r>
      <w:proofErr w:type="gramStart"/>
      <w:r w:rsidRPr="00C3583D">
        <w:rPr>
          <w:rFonts w:eastAsia="Cambria"/>
          <w:sz w:val="12"/>
        </w:rPr>
        <w:t>So</w:t>
      </w:r>
      <w:proofErr w:type="gramEnd"/>
      <w:r w:rsidRPr="00C3583D">
        <w:rPr>
          <w:rFonts w:eastAsia="Cambria"/>
          <w:sz w:val="12"/>
        </w:rPr>
        <w:t xml:space="preserve"> it would be bonkers to worry about UV as you sailed round Cape Horn in spring, say, but not when you stopped at the Galapagos: the skin cancer risk is 50 times higher in the latter place. </w:t>
      </w:r>
      <w:r w:rsidRPr="00C3583D">
        <w:rPr>
          <w:rFonts w:eastAsia="Cambria"/>
          <w:highlight w:val="green"/>
          <w:u w:val="single"/>
        </w:rPr>
        <w:t>This</w:t>
      </w:r>
      <w:r w:rsidRPr="00C3583D">
        <w:rPr>
          <w:rFonts w:eastAsia="Cambria"/>
          <w:sz w:val="12"/>
        </w:rPr>
        <w:t xml:space="preserve"> kind of </w:t>
      </w:r>
      <w:r w:rsidRPr="00C3583D">
        <w:rPr>
          <w:rFonts w:eastAsia="Cambria"/>
          <w:highlight w:val="green"/>
          <w:u w:val="single"/>
        </w:rPr>
        <w:t>eco-exaggeration has been going on for 50 years.</w:t>
      </w:r>
      <w:r w:rsidRPr="00C3583D">
        <w:rPr>
          <w:rFonts w:eastAsia="Cambria"/>
          <w:sz w:val="12"/>
        </w:rPr>
        <w:t xml:space="preserve"> In the 1960s Rachel Carson said there was an epidemic of childhood cancer caused by DDT; it was not true — DDT had environmental effects but did not cause human cancers.</w:t>
      </w:r>
    </w:p>
    <w:p w14:paraId="79EB97DD" w14:textId="77777777" w:rsidR="00C3583D" w:rsidRPr="00C3583D" w:rsidRDefault="00C3583D" w:rsidP="00C3583D">
      <w:pPr>
        <w:rPr>
          <w:rFonts w:eastAsia="Cambria"/>
          <w:sz w:val="16"/>
        </w:rPr>
      </w:pPr>
    </w:p>
    <w:p w14:paraId="5E2DE88D" w14:textId="77777777" w:rsidR="00C3583D" w:rsidRPr="00C3583D" w:rsidRDefault="00C3583D" w:rsidP="00C3583D">
      <w:pPr>
        <w:keepNext/>
        <w:keepLines/>
        <w:pageBreakBefore/>
        <w:spacing w:before="40" w:after="0"/>
        <w:jc w:val="center"/>
        <w:outlineLvl w:val="2"/>
        <w:rPr>
          <w:rFonts w:eastAsiaTheme="majorEastAsia"/>
          <w:b/>
          <w:sz w:val="32"/>
          <w:szCs w:val="24"/>
          <w:u w:val="single"/>
        </w:rPr>
      </w:pPr>
      <w:r w:rsidRPr="00C3583D">
        <w:rPr>
          <w:rFonts w:eastAsiaTheme="majorEastAsia"/>
          <w:b/>
          <w:sz w:val="32"/>
          <w:szCs w:val="24"/>
          <w:u w:val="single"/>
        </w:rPr>
        <w:t>Debris</w:t>
      </w:r>
    </w:p>
    <w:p w14:paraId="223F5F63" w14:textId="77777777" w:rsidR="00C3583D" w:rsidRPr="00C3583D" w:rsidRDefault="00C3583D" w:rsidP="00C3583D">
      <w:pPr>
        <w:keepNext/>
        <w:keepLines/>
        <w:spacing w:before="40" w:after="0"/>
        <w:outlineLvl w:val="3"/>
        <w:rPr>
          <w:rFonts w:eastAsia="MS Gothic"/>
          <w:b/>
          <w:iCs/>
          <w:sz w:val="26"/>
        </w:rPr>
      </w:pPr>
      <w:r w:rsidRPr="00C3583D">
        <w:rPr>
          <w:rFonts w:eastAsia="MS Gothic"/>
          <w:b/>
          <w:iCs/>
          <w:sz w:val="26"/>
        </w:rPr>
        <w:t xml:space="preserve">Debris and </w:t>
      </w:r>
      <w:proofErr w:type="gramStart"/>
      <w:r w:rsidRPr="00C3583D">
        <w:rPr>
          <w:rFonts w:eastAsia="MS Gothic"/>
          <w:b/>
          <w:iCs/>
          <w:sz w:val="26"/>
        </w:rPr>
        <w:t>long standing</w:t>
      </w:r>
      <w:proofErr w:type="gramEnd"/>
      <w:r w:rsidRPr="00C3583D">
        <w:rPr>
          <w:rFonts w:eastAsia="MS Gothic"/>
          <w:b/>
          <w:iCs/>
          <w:sz w:val="26"/>
        </w:rPr>
        <w:t xml:space="preserve"> legal framework promote </w:t>
      </w:r>
      <w:r w:rsidRPr="00C3583D">
        <w:rPr>
          <w:rFonts w:eastAsia="MS Gothic"/>
          <w:b/>
          <w:iCs/>
          <w:sz w:val="26"/>
          <w:u w:val="single"/>
        </w:rPr>
        <w:t>restraint</w:t>
      </w:r>
      <w:r w:rsidRPr="00C3583D">
        <w:rPr>
          <w:rFonts w:eastAsia="MS Gothic"/>
          <w:b/>
          <w:iCs/>
          <w:sz w:val="26"/>
        </w:rPr>
        <w:t xml:space="preserve"> in outer space</w:t>
      </w:r>
    </w:p>
    <w:p w14:paraId="743B1D99" w14:textId="77777777" w:rsidR="00C3583D" w:rsidRPr="00C3583D" w:rsidRDefault="00C3583D" w:rsidP="00C3583D">
      <w:pPr>
        <w:rPr>
          <w:rFonts w:eastAsia="Cambria"/>
        </w:rPr>
      </w:pPr>
      <w:proofErr w:type="spellStart"/>
      <w:r w:rsidRPr="00C3583D">
        <w:rPr>
          <w:rFonts w:eastAsia="Cambria"/>
          <w:b/>
          <w:bCs/>
          <w:sz w:val="26"/>
        </w:rPr>
        <w:t>Pavur</w:t>
      </w:r>
      <w:proofErr w:type="spellEnd"/>
      <w:r w:rsidRPr="00C3583D">
        <w:rPr>
          <w:rFonts w:eastAsia="Cambria"/>
          <w:b/>
          <w:bCs/>
          <w:sz w:val="26"/>
        </w:rPr>
        <w:t xml:space="preserve"> 19</w:t>
      </w:r>
      <w:r w:rsidRPr="00C3583D">
        <w:rPr>
          <w:rFonts w:eastAsia="Cambria"/>
          <w:b/>
        </w:rPr>
        <w:t xml:space="preserve"> </w:t>
      </w:r>
      <w:r w:rsidRPr="00C3583D">
        <w:rPr>
          <w:rFonts w:eastAsia="Cambria"/>
        </w:rPr>
        <w:t xml:space="preserve">[James,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14" w:history="1">
        <w:r w:rsidRPr="00C3583D">
          <w:rPr>
            <w:rFonts w:eastAsia="Cambria"/>
          </w:rPr>
          <w:t>https://ccdcoe.org/uploads/2019/06/Art_12_The-Cyber-ASAT.pdf</w:t>
        </w:r>
      </w:hyperlink>
      <w:r w:rsidRPr="00C3583D">
        <w:rPr>
          <w:rFonts w:eastAsia="Cambria"/>
        </w:rPr>
        <w:t>]</w:t>
      </w:r>
    </w:p>
    <w:p w14:paraId="1AEB5F1C" w14:textId="77777777" w:rsidR="00C3583D" w:rsidRPr="00C3583D" w:rsidRDefault="00C3583D" w:rsidP="00C3583D">
      <w:pPr>
        <w:rPr>
          <w:rFonts w:eastAsia="Cambria"/>
        </w:rPr>
      </w:pPr>
      <w:r w:rsidRPr="00C3583D">
        <w:rPr>
          <w:rFonts w:eastAsia="Cambria"/>
          <w:sz w:val="16"/>
        </w:rPr>
        <w:t xml:space="preserve">A. Limited Accessibility Space is difficult. Over 60 years have passed since the first Sputnik launch and only nine countries (ten including the EU) have orbital launch capabilities. Moreover, </w:t>
      </w:r>
      <w:r w:rsidRPr="00C3583D">
        <w:rPr>
          <w:rFonts w:eastAsia="Cambria"/>
          <w:highlight w:val="green"/>
          <w:u w:val="single"/>
        </w:rPr>
        <w:t xml:space="preserve">a launch </w:t>
      </w:r>
      <w:proofErr w:type="spellStart"/>
      <w:r w:rsidRPr="00C3583D">
        <w:rPr>
          <w:rFonts w:eastAsia="Cambria"/>
          <w:highlight w:val="green"/>
          <w:u w:val="single"/>
        </w:rPr>
        <w:t>programme</w:t>
      </w:r>
      <w:proofErr w:type="spellEnd"/>
      <w:r w:rsidRPr="00C3583D">
        <w:rPr>
          <w:rFonts w:eastAsia="Cambria"/>
          <w:u w:val="single"/>
        </w:rPr>
        <w:t xml:space="preserve"> alone </w:t>
      </w:r>
      <w:r w:rsidRPr="00C3583D">
        <w:rPr>
          <w:rFonts w:eastAsia="Cambria"/>
          <w:highlight w:val="green"/>
          <w:u w:val="single"/>
        </w:rPr>
        <w:t xml:space="preserve">does not guarantee the </w:t>
      </w:r>
      <w:r w:rsidRPr="00C3583D">
        <w:rPr>
          <w:rFonts w:eastAsia="Cambria"/>
          <w:b/>
          <w:iCs/>
          <w:highlight w:val="green"/>
          <w:u w:val="single"/>
          <w:bdr w:val="single" w:sz="8" w:space="0" w:color="auto"/>
        </w:rPr>
        <w:t>resources</w:t>
      </w:r>
      <w:r w:rsidRPr="00C3583D">
        <w:rPr>
          <w:rFonts w:eastAsia="Cambria"/>
          <w:highlight w:val="green"/>
          <w:u w:val="single"/>
        </w:rPr>
        <w:t xml:space="preserve"> and </w:t>
      </w:r>
      <w:r w:rsidRPr="00C3583D">
        <w:rPr>
          <w:rFonts w:eastAsia="Cambria"/>
          <w:b/>
          <w:iCs/>
          <w:highlight w:val="green"/>
          <w:u w:val="single"/>
          <w:bdr w:val="single" w:sz="8" w:space="0" w:color="auto"/>
        </w:rPr>
        <w:t>precision</w:t>
      </w:r>
      <w:r w:rsidRPr="00C3583D">
        <w:rPr>
          <w:rFonts w:eastAsia="Cambria"/>
          <w:b/>
          <w:iCs/>
          <w:u w:val="single"/>
          <w:bdr w:val="single" w:sz="8" w:space="0" w:color="auto"/>
        </w:rPr>
        <w:t xml:space="preserve"> required</w:t>
      </w:r>
      <w:r w:rsidRPr="00C3583D">
        <w:rPr>
          <w:rFonts w:eastAsia="Cambria"/>
          <w:u w:val="single"/>
        </w:rPr>
        <w:t xml:space="preserve"> </w:t>
      </w:r>
      <w:r w:rsidRPr="00C3583D">
        <w:rPr>
          <w:rFonts w:eastAsia="Cambria"/>
          <w:highlight w:val="green"/>
          <w:u w:val="single"/>
        </w:rPr>
        <w:t xml:space="preserve">to </w:t>
      </w:r>
      <w:r w:rsidRPr="00C3583D">
        <w:rPr>
          <w:rFonts w:eastAsia="Cambria"/>
          <w:b/>
          <w:iCs/>
          <w:highlight w:val="green"/>
          <w:u w:val="single"/>
          <w:bdr w:val="single" w:sz="8" w:space="0" w:color="auto"/>
        </w:rPr>
        <w:t>operate</w:t>
      </w:r>
      <w:r w:rsidRPr="00C3583D">
        <w:rPr>
          <w:rFonts w:eastAsia="Cambria"/>
          <w:b/>
          <w:iCs/>
          <w:u w:val="single"/>
          <w:bdr w:val="single" w:sz="8" w:space="0" w:color="auto"/>
        </w:rPr>
        <w:t xml:space="preserve"> a </w:t>
      </w:r>
      <w:r w:rsidRPr="00C3583D">
        <w:rPr>
          <w:rFonts w:eastAsia="Cambria"/>
          <w:b/>
          <w:iCs/>
          <w:highlight w:val="green"/>
          <w:u w:val="single"/>
          <w:bdr w:val="single" w:sz="8" w:space="0" w:color="auto"/>
        </w:rPr>
        <w:t>meaningful ASAT capability</w:t>
      </w:r>
      <w:r w:rsidRPr="00C3583D">
        <w:rPr>
          <w:rFonts w:eastAsia="Cambria"/>
          <w:u w:val="single"/>
        </w:rPr>
        <w:t>.</w:t>
      </w:r>
      <w:r w:rsidRPr="00C3583D">
        <w:rPr>
          <w:rFonts w:eastAsia="Cambria"/>
          <w:sz w:val="16"/>
        </w:rPr>
        <w:t xml:space="preserve"> Given this, one possible reason why </w:t>
      </w:r>
      <w:r w:rsidRPr="00C3583D">
        <w:rPr>
          <w:rFonts w:eastAsia="Cambria"/>
          <w:b/>
          <w:iCs/>
          <w:u w:val="single"/>
          <w:bdr w:val="single" w:sz="8" w:space="0" w:color="auto"/>
        </w:rPr>
        <w:t>space wars have not broken out</w:t>
      </w:r>
      <w:r w:rsidRPr="00C3583D">
        <w:rPr>
          <w:rFonts w:eastAsia="Cambria"/>
          <w:sz w:val="16"/>
        </w:rPr>
        <w:t xml:space="preserve"> is simply </w:t>
      </w:r>
      <w:r w:rsidRPr="00C3583D">
        <w:rPr>
          <w:rFonts w:eastAsia="Cambria"/>
          <w:u w:val="single"/>
        </w:rPr>
        <w:t>because only the US has ever had the ability to fight one</w:t>
      </w:r>
      <w:r w:rsidRPr="00C3583D">
        <w:rPr>
          <w:rFonts w:eastAsia="Cambria"/>
          <w:sz w:val="16"/>
        </w:rPr>
        <w:t xml:space="preserve"> [21, p. 402], [22, pp. 419–420]. </w:t>
      </w:r>
      <w:r w:rsidRPr="00C3583D">
        <w:rPr>
          <w:rFonts w:eastAsia="Cambria"/>
          <w:u w:val="single"/>
        </w:rPr>
        <w:t xml:space="preserve">Although launch technology may become cheaper and easier, it is unclear to what extent these advances will be distributed among presently non-spacefaring nations. </w:t>
      </w:r>
      <w:r w:rsidRPr="00C3583D">
        <w:rPr>
          <w:rFonts w:eastAsia="Cambria"/>
          <w:b/>
          <w:iCs/>
          <w:highlight w:val="green"/>
          <w:u w:val="single"/>
          <w:bdr w:val="single" w:sz="8" w:space="0" w:color="auto"/>
        </w:rPr>
        <w:t>Limited access to orbit</w:t>
      </w:r>
      <w:r w:rsidRPr="00C3583D">
        <w:rPr>
          <w:rFonts w:eastAsia="Cambria"/>
          <w:u w:val="single"/>
        </w:rPr>
        <w:t xml:space="preserve"> necessarily </w:t>
      </w:r>
      <w:r w:rsidRPr="00C3583D">
        <w:rPr>
          <w:rFonts w:eastAsia="Cambria"/>
          <w:highlight w:val="green"/>
          <w:u w:val="single"/>
        </w:rPr>
        <w:t>reduces</w:t>
      </w:r>
      <w:r w:rsidRPr="00C3583D">
        <w:rPr>
          <w:rFonts w:eastAsia="Cambria"/>
          <w:u w:val="single"/>
        </w:rPr>
        <w:t xml:space="preserve"> the </w:t>
      </w:r>
      <w:r w:rsidRPr="00C3583D">
        <w:rPr>
          <w:rFonts w:eastAsia="Cambria"/>
          <w:highlight w:val="green"/>
          <w:u w:val="single"/>
        </w:rPr>
        <w:t>scenarios which could plausibly escalate</w:t>
      </w:r>
      <w:r w:rsidRPr="00C3583D">
        <w:rPr>
          <w:rFonts w:eastAsia="Cambria"/>
          <w:u w:val="single"/>
        </w:rPr>
        <w:t xml:space="preserve"> to ASAT usage.</w:t>
      </w:r>
      <w:r w:rsidRPr="00C3583D">
        <w:rPr>
          <w:rFonts w:eastAsia="Cambria"/>
          <w:sz w:val="16"/>
        </w:rPr>
        <w:t xml:space="preserve"> Only major conflicts between the handful of states with ‘space club’ membership could be considered possible flashpoints. Even then, the </w:t>
      </w:r>
      <w:r w:rsidRPr="00C3583D">
        <w:rPr>
          <w:rFonts w:eastAsia="Cambria"/>
          <w:b/>
          <w:iCs/>
          <w:highlight w:val="green"/>
          <w:u w:val="single"/>
          <w:bdr w:val="single" w:sz="8" w:space="0" w:color="auto"/>
        </w:rPr>
        <w:t>fragility</w:t>
      </w:r>
      <w:r w:rsidRPr="00C3583D">
        <w:rPr>
          <w:rFonts w:eastAsia="Cambria"/>
          <w:b/>
          <w:iCs/>
          <w:u w:val="single"/>
          <w:bdr w:val="single" w:sz="8" w:space="0" w:color="auto"/>
        </w:rPr>
        <w:t xml:space="preserve"> of an attacker’s own space assets</w:t>
      </w:r>
      <w:r w:rsidRPr="00C3583D">
        <w:rPr>
          <w:rFonts w:eastAsia="Cambria"/>
          <w:u w:val="single"/>
        </w:rPr>
        <w:t xml:space="preserve"> </w:t>
      </w:r>
      <w:r w:rsidRPr="00C3583D">
        <w:rPr>
          <w:rFonts w:eastAsia="Cambria"/>
          <w:highlight w:val="green"/>
          <w:u w:val="single"/>
        </w:rPr>
        <w:t xml:space="preserve">creates </w:t>
      </w:r>
      <w:r w:rsidRPr="00C3583D">
        <w:rPr>
          <w:rFonts w:eastAsia="Cambria"/>
          <w:b/>
          <w:iCs/>
          <w:highlight w:val="green"/>
          <w:u w:val="single"/>
          <w:bdr w:val="single" w:sz="8" w:space="0" w:color="auto"/>
        </w:rPr>
        <w:t>de-escalatory pressures</w:t>
      </w:r>
      <w:r w:rsidRPr="00C3583D">
        <w:rPr>
          <w:rFonts w:eastAsia="Cambria"/>
          <w:highlight w:val="green"/>
          <w:u w:val="single"/>
        </w:rPr>
        <w:t xml:space="preserve"> due to the </w:t>
      </w:r>
      <w:r w:rsidRPr="00C3583D">
        <w:rPr>
          <w:rFonts w:eastAsia="Cambria"/>
          <w:b/>
          <w:iCs/>
          <w:highlight w:val="green"/>
          <w:u w:val="single"/>
          <w:bdr w:val="single" w:sz="8" w:space="0" w:color="auto"/>
        </w:rPr>
        <w:t>deterrent effect of retaliation</w:t>
      </w:r>
      <w:r w:rsidRPr="00C3583D">
        <w:rPr>
          <w:rFonts w:eastAsia="Cambria"/>
          <w:u w:val="single"/>
        </w:rPr>
        <w:t>. Since</w:t>
      </w:r>
      <w:r w:rsidRPr="00C3583D">
        <w:rPr>
          <w:rFonts w:eastAsia="Cambria"/>
          <w:sz w:val="16"/>
        </w:rPr>
        <w:t xml:space="preserve"> the earliest days of </w:t>
      </w:r>
      <w:r w:rsidRPr="00C3583D">
        <w:rPr>
          <w:rFonts w:eastAsia="Cambria"/>
          <w:u w:val="single"/>
        </w:rPr>
        <w:t xml:space="preserve">the space race, dominant powers have recognized this dynamic and demonstrated an inclination </w:t>
      </w:r>
      <w:r w:rsidRPr="00C3583D">
        <w:rPr>
          <w:rFonts w:eastAsia="Cambria"/>
          <w:b/>
          <w:iCs/>
          <w:u w:val="single"/>
          <w:bdr w:val="single" w:sz="8" w:space="0" w:color="auto"/>
        </w:rPr>
        <w:t>towards de-escalatory space strategies</w:t>
      </w:r>
      <w:r w:rsidRPr="00C3583D">
        <w:rPr>
          <w:rFonts w:eastAsia="Cambria"/>
          <w:sz w:val="16"/>
        </w:rPr>
        <w:t xml:space="preserve"> [23]. B. Attributable Norms </w:t>
      </w:r>
      <w:r w:rsidRPr="00C3583D">
        <w:rPr>
          <w:rFonts w:eastAsia="Cambria"/>
          <w:highlight w:val="green"/>
          <w:u w:val="single"/>
        </w:rPr>
        <w:t>There</w:t>
      </w:r>
      <w:r w:rsidRPr="00C3583D">
        <w:rPr>
          <w:rFonts w:eastAsia="Cambria"/>
          <w:sz w:val="16"/>
        </w:rPr>
        <w:t xml:space="preserve"> also </w:t>
      </w:r>
      <w:r w:rsidRPr="00C3583D">
        <w:rPr>
          <w:rFonts w:eastAsia="Cambria"/>
          <w:highlight w:val="green"/>
          <w:u w:val="single"/>
        </w:rPr>
        <w:t xml:space="preserve">exists a </w:t>
      </w:r>
      <w:r w:rsidRPr="00C3583D">
        <w:rPr>
          <w:rFonts w:eastAsia="Cambria"/>
          <w:b/>
          <w:iCs/>
          <w:highlight w:val="green"/>
          <w:u w:val="single"/>
          <w:bdr w:val="single" w:sz="8" w:space="0" w:color="auto"/>
        </w:rPr>
        <w:t>long-standing normative framework</w:t>
      </w:r>
      <w:r w:rsidRPr="00C3583D">
        <w:rPr>
          <w:rFonts w:eastAsia="Cambria"/>
          <w:highlight w:val="green"/>
          <w:u w:val="single"/>
        </w:rPr>
        <w:t xml:space="preserve"> </w:t>
      </w:r>
      <w:proofErr w:type="spellStart"/>
      <w:r w:rsidRPr="00C3583D">
        <w:rPr>
          <w:rFonts w:eastAsia="Cambria"/>
          <w:highlight w:val="green"/>
          <w:u w:val="single"/>
        </w:rPr>
        <w:t>favouring</w:t>
      </w:r>
      <w:proofErr w:type="spellEnd"/>
      <w:r w:rsidRPr="00C3583D">
        <w:rPr>
          <w:rFonts w:eastAsia="Cambria"/>
          <w:u w:val="single"/>
        </w:rPr>
        <w:t xml:space="preserve"> the </w:t>
      </w:r>
      <w:r w:rsidRPr="00C3583D">
        <w:rPr>
          <w:rFonts w:eastAsia="Cambria"/>
          <w:b/>
          <w:iCs/>
          <w:highlight w:val="green"/>
          <w:u w:val="single"/>
          <w:bdr w:val="single" w:sz="8" w:space="0" w:color="auto"/>
        </w:rPr>
        <w:t xml:space="preserve">peaceful use </w:t>
      </w:r>
      <w:r w:rsidRPr="00C3583D">
        <w:rPr>
          <w:rFonts w:eastAsia="Cambria"/>
          <w:b/>
          <w:iCs/>
          <w:u w:val="single"/>
          <w:bdr w:val="single" w:sz="8" w:space="0" w:color="auto"/>
        </w:rPr>
        <w:t>of space</w:t>
      </w:r>
      <w:r w:rsidRPr="00C3583D">
        <w:rPr>
          <w:rFonts w:eastAsia="Cambria"/>
          <w:u w:val="single"/>
        </w:rPr>
        <w:t>.</w:t>
      </w:r>
      <w:r w:rsidRPr="00C3583D">
        <w:rPr>
          <w:rFonts w:eastAsia="Cambria"/>
          <w:sz w:val="16"/>
        </w:rPr>
        <w:t xml:space="preserve"> The effectiveness of this regime, </w:t>
      </w:r>
      <w:proofErr w:type="spellStart"/>
      <w:r w:rsidRPr="00C3583D">
        <w:rPr>
          <w:rFonts w:eastAsia="Cambria"/>
          <w:sz w:val="16"/>
        </w:rPr>
        <w:t>centred</w:t>
      </w:r>
      <w:proofErr w:type="spellEnd"/>
      <w:r w:rsidRPr="00C3583D">
        <w:rPr>
          <w:rFonts w:eastAsia="Cambria"/>
          <w:sz w:val="16"/>
        </w:rPr>
        <w:t xml:space="preserve"> around the Outer Space Treaty </w:t>
      </w:r>
      <w:r w:rsidRPr="00C3583D">
        <w:rPr>
          <w:rFonts w:eastAsia="Cambria"/>
          <w:u w:val="single"/>
        </w:rPr>
        <w:t>(</w:t>
      </w:r>
      <w:r w:rsidRPr="00C3583D">
        <w:rPr>
          <w:rFonts w:eastAsia="Cambria"/>
          <w:b/>
          <w:iCs/>
          <w:u w:val="single"/>
          <w:bdr w:val="single" w:sz="8" w:space="0" w:color="auto"/>
        </w:rPr>
        <w:t>OST</w:t>
      </w:r>
      <w:r w:rsidRPr="00C3583D">
        <w:rPr>
          <w:rFonts w:eastAsia="Cambria"/>
          <w:u w:val="single"/>
        </w:rPr>
        <w:t>)</w:t>
      </w:r>
      <w:r w:rsidRPr="00C3583D">
        <w:rPr>
          <w:rFonts w:eastAsia="Cambria"/>
          <w:sz w:val="16"/>
        </w:rPr>
        <w:t>, is highly contentious and many have pointed out its serious legal and political shortcomings [24]</w:t>
      </w:r>
      <w:proofErr w:type="gramStart"/>
      <w:r w:rsidRPr="00C3583D">
        <w:rPr>
          <w:rFonts w:eastAsia="Cambria"/>
          <w:sz w:val="16"/>
        </w:rPr>
        <w:t>–[</w:t>
      </w:r>
      <w:proofErr w:type="gramEnd"/>
      <w:r w:rsidRPr="00C3583D">
        <w:rPr>
          <w:rFonts w:eastAsia="Cambria"/>
          <w:sz w:val="16"/>
        </w:rPr>
        <w:t xml:space="preserve">26]. Nevertheless, this status quo framework has somehow </w:t>
      </w:r>
      <w:r w:rsidRPr="00C3583D">
        <w:rPr>
          <w:rFonts w:eastAsia="Cambria"/>
          <w:u w:val="single"/>
        </w:rPr>
        <w:t xml:space="preserve">supported over </w:t>
      </w:r>
      <w:r w:rsidRPr="00C3583D">
        <w:rPr>
          <w:rFonts w:eastAsia="Cambria"/>
          <w:b/>
          <w:iCs/>
          <w:u w:val="single"/>
          <w:bdr w:val="single" w:sz="8" w:space="0" w:color="auto"/>
        </w:rPr>
        <w:t>six decades of relative peace</w:t>
      </w:r>
      <w:r w:rsidRPr="00C3583D">
        <w:rPr>
          <w:rFonts w:eastAsia="Cambria"/>
          <w:u w:val="single"/>
        </w:rPr>
        <w:t xml:space="preserve"> in orbit.</w:t>
      </w:r>
      <w:r w:rsidRPr="00C3583D">
        <w:rPr>
          <w:rFonts w:eastAsia="Cambria"/>
          <w:sz w:val="16"/>
        </w:rPr>
        <w:t xml:space="preserve"> Over these six decades, </w:t>
      </w:r>
      <w:r w:rsidRPr="00C3583D">
        <w:rPr>
          <w:rFonts w:eastAsia="Cambria"/>
          <w:b/>
          <w:iCs/>
          <w:highlight w:val="green"/>
          <w:u w:val="single"/>
          <w:bdr w:val="single" w:sz="8" w:space="0" w:color="auto"/>
        </w:rPr>
        <w:t>norms have become deeply ingrained</w:t>
      </w:r>
      <w:r w:rsidRPr="00C3583D">
        <w:rPr>
          <w:rFonts w:eastAsia="Cambria"/>
          <w:u w:val="single"/>
        </w:rPr>
        <w:t xml:space="preserve"> into the way states describe and perceive space weaponization.</w:t>
      </w:r>
      <w:r w:rsidRPr="00C3583D">
        <w:rPr>
          <w:rFonts w:eastAsia="Cambria"/>
          <w:sz w:val="16"/>
        </w:rPr>
        <w:t xml:space="preserve"> This de facto codification was dramatically demonstrated in 2005 when the US found itself on the short end of a 160-1 UN vote after opposing a non-binding resolution on space weaponization. </w:t>
      </w:r>
      <w:r w:rsidRPr="00C3583D">
        <w:rPr>
          <w:rFonts w:eastAsia="Cambria"/>
          <w:u w:val="single"/>
        </w:rPr>
        <w:t>Although states have occasionally pushed the boundaries of these norms, this</w:t>
      </w:r>
      <w:r w:rsidRPr="00C3583D">
        <w:rPr>
          <w:rFonts w:eastAsia="Cambria"/>
          <w:sz w:val="16"/>
        </w:rPr>
        <w:t xml:space="preserve"> has typically </w:t>
      </w:r>
      <w:r w:rsidRPr="00C3583D">
        <w:rPr>
          <w:rFonts w:eastAsia="Cambria"/>
          <w:u w:val="single"/>
        </w:rPr>
        <w:t>occurred through incremental legal re-interpretation</w:t>
      </w:r>
      <w:r w:rsidRPr="00C3583D">
        <w:rPr>
          <w:rFonts w:eastAsia="Cambria"/>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C3583D">
        <w:rPr>
          <w:rFonts w:eastAsia="Cambria"/>
          <w:sz w:val="16"/>
        </w:rPr>
        <w:t>peaceful global commons</w:t>
      </w:r>
      <w:proofErr w:type="gramEnd"/>
      <w:r w:rsidRPr="00C3583D">
        <w:rPr>
          <w:rFonts w:eastAsia="Cambria"/>
          <w:sz w:val="16"/>
        </w:rPr>
        <w:t xml:space="preserve"> [27, p. 56]. Altogether, this suggests that </w:t>
      </w:r>
      <w:r w:rsidRPr="00C3583D">
        <w:rPr>
          <w:rFonts w:eastAsia="Cambria"/>
          <w:b/>
          <w:iCs/>
          <w:highlight w:val="green"/>
          <w:u w:val="single"/>
          <w:bdr w:val="single" w:sz="8" w:space="0" w:color="auto"/>
        </w:rPr>
        <w:t>states perceive real costs</w:t>
      </w:r>
      <w:r w:rsidRPr="00C3583D">
        <w:rPr>
          <w:rFonts w:eastAsia="Cambria"/>
          <w:u w:val="single"/>
        </w:rPr>
        <w:t xml:space="preserve"> to breaking this normative tradition and may even </w:t>
      </w:r>
      <w:r w:rsidRPr="00C3583D">
        <w:rPr>
          <w:rFonts w:eastAsia="Cambria"/>
          <w:b/>
          <w:iCs/>
          <w:u w:val="single"/>
          <w:bdr w:val="single" w:sz="8" w:space="0" w:color="auto"/>
        </w:rPr>
        <w:t xml:space="preserve">moderate their </w:t>
      </w:r>
      <w:proofErr w:type="spellStart"/>
      <w:r w:rsidRPr="00C3583D">
        <w:rPr>
          <w:rFonts w:eastAsia="Cambria"/>
          <w:b/>
          <w:iCs/>
          <w:u w:val="single"/>
          <w:bdr w:val="single" w:sz="8" w:space="0" w:color="auto"/>
        </w:rPr>
        <w:t>behaviours</w:t>
      </w:r>
      <w:proofErr w:type="spellEnd"/>
      <w:r w:rsidRPr="00C3583D">
        <w:rPr>
          <w:rFonts w:eastAsia="Cambria"/>
          <w:u w:val="single"/>
        </w:rPr>
        <w:t xml:space="preserve"> accordingly.</w:t>
      </w:r>
      <w:r w:rsidRPr="00C3583D">
        <w:rPr>
          <w:rFonts w:eastAsia="Cambria"/>
          <w:sz w:val="16"/>
        </w:rPr>
        <w:t xml:space="preserve"> One further factor supporting this norms regime is the </w:t>
      </w:r>
      <w:r w:rsidRPr="00C3583D">
        <w:rPr>
          <w:rFonts w:eastAsia="Cambria"/>
          <w:b/>
          <w:iCs/>
          <w:u w:val="single"/>
          <w:bdr w:val="single" w:sz="8" w:space="0" w:color="auto"/>
        </w:rPr>
        <w:t>high degree of attributability</w:t>
      </w:r>
      <w:r w:rsidRPr="00C3583D">
        <w:rPr>
          <w:rFonts w:eastAsia="Cambria"/>
          <w:u w:val="single"/>
        </w:rPr>
        <w:t xml:space="preserve"> surrounding ASAT weapons.</w:t>
      </w:r>
      <w:r w:rsidRPr="00C3583D">
        <w:rPr>
          <w:rFonts w:eastAsia="Cambria"/>
          <w:sz w:val="16"/>
        </w:rPr>
        <w:t xml:space="preserve"> For kinetic ASAT technology, </w:t>
      </w:r>
      <w:r w:rsidRPr="00C3583D">
        <w:rPr>
          <w:rFonts w:eastAsia="Cambria"/>
          <w:b/>
          <w:iCs/>
          <w:highlight w:val="green"/>
          <w:u w:val="single"/>
          <w:bdr w:val="single" w:sz="8" w:space="0" w:color="auto"/>
        </w:rPr>
        <w:t>plausible deniability</w:t>
      </w:r>
      <w:r w:rsidRPr="00C3583D">
        <w:rPr>
          <w:rFonts w:eastAsia="Cambria"/>
          <w:highlight w:val="green"/>
          <w:u w:val="single"/>
        </w:rPr>
        <w:t xml:space="preserve"> and </w:t>
      </w:r>
      <w:r w:rsidRPr="00C3583D">
        <w:rPr>
          <w:rFonts w:eastAsia="Cambria"/>
          <w:b/>
          <w:iCs/>
          <w:highlight w:val="green"/>
          <w:u w:val="single"/>
          <w:bdr w:val="single" w:sz="8" w:space="0" w:color="auto"/>
        </w:rPr>
        <w:t>stealth</w:t>
      </w:r>
      <w:r w:rsidRPr="00C3583D">
        <w:rPr>
          <w:rFonts w:eastAsia="Cambria"/>
          <w:highlight w:val="green"/>
          <w:u w:val="single"/>
        </w:rPr>
        <w:t xml:space="preserve"> are essentially </w:t>
      </w:r>
      <w:r w:rsidRPr="00C3583D">
        <w:rPr>
          <w:rFonts w:eastAsia="Cambria"/>
          <w:b/>
          <w:iCs/>
          <w:highlight w:val="green"/>
          <w:u w:val="single"/>
          <w:bdr w:val="single" w:sz="8" w:space="0" w:color="auto"/>
        </w:rPr>
        <w:t>impossible</w:t>
      </w:r>
      <w:r w:rsidRPr="00C3583D">
        <w:rPr>
          <w:rFonts w:eastAsia="Cambria"/>
          <w:u w:val="single"/>
        </w:rPr>
        <w:t>.</w:t>
      </w:r>
      <w:r w:rsidRPr="00C3583D">
        <w:rPr>
          <w:rFonts w:eastAsia="Cambria"/>
          <w:sz w:val="16"/>
        </w:rPr>
        <w:t xml:space="preserve"> The literally explosive act of launching a rocket cannot evade detection and, if used offensively, retaliation. </w:t>
      </w:r>
      <w:r w:rsidRPr="00C3583D">
        <w:rPr>
          <w:rFonts w:eastAsia="Cambria"/>
          <w:highlight w:val="green"/>
          <w:u w:val="single"/>
        </w:rPr>
        <w:t xml:space="preserve">This imposes </w:t>
      </w:r>
      <w:r w:rsidRPr="00C3583D">
        <w:rPr>
          <w:rFonts w:eastAsia="Cambria"/>
          <w:b/>
          <w:iCs/>
          <w:highlight w:val="green"/>
          <w:u w:val="single"/>
          <w:bdr w:val="single" w:sz="8" w:space="0" w:color="auto"/>
        </w:rPr>
        <w:t>high diplomatic costs</w:t>
      </w:r>
      <w:r w:rsidRPr="00C3583D">
        <w:rPr>
          <w:rFonts w:eastAsia="Cambria"/>
          <w:u w:val="single"/>
        </w:rPr>
        <w:t xml:space="preserve"> on ASAT usage </w:t>
      </w:r>
      <w:r w:rsidRPr="00C3583D">
        <w:rPr>
          <w:rFonts w:eastAsia="Cambria"/>
          <w:sz w:val="16"/>
        </w:rPr>
        <w:t xml:space="preserve">and testing, particularly during peacetime. C. Environmental Interdependence </w:t>
      </w:r>
      <w:r w:rsidRPr="00C3583D">
        <w:rPr>
          <w:rFonts w:eastAsia="Cambria"/>
          <w:u w:val="single"/>
        </w:rPr>
        <w:t xml:space="preserve">A third stabilizing force relates to the </w:t>
      </w:r>
      <w:r w:rsidRPr="00C3583D">
        <w:rPr>
          <w:rFonts w:eastAsia="Cambria"/>
          <w:b/>
          <w:iCs/>
          <w:u w:val="single"/>
          <w:bdr w:val="single" w:sz="8" w:space="0" w:color="auto"/>
        </w:rPr>
        <w:t>orbital debris consequences</w:t>
      </w:r>
      <w:r w:rsidRPr="00C3583D">
        <w:rPr>
          <w:rFonts w:eastAsia="Cambria"/>
        </w:rPr>
        <w:t xml:space="preserve"> </w:t>
      </w:r>
      <w:r w:rsidRPr="00C3583D">
        <w:rPr>
          <w:rFonts w:eastAsia="Cambria"/>
          <w:sz w:val="16"/>
        </w:rPr>
        <w:t xml:space="preserve">of ASATs. China’s 2007 ASAT demonstration was the largest debris-generating event in history, as the targeted satellite dissipated into thousands of dangerous debris particles [28, p. 4]. </w:t>
      </w:r>
      <w:r w:rsidRPr="00C3583D">
        <w:rPr>
          <w:rFonts w:eastAsia="Cambria"/>
          <w:u w:val="single"/>
        </w:rPr>
        <w:t xml:space="preserve">Since </w:t>
      </w:r>
      <w:r w:rsidRPr="00C3583D">
        <w:rPr>
          <w:rFonts w:eastAsia="Cambria"/>
          <w:highlight w:val="green"/>
          <w:u w:val="single"/>
        </w:rPr>
        <w:t>debris particles are</w:t>
      </w:r>
      <w:r w:rsidRPr="00C3583D">
        <w:rPr>
          <w:rFonts w:eastAsia="Cambria"/>
          <w:u w:val="single"/>
        </w:rPr>
        <w:t xml:space="preserve"> indiscriminate and </w:t>
      </w:r>
      <w:r w:rsidRPr="00C3583D">
        <w:rPr>
          <w:rFonts w:eastAsia="Cambria"/>
          <w:highlight w:val="green"/>
          <w:u w:val="single"/>
        </w:rPr>
        <w:t>unpredictable, they</w:t>
      </w:r>
      <w:r w:rsidRPr="00C3583D">
        <w:rPr>
          <w:rFonts w:eastAsia="Cambria"/>
          <w:u w:val="single"/>
        </w:rPr>
        <w:t xml:space="preserve"> often </w:t>
      </w:r>
      <w:r w:rsidRPr="00C3583D">
        <w:rPr>
          <w:rFonts w:eastAsia="Cambria"/>
          <w:highlight w:val="green"/>
          <w:u w:val="single"/>
        </w:rPr>
        <w:t>threaten the attacker’s own space assets</w:t>
      </w:r>
      <w:r w:rsidRPr="00C3583D">
        <w:rPr>
          <w:rFonts w:eastAsia="Cambria"/>
          <w:sz w:val="16"/>
        </w:rPr>
        <w:t xml:space="preserve"> [22, p. 420]. This is compounded by Kessler syndrome, a phenomenon whereby orbital debris ‘breeds’ as large pieces of debris collide and disintegrate. As space debris remains in orbit for hundreds of years, the </w:t>
      </w:r>
      <w:r w:rsidRPr="00C3583D">
        <w:rPr>
          <w:rFonts w:eastAsia="Cambria"/>
          <w:b/>
          <w:iCs/>
          <w:highlight w:val="green"/>
          <w:u w:val="single"/>
          <w:bdr w:val="single" w:sz="8" w:space="0" w:color="auto"/>
        </w:rPr>
        <w:t>cascade effect</w:t>
      </w:r>
      <w:r w:rsidRPr="00C3583D">
        <w:rPr>
          <w:rFonts w:eastAsia="Cambria"/>
          <w:u w:val="single"/>
        </w:rPr>
        <w:t xml:space="preserve"> of an ASAT attack </w:t>
      </w:r>
      <w:r w:rsidRPr="00C3583D">
        <w:rPr>
          <w:rFonts w:eastAsia="Cambria"/>
          <w:highlight w:val="green"/>
          <w:u w:val="single"/>
        </w:rPr>
        <w:t>can constrain the attacker’s long-term use</w:t>
      </w:r>
      <w:r w:rsidRPr="00C3583D">
        <w:rPr>
          <w:rFonts w:eastAsia="Cambria"/>
          <w:u w:val="single"/>
        </w:rPr>
        <w:t xml:space="preserve"> of space</w:t>
      </w:r>
      <w:r w:rsidRPr="00C3583D">
        <w:rPr>
          <w:rFonts w:eastAsia="Cambria"/>
          <w:sz w:val="16"/>
        </w:rPr>
        <w:t xml:space="preserve"> [29, pp. 295– 296]. Any state with kinetic ASAT capabilities will likely also operate satellites of its own, and they are necessarily exposed to this collateral damage threat.</w:t>
      </w:r>
      <w:r w:rsidRPr="00C3583D">
        <w:rPr>
          <w:rFonts w:eastAsia="Cambria"/>
          <w:u w:val="single"/>
        </w:rPr>
        <w:t xml:space="preserve"> Space debris thus acts as a strong strategic deterrent to ASAT usage</w:t>
      </w:r>
      <w:r w:rsidRPr="00C3583D">
        <w:rPr>
          <w:rFonts w:eastAsia="Cambria"/>
        </w:rPr>
        <w:t>.</w:t>
      </w:r>
    </w:p>
    <w:p w14:paraId="52AC77A2" w14:textId="77777777" w:rsidR="00C3583D" w:rsidRPr="00C3583D" w:rsidRDefault="00C3583D" w:rsidP="00C3583D"/>
    <w:p w14:paraId="3D76601D" w14:textId="77777777" w:rsidR="00C3583D" w:rsidRPr="00C3583D" w:rsidRDefault="00C3583D" w:rsidP="00C3583D">
      <w:pPr>
        <w:keepNext/>
        <w:keepLines/>
        <w:spacing w:before="40" w:after="0"/>
        <w:outlineLvl w:val="3"/>
        <w:rPr>
          <w:rFonts w:eastAsia="SimSun"/>
          <w:b/>
          <w:iCs/>
          <w:sz w:val="26"/>
        </w:rPr>
      </w:pPr>
      <w:r w:rsidRPr="00C3583D">
        <w:rPr>
          <w:rFonts w:eastAsia="SimSun"/>
          <w:b/>
          <w:iCs/>
          <w:sz w:val="26"/>
        </w:rPr>
        <w:t>Resource scarcity coming now and causes extinction—asteroid mining is the only way to solve</w:t>
      </w:r>
    </w:p>
    <w:p w14:paraId="0151FF59" w14:textId="77777777" w:rsidR="00C3583D" w:rsidRPr="00C3583D" w:rsidRDefault="00C3583D" w:rsidP="00C3583D">
      <w:pPr>
        <w:rPr>
          <w:rFonts w:eastAsia="Calibri"/>
        </w:rPr>
      </w:pPr>
      <w:proofErr w:type="spellStart"/>
      <w:r w:rsidRPr="00C3583D">
        <w:rPr>
          <w:rFonts w:eastAsia="Calibri"/>
          <w:b/>
          <w:bCs/>
          <w:sz w:val="26"/>
        </w:rPr>
        <w:t>Crombrugghe</w:t>
      </w:r>
      <w:proofErr w:type="spellEnd"/>
      <w:r w:rsidRPr="00C3583D">
        <w:rPr>
          <w:rFonts w:eastAsia="Calibri"/>
          <w:b/>
          <w:bCs/>
          <w:sz w:val="26"/>
        </w:rPr>
        <w:t xml:space="preserve"> 18 </w:t>
      </w:r>
      <w:r w:rsidRPr="00C3583D">
        <w:rPr>
          <w:rFonts w:eastAsia="Calibri"/>
        </w:rPr>
        <w:t xml:space="preserve">– </w:t>
      </w:r>
      <w:proofErr w:type="spellStart"/>
      <w:r w:rsidRPr="00C3583D">
        <w:rPr>
          <w:rFonts w:eastAsia="Calibri"/>
        </w:rPr>
        <w:t>Guerric</w:t>
      </w:r>
      <w:proofErr w:type="spellEnd"/>
      <w:r w:rsidRPr="00C3583D">
        <w:rPr>
          <w:rFonts w:eastAsia="Calibri"/>
        </w:rPr>
        <w:t xml:space="preserve">, Business Development Manager Brussels, Brussels Capital Region, “Asteroid mining as a necessary answer to mineral scarcity”, LinkedIn, 1/11/2018, </w:t>
      </w:r>
      <w:hyperlink r:id="rId15" w:history="1">
        <w:r w:rsidRPr="00C3583D">
          <w:rPr>
            <w:rFonts w:eastAsia="Calibri"/>
          </w:rPr>
          <w:t>https://www.linkedin.com/pulse/asteroid-mining-necessary-answer-mineral-scarcity-de-crombrugghe</w:t>
        </w:r>
      </w:hyperlink>
    </w:p>
    <w:p w14:paraId="41BD9F65" w14:textId="77777777" w:rsidR="00C3583D" w:rsidRPr="00C3583D" w:rsidRDefault="00C3583D" w:rsidP="00C3583D">
      <w:pPr>
        <w:rPr>
          <w:rFonts w:eastAsia="Calibri"/>
          <w:sz w:val="14"/>
        </w:rPr>
      </w:pPr>
      <w:r w:rsidRPr="00C3583D">
        <w:rPr>
          <w:rFonts w:eastAsia="Calibri"/>
          <w:highlight w:val="green"/>
          <w:u w:val="single"/>
        </w:rPr>
        <w:t>We need minerals</w:t>
      </w:r>
      <w:r w:rsidRPr="00C3583D">
        <w:rPr>
          <w:rFonts w:eastAsia="Calibri"/>
          <w:sz w:val="14"/>
        </w:rPr>
        <w:t xml:space="preserve">, and we always will. Yet, our </w:t>
      </w:r>
      <w:r w:rsidRPr="00C3583D">
        <w:rPr>
          <w:rFonts w:eastAsia="Calibri"/>
          <w:highlight w:val="green"/>
          <w:u w:val="single"/>
        </w:rPr>
        <w:t xml:space="preserve">reserves are </w:t>
      </w:r>
      <w:proofErr w:type="gramStart"/>
      <w:r w:rsidRPr="00C3583D">
        <w:rPr>
          <w:rFonts w:eastAsia="Calibri"/>
          <w:highlight w:val="green"/>
          <w:u w:val="single"/>
        </w:rPr>
        <w:t>finite</w:t>
      </w:r>
      <w:proofErr w:type="gramEnd"/>
      <w:r w:rsidRPr="00C3583D">
        <w:rPr>
          <w:rFonts w:eastAsia="Calibri"/>
          <w:highlight w:val="green"/>
          <w:u w:val="single"/>
        </w:rPr>
        <w:t xml:space="preserve"> and</w:t>
      </w:r>
      <w:r w:rsidRPr="00C3583D">
        <w:rPr>
          <w:rFonts w:eastAsia="Calibri"/>
          <w:u w:val="single"/>
        </w:rPr>
        <w:t xml:space="preserve"> a </w:t>
      </w:r>
      <w:r w:rsidRPr="00C3583D">
        <w:rPr>
          <w:rFonts w:eastAsia="Calibri"/>
          <w:highlight w:val="green"/>
          <w:u w:val="single"/>
        </w:rPr>
        <w:t>100% end-of-life recycling rate is impossible</w:t>
      </w:r>
      <w:r w:rsidRPr="00C3583D">
        <w:rPr>
          <w:rFonts w:eastAsia="Calibri"/>
          <w:u w:val="single"/>
        </w:rPr>
        <w:t xml:space="preserve"> to achieve</w:t>
      </w:r>
      <w:r w:rsidRPr="00C3583D">
        <w:rPr>
          <w:rFonts w:eastAsia="Calibri"/>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3583D">
        <w:rPr>
          <w:rFonts w:eastAsia="Calibri"/>
          <w:sz w:val="14"/>
        </w:rPr>
        <w:t>Both of these</w:t>
      </w:r>
      <w:proofErr w:type="gramEnd"/>
      <w:r w:rsidRPr="00C3583D">
        <w:rPr>
          <w:rFonts w:eastAsia="Calibri"/>
          <w:sz w:val="14"/>
        </w:rPr>
        <w:t xml:space="preserve">, in turn, drive our staggering resource consumption: there are more of us, and each of us needs more. On the other, the </w:t>
      </w:r>
      <w:r w:rsidRPr="00C3583D">
        <w:rPr>
          <w:rFonts w:eastAsia="Calibri"/>
          <w:u w:val="single"/>
        </w:rPr>
        <w:t>Earth is a closed system, and resources are only available in a finite amount.</w:t>
      </w:r>
      <w:r w:rsidRPr="00C3583D">
        <w:rPr>
          <w:rFonts w:eastAsia="Calibri"/>
          <w:sz w:val="14"/>
        </w:rPr>
        <w:t xml:space="preserve"> We all know by now that there is only this much oil &amp; gas, but the same can </w:t>
      </w:r>
      <w:proofErr w:type="gramStart"/>
      <w:r w:rsidRPr="00C3583D">
        <w:rPr>
          <w:rFonts w:eastAsia="Calibri"/>
          <w:sz w:val="14"/>
        </w:rPr>
        <w:t>actually be</w:t>
      </w:r>
      <w:proofErr w:type="gramEnd"/>
      <w:r w:rsidRPr="00C3583D">
        <w:rPr>
          <w:rFonts w:eastAsia="Calibri"/>
          <w:sz w:val="14"/>
        </w:rPr>
        <w:t xml:space="preserve"> said for water, arable land, minerals, etc. These two simple observations have </w:t>
      </w:r>
      <w:proofErr w:type="gramStart"/>
      <w:r w:rsidRPr="00C3583D">
        <w:rPr>
          <w:rFonts w:eastAsia="Calibri"/>
          <w:sz w:val="14"/>
        </w:rPr>
        <w:t>sparkled</w:t>
      </w:r>
      <w:proofErr w:type="gramEnd"/>
      <w:r w:rsidRPr="00C3583D">
        <w:rPr>
          <w:rFonts w:eastAsia="Calibri"/>
          <w:sz w:val="14"/>
        </w:rPr>
        <w:t xml:space="preserve"> the debate around the scarcity of resources. Even with the best intentions, mathematics teaches us that it is impossible to indefinitely extract resources from a given finite supply [1]. </w:t>
      </w:r>
      <w:r w:rsidRPr="00C3583D">
        <w:rPr>
          <w:rFonts w:eastAsia="Calibri"/>
          <w:highlight w:val="green"/>
          <w:u w:val="single"/>
        </w:rPr>
        <w:t>The problem arising in the short-term is the exhaustion of the existing supply</w:t>
      </w:r>
      <w:r w:rsidRPr="00C3583D">
        <w:rPr>
          <w:rFonts w:eastAsia="Calibri"/>
          <w:sz w:val="14"/>
        </w:rPr>
        <w:t xml:space="preserve">. That limit is </w:t>
      </w:r>
      <w:proofErr w:type="gramStart"/>
      <w:r w:rsidRPr="00C3583D">
        <w:rPr>
          <w:rFonts w:eastAsia="Calibri"/>
          <w:sz w:val="14"/>
        </w:rPr>
        <w:t>actually coming</w:t>
      </w:r>
      <w:proofErr w:type="gramEnd"/>
      <w:r w:rsidRPr="00C3583D">
        <w:rPr>
          <w:rFonts w:eastAsia="Calibri"/>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3583D">
        <w:rPr>
          <w:rFonts w:eastAsia="Calibri"/>
          <w:sz w:val="14"/>
        </w:rPr>
        <w:t>e.g.</w:t>
      </w:r>
      <w:proofErr w:type="gramEnd"/>
      <w:r w:rsidRPr="00C3583D">
        <w:rPr>
          <w:rFonts w:eastAsia="Calibri"/>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3583D">
        <w:rPr>
          <w:rFonts w:eastAsia="Calibri"/>
          <w:sz w:val="14"/>
        </w:rPr>
        <w:t>An</w:t>
      </w:r>
      <w:proofErr w:type="gramEnd"/>
      <w:r w:rsidRPr="00C3583D">
        <w:rPr>
          <w:rFonts w:eastAsia="Calibri"/>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C3583D">
        <w:rPr>
          <w:rFonts w:eastAsia="Calibri"/>
          <w:highlight w:val="green"/>
          <w:u w:val="single"/>
        </w:rPr>
        <w:t xml:space="preserve">every solution </w:t>
      </w:r>
      <w:r w:rsidRPr="00C3583D">
        <w:rPr>
          <w:rFonts w:eastAsia="Calibri"/>
          <w:u w:val="single"/>
        </w:rPr>
        <w:t xml:space="preserve">based on recycling </w:t>
      </w:r>
      <w:r w:rsidRPr="00C3583D">
        <w:rPr>
          <w:rFonts w:eastAsia="Calibri"/>
          <w:highlight w:val="green"/>
          <w:u w:val="single"/>
        </w:rPr>
        <w:t>is</w:t>
      </w:r>
      <w:r w:rsidRPr="00C3583D">
        <w:rPr>
          <w:rFonts w:eastAsia="Calibri"/>
          <w:u w:val="single"/>
        </w:rPr>
        <w:t xml:space="preserve">, again, nothing more than </w:t>
      </w:r>
      <w:r w:rsidRPr="00C3583D">
        <w:rPr>
          <w:rFonts w:eastAsia="Calibri"/>
          <w:b/>
          <w:iCs/>
          <w:highlight w:val="green"/>
          <w:u w:val="single"/>
        </w:rPr>
        <w:t>a temporary fix</w:t>
      </w:r>
      <w:r w:rsidRPr="00C3583D">
        <w:rPr>
          <w:rFonts w:eastAsia="Calibri"/>
          <w:highlight w:val="green"/>
          <w:u w:val="single"/>
        </w:rPr>
        <w:t>,</w:t>
      </w:r>
      <w:r w:rsidRPr="00C3583D">
        <w:rPr>
          <w:rFonts w:eastAsia="Calibri"/>
          <w:sz w:val="14"/>
          <w:highlight w:val="green"/>
        </w:rPr>
        <w:t xml:space="preserve"> </w:t>
      </w:r>
      <w:r w:rsidRPr="00C3583D">
        <w:rPr>
          <w:rFonts w:eastAsia="Calibri"/>
          <w:u w:val="single"/>
        </w:rPr>
        <w:t xml:space="preserve">buying us a </w:t>
      </w:r>
      <w:r w:rsidRPr="00C3583D">
        <w:rPr>
          <w:rFonts w:eastAsia="Calibri"/>
          <w:b/>
          <w:iCs/>
          <w:u w:val="single"/>
        </w:rPr>
        <w:t>finite</w:t>
      </w:r>
      <w:r w:rsidRPr="00C3583D">
        <w:rPr>
          <w:rFonts w:eastAsia="Calibri"/>
          <w:u w:val="single"/>
        </w:rPr>
        <w:t xml:space="preserve"> amount of time</w:t>
      </w:r>
      <w:r w:rsidRPr="00C3583D">
        <w:rPr>
          <w:rFonts w:eastAsia="Calibri"/>
          <w:sz w:val="14"/>
        </w:rPr>
        <w:t xml:space="preserve">. The United Nations Environment </w:t>
      </w:r>
      <w:proofErr w:type="spellStart"/>
      <w:r w:rsidRPr="00C3583D">
        <w:rPr>
          <w:rFonts w:eastAsia="Calibri"/>
          <w:sz w:val="14"/>
        </w:rPr>
        <w:t>Programme</w:t>
      </w:r>
      <w:proofErr w:type="spellEnd"/>
      <w:r w:rsidRPr="00C3583D">
        <w:rPr>
          <w:rFonts w:eastAsia="Calibri"/>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3583D">
        <w:rPr>
          <w:rFonts w:eastAsia="Calibri"/>
          <w:sz w:val="14"/>
        </w:rPr>
        <w:t>cycle</w:t>
      </w:r>
      <w:proofErr w:type="gramEnd"/>
      <w:r w:rsidRPr="00C3583D">
        <w:rPr>
          <w:rFonts w:eastAsia="Calibri"/>
          <w:sz w:val="14"/>
        </w:rPr>
        <w:t xml:space="preserve">. Even with a staggering 99% efficiency, the same 1% limit is achieved in less than 460 cycles. Not bad, of course, but still not enough. Should our hunger for resources continue, and even with the most </w:t>
      </w:r>
      <w:proofErr w:type="spellStart"/>
      <w:r w:rsidRPr="00C3583D">
        <w:rPr>
          <w:rFonts w:eastAsia="Calibri"/>
          <w:sz w:val="14"/>
        </w:rPr>
        <w:t>optimised</w:t>
      </w:r>
      <w:proofErr w:type="spellEnd"/>
      <w:r w:rsidRPr="00C3583D">
        <w:rPr>
          <w:rFonts w:eastAsia="Calibri"/>
          <w:sz w:val="14"/>
        </w:rPr>
        <w:t xml:space="preserve"> recycling techniques, a second problem will arise in the longer term: </w:t>
      </w:r>
      <w:r w:rsidRPr="00C3583D">
        <w:rPr>
          <w:rFonts w:eastAsia="Calibri"/>
          <w:highlight w:val="green"/>
          <w:u w:val="single"/>
        </w:rPr>
        <w:t xml:space="preserve">the </w:t>
      </w:r>
      <w:proofErr w:type="gramStart"/>
      <w:r w:rsidRPr="00C3583D">
        <w:rPr>
          <w:rFonts w:eastAsia="Calibri"/>
          <w:highlight w:val="green"/>
          <w:u w:val="single"/>
        </w:rPr>
        <w:t>amount</w:t>
      </w:r>
      <w:proofErr w:type="gramEnd"/>
      <w:r w:rsidRPr="00C3583D">
        <w:rPr>
          <w:rFonts w:eastAsia="Calibri"/>
          <w:highlight w:val="green"/>
          <w:u w:val="single"/>
        </w:rPr>
        <w:t xml:space="preserve"> </w:t>
      </w:r>
      <w:r w:rsidRPr="00C3583D">
        <w:rPr>
          <w:rFonts w:eastAsia="Calibri"/>
          <w:u w:val="single"/>
        </w:rPr>
        <w:t xml:space="preserve">of resources </w:t>
      </w:r>
      <w:r w:rsidRPr="00C3583D">
        <w:rPr>
          <w:rFonts w:eastAsia="Calibri"/>
          <w:highlight w:val="green"/>
          <w:u w:val="single"/>
        </w:rPr>
        <w:t>needed</w:t>
      </w:r>
      <w:r w:rsidRPr="00C3583D">
        <w:rPr>
          <w:rFonts w:eastAsia="Calibri"/>
          <w:u w:val="single"/>
        </w:rPr>
        <w:t xml:space="preserve"> at a given time </w:t>
      </w:r>
      <w:r w:rsidRPr="00C3583D">
        <w:rPr>
          <w:rFonts w:eastAsia="Calibri"/>
          <w:b/>
          <w:iCs/>
          <w:highlight w:val="green"/>
          <w:u w:val="single"/>
        </w:rPr>
        <w:t xml:space="preserve">will </w:t>
      </w:r>
      <w:r w:rsidRPr="00C3583D">
        <w:rPr>
          <w:rFonts w:eastAsia="Calibri"/>
          <w:b/>
          <w:iCs/>
          <w:u w:val="single"/>
        </w:rPr>
        <w:t xml:space="preserve">simply </w:t>
      </w:r>
      <w:r w:rsidRPr="00C3583D">
        <w:rPr>
          <w:rFonts w:eastAsia="Calibri"/>
          <w:b/>
          <w:iCs/>
          <w:highlight w:val="green"/>
          <w:u w:val="single"/>
        </w:rPr>
        <w:t xml:space="preserve">exceed the total </w:t>
      </w:r>
      <w:r w:rsidRPr="00C3583D">
        <w:rPr>
          <w:rFonts w:eastAsia="Calibri"/>
          <w:b/>
          <w:iCs/>
          <w:u w:val="single"/>
        </w:rPr>
        <w:t xml:space="preserve">available </w:t>
      </w:r>
      <w:r w:rsidRPr="00C3583D">
        <w:rPr>
          <w:rFonts w:eastAsia="Calibri"/>
          <w:b/>
          <w:iCs/>
          <w:highlight w:val="green"/>
          <w:u w:val="single"/>
        </w:rPr>
        <w:t>stock</w:t>
      </w:r>
      <w:r w:rsidRPr="00C3583D">
        <w:rPr>
          <w:rFonts w:eastAsia="Calibri"/>
          <w:sz w:val="14"/>
          <w:highlight w:val="green"/>
        </w:rPr>
        <w:t xml:space="preserve">. </w:t>
      </w:r>
      <w:r w:rsidRPr="00C3583D">
        <w:rPr>
          <w:rFonts w:eastAsia="Calibri"/>
          <w:u w:val="single"/>
        </w:rPr>
        <w:t>Unless we manage to find growth vectors that do not require raw materials</w:t>
      </w:r>
      <w:r w:rsidRPr="00C3583D">
        <w:rPr>
          <w:rFonts w:eastAsia="Calibri"/>
          <w:sz w:val="14"/>
        </w:rPr>
        <w:t xml:space="preserve">, that tipping point is an impassable limit. Its proximity obviously depends on our consumption rate. </w:t>
      </w:r>
      <w:r w:rsidRPr="00C3583D">
        <w:rPr>
          <w:rFonts w:eastAsia="Calibri"/>
          <w:b/>
          <w:iCs/>
          <w:u w:val="single"/>
        </w:rPr>
        <w:t>Asteroid mining</w:t>
      </w:r>
      <w:r w:rsidRPr="00C3583D">
        <w:rPr>
          <w:rFonts w:eastAsia="Calibri"/>
          <w:sz w:val="14"/>
        </w:rPr>
        <w:t>? No matter which way we look at it, we will thus be short on resources, either through sheer exhaustion (</w:t>
      </w:r>
      <w:proofErr w:type="gramStart"/>
      <w:r w:rsidRPr="00C3583D">
        <w:rPr>
          <w:rFonts w:eastAsia="Calibri"/>
          <w:sz w:val="14"/>
        </w:rPr>
        <w:t>i.e.</w:t>
      </w:r>
      <w:proofErr w:type="gramEnd"/>
      <w:r w:rsidRPr="00C3583D">
        <w:rPr>
          <w:rFonts w:eastAsia="Calibri"/>
          <w:sz w:val="14"/>
        </w:rPr>
        <w:t xml:space="preserve"> transformation in an unrecoverable form) or because the demand will exceed the total reserves. We can - and should - talk about recycling, </w:t>
      </w:r>
      <w:proofErr w:type="spellStart"/>
      <w:r w:rsidRPr="00C3583D">
        <w:rPr>
          <w:rFonts w:eastAsia="Calibri"/>
          <w:sz w:val="14"/>
        </w:rPr>
        <w:t>dematerialisation</w:t>
      </w:r>
      <w:proofErr w:type="spellEnd"/>
      <w:r w:rsidRPr="00C3583D">
        <w:rPr>
          <w:rFonts w:eastAsia="Calibri"/>
          <w:sz w:val="14"/>
        </w:rPr>
        <w:t xml:space="preserve">, and other more ethically questionable solutions such as </w:t>
      </w:r>
      <w:proofErr w:type="gramStart"/>
      <w:r w:rsidRPr="00C3583D">
        <w:rPr>
          <w:rFonts w:eastAsia="Calibri"/>
          <w:sz w:val="14"/>
        </w:rPr>
        <w:t>bio-engineering</w:t>
      </w:r>
      <w:proofErr w:type="gramEnd"/>
      <w:r w:rsidRPr="00C3583D">
        <w:rPr>
          <w:rFonts w:eastAsia="Calibri"/>
          <w:sz w:val="14"/>
        </w:rPr>
        <w:t xml:space="preserve">. Nonetheless, no matter how good they are, these are only temporary fixes. If we don't radically change our lifestyle, we will sooner or later have to address the elephant in the room: </w:t>
      </w:r>
      <w:r w:rsidRPr="00C3583D">
        <w:rPr>
          <w:rFonts w:eastAsia="Calibri"/>
          <w:highlight w:val="green"/>
          <w:u w:val="single"/>
        </w:rPr>
        <w:t>the Earth is a closed system, we need new entrants</w:t>
      </w:r>
      <w:r w:rsidRPr="00C3583D">
        <w:rPr>
          <w:rFonts w:eastAsia="Calibri"/>
          <w:u w:val="single"/>
        </w:rPr>
        <w:t xml:space="preserve">. </w:t>
      </w:r>
      <w:r w:rsidRPr="00C3583D">
        <w:rPr>
          <w:rFonts w:eastAsia="Calibri"/>
          <w:sz w:val="14"/>
        </w:rPr>
        <w:t xml:space="preserve">How can space help? Short answer: </w:t>
      </w:r>
      <w:r w:rsidRPr="00C3583D">
        <w:rPr>
          <w:rFonts w:eastAsia="Calibri"/>
          <w:b/>
          <w:iCs/>
          <w:highlight w:val="green"/>
          <w:u w:val="single"/>
        </w:rPr>
        <w:t xml:space="preserve">all these </w:t>
      </w:r>
      <w:r w:rsidRPr="00C3583D">
        <w:rPr>
          <w:rFonts w:eastAsia="Calibri"/>
          <w:b/>
          <w:iCs/>
          <w:u w:val="single"/>
        </w:rPr>
        <w:t xml:space="preserve">minerals </w:t>
      </w:r>
      <w:r w:rsidRPr="00C3583D">
        <w:rPr>
          <w:rFonts w:eastAsia="Calibri"/>
          <w:b/>
          <w:iCs/>
          <w:highlight w:val="green"/>
          <w:u w:val="single"/>
        </w:rPr>
        <w:t xml:space="preserve">can be found in </w:t>
      </w:r>
      <w:r w:rsidRPr="00C3583D">
        <w:rPr>
          <w:rFonts w:eastAsia="Calibri"/>
          <w:b/>
          <w:iCs/>
          <w:u w:val="single"/>
        </w:rPr>
        <w:t>space</w:t>
      </w:r>
      <w:r w:rsidRPr="00C3583D">
        <w:rPr>
          <w:rFonts w:eastAsia="Calibri"/>
          <w:sz w:val="14"/>
        </w:rPr>
        <w:t xml:space="preserve">. Some are difficult to obtain, others are even more difficult, none are straightforward. The most accessible destination is </w:t>
      </w:r>
      <w:r w:rsidRPr="00C3583D">
        <w:rPr>
          <w:rFonts w:eastAsia="Calibri"/>
          <w:u w:val="single"/>
        </w:rPr>
        <w:t xml:space="preserve">near-Earth </w:t>
      </w:r>
      <w:r w:rsidRPr="00C3583D">
        <w:rPr>
          <w:rFonts w:eastAsia="Calibri"/>
          <w:highlight w:val="green"/>
          <w:u w:val="single"/>
        </w:rPr>
        <w:t>asteroids</w:t>
      </w:r>
      <w:r w:rsidRPr="00C3583D">
        <w:rPr>
          <w:rFonts w:eastAsia="Calibri"/>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3583D">
        <w:rPr>
          <w:rFonts w:eastAsia="Calibri"/>
          <w:sz w:val="14"/>
        </w:rPr>
        <w:t>iron</w:t>
      </w:r>
      <w:proofErr w:type="gramEnd"/>
      <w:r w:rsidRPr="00C3583D">
        <w:rPr>
          <w:rFonts w:eastAsia="Calibri"/>
          <w:sz w:val="14"/>
        </w:rPr>
        <w:t xml:space="preserve"> and cobalt, but also gold, ores from the platinum group. But the list doesn't stop there, </w:t>
      </w:r>
      <w:r w:rsidRPr="00C3583D">
        <w:rPr>
          <w:rFonts w:eastAsia="Calibri"/>
          <w:b/>
          <w:iCs/>
          <w:u w:val="single"/>
        </w:rPr>
        <w:t>many</w:t>
      </w:r>
      <w:r w:rsidRPr="00C3583D">
        <w:rPr>
          <w:rFonts w:eastAsia="Calibri"/>
          <w:sz w:val="14"/>
        </w:rPr>
        <w:t xml:space="preserve"> other </w:t>
      </w:r>
      <w:r w:rsidRPr="00C3583D">
        <w:rPr>
          <w:rFonts w:eastAsia="Calibri"/>
          <w:b/>
          <w:iCs/>
          <w:u w:val="single"/>
        </w:rPr>
        <w:t xml:space="preserve">minerals can be found </w:t>
      </w:r>
      <w:r w:rsidRPr="00C3583D">
        <w:rPr>
          <w:rFonts w:eastAsia="Calibri"/>
        </w:rPr>
        <w:t>in smaller amounts</w:t>
      </w:r>
      <w:r w:rsidRPr="00C3583D">
        <w:rPr>
          <w:rFonts w:eastAsia="Calibri"/>
          <w:sz w:val="14"/>
        </w:rPr>
        <w:t xml:space="preserve">: </w:t>
      </w:r>
      <w:r w:rsidRPr="00C3583D">
        <w:rPr>
          <w:rFonts w:eastAsia="Calibri"/>
          <w:b/>
          <w:iCs/>
          <w:u w:val="single"/>
        </w:rPr>
        <w:t xml:space="preserve">iridium, silver, osmium, palladium, rhenium, rhodium, ruthenium, manganese, molybdenum, </w:t>
      </w:r>
      <w:proofErr w:type="spellStart"/>
      <w:r w:rsidRPr="00C3583D">
        <w:rPr>
          <w:rFonts w:eastAsia="Calibri"/>
          <w:b/>
          <w:iCs/>
          <w:u w:val="single"/>
        </w:rPr>
        <w:t>aluminium</w:t>
      </w:r>
      <w:proofErr w:type="spellEnd"/>
      <w:r w:rsidRPr="00C3583D">
        <w:rPr>
          <w:rFonts w:eastAsia="Calibri"/>
          <w:b/>
          <w:iCs/>
          <w:u w:val="single"/>
        </w:rPr>
        <w:t>, titanium, etc</w:t>
      </w:r>
      <w:r w:rsidRPr="00C3583D">
        <w:rPr>
          <w:rFonts w:eastAsia="Calibri"/>
          <w:u w:val="single"/>
        </w:rPr>
        <w:t xml:space="preserve">. </w:t>
      </w:r>
      <w:r w:rsidRPr="00C3583D">
        <w:rPr>
          <w:rFonts w:eastAsia="Calibri"/>
          <w:sz w:val="14"/>
        </w:rPr>
        <w:t xml:space="preserve">How do we get there? Let's take an example: </w:t>
      </w:r>
      <w:proofErr w:type="spellStart"/>
      <w:r w:rsidRPr="00C3583D">
        <w:rPr>
          <w:rFonts w:eastAsia="Calibri"/>
          <w:sz w:val="14"/>
        </w:rPr>
        <w:t>Ryugu</w:t>
      </w:r>
      <w:proofErr w:type="spellEnd"/>
      <w:r w:rsidRPr="00C3583D">
        <w:rPr>
          <w:rFonts w:eastAsia="Calibri"/>
          <w:sz w:val="14"/>
        </w:rPr>
        <w:t xml:space="preserve">, formerly known as 1999 JU3. It's a C-type asteroid measured to be approximately one </w:t>
      </w:r>
      <w:proofErr w:type="spellStart"/>
      <w:r w:rsidRPr="00C3583D">
        <w:rPr>
          <w:rFonts w:eastAsia="Calibri"/>
          <w:sz w:val="14"/>
        </w:rPr>
        <w:t>kilometre</w:t>
      </w:r>
      <w:proofErr w:type="spellEnd"/>
      <w:r w:rsidRPr="00C3583D">
        <w:rPr>
          <w:rFonts w:eastAsia="Calibri"/>
          <w:sz w:val="14"/>
        </w:rPr>
        <w:t xml:space="preserve"> in size [2]. In addition to nickel, </w:t>
      </w:r>
      <w:proofErr w:type="gramStart"/>
      <w:r w:rsidRPr="00C3583D">
        <w:rPr>
          <w:rFonts w:eastAsia="Calibri"/>
          <w:sz w:val="14"/>
        </w:rPr>
        <w:t>iron</w:t>
      </w:r>
      <w:proofErr w:type="gramEnd"/>
      <w:r w:rsidRPr="00C3583D">
        <w:rPr>
          <w:rFonts w:eastAsia="Calibri"/>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3583D">
        <w:rPr>
          <w:rFonts w:eastAsia="Calibri"/>
          <w:sz w:val="14"/>
        </w:rPr>
        <w:t>Ryugu</w:t>
      </w:r>
      <w:proofErr w:type="spellEnd"/>
      <w:r w:rsidRPr="00C3583D">
        <w:rPr>
          <w:rFonts w:eastAsia="Calibri"/>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3583D">
        <w:rPr>
          <w:rFonts w:eastAsia="Calibri"/>
          <w:sz w:val="14"/>
        </w:rPr>
        <w:t>actually another</w:t>
      </w:r>
      <w:proofErr w:type="gramEnd"/>
      <w:r w:rsidRPr="00C3583D">
        <w:rPr>
          <w:rFonts w:eastAsia="Calibri"/>
          <w:sz w:val="14"/>
        </w:rPr>
        <w:t xml:space="preserve">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3583D">
        <w:rPr>
          <w:rFonts w:eastAsia="Calibri"/>
          <w:sz w:val="14"/>
        </w:rPr>
        <w:t>Referring back</w:t>
      </w:r>
      <w:proofErr w:type="gramEnd"/>
      <w:r w:rsidRPr="00C3583D">
        <w:rPr>
          <w:rFonts w:eastAsia="Calibri"/>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3583D">
        <w:rPr>
          <w:rFonts w:eastAsia="Calibri"/>
          <w:sz w:val="14"/>
        </w:rPr>
        <w:t>state of affairs</w:t>
      </w:r>
      <w:proofErr w:type="gramEnd"/>
      <w:r w:rsidRPr="00C3583D">
        <w:rPr>
          <w:rFonts w:eastAsia="Calibri"/>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3583D">
        <w:rPr>
          <w:rFonts w:eastAsia="Calibri"/>
          <w:sz w:val="14"/>
        </w:rPr>
        <w:t>calibre</w:t>
      </w:r>
      <w:proofErr w:type="spellEnd"/>
      <w:r w:rsidRPr="00C3583D">
        <w:rPr>
          <w:rFonts w:eastAsia="Calibri"/>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3583D">
        <w:rPr>
          <w:rFonts w:eastAsia="Calibri"/>
          <w:u w:val="single"/>
        </w:rPr>
        <w:t xml:space="preserve">Firstly, we can only celebrate and support the </w:t>
      </w:r>
      <w:r w:rsidRPr="00C3583D">
        <w:rPr>
          <w:rFonts w:eastAsia="Calibri"/>
          <w:b/>
          <w:iCs/>
          <w:u w:val="single"/>
        </w:rPr>
        <w:t>numerous</w:t>
      </w:r>
      <w:r w:rsidRPr="00C3583D">
        <w:rPr>
          <w:rFonts w:eastAsia="Calibri"/>
          <w:u w:val="single"/>
        </w:rPr>
        <w:t xml:space="preserve"> private initiatives which contribute to make that reality happen, either indirectly</w:t>
      </w:r>
      <w:r w:rsidRPr="00C3583D">
        <w:rPr>
          <w:rFonts w:eastAsia="Calibri"/>
          <w:sz w:val="14"/>
        </w:rPr>
        <w:t xml:space="preserve"> (</w:t>
      </w:r>
      <w:proofErr w:type="gramStart"/>
      <w:r w:rsidRPr="00C3583D">
        <w:rPr>
          <w:rFonts w:eastAsia="Calibri"/>
          <w:sz w:val="14"/>
        </w:rPr>
        <w:t>e.g.</w:t>
      </w:r>
      <w:proofErr w:type="gramEnd"/>
      <w:r w:rsidRPr="00C3583D">
        <w:rPr>
          <w:rFonts w:eastAsia="Calibri"/>
          <w:sz w:val="14"/>
        </w:rPr>
        <w:t xml:space="preserve"> launchers, space systems, etc.) </w:t>
      </w:r>
      <w:r w:rsidRPr="00C3583D">
        <w:rPr>
          <w:rFonts w:eastAsia="Calibri"/>
          <w:u w:val="single"/>
        </w:rPr>
        <w:t>or directly</w:t>
      </w:r>
      <w:r w:rsidRPr="00C3583D">
        <w:rPr>
          <w:rFonts w:eastAsia="Calibri"/>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3583D">
        <w:rPr>
          <w:rFonts w:eastAsia="Calibri"/>
          <w:sz w:val="14"/>
        </w:rPr>
        <w:t>REx</w:t>
      </w:r>
      <w:proofErr w:type="spellEnd"/>
      <w:r w:rsidRPr="00C3583D">
        <w:rPr>
          <w:rFonts w:eastAsia="Calibri"/>
          <w:sz w:val="14"/>
        </w:rPr>
        <w:t xml:space="preserve">, or DART. We can only regret that the Asteroid Redirect Mission from NASA and the Asteroid Impact Mission from ESA were not funded. From my perspective, these should </w:t>
      </w:r>
      <w:proofErr w:type="gramStart"/>
      <w:r w:rsidRPr="00C3583D">
        <w:rPr>
          <w:rFonts w:eastAsia="Calibri"/>
          <w:sz w:val="14"/>
        </w:rPr>
        <w:t>actually be</w:t>
      </w:r>
      <w:proofErr w:type="gramEnd"/>
      <w:r w:rsidRPr="00C3583D">
        <w:rPr>
          <w:rFonts w:eastAsia="Calibri"/>
          <w:sz w:val="14"/>
        </w:rPr>
        <w:t xml:space="preserve"> amongst the top priorities of our space exploration agenda. Not only are they instrumental to our understanding of the solar system, but </w:t>
      </w:r>
      <w:r w:rsidRPr="00C3583D">
        <w:rPr>
          <w:rFonts w:eastAsia="Calibri"/>
          <w:highlight w:val="green"/>
          <w:u w:val="single"/>
        </w:rPr>
        <w:t>they are</w:t>
      </w:r>
      <w:r w:rsidRPr="00C3583D">
        <w:rPr>
          <w:rFonts w:eastAsia="Calibri"/>
          <w:sz w:val="14"/>
        </w:rPr>
        <w:t xml:space="preserve"> also </w:t>
      </w:r>
      <w:r w:rsidRPr="00C3583D">
        <w:rPr>
          <w:rFonts w:eastAsia="Calibri"/>
          <w:b/>
          <w:iCs/>
          <w:highlight w:val="green"/>
          <w:u w:val="single"/>
        </w:rPr>
        <w:t>essential</w:t>
      </w:r>
      <w:r w:rsidRPr="00C3583D">
        <w:rPr>
          <w:rFonts w:eastAsia="Calibri"/>
          <w:sz w:val="14"/>
          <w:highlight w:val="green"/>
        </w:rPr>
        <w:t xml:space="preserve"> </w:t>
      </w:r>
      <w:r w:rsidRPr="00C3583D">
        <w:rPr>
          <w:rFonts w:eastAsia="Calibri"/>
          <w:highlight w:val="green"/>
          <w:u w:val="single"/>
        </w:rPr>
        <w:t>if we want to avoid the same fate as the dinosaurs</w:t>
      </w:r>
      <w:r w:rsidRPr="00C3583D">
        <w:rPr>
          <w:rFonts w:eastAsia="Calibri"/>
          <w:sz w:val="14"/>
        </w:rPr>
        <w:t xml:space="preserve">. It's a question of survival. As a bonus, </w:t>
      </w:r>
      <w:r w:rsidRPr="00C3583D">
        <w:rPr>
          <w:rFonts w:eastAsia="Calibri"/>
          <w:b/>
          <w:iCs/>
          <w:u w:val="single"/>
        </w:rPr>
        <w:t xml:space="preserve">they also pave the way towards cost-efficient asteroid mining. </w:t>
      </w:r>
      <w:r w:rsidRPr="00C3583D">
        <w:rPr>
          <w:rFonts w:eastAsia="Calibri"/>
          <w:sz w:val="14"/>
        </w:rPr>
        <w:t>In the meantime, we might want to consume existing resources a bit more efficiently.</w:t>
      </w:r>
    </w:p>
    <w:p w14:paraId="2298CA06" w14:textId="77777777" w:rsidR="00C3583D" w:rsidRPr="00C3583D" w:rsidRDefault="00C3583D" w:rsidP="00C3583D">
      <w:pPr>
        <w:rPr>
          <w:rFonts w:eastAsia="Calibri"/>
          <w:sz w:val="16"/>
        </w:rPr>
      </w:pPr>
    </w:p>
    <w:p w14:paraId="5A8B0F6F" w14:textId="77777777" w:rsidR="00C3583D" w:rsidRPr="00C3583D" w:rsidRDefault="00C3583D" w:rsidP="00C3583D">
      <w:pPr>
        <w:keepNext/>
        <w:keepLines/>
        <w:spacing w:before="40" w:after="0"/>
        <w:outlineLvl w:val="3"/>
        <w:rPr>
          <w:rFonts w:eastAsia="SimSun"/>
          <w:b/>
          <w:iCs/>
          <w:sz w:val="26"/>
        </w:rPr>
      </w:pPr>
      <w:r w:rsidRPr="00C3583D">
        <w:rPr>
          <w:rFonts w:eastAsia="SimSun"/>
          <w:b/>
          <w:iCs/>
          <w:sz w:val="26"/>
        </w:rPr>
        <w:t xml:space="preserve">Uncertainty from debris collisions creates </w:t>
      </w:r>
      <w:r w:rsidRPr="00C3583D">
        <w:rPr>
          <w:rFonts w:eastAsia="SimSun"/>
          <w:b/>
          <w:iCs/>
          <w:sz w:val="26"/>
          <w:u w:val="single"/>
        </w:rPr>
        <w:t>restraint</w:t>
      </w:r>
      <w:r w:rsidRPr="00C3583D">
        <w:rPr>
          <w:rFonts w:eastAsia="SimSun"/>
          <w:b/>
          <w:iCs/>
          <w:sz w:val="26"/>
        </w:rPr>
        <w:t xml:space="preserve"> not instability BUT the </w:t>
      </w:r>
      <w:proofErr w:type="spellStart"/>
      <w:r w:rsidRPr="00C3583D">
        <w:rPr>
          <w:rFonts w:eastAsia="SimSun"/>
          <w:b/>
          <w:iCs/>
          <w:sz w:val="26"/>
        </w:rPr>
        <w:t>aff’s</w:t>
      </w:r>
      <w:proofErr w:type="spellEnd"/>
      <w:r w:rsidRPr="00C3583D">
        <w:rPr>
          <w:rFonts w:eastAsia="SimSun"/>
          <w:b/>
          <w:iCs/>
          <w:sz w:val="26"/>
        </w:rPr>
        <w:t xml:space="preserve"> reduction greenlights space war</w:t>
      </w:r>
    </w:p>
    <w:p w14:paraId="23DC0B90" w14:textId="77777777" w:rsidR="00C3583D" w:rsidRPr="00C3583D" w:rsidRDefault="00C3583D" w:rsidP="00C3583D">
      <w:pPr>
        <w:rPr>
          <w:rFonts w:eastAsia="Calibri"/>
        </w:rPr>
      </w:pPr>
      <w:r w:rsidRPr="00C3583D">
        <w:rPr>
          <w:rFonts w:eastAsia="Calibri"/>
          <w:b/>
          <w:bCs/>
          <w:sz w:val="26"/>
        </w:rPr>
        <w:t>MacDonald 16</w:t>
      </w:r>
      <w:r w:rsidRPr="00C3583D">
        <w:rPr>
          <w:rFonts w:eastAsia="Calibri"/>
        </w:rPr>
        <w:t>, B., et al. "Crisis stability in space: China and other challenges." Foreign Policy Institute. Washington, DC (2016). (</w:t>
      </w:r>
      <w:proofErr w:type="gramStart"/>
      <w:r w:rsidRPr="00C3583D">
        <w:rPr>
          <w:rFonts w:eastAsia="Calibri"/>
        </w:rPr>
        <w:t>senior</w:t>
      </w:r>
      <w:proofErr w:type="gramEnd"/>
      <w:r w:rsidRPr="00C3583D">
        <w:rPr>
          <w:rFonts w:eastAsia="Calibri"/>
        </w:rPr>
        <w:t xml:space="preserve"> director of the Nonproliferation and Arms Control Project with the Center for Conflict Analysis and Prevention)//Elmer </w:t>
      </w:r>
    </w:p>
    <w:p w14:paraId="4BB45EEA" w14:textId="77777777" w:rsidR="00C3583D" w:rsidRPr="00C3583D" w:rsidRDefault="00C3583D" w:rsidP="00C3583D">
      <w:pPr>
        <w:rPr>
          <w:rFonts w:eastAsia="Calibri"/>
          <w:sz w:val="16"/>
        </w:rPr>
      </w:pPr>
      <w:r w:rsidRPr="00C3583D">
        <w:rPr>
          <w:rFonts w:eastAsia="Calibri"/>
          <w:highlight w:val="green"/>
          <w:u w:val="single"/>
        </w:rPr>
        <w:t>In any crisis</w:t>
      </w:r>
      <w:r w:rsidRPr="00C3583D">
        <w:rPr>
          <w:rFonts w:eastAsia="Calibri"/>
          <w:u w:val="single"/>
        </w:rPr>
        <w:t xml:space="preserve"> that threatens to escalate into major power conflict, political and military leaders will face uncertainty about the effectiveness of their plans and decisions. This </w:t>
      </w:r>
      <w:r w:rsidRPr="00C3583D">
        <w:rPr>
          <w:rFonts w:eastAsia="Calibri"/>
          <w:b/>
          <w:iCs/>
          <w:highlight w:val="green"/>
          <w:u w:val="single"/>
        </w:rPr>
        <w:t xml:space="preserve">uncertainty </w:t>
      </w:r>
      <w:r w:rsidRPr="00C3583D">
        <w:rPr>
          <w:rFonts w:eastAsia="Calibri"/>
          <w:b/>
          <w:iCs/>
          <w:u w:val="single"/>
        </w:rPr>
        <w:t xml:space="preserve">will be </w:t>
      </w:r>
      <w:r w:rsidRPr="00C3583D">
        <w:rPr>
          <w:rFonts w:eastAsia="Calibri"/>
          <w:b/>
          <w:iCs/>
          <w:highlight w:val="green"/>
          <w:u w:val="single"/>
        </w:rPr>
        <w:t>compounded</w:t>
      </w:r>
      <w:r w:rsidRPr="00C3583D">
        <w:rPr>
          <w:rFonts w:eastAsia="Calibri"/>
          <w:u w:val="single"/>
        </w:rPr>
        <w:t xml:space="preserve"> when potential conflict extends to the space and cyber domains, where </w:t>
      </w:r>
      <w:r w:rsidRPr="00C3583D">
        <w:rPr>
          <w:rFonts w:eastAsia="Calibri"/>
          <w:b/>
          <w:iCs/>
          <w:highlight w:val="green"/>
          <w:u w:val="single"/>
        </w:rPr>
        <w:t>weapon effectiveness is</w:t>
      </w:r>
      <w:r w:rsidRPr="00C3583D">
        <w:rPr>
          <w:rFonts w:eastAsia="Calibri"/>
          <w:b/>
          <w:iCs/>
          <w:u w:val="single"/>
        </w:rPr>
        <w:t xml:space="preserve"> largely </w:t>
      </w:r>
      <w:r w:rsidRPr="00C3583D">
        <w:rPr>
          <w:rFonts w:eastAsia="Calibri"/>
          <w:b/>
          <w:iCs/>
          <w:highlight w:val="green"/>
          <w:u w:val="single"/>
        </w:rPr>
        <w:t>untested</w:t>
      </w:r>
      <w:r w:rsidRPr="00C3583D">
        <w:rPr>
          <w:rFonts w:eastAsia="Calibri"/>
          <w:u w:val="single"/>
        </w:rPr>
        <w:t xml:space="preserve"> and uncertain, </w:t>
      </w:r>
      <w:r w:rsidRPr="00C3583D">
        <w:rPr>
          <w:rFonts w:eastAsia="Calibri"/>
          <w:b/>
          <w:iCs/>
          <w:u w:val="single"/>
        </w:rPr>
        <w:t xml:space="preserve">infrastructure </w:t>
      </w:r>
      <w:r w:rsidRPr="00C3583D">
        <w:rPr>
          <w:rFonts w:eastAsia="Calibri"/>
          <w:b/>
          <w:iCs/>
          <w:highlight w:val="green"/>
          <w:u w:val="single"/>
        </w:rPr>
        <w:t>interdependencies</w:t>
      </w:r>
      <w:r w:rsidRPr="00C3583D">
        <w:rPr>
          <w:rFonts w:eastAsia="Calibri"/>
          <w:highlight w:val="green"/>
          <w:u w:val="single"/>
        </w:rPr>
        <w:t xml:space="preserve"> </w:t>
      </w:r>
      <w:r w:rsidRPr="00C3583D">
        <w:rPr>
          <w:rFonts w:eastAsia="Calibri"/>
          <w:u w:val="single"/>
        </w:rPr>
        <w:t xml:space="preserve">are </w:t>
      </w:r>
      <w:r w:rsidRPr="00C3583D">
        <w:rPr>
          <w:rFonts w:eastAsia="Calibri"/>
          <w:highlight w:val="green"/>
          <w:u w:val="single"/>
        </w:rPr>
        <w:t xml:space="preserve">unclear, and </w:t>
      </w:r>
      <w:r w:rsidRPr="00C3583D">
        <w:rPr>
          <w:rFonts w:eastAsia="Calibri"/>
          <w:b/>
          <w:iCs/>
          <w:highlight w:val="green"/>
          <w:u w:val="single"/>
        </w:rPr>
        <w:t xml:space="preserve">damaging </w:t>
      </w:r>
      <w:r w:rsidRPr="00C3583D">
        <w:rPr>
          <w:rFonts w:eastAsia="Calibri"/>
          <w:b/>
          <w:iCs/>
          <w:u w:val="single"/>
        </w:rPr>
        <w:t xml:space="preserve">an </w:t>
      </w:r>
      <w:r w:rsidRPr="00C3583D">
        <w:rPr>
          <w:rFonts w:eastAsia="Calibri"/>
          <w:b/>
          <w:iCs/>
          <w:highlight w:val="green"/>
          <w:u w:val="single"/>
        </w:rPr>
        <w:t xml:space="preserve">adversary could </w:t>
      </w:r>
      <w:r w:rsidRPr="00C3583D">
        <w:rPr>
          <w:rFonts w:eastAsia="Calibri"/>
          <w:b/>
          <w:iCs/>
          <w:u w:val="single"/>
        </w:rPr>
        <w:t xml:space="preserve">also </w:t>
      </w:r>
      <w:r w:rsidRPr="00C3583D">
        <w:rPr>
          <w:rFonts w:eastAsia="Calibri"/>
          <w:b/>
          <w:iCs/>
          <w:highlight w:val="green"/>
          <w:u w:val="single"/>
        </w:rPr>
        <w:t>harm oneself</w:t>
      </w:r>
      <w:r w:rsidRPr="00C3583D">
        <w:rPr>
          <w:rFonts w:eastAsia="Calibri"/>
          <w:b/>
          <w:iCs/>
          <w:u w:val="single"/>
        </w:rPr>
        <w:t xml:space="preserve"> or one’s allies. Unless the stakes become very high, </w:t>
      </w:r>
      <w:r w:rsidRPr="00C3583D">
        <w:rPr>
          <w:rFonts w:eastAsia="Calibri"/>
          <w:b/>
          <w:iCs/>
          <w:highlight w:val="green"/>
          <w:u w:val="single"/>
        </w:rPr>
        <w:t xml:space="preserve">no country </w:t>
      </w:r>
      <w:r w:rsidRPr="00C3583D">
        <w:rPr>
          <w:rFonts w:eastAsia="Calibri"/>
          <w:b/>
          <w:iCs/>
          <w:u w:val="single"/>
        </w:rPr>
        <w:t xml:space="preserve">will likely </w:t>
      </w:r>
      <w:r w:rsidRPr="00C3583D">
        <w:rPr>
          <w:rFonts w:eastAsia="Calibri"/>
          <w:b/>
          <w:iCs/>
          <w:highlight w:val="green"/>
          <w:u w:val="single"/>
        </w:rPr>
        <w:t xml:space="preserve">want to gamble </w:t>
      </w:r>
      <w:r w:rsidRPr="00C3583D">
        <w:rPr>
          <w:rFonts w:eastAsia="Calibri"/>
          <w:b/>
          <w:iCs/>
          <w:u w:val="single"/>
        </w:rPr>
        <w:t xml:space="preserve">its </w:t>
      </w:r>
      <w:r w:rsidRPr="00C3583D">
        <w:rPr>
          <w:rFonts w:eastAsia="Calibri"/>
          <w:b/>
          <w:iCs/>
          <w:highlight w:val="green"/>
          <w:u w:val="single"/>
        </w:rPr>
        <w:t xml:space="preserve">well-being in </w:t>
      </w:r>
      <w:r w:rsidRPr="00C3583D">
        <w:rPr>
          <w:rFonts w:eastAsia="Calibri"/>
          <w:b/>
          <w:iCs/>
          <w:u w:val="single"/>
        </w:rPr>
        <w:t xml:space="preserve">a “single </w:t>
      </w:r>
      <w:r w:rsidRPr="00C3583D">
        <w:rPr>
          <w:rFonts w:eastAsia="Calibri"/>
          <w:b/>
          <w:iCs/>
          <w:highlight w:val="green"/>
          <w:u w:val="single"/>
        </w:rPr>
        <w:t>cosmic throw of the dice,”</w:t>
      </w:r>
      <w:r w:rsidRPr="00C3583D">
        <w:rPr>
          <w:rFonts w:eastAsia="Calibri"/>
          <w:sz w:val="16"/>
        </w:rPr>
        <w:t xml:space="preserve"> in Harold Brown’s memorable phrase. 96 </w:t>
      </w:r>
      <w:r w:rsidRPr="00C3583D">
        <w:rPr>
          <w:rFonts w:eastAsia="Calibri"/>
          <w:u w:val="single"/>
        </w:rPr>
        <w:t xml:space="preserve">The </w:t>
      </w:r>
      <w:r w:rsidRPr="00C3583D">
        <w:rPr>
          <w:rFonts w:eastAsia="Calibri"/>
          <w:b/>
          <w:iCs/>
          <w:highlight w:val="green"/>
          <w:u w:val="single"/>
        </w:rPr>
        <w:t>novelty of space</w:t>
      </w:r>
      <w:r w:rsidRPr="00C3583D">
        <w:rPr>
          <w:rFonts w:eastAsia="Calibri"/>
          <w:u w:val="single"/>
        </w:rPr>
        <w:t xml:space="preserve"> and cyber warfare, coupled </w:t>
      </w:r>
      <w:r w:rsidRPr="00C3583D">
        <w:rPr>
          <w:rFonts w:eastAsia="Calibri"/>
          <w:highlight w:val="green"/>
          <w:u w:val="single"/>
        </w:rPr>
        <w:t xml:space="preserve">with </w:t>
      </w:r>
      <w:r w:rsidRPr="00C3583D">
        <w:rPr>
          <w:rFonts w:eastAsia="Calibri"/>
          <w:b/>
          <w:iCs/>
          <w:highlight w:val="green"/>
          <w:u w:val="single"/>
        </w:rPr>
        <w:t>risk aversion and worst-case assessments</w:t>
      </w:r>
      <w:r w:rsidRPr="00C3583D">
        <w:rPr>
          <w:rFonts w:eastAsia="Calibri"/>
          <w:highlight w:val="green"/>
          <w:u w:val="single"/>
        </w:rPr>
        <w:t xml:space="preserve">, </w:t>
      </w:r>
      <w:r w:rsidRPr="00C3583D">
        <w:rPr>
          <w:rFonts w:eastAsia="Calibri"/>
          <w:u w:val="single"/>
        </w:rPr>
        <w:t xml:space="preserve">could </w:t>
      </w:r>
      <w:r w:rsidRPr="00C3583D">
        <w:rPr>
          <w:rFonts w:eastAsia="Calibri"/>
          <w:highlight w:val="green"/>
          <w:u w:val="single"/>
        </w:rPr>
        <w:t>lead</w:t>
      </w:r>
      <w:r w:rsidRPr="00C3583D">
        <w:rPr>
          <w:rFonts w:eastAsia="Calibri"/>
          <w:u w:val="single"/>
        </w:rPr>
        <w:t xml:space="preserve"> space </w:t>
      </w:r>
      <w:r w:rsidRPr="00C3583D">
        <w:rPr>
          <w:rFonts w:eastAsia="Calibri"/>
          <w:highlight w:val="green"/>
          <w:u w:val="single"/>
        </w:rPr>
        <w:t>adversaries into</w:t>
      </w:r>
      <w:r w:rsidRPr="00C3583D">
        <w:rPr>
          <w:rFonts w:eastAsia="Calibri"/>
          <w:u w:val="single"/>
        </w:rPr>
        <w:t xml:space="preserve"> a situation of what can be called “hysteresis,” where </w:t>
      </w:r>
      <w:r w:rsidRPr="00C3583D">
        <w:rPr>
          <w:rFonts w:eastAsia="Calibri"/>
          <w:b/>
          <w:iCs/>
          <w:u w:val="single"/>
        </w:rPr>
        <w:t xml:space="preserve">each adversary is </w:t>
      </w:r>
      <w:r w:rsidRPr="00C3583D">
        <w:rPr>
          <w:rFonts w:eastAsia="Calibri"/>
          <w:b/>
          <w:iCs/>
          <w:highlight w:val="green"/>
          <w:u w:val="single"/>
        </w:rPr>
        <w:t xml:space="preserve">restrained by </w:t>
      </w:r>
      <w:r w:rsidRPr="00C3583D">
        <w:rPr>
          <w:rFonts w:eastAsia="Calibri"/>
          <w:b/>
          <w:iCs/>
          <w:u w:val="single"/>
        </w:rPr>
        <w:t xml:space="preserve">its </w:t>
      </w:r>
      <w:r w:rsidRPr="00C3583D">
        <w:rPr>
          <w:rFonts w:eastAsia="Calibri"/>
          <w:b/>
          <w:iCs/>
          <w:highlight w:val="green"/>
          <w:u w:val="single"/>
        </w:rPr>
        <w:t>own uncertainty</w:t>
      </w:r>
      <w:r w:rsidRPr="00C3583D">
        <w:rPr>
          <w:rFonts w:eastAsia="Calibri"/>
          <w:sz w:val="16"/>
        </w:rPr>
        <w:t xml:space="preserve"> of success. This is conceptually shown in Figures 1 and 2 for offensive counter-space capabilities, though it applies more generally. 97 </w:t>
      </w:r>
      <w:r w:rsidRPr="00C3583D">
        <w:rPr>
          <w:rFonts w:eastAsia="Calibri"/>
          <w:u w:val="single"/>
        </w:rPr>
        <w:t>These graphs portray the hypothetical differences between perceived and actual performance capabilities of offensive counter-space weapons, on a scale from zero to one hundred percent effectiveness.</w:t>
      </w:r>
      <w:r w:rsidRPr="00C3583D">
        <w:rPr>
          <w:rFonts w:eastAsia="Calibri"/>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C3583D">
        <w:rPr>
          <w:rFonts w:eastAsia="Calibri"/>
          <w:u w:val="single"/>
        </w:rPr>
        <w:t>the offensive capabilities of each adversary are comparable</w:t>
      </w:r>
      <w:r w:rsidRPr="00C3583D">
        <w:rPr>
          <w:rFonts w:eastAsia="Calibri"/>
          <w:sz w:val="16"/>
        </w:rPr>
        <w:t xml:space="preserve">. In stark contrast to the case of Figure 1, </w:t>
      </w:r>
      <w:r w:rsidRPr="00C3583D">
        <w:rPr>
          <w:rFonts w:eastAsia="Calibri"/>
          <w:b/>
          <w:iCs/>
          <w:u w:val="single"/>
        </w:rPr>
        <w:t xml:space="preserve">uncertainty and </w:t>
      </w:r>
      <w:r w:rsidRPr="00C3583D">
        <w:rPr>
          <w:rFonts w:eastAsia="Calibri"/>
          <w:b/>
          <w:iCs/>
          <w:highlight w:val="green"/>
          <w:u w:val="single"/>
        </w:rPr>
        <w:t>risk aversion</w:t>
      </w:r>
      <w:r w:rsidRPr="00C3583D">
        <w:rPr>
          <w:rFonts w:eastAsia="Calibri"/>
          <w:b/>
          <w:iCs/>
          <w:u w:val="single"/>
        </w:rPr>
        <w:t xml:space="preserve"> are present and </w:t>
      </w:r>
      <w:r w:rsidRPr="00C3583D">
        <w:rPr>
          <w:rFonts w:eastAsia="Calibri"/>
          <w:b/>
          <w:iCs/>
          <w:highlight w:val="green"/>
          <w:u w:val="single"/>
        </w:rPr>
        <w:t xml:space="preserve">become important </w:t>
      </w:r>
      <w:r w:rsidRPr="00C3583D">
        <w:rPr>
          <w:rFonts w:eastAsia="Calibri"/>
          <w:b/>
          <w:iCs/>
          <w:u w:val="single"/>
        </w:rPr>
        <w:t>factors</w:t>
      </w:r>
      <w:r w:rsidRPr="00C3583D">
        <w:rPr>
          <w:rFonts w:eastAsia="Calibri"/>
          <w:sz w:val="16"/>
        </w:rPr>
        <w:t xml:space="preserve">. </w:t>
      </w:r>
      <w:r w:rsidRPr="00C3583D">
        <w:rPr>
          <w:rFonts w:eastAsia="Calibri"/>
          <w:u w:val="single"/>
        </w:rPr>
        <w:t xml:space="preserve">Given the high stakes involved in a possible large-scale attack against adversary space assets, a </w:t>
      </w:r>
      <w:r w:rsidRPr="00C3583D">
        <w:rPr>
          <w:rFonts w:eastAsia="Calibri"/>
          <w:b/>
          <w:iCs/>
          <w:u w:val="single"/>
        </w:rPr>
        <w:t xml:space="preserve">cautious </w:t>
      </w:r>
      <w:r w:rsidRPr="00C3583D">
        <w:rPr>
          <w:rFonts w:eastAsia="Calibri"/>
          <w:b/>
          <w:iCs/>
          <w:highlight w:val="green"/>
          <w:u w:val="single"/>
        </w:rPr>
        <w:t xml:space="preserve">adversary is </w:t>
      </w:r>
      <w:r w:rsidRPr="00C3583D">
        <w:rPr>
          <w:rFonts w:eastAsia="Calibri"/>
          <w:b/>
          <w:iCs/>
          <w:u w:val="single"/>
        </w:rPr>
        <w:t xml:space="preserve">more likely to be </w:t>
      </w:r>
      <w:r w:rsidRPr="00C3583D">
        <w:rPr>
          <w:rFonts w:eastAsia="Calibri"/>
          <w:b/>
          <w:iCs/>
          <w:highlight w:val="green"/>
          <w:u w:val="single"/>
        </w:rPr>
        <w:t>conservative</w:t>
      </w:r>
      <w:r w:rsidRPr="00C3583D">
        <w:rPr>
          <w:rFonts w:eastAsia="Calibri"/>
          <w:highlight w:val="green"/>
          <w:u w:val="single"/>
        </w:rPr>
        <w:t xml:space="preserve"> in estimating</w:t>
      </w:r>
      <w:r w:rsidRPr="00C3583D">
        <w:rPr>
          <w:rFonts w:eastAsia="Calibri"/>
          <w:u w:val="single"/>
        </w:rPr>
        <w:t xml:space="preserve"> the effectiveness of its offensive </w:t>
      </w:r>
      <w:r w:rsidRPr="00C3583D">
        <w:rPr>
          <w:rFonts w:eastAsia="Calibri"/>
          <w:highlight w:val="green"/>
          <w:u w:val="single"/>
        </w:rPr>
        <w:t xml:space="preserve">capabilities, </w:t>
      </w:r>
      <w:r w:rsidRPr="00C3583D">
        <w:rPr>
          <w:rFonts w:eastAsia="Calibri"/>
          <w:u w:val="single"/>
        </w:rPr>
        <w:t xml:space="preserve">while </w:t>
      </w:r>
      <w:r w:rsidRPr="00C3583D">
        <w:rPr>
          <w:rFonts w:eastAsia="Calibri"/>
          <w:highlight w:val="green"/>
          <w:u w:val="single"/>
        </w:rPr>
        <w:t xml:space="preserve">more </w:t>
      </w:r>
      <w:r w:rsidRPr="00C3583D">
        <w:rPr>
          <w:rFonts w:eastAsia="Calibri"/>
          <w:b/>
          <w:iCs/>
          <w:highlight w:val="green"/>
          <w:u w:val="single"/>
        </w:rPr>
        <w:t xml:space="preserve">generously assessing </w:t>
      </w:r>
      <w:r w:rsidRPr="00C3583D">
        <w:rPr>
          <w:rFonts w:eastAsia="Calibri"/>
          <w:b/>
          <w:iCs/>
          <w:u w:val="single"/>
        </w:rPr>
        <w:t xml:space="preserve">the capabilities of </w:t>
      </w:r>
      <w:r w:rsidRPr="00C3583D">
        <w:rPr>
          <w:rFonts w:eastAsia="Calibri"/>
          <w:b/>
          <w:iCs/>
          <w:highlight w:val="green"/>
          <w:u w:val="single"/>
        </w:rPr>
        <w:t>its adversary</w:t>
      </w:r>
      <w:r w:rsidRPr="00C3583D">
        <w:rPr>
          <w:rFonts w:eastAsia="Calibri"/>
          <w:sz w:val="16"/>
        </w:rPr>
        <w:t xml:space="preserve">. </w:t>
      </w:r>
      <w:r w:rsidRPr="00C3583D">
        <w:rPr>
          <w:rFonts w:eastAsia="Calibri"/>
          <w:u w:val="single"/>
        </w:rPr>
        <w:t>Thus, if both side’s weapons were 50% effective and each side had a similar level of risk aversion, each may conservatively assess its own capabilities to be 30% effective and its adversary’s weapons to be 70% effective</w:t>
      </w:r>
      <w:r w:rsidRPr="00C3583D">
        <w:rPr>
          <w:rFonts w:eastAsia="Calibri"/>
          <w:sz w:val="16"/>
        </w:rPr>
        <w:t xml:space="preserve">. Likewise, if each side’s weapons were 25% </w:t>
      </w:r>
      <w:proofErr w:type="gramStart"/>
      <w:r w:rsidRPr="00C3583D">
        <w:rPr>
          <w:rFonts w:eastAsia="Calibri"/>
          <w:sz w:val="16"/>
        </w:rPr>
        <w:t>effective in reality, each</w:t>
      </w:r>
      <w:proofErr w:type="gramEnd"/>
      <w:r w:rsidRPr="00C3583D">
        <w:rPr>
          <w:rFonts w:eastAsia="Calibri"/>
          <w:sz w:val="16"/>
        </w:rPr>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C3583D">
        <w:rPr>
          <w:rFonts w:eastAsia="Calibri"/>
          <w:u w:val="single"/>
        </w:rPr>
        <w:t xml:space="preserve">If both countries face comparable uncertainty and exhibit comparable risk aversion, </w:t>
      </w:r>
      <w:r w:rsidRPr="00C3583D">
        <w:rPr>
          <w:rFonts w:eastAsia="Calibri"/>
          <w:highlight w:val="green"/>
          <w:u w:val="single"/>
        </w:rPr>
        <w:t xml:space="preserve">each </w:t>
      </w:r>
      <w:r w:rsidRPr="00C3583D">
        <w:rPr>
          <w:rFonts w:eastAsia="Calibri"/>
          <w:u w:val="single"/>
        </w:rPr>
        <w:t xml:space="preserve">may </w:t>
      </w:r>
      <w:r w:rsidRPr="00C3583D">
        <w:rPr>
          <w:rFonts w:eastAsia="Calibri"/>
          <w:highlight w:val="green"/>
          <w:u w:val="single"/>
        </w:rPr>
        <w:t xml:space="preserve">be </w:t>
      </w:r>
      <w:r w:rsidRPr="00C3583D">
        <w:rPr>
          <w:rFonts w:eastAsia="Calibri"/>
          <w:b/>
          <w:iCs/>
          <w:highlight w:val="green"/>
          <w:u w:val="single"/>
        </w:rPr>
        <w:t xml:space="preserve">deterred </w:t>
      </w:r>
      <w:r w:rsidRPr="00C3583D">
        <w:rPr>
          <w:rFonts w:eastAsia="Calibri"/>
          <w:b/>
          <w:iCs/>
          <w:u w:val="single"/>
        </w:rPr>
        <w:t xml:space="preserve">from </w:t>
      </w:r>
      <w:r w:rsidRPr="00C3583D">
        <w:rPr>
          <w:rFonts w:eastAsia="Calibri"/>
          <w:b/>
          <w:iCs/>
          <w:highlight w:val="green"/>
          <w:u w:val="single"/>
        </w:rPr>
        <w:t xml:space="preserve">initiating </w:t>
      </w:r>
      <w:r w:rsidRPr="00C3583D">
        <w:rPr>
          <w:rFonts w:eastAsia="Calibri"/>
          <w:b/>
          <w:iCs/>
          <w:u w:val="single"/>
        </w:rPr>
        <w:t xml:space="preserve">an attack </w:t>
      </w:r>
      <w:r w:rsidRPr="00C3583D">
        <w:rPr>
          <w:rFonts w:eastAsia="Calibri"/>
          <w:b/>
          <w:iCs/>
          <w:highlight w:val="green"/>
          <w:u w:val="single"/>
        </w:rPr>
        <w:t xml:space="preserve">by </w:t>
      </w:r>
      <w:r w:rsidRPr="00C3583D">
        <w:rPr>
          <w:rFonts w:eastAsia="Calibri"/>
          <w:b/>
          <w:iCs/>
          <w:u w:val="single"/>
        </w:rPr>
        <w:t xml:space="preserve">its </w:t>
      </w:r>
      <w:r w:rsidRPr="00C3583D">
        <w:rPr>
          <w:rFonts w:eastAsia="Calibri"/>
          <w:b/>
          <w:iCs/>
          <w:highlight w:val="green"/>
          <w:u w:val="single"/>
        </w:rPr>
        <w:t xml:space="preserve">unwillingness </w:t>
      </w:r>
      <w:r w:rsidRPr="00C3583D">
        <w:rPr>
          <w:rFonts w:eastAsia="Calibri"/>
          <w:b/>
          <w:iCs/>
          <w:u w:val="single"/>
        </w:rPr>
        <w:t xml:space="preserve">to </w:t>
      </w:r>
      <w:r w:rsidRPr="00C3583D">
        <w:rPr>
          <w:rFonts w:eastAsia="Calibri"/>
          <w:b/>
          <w:iCs/>
          <w:highlight w:val="green"/>
          <w:u w:val="single"/>
        </w:rPr>
        <w:t xml:space="preserve">accept </w:t>
      </w:r>
      <w:r w:rsidRPr="00C3583D">
        <w:rPr>
          <w:rFonts w:eastAsia="Calibri"/>
          <w:b/>
          <w:iCs/>
          <w:u w:val="single"/>
        </w:rPr>
        <w:t xml:space="preserve">the necessary </w:t>
      </w:r>
      <w:r w:rsidRPr="00C3583D">
        <w:rPr>
          <w:rFonts w:eastAsia="Calibri"/>
          <w:b/>
          <w:iCs/>
          <w:highlight w:val="green"/>
          <w:u w:val="single"/>
        </w:rPr>
        <w:t>risks</w:t>
      </w:r>
      <w:r w:rsidRPr="00C3583D">
        <w:rPr>
          <w:rFonts w:eastAsia="Calibri"/>
          <w:sz w:val="16"/>
        </w:rPr>
        <w:t xml:space="preserve">. This gap could represent an “island of stability,” as shown in Figure 2. </w:t>
      </w:r>
      <w:r w:rsidRPr="00C3583D">
        <w:rPr>
          <w:rFonts w:eastAsia="Calibri"/>
          <w:u w:val="single"/>
        </w:rPr>
        <w:t>In essence, given the enormous stakes involved in a major strike against the adversary’s space assets, a potential attacker will likely demonstrate some risk aversion, possessing less confidence in an attack’s effectiveness</w:t>
      </w:r>
      <w:r w:rsidRPr="00C3583D">
        <w:rPr>
          <w:rFonts w:eastAsia="Calibri"/>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C3583D">
        <w:rPr>
          <w:rFonts w:eastAsia="Calibri"/>
          <w:sz w:val="16"/>
        </w:rPr>
        <w:t>with regard to</w:t>
      </w:r>
      <w:proofErr w:type="gramEnd"/>
      <w:r w:rsidRPr="00C3583D">
        <w:rPr>
          <w:rFonts w:eastAsia="Calibri"/>
          <w:sz w:val="16"/>
        </w:rPr>
        <w:t xml:space="preserve"> the collateral, indirect, and climatological effects of using such weapons on a large scale. </w:t>
      </w:r>
      <w:r w:rsidRPr="00C3583D">
        <w:rPr>
          <w:rFonts w:eastAsia="Calibri"/>
          <w:u w:val="singl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C3583D">
        <w:rPr>
          <w:rFonts w:eastAsia="Calibri"/>
          <w:sz w:val="16"/>
        </w:rPr>
        <w:t xml:space="preserve">, as the infrastructures such warfare would affect are constantly changing in design and technology. </w:t>
      </w:r>
      <w:r w:rsidRPr="00C3583D">
        <w:rPr>
          <w:rFonts w:eastAsia="Calibri"/>
          <w:u w:val="single"/>
        </w:rPr>
        <w:t xml:space="preserve">Added to this is a likely </w:t>
      </w:r>
      <w:r w:rsidRPr="00C3583D">
        <w:rPr>
          <w:rFonts w:eastAsia="Calibri"/>
          <w:b/>
          <w:iCs/>
          <w:highlight w:val="green"/>
          <w:u w:val="single"/>
        </w:rPr>
        <w:t>anxiety</w:t>
      </w:r>
      <w:r w:rsidRPr="00C3583D">
        <w:rPr>
          <w:rFonts w:eastAsia="Calibri"/>
          <w:b/>
          <w:iCs/>
          <w:u w:val="single"/>
        </w:rPr>
        <w:t xml:space="preserve"> that </w:t>
      </w:r>
      <w:r w:rsidRPr="00C3583D">
        <w:rPr>
          <w:rFonts w:eastAsia="Calibri"/>
          <w:b/>
          <w:iCs/>
          <w:highlight w:val="green"/>
          <w:u w:val="single"/>
        </w:rPr>
        <w:t xml:space="preserve">if </w:t>
      </w:r>
      <w:r w:rsidRPr="00C3583D">
        <w:rPr>
          <w:rFonts w:eastAsia="Calibri"/>
          <w:b/>
          <w:iCs/>
          <w:u w:val="single"/>
        </w:rPr>
        <w:t xml:space="preserve">an attack were </w:t>
      </w:r>
      <w:r w:rsidRPr="00C3583D">
        <w:rPr>
          <w:rFonts w:eastAsia="Calibri"/>
          <w:b/>
          <w:iCs/>
          <w:highlight w:val="green"/>
          <w:u w:val="single"/>
        </w:rPr>
        <w:t xml:space="preserve">less successful than planned, </w:t>
      </w:r>
      <w:r w:rsidRPr="00C3583D">
        <w:rPr>
          <w:rFonts w:eastAsia="Calibri"/>
          <w:b/>
          <w:iCs/>
          <w:u w:val="single"/>
        </w:rPr>
        <w:t xml:space="preserve">a highly </w:t>
      </w:r>
      <w:r w:rsidRPr="00C3583D">
        <w:rPr>
          <w:rFonts w:eastAsia="Calibri"/>
          <w:b/>
          <w:iCs/>
          <w:highlight w:val="green"/>
          <w:u w:val="single"/>
        </w:rPr>
        <w:t xml:space="preserve">aggrieved and powerful adversary </w:t>
      </w:r>
      <w:r w:rsidRPr="00C3583D">
        <w:rPr>
          <w:rFonts w:eastAsia="Calibri"/>
          <w:b/>
          <w:iCs/>
          <w:u w:val="single"/>
        </w:rPr>
        <w:t xml:space="preserve">could </w:t>
      </w:r>
      <w:r w:rsidRPr="00C3583D">
        <w:rPr>
          <w:rFonts w:eastAsia="Calibri"/>
          <w:b/>
          <w:iCs/>
          <w:highlight w:val="green"/>
          <w:u w:val="single"/>
        </w:rPr>
        <w:t>retaliate</w:t>
      </w:r>
      <w:r w:rsidRPr="00C3583D">
        <w:rPr>
          <w:rFonts w:eastAsia="Calibri"/>
          <w:sz w:val="16"/>
        </w:rPr>
        <w:t xml:space="preserve"> in unanticipated ways, </w:t>
      </w:r>
      <w:r w:rsidRPr="00C3583D">
        <w:rPr>
          <w:rFonts w:eastAsia="Calibri"/>
          <w:u w:val="single"/>
        </w:rPr>
        <w:t>possibly with highly destructive consequences</w:t>
      </w:r>
      <w:r w:rsidRPr="00C3583D">
        <w:rPr>
          <w:rFonts w:eastAsia="Calibri"/>
          <w:sz w:val="16"/>
        </w:rPr>
        <w:t xml:space="preserve">. As a result, </w:t>
      </w:r>
      <w:r w:rsidRPr="00C3583D">
        <w:rPr>
          <w:rFonts w:eastAsia="Calibri"/>
          <w:u w:val="single"/>
        </w:rPr>
        <w:t>two adversaries facing potential conflict may lack confidence both in the potential effectiveness of their own attacks and in the ineffectiveness of any subsequent retaliation. Such</w:t>
      </w:r>
      <w:r w:rsidRPr="00C3583D">
        <w:rPr>
          <w:rFonts w:eastAsia="Calibri"/>
          <w:sz w:val="16"/>
        </w:rPr>
        <w:t xml:space="preserve"> </w:t>
      </w:r>
      <w:r w:rsidRPr="00C3583D">
        <w:rPr>
          <w:rFonts w:eastAsia="Calibri"/>
          <w:b/>
          <w:iCs/>
          <w:highlight w:val="green"/>
          <w:u w:val="single"/>
        </w:rPr>
        <w:t xml:space="preserve">mutual uncertainty </w:t>
      </w:r>
      <w:r w:rsidRPr="00C3583D">
        <w:rPr>
          <w:rFonts w:eastAsia="Calibri"/>
          <w:b/>
          <w:iCs/>
          <w:u w:val="single"/>
        </w:rPr>
        <w:t xml:space="preserve">would ultimately be </w:t>
      </w:r>
      <w:r w:rsidRPr="00C3583D">
        <w:rPr>
          <w:rFonts w:eastAsia="Calibri"/>
          <w:b/>
          <w:iCs/>
          <w:highlight w:val="green"/>
          <w:u w:val="single"/>
        </w:rPr>
        <w:t>stabilizing</w:t>
      </w:r>
      <w:r w:rsidRPr="00C3583D">
        <w:rPr>
          <w:rFonts w:eastAsia="Calibri"/>
          <w:sz w:val="16"/>
        </w:rPr>
        <w:t xml:space="preserve">, though probably not particularly robust. </w:t>
      </w:r>
      <w:r w:rsidRPr="00C3583D">
        <w:rPr>
          <w:rFonts w:eastAsia="Calibri"/>
          <w:u w:val="single"/>
        </w:rPr>
        <w:t>This is reflected in Figure 2, where each side shows more caution than the technical effectiveness of its systems may suggest</w:t>
      </w:r>
      <w:r w:rsidRPr="00C3583D">
        <w:rPr>
          <w:rFonts w:eastAsia="Calibri"/>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61AA1B69" w14:textId="77777777" w:rsidR="00C3583D" w:rsidRPr="00C3583D" w:rsidRDefault="00C3583D" w:rsidP="00C3583D">
      <w:pPr>
        <w:rPr>
          <w:rFonts w:eastAsia="Calibri"/>
          <w:sz w:val="16"/>
        </w:rPr>
      </w:pPr>
    </w:p>
    <w:p w14:paraId="55EA7445" w14:textId="77777777" w:rsidR="00C3583D" w:rsidRPr="00C3583D" w:rsidRDefault="00C3583D" w:rsidP="00C3583D">
      <w:pPr>
        <w:keepNext/>
        <w:keepLines/>
        <w:spacing w:before="40" w:after="0"/>
        <w:outlineLvl w:val="3"/>
        <w:rPr>
          <w:rFonts w:eastAsia="SimSun"/>
          <w:b/>
          <w:iCs/>
          <w:sz w:val="26"/>
        </w:rPr>
      </w:pPr>
      <w:r w:rsidRPr="00C3583D">
        <w:rPr>
          <w:rFonts w:eastAsia="SimSun"/>
          <w:b/>
          <w:iCs/>
          <w:sz w:val="26"/>
        </w:rPr>
        <w:t>Satellites are crucial for large, industrial megafarms</w:t>
      </w:r>
    </w:p>
    <w:p w14:paraId="1E7B4ED7" w14:textId="77777777" w:rsidR="00C3583D" w:rsidRPr="00C3583D" w:rsidRDefault="00C3583D" w:rsidP="00C3583D">
      <w:pPr>
        <w:rPr>
          <w:rFonts w:eastAsia="Calibri"/>
        </w:rPr>
      </w:pPr>
      <w:r w:rsidRPr="00C3583D">
        <w:rPr>
          <w:rFonts w:eastAsia="Calibri"/>
        </w:rPr>
        <w:t xml:space="preserve">Les </w:t>
      </w:r>
      <w:r w:rsidRPr="00C3583D">
        <w:rPr>
          <w:rFonts w:eastAsia="Calibri"/>
          <w:b/>
          <w:bCs/>
          <w:sz w:val="26"/>
        </w:rPr>
        <w:t>Johnson 13</w:t>
      </w:r>
      <w:r w:rsidRPr="00C3583D">
        <w:rPr>
          <w:rFonts w:eastAsia="Calibri"/>
        </w:rPr>
        <w:t xml:space="preserve">, Deputy Manager for NASA's Advanced Concepts Office at the Marshall Space Flight Center, Co-Investigator for the JAXA T-Rex Space Tether Experiment and PI of NASA's </w:t>
      </w:r>
      <w:proofErr w:type="spellStart"/>
      <w:r w:rsidRPr="00C3583D">
        <w:rPr>
          <w:rFonts w:eastAsia="Calibri"/>
        </w:rPr>
        <w:t>ProSEDS</w:t>
      </w:r>
      <w:proofErr w:type="spellEnd"/>
      <w:r w:rsidRPr="00C3583D">
        <w:rPr>
          <w:rFonts w:eastAsia="Calibri"/>
        </w:rPr>
        <w:t xml:space="preserve"> Experiment, Master's Degree in Physics from Vanderbilt University, Popular Science Writer, and NASA Technologist, Frequent Contributor to the Journal of the British Interplanetary </w:t>
      </w:r>
      <w:proofErr w:type="spellStart"/>
      <w:r w:rsidRPr="00C3583D">
        <w:rPr>
          <w:rFonts w:eastAsia="Calibri"/>
        </w:rPr>
        <w:t>Sodety</w:t>
      </w:r>
      <w:proofErr w:type="spellEnd"/>
      <w:r w:rsidRPr="00C3583D">
        <w:rPr>
          <w:rFonts w:eastAsia="Calibri"/>
        </w:rPr>
        <w:t xml:space="preserve"> and Member of the American Institute of Aeronautics and Astronautics, National Space Society, the World Future Society, and MENSA, Sky Alert!: When Satellites Fail, p. 106</w:t>
      </w:r>
    </w:p>
    <w:p w14:paraId="7B8C446D" w14:textId="77777777" w:rsidR="00C3583D" w:rsidRPr="00C3583D" w:rsidRDefault="00C3583D" w:rsidP="00C3583D">
      <w:pPr>
        <w:rPr>
          <w:rFonts w:eastAsia="Calibri"/>
        </w:rPr>
      </w:pPr>
      <w:r w:rsidRPr="00C3583D">
        <w:rPr>
          <w:rFonts w:eastAsia="Calibri"/>
        </w:rPr>
        <w:t>Agriculture</w:t>
      </w:r>
    </w:p>
    <w:p w14:paraId="4F29FDE3" w14:textId="77777777" w:rsidR="00C3583D" w:rsidRPr="00C3583D" w:rsidRDefault="00C3583D" w:rsidP="00C3583D">
      <w:pPr>
        <w:rPr>
          <w:rFonts w:eastAsia="Calibri"/>
        </w:rPr>
      </w:pPr>
      <w:r w:rsidRPr="00C3583D">
        <w:rPr>
          <w:rFonts w:eastAsia="Calibri"/>
          <w:u w:val="single"/>
        </w:rPr>
        <w:t xml:space="preserve">To feed the Earth's growing population affordably, </w:t>
      </w:r>
      <w:r w:rsidRPr="00C3583D">
        <w:rPr>
          <w:rFonts w:eastAsia="Calibri"/>
          <w:highlight w:val="green"/>
          <w:u w:val="single"/>
        </w:rPr>
        <w:t>farming has gone from</w:t>
      </w:r>
      <w:r w:rsidRPr="00C3583D">
        <w:rPr>
          <w:rFonts w:eastAsia="Calibri"/>
          <w:u w:val="single"/>
        </w:rPr>
        <w:t xml:space="preserve"> a </w:t>
      </w:r>
      <w:r w:rsidRPr="00C3583D">
        <w:rPr>
          <w:rFonts w:eastAsia="Calibri"/>
          <w:b/>
          <w:iCs/>
          <w:u w:val="single"/>
        </w:rPr>
        <w:t xml:space="preserve">mostly </w:t>
      </w:r>
      <w:r w:rsidRPr="00C3583D">
        <w:rPr>
          <w:rFonts w:eastAsia="Calibri"/>
          <w:b/>
          <w:iCs/>
          <w:highlight w:val="green"/>
          <w:u w:val="single"/>
        </w:rPr>
        <w:t>decentralized, family-owned business</w:t>
      </w:r>
      <w:r w:rsidRPr="00C3583D">
        <w:rPr>
          <w:rFonts w:eastAsia="Calibri"/>
          <w:highlight w:val="green"/>
          <w:u w:val="single"/>
        </w:rPr>
        <w:t xml:space="preserve"> to </w:t>
      </w:r>
      <w:r w:rsidRPr="00C3583D">
        <w:rPr>
          <w:rFonts w:eastAsia="Calibri"/>
          <w:b/>
          <w:iCs/>
          <w:highlight w:val="green"/>
          <w:u w:val="single"/>
        </w:rPr>
        <w:t>corporate farming</w:t>
      </w:r>
      <w:r w:rsidRPr="00C3583D">
        <w:rPr>
          <w:rFonts w:eastAsia="Calibri"/>
          <w:highlight w:val="green"/>
          <w:u w:val="single"/>
        </w:rPr>
        <w:t xml:space="preserve"> on a </w:t>
      </w:r>
      <w:r w:rsidRPr="00C3583D">
        <w:rPr>
          <w:rFonts w:eastAsia="Calibri"/>
          <w:b/>
          <w:iCs/>
          <w:highlight w:val="green"/>
          <w:u w:val="single"/>
        </w:rPr>
        <w:t>scale</w:t>
      </w:r>
      <w:r w:rsidRPr="00C3583D">
        <w:rPr>
          <w:rFonts w:eastAsia="Calibri"/>
          <w:highlight w:val="green"/>
          <w:u w:val="single"/>
        </w:rPr>
        <w:t xml:space="preserve"> </w:t>
      </w:r>
      <w:proofErr w:type="gramStart"/>
      <w:r w:rsidRPr="00C3583D">
        <w:rPr>
          <w:rFonts w:eastAsia="Calibri"/>
          <w:highlight w:val="green"/>
          <w:u w:val="single"/>
        </w:rPr>
        <w:t>never</w:t>
      </w:r>
      <w:r w:rsidRPr="00C3583D">
        <w:rPr>
          <w:rFonts w:eastAsia="Calibri"/>
          <w:u w:val="single"/>
        </w:rPr>
        <w:t xml:space="preserve"> before</w:t>
      </w:r>
      <w:proofErr w:type="gramEnd"/>
      <w:r w:rsidRPr="00C3583D">
        <w:rPr>
          <w:rFonts w:eastAsia="Calibri"/>
          <w:u w:val="single"/>
        </w:rPr>
        <w:t xml:space="preserve"> </w:t>
      </w:r>
      <w:r w:rsidRPr="00C3583D">
        <w:rPr>
          <w:rFonts w:eastAsia="Calibri"/>
          <w:highlight w:val="green"/>
          <w:u w:val="single"/>
        </w:rPr>
        <w:t>imagined</w:t>
      </w:r>
      <w:r w:rsidRPr="00C3583D">
        <w:rPr>
          <w:rFonts w:eastAsia="Calibri"/>
        </w:rPr>
        <w:t xml:space="preserve">. These </w:t>
      </w:r>
      <w:r w:rsidRPr="00C3583D">
        <w:rPr>
          <w:rFonts w:eastAsia="Calibri"/>
          <w:b/>
          <w:iCs/>
          <w:highlight w:val="green"/>
          <w:u w:val="single"/>
        </w:rPr>
        <w:t>industrial megafarms</w:t>
      </w:r>
      <w:r w:rsidRPr="00C3583D">
        <w:rPr>
          <w:rFonts w:eastAsia="Calibri"/>
          <w:u w:val="single"/>
        </w:rPr>
        <w:t xml:space="preserve"> are a</w:t>
      </w:r>
      <w:r w:rsidRPr="00C3583D">
        <w:rPr>
          <w:rFonts w:eastAsia="Calibri"/>
        </w:rPr>
        <w:t xml:space="preserve"> primary </w:t>
      </w:r>
      <w:r w:rsidRPr="00C3583D">
        <w:rPr>
          <w:rFonts w:eastAsia="Calibri"/>
          <w:u w:val="single"/>
        </w:rPr>
        <w:t>reason</w:t>
      </w:r>
      <w:r w:rsidRPr="00C3583D">
        <w:rPr>
          <w:rFonts w:eastAsia="Calibri"/>
        </w:rPr>
        <w:t xml:space="preserve"> that </w:t>
      </w:r>
      <w:r w:rsidRPr="00C3583D">
        <w:rPr>
          <w:rFonts w:eastAsia="Calibri"/>
          <w:u w:val="single"/>
        </w:rPr>
        <w:t>many</w:t>
      </w:r>
      <w:r w:rsidRPr="00C3583D">
        <w:rPr>
          <w:rFonts w:eastAsia="Calibri"/>
        </w:rPr>
        <w:t xml:space="preserve"> people in the world can </w:t>
      </w:r>
      <w:r w:rsidRPr="00C3583D">
        <w:rPr>
          <w:rFonts w:eastAsia="Calibri"/>
          <w:u w:val="single"/>
        </w:rPr>
        <w:t>enjoy</w:t>
      </w:r>
      <w:r w:rsidRPr="00C3583D">
        <w:rPr>
          <w:rFonts w:eastAsia="Calibri"/>
        </w:rPr>
        <w:t xml:space="preserve"> plentiful and </w:t>
      </w:r>
      <w:r w:rsidRPr="00C3583D">
        <w:rPr>
          <w:rFonts w:eastAsia="Calibri"/>
          <w:u w:val="single"/>
        </w:rPr>
        <w:t>varied foods</w:t>
      </w:r>
      <w:r w:rsidRPr="00C3583D">
        <w:rPr>
          <w:rFonts w:eastAsia="Calibri"/>
        </w:rPr>
        <w:t xml:space="preserve"> at a reasonable cost. On this scale, deciding what crop to plant </w:t>
      </w:r>
      <w:proofErr w:type="gramStart"/>
      <w:r w:rsidRPr="00C3583D">
        <w:rPr>
          <w:rFonts w:eastAsia="Calibri"/>
        </w:rPr>
        <w:t>in a given</w:t>
      </w:r>
      <w:proofErr w:type="gramEnd"/>
      <w:r w:rsidRPr="00C3583D">
        <w:rPr>
          <w:rFonts w:eastAsia="Calibri"/>
        </w:rPr>
        <w:t xml:space="preserve"> field is not just business - it's science. </w:t>
      </w:r>
      <w:r w:rsidRPr="00C3583D">
        <w:rPr>
          <w:rFonts w:eastAsia="Calibri"/>
          <w:u w:val="single"/>
        </w:rPr>
        <w:t>And</w:t>
      </w:r>
      <w:r w:rsidRPr="00C3583D">
        <w:rPr>
          <w:rFonts w:eastAsia="Calibri"/>
        </w:rPr>
        <w:t xml:space="preserve"> the science </w:t>
      </w:r>
      <w:r w:rsidRPr="00C3583D">
        <w:rPr>
          <w:rFonts w:eastAsia="Calibri"/>
          <w:b/>
          <w:iCs/>
          <w:highlight w:val="green"/>
          <w:u w:val="single"/>
        </w:rPr>
        <w:t>relies</w:t>
      </w:r>
      <w:r w:rsidRPr="00C3583D">
        <w:rPr>
          <w:rFonts w:eastAsia="Calibri"/>
          <w:u w:val="single"/>
        </w:rPr>
        <w:t xml:space="preserve">, in large part, </w:t>
      </w:r>
      <w:r w:rsidRPr="00C3583D">
        <w:rPr>
          <w:rFonts w:eastAsia="Calibri"/>
          <w:highlight w:val="green"/>
          <w:u w:val="single"/>
        </w:rPr>
        <w:t xml:space="preserve">on </w:t>
      </w:r>
      <w:r w:rsidRPr="00C3583D">
        <w:rPr>
          <w:rFonts w:eastAsia="Calibri"/>
          <w:b/>
          <w:iCs/>
          <w:highlight w:val="green"/>
          <w:u w:val="single"/>
        </w:rPr>
        <w:t>data from space</w:t>
      </w:r>
      <w:r w:rsidRPr="00C3583D">
        <w:rPr>
          <w:rFonts w:eastAsia="Calibri"/>
        </w:rPr>
        <w:t>.</w:t>
      </w:r>
    </w:p>
    <w:p w14:paraId="18FDC3B6" w14:textId="77777777" w:rsidR="00C3583D" w:rsidRPr="00C3583D" w:rsidRDefault="00C3583D" w:rsidP="00C3583D">
      <w:pPr>
        <w:rPr>
          <w:rFonts w:eastAsia="Calibri"/>
        </w:rPr>
      </w:pPr>
      <w:r w:rsidRPr="00C3583D">
        <w:rPr>
          <w:rFonts w:eastAsia="Calibri"/>
          <w:u w:val="single"/>
        </w:rPr>
        <w:t>Companies such as the</w:t>
      </w:r>
      <w:r w:rsidRPr="00C3583D">
        <w:rPr>
          <w:rFonts w:eastAsia="Calibri"/>
        </w:rPr>
        <w:t xml:space="preserve"> Satellite Imaging Corporation </w:t>
      </w:r>
      <w:r w:rsidRPr="00C3583D">
        <w:rPr>
          <w:rFonts w:eastAsia="Calibri"/>
          <w:highlight w:val="green"/>
          <w:u w:val="single"/>
        </w:rPr>
        <w:t>(SIC) provide data</w:t>
      </w:r>
      <w:r w:rsidRPr="00C3583D">
        <w:rPr>
          <w:rFonts w:eastAsia="Calibri"/>
          <w:u w:val="single"/>
        </w:rPr>
        <w:t xml:space="preserve"> from space on overall crop health, soil analysis, and irrigation impacts and efficiencies</w:t>
      </w:r>
      <w:r w:rsidRPr="00C3583D">
        <w:rPr>
          <w:rFonts w:eastAsia="Calibri"/>
        </w:rPr>
        <w:t xml:space="preserve">. From space, you can easily map soil variations, finding areas rich in organic matter and others less so - this allows optimized planting to take advantage of crops that thrive in any given soil environment. </w:t>
      </w:r>
      <w:r w:rsidRPr="00C3583D">
        <w:rPr>
          <w:rFonts w:eastAsia="Calibri"/>
          <w:b/>
          <w:iCs/>
          <w:highlight w:val="green"/>
          <w:u w:val="single"/>
        </w:rPr>
        <w:t>Very large</w:t>
      </w:r>
      <w:r w:rsidRPr="00C3583D">
        <w:rPr>
          <w:rFonts w:eastAsia="Calibri"/>
          <w:highlight w:val="green"/>
          <w:u w:val="single"/>
        </w:rPr>
        <w:t xml:space="preserve"> farms</w:t>
      </w:r>
      <w:r w:rsidRPr="00C3583D">
        <w:rPr>
          <w:rFonts w:eastAsia="Calibri"/>
        </w:rPr>
        <w:t xml:space="preserve"> also </w:t>
      </w:r>
      <w:r w:rsidRPr="00C3583D">
        <w:rPr>
          <w:rFonts w:eastAsia="Calibri"/>
          <w:highlight w:val="green"/>
          <w:u w:val="single"/>
        </w:rPr>
        <w:t>use satellite images to assess</w:t>
      </w:r>
      <w:r w:rsidRPr="00C3583D">
        <w:rPr>
          <w:rFonts w:eastAsia="Calibri"/>
          <w:u w:val="single"/>
        </w:rPr>
        <w:t xml:space="preserve"> the overall </w:t>
      </w:r>
      <w:r w:rsidRPr="00C3583D">
        <w:rPr>
          <w:rFonts w:eastAsia="Calibri"/>
          <w:highlight w:val="green"/>
          <w:u w:val="single"/>
        </w:rPr>
        <w:t>health of</w:t>
      </w:r>
      <w:r w:rsidRPr="00C3583D">
        <w:rPr>
          <w:rFonts w:eastAsia="Calibri"/>
          <w:u w:val="single"/>
        </w:rPr>
        <w:t xml:space="preserve"> their </w:t>
      </w:r>
      <w:r w:rsidRPr="00C3583D">
        <w:rPr>
          <w:rFonts w:eastAsia="Calibri"/>
          <w:highlight w:val="green"/>
          <w:u w:val="single"/>
        </w:rPr>
        <w:t>crops</w:t>
      </w:r>
      <w:r w:rsidRPr="00C3583D">
        <w:rPr>
          <w:rFonts w:eastAsia="Calibri"/>
          <w:u w:val="single"/>
        </w:rPr>
        <w:t xml:space="preserve"> by land area, spotting those that are being impacted by non-optimal soil moisture content, etc., allowing the farmer to take corrective action while there is still time to save the crop</w:t>
      </w:r>
      <w:r w:rsidRPr="00C3583D">
        <w:rPr>
          <w:rFonts w:eastAsia="Calibri"/>
        </w:rPr>
        <w:t>.</w:t>
      </w:r>
    </w:p>
    <w:p w14:paraId="5A49D337" w14:textId="77777777" w:rsidR="00C3583D" w:rsidRPr="00C3583D" w:rsidRDefault="00C3583D" w:rsidP="00C3583D">
      <w:pPr>
        <w:rPr>
          <w:rFonts w:eastAsia="Calibri"/>
        </w:rPr>
      </w:pPr>
    </w:p>
    <w:p w14:paraId="5D38C45D" w14:textId="77777777" w:rsidR="00C3583D" w:rsidRPr="00C3583D" w:rsidRDefault="00C3583D" w:rsidP="00C3583D">
      <w:pPr>
        <w:keepNext/>
        <w:keepLines/>
        <w:spacing w:before="40" w:after="0"/>
        <w:outlineLvl w:val="3"/>
        <w:rPr>
          <w:rFonts w:eastAsia="SimSun"/>
          <w:b/>
          <w:iCs/>
          <w:sz w:val="26"/>
        </w:rPr>
      </w:pPr>
      <w:r w:rsidRPr="00C3583D">
        <w:rPr>
          <w:rFonts w:eastAsia="SimSun"/>
          <w:b/>
          <w:iCs/>
          <w:sz w:val="26"/>
        </w:rPr>
        <w:t xml:space="preserve">Industrial </w:t>
      </w:r>
      <w:proofErr w:type="spellStart"/>
      <w:r w:rsidRPr="00C3583D">
        <w:rPr>
          <w:rFonts w:eastAsia="SimSun"/>
          <w:b/>
          <w:iCs/>
          <w:sz w:val="26"/>
        </w:rPr>
        <w:t>ag’s</w:t>
      </w:r>
      <w:proofErr w:type="spellEnd"/>
      <w:r w:rsidRPr="00C3583D">
        <w:rPr>
          <w:rFonts w:eastAsia="SimSun"/>
          <w:b/>
          <w:iCs/>
          <w:sz w:val="26"/>
        </w:rPr>
        <w:t xml:space="preserve"> </w:t>
      </w:r>
      <w:r w:rsidRPr="00C3583D">
        <w:rPr>
          <w:rFonts w:eastAsia="SimSun"/>
          <w:b/>
          <w:iCs/>
          <w:sz w:val="26"/>
          <w:u w:val="single"/>
        </w:rPr>
        <w:t>unsustainable</w:t>
      </w:r>
      <w:r w:rsidRPr="00C3583D">
        <w:rPr>
          <w:rFonts w:eastAsia="SimSun"/>
          <w:b/>
          <w:iCs/>
          <w:sz w:val="26"/>
        </w:rPr>
        <w:t xml:space="preserve"> and causes </w:t>
      </w:r>
      <w:r w:rsidRPr="00C3583D">
        <w:rPr>
          <w:rFonts w:eastAsia="SimSun"/>
          <w:b/>
          <w:iCs/>
          <w:sz w:val="26"/>
          <w:u w:val="single"/>
        </w:rPr>
        <w:t>extinction</w:t>
      </w:r>
    </w:p>
    <w:p w14:paraId="65D20664" w14:textId="77777777" w:rsidR="00C3583D" w:rsidRPr="00C3583D" w:rsidRDefault="00C3583D" w:rsidP="00C3583D">
      <w:pPr>
        <w:rPr>
          <w:rFonts w:eastAsia="Calibri"/>
        </w:rPr>
      </w:pPr>
      <w:r w:rsidRPr="00C3583D">
        <w:rPr>
          <w:rFonts w:eastAsia="Calibri"/>
        </w:rPr>
        <w:t xml:space="preserve">Alice </w:t>
      </w:r>
      <w:proofErr w:type="spellStart"/>
      <w:r w:rsidRPr="00C3583D">
        <w:rPr>
          <w:rFonts w:eastAsia="Calibri"/>
          <w:b/>
          <w:bCs/>
          <w:sz w:val="26"/>
        </w:rPr>
        <w:t>Friedemann</w:t>
      </w:r>
      <w:proofErr w:type="spellEnd"/>
      <w:r w:rsidRPr="00C3583D">
        <w:rPr>
          <w:rFonts w:eastAsia="Calibri"/>
          <w:b/>
          <w:bCs/>
          <w:sz w:val="26"/>
        </w:rPr>
        <w:t xml:space="preserve"> 17</w:t>
      </w:r>
      <w:r w:rsidRPr="00C3583D">
        <w:rPr>
          <w:rFonts w:eastAsia="Calibri"/>
        </w:rPr>
        <w:t xml:space="preserve">, Systems Architect and Engineer </w:t>
      </w:r>
      <w:proofErr w:type="gramStart"/>
      <w:r w:rsidRPr="00C3583D">
        <w:rPr>
          <w:rFonts w:eastAsia="Calibri"/>
        </w:rPr>
        <w:t>For</w:t>
      </w:r>
      <w:proofErr w:type="gramEnd"/>
      <w:r w:rsidRPr="00C3583D">
        <w:rPr>
          <w:rFonts w:eastAsia="Calibri"/>
        </w:rPr>
        <w:t xml:space="preserve"> Over 25 Years, Science, Energy, and Agriculture Writer, Investigative Journalist and Energy Expert, Founder of Energy Skeptic, Author of When Trucks Stop Running: Energy and the Future of Transportation, “Chemical Industrial Agriculture is Unsustainable. Here’s Why”, Resilience, 5-27, http://www.resilience.org/stories/2017-03-27/chemical-industrial-farming-unsustainable-heres/</w:t>
      </w:r>
    </w:p>
    <w:p w14:paraId="454C05AA" w14:textId="77777777" w:rsidR="00C3583D" w:rsidRPr="00C3583D" w:rsidRDefault="00C3583D" w:rsidP="00C3583D">
      <w:pPr>
        <w:rPr>
          <w:rFonts w:eastAsia="Calibri"/>
          <w:sz w:val="16"/>
        </w:rPr>
      </w:pPr>
      <w:r w:rsidRPr="00C3583D">
        <w:rPr>
          <w:rFonts w:eastAsia="Calibri"/>
          <w:sz w:val="16"/>
        </w:rPr>
        <w:t xml:space="preserve">We hear a lot about how we’re running out of antibiotics.  But </w:t>
      </w:r>
      <w:r w:rsidRPr="00C3583D">
        <w:rPr>
          <w:rFonts w:eastAsia="Calibri"/>
          <w:u w:val="single"/>
        </w:rPr>
        <w:t>we are</w:t>
      </w:r>
      <w:r w:rsidRPr="00C3583D">
        <w:rPr>
          <w:rFonts w:eastAsia="Calibri"/>
          <w:sz w:val="16"/>
        </w:rPr>
        <w:t xml:space="preserve"> also </w:t>
      </w:r>
      <w:r w:rsidRPr="00C3583D">
        <w:rPr>
          <w:rFonts w:eastAsia="Calibri"/>
          <w:u w:val="single"/>
        </w:rPr>
        <w:t xml:space="preserve">doomed to run out of pesticides, because </w:t>
      </w:r>
      <w:r w:rsidRPr="00C3583D">
        <w:rPr>
          <w:rFonts w:eastAsia="Calibri"/>
          <w:highlight w:val="green"/>
          <w:u w:val="single"/>
        </w:rPr>
        <w:t xml:space="preserve">insects </w:t>
      </w:r>
      <w:r w:rsidRPr="00C3583D">
        <w:rPr>
          <w:rFonts w:eastAsia="Calibri"/>
          <w:b/>
          <w:iCs/>
          <w:highlight w:val="green"/>
          <w:u w:val="single"/>
        </w:rPr>
        <w:t>inevitably</w:t>
      </w:r>
      <w:r w:rsidRPr="00C3583D">
        <w:rPr>
          <w:rFonts w:eastAsia="Calibri"/>
          <w:highlight w:val="green"/>
          <w:u w:val="single"/>
        </w:rPr>
        <w:t xml:space="preserve"> develop resistance</w:t>
      </w:r>
      <w:r w:rsidRPr="00C3583D">
        <w:rPr>
          <w:rFonts w:eastAsia="Calibri"/>
          <w:sz w:val="16"/>
        </w:rPr>
        <w:t>, whether toxic chemicals are sprayed directly or genetically engineered into the plants.</w:t>
      </w:r>
    </w:p>
    <w:p w14:paraId="108234B6" w14:textId="77777777" w:rsidR="00C3583D" w:rsidRPr="00C3583D" w:rsidRDefault="00C3583D" w:rsidP="00C3583D">
      <w:pPr>
        <w:rPr>
          <w:rFonts w:eastAsia="Calibri"/>
          <w:sz w:val="16"/>
        </w:rPr>
      </w:pPr>
      <w:r w:rsidRPr="00C3583D">
        <w:rPr>
          <w:rFonts w:eastAsia="Calibri"/>
          <w:sz w:val="16"/>
        </w:rPr>
        <w:t xml:space="preserve">Worse yet, weeds, insects, and fungus develop resistance </w:t>
      </w:r>
      <w:r w:rsidRPr="00C3583D">
        <w:rPr>
          <w:rFonts w:eastAsia="Calibri"/>
          <w:highlight w:val="green"/>
          <w:u w:val="single"/>
        </w:rPr>
        <w:t xml:space="preserve">in </w:t>
      </w:r>
      <w:r w:rsidRPr="00C3583D">
        <w:rPr>
          <w:rFonts w:eastAsia="Calibri"/>
          <w:b/>
          <w:iCs/>
          <w:highlight w:val="green"/>
          <w:u w:val="single"/>
        </w:rPr>
        <w:t>just 5 years</w:t>
      </w:r>
      <w:r w:rsidRPr="00C3583D">
        <w:rPr>
          <w:rFonts w:eastAsia="Calibri"/>
          <w:u w:val="single"/>
        </w:rPr>
        <w:t xml:space="preserve"> on average</w:t>
      </w:r>
      <w:r w:rsidRPr="00C3583D">
        <w:rPr>
          <w:rFonts w:eastAsia="Calibri"/>
          <w:sz w:val="16"/>
        </w:rPr>
        <w:t>, which has caused the chemicals to grow increasingly lethal over the past 60 years.  And it takes on average eight to ten years to identify, test, and develop a new pesticide, though that isn’t long enough to discover the long-term toxicity to humans and other organisms.</w:t>
      </w:r>
    </w:p>
    <w:p w14:paraId="6E2CD772" w14:textId="77777777" w:rsidR="00C3583D" w:rsidRPr="00C3583D" w:rsidRDefault="00C3583D" w:rsidP="00C3583D">
      <w:pPr>
        <w:rPr>
          <w:rFonts w:eastAsia="Calibri"/>
          <w:sz w:val="16"/>
        </w:rPr>
      </w:pPr>
      <w:r w:rsidRPr="00C3583D">
        <w:rPr>
          <w:rFonts w:eastAsia="Calibri"/>
          <w:sz w:val="16"/>
        </w:rPr>
        <w:t xml:space="preserve">And </w:t>
      </w:r>
      <w:r w:rsidRPr="00C3583D">
        <w:rPr>
          <w:rFonts w:eastAsia="Calibri"/>
          <w:u w:val="single"/>
        </w:rPr>
        <w:t>this devil’s bargain hasn’t even provided most of the gains in crop yields</w:t>
      </w:r>
      <w:r w:rsidRPr="00C3583D">
        <w:rPr>
          <w:rFonts w:eastAsia="Calibri"/>
          <w:sz w:val="16"/>
        </w:rPr>
        <w:t>, which is due to natural-gas and phosphate fertilizers plus soil-crushing tractors and harvesters that can do the work of millions of men and horses quickly on farms that grow only one crop on thousands of acres.</w:t>
      </w:r>
    </w:p>
    <w:p w14:paraId="49522C7F" w14:textId="77777777" w:rsidR="00C3583D" w:rsidRPr="00C3583D" w:rsidRDefault="00C3583D" w:rsidP="00C3583D">
      <w:pPr>
        <w:rPr>
          <w:rFonts w:eastAsia="Calibri"/>
          <w:sz w:val="16"/>
        </w:rPr>
      </w:pPr>
      <w:r w:rsidRPr="00C3583D">
        <w:rPr>
          <w:rFonts w:eastAsia="Calibri"/>
          <w:sz w:val="16"/>
        </w:rPr>
        <w:t xml:space="preserve">Yet </w:t>
      </w:r>
      <w:r w:rsidRPr="00C3583D">
        <w:rPr>
          <w:rFonts w:eastAsia="Calibri"/>
          <w:u w:val="single"/>
        </w:rPr>
        <w:t>before pesticides, farmers lost a third of</w:t>
      </w:r>
      <w:r w:rsidRPr="00C3583D">
        <w:rPr>
          <w:rFonts w:eastAsia="Calibri"/>
          <w:sz w:val="16"/>
        </w:rPr>
        <w:t xml:space="preserve"> their </w:t>
      </w:r>
      <w:r w:rsidRPr="00C3583D">
        <w:rPr>
          <w:rFonts w:eastAsia="Calibri"/>
          <w:u w:val="single"/>
        </w:rPr>
        <w:t>crops to pests, after</w:t>
      </w:r>
      <w:r w:rsidRPr="00C3583D">
        <w:rPr>
          <w:rFonts w:eastAsia="Calibri"/>
          <w:sz w:val="16"/>
        </w:rPr>
        <w:t xml:space="preserve"> pesticides, </w:t>
      </w:r>
      <w:r w:rsidRPr="00C3583D">
        <w:rPr>
          <w:rFonts w:eastAsia="Calibri"/>
          <w:u w:val="single"/>
        </w:rPr>
        <w:t>farmers still lose a third</w:t>
      </w:r>
      <w:r w:rsidRPr="00C3583D">
        <w:rPr>
          <w:rFonts w:eastAsia="Calibri"/>
          <w:sz w:val="16"/>
        </w:rPr>
        <w:t xml:space="preserve"> of their crops.</w:t>
      </w:r>
    </w:p>
    <w:p w14:paraId="7081D62E" w14:textId="77777777" w:rsidR="00C3583D" w:rsidRPr="00C3583D" w:rsidRDefault="00C3583D" w:rsidP="00C3583D">
      <w:pPr>
        <w:rPr>
          <w:rFonts w:eastAsia="Calibri"/>
          <w:sz w:val="16"/>
        </w:rPr>
      </w:pPr>
      <w:r w:rsidRPr="00C3583D">
        <w:rPr>
          <w:rFonts w:eastAsia="Calibri"/>
          <w:sz w:val="16"/>
        </w:rPr>
        <w:t xml:space="preserve">Even without pesticides, </w:t>
      </w:r>
      <w:r w:rsidRPr="00C3583D">
        <w:rPr>
          <w:rFonts w:eastAsia="Calibri"/>
          <w:b/>
          <w:iCs/>
          <w:sz w:val="24"/>
          <w:highlight w:val="green"/>
          <w:u w:val="single"/>
        </w:rPr>
        <w:t>industrial ag</w:t>
      </w:r>
      <w:r w:rsidRPr="00C3583D">
        <w:rPr>
          <w:rFonts w:eastAsia="Calibri"/>
          <w:b/>
          <w:iCs/>
          <w:sz w:val="24"/>
          <w:u w:val="single"/>
        </w:rPr>
        <w:t xml:space="preserve">riculture </w:t>
      </w:r>
      <w:r w:rsidRPr="00C3583D">
        <w:rPr>
          <w:rFonts w:eastAsia="Calibri"/>
          <w:b/>
          <w:iCs/>
          <w:sz w:val="24"/>
          <w:highlight w:val="green"/>
          <w:u w:val="single"/>
        </w:rPr>
        <w:t>is doomed</w:t>
      </w:r>
      <w:r w:rsidRPr="00C3583D">
        <w:rPr>
          <w:rFonts w:eastAsia="Calibri"/>
          <w:b/>
          <w:iCs/>
          <w:sz w:val="24"/>
          <w:u w:val="single"/>
        </w:rPr>
        <w:t xml:space="preserve"> to fail</w:t>
      </w:r>
      <w:r w:rsidRPr="00C3583D">
        <w:rPr>
          <w:rFonts w:eastAsia="Calibri"/>
          <w:sz w:val="24"/>
          <w:u w:val="single"/>
        </w:rPr>
        <w:t xml:space="preserve"> </w:t>
      </w:r>
      <w:r w:rsidRPr="00C3583D">
        <w:rPr>
          <w:rFonts w:eastAsia="Calibri"/>
          <w:highlight w:val="green"/>
          <w:u w:val="single"/>
        </w:rPr>
        <w:t>from extremely high</w:t>
      </w:r>
      <w:r w:rsidRPr="00C3583D">
        <w:rPr>
          <w:rFonts w:eastAsia="Calibri"/>
          <w:u w:val="single"/>
        </w:rPr>
        <w:t xml:space="preserve"> rates of soil </w:t>
      </w:r>
      <w:r w:rsidRPr="00C3583D">
        <w:rPr>
          <w:rFonts w:eastAsia="Calibri"/>
          <w:highlight w:val="green"/>
          <w:u w:val="single"/>
        </w:rPr>
        <w:t>erosion and</w:t>
      </w:r>
      <w:r w:rsidRPr="00C3583D">
        <w:rPr>
          <w:rFonts w:eastAsia="Calibri"/>
          <w:u w:val="single"/>
        </w:rPr>
        <w:t xml:space="preserve"> soil </w:t>
      </w:r>
      <w:r w:rsidRPr="00C3583D">
        <w:rPr>
          <w:rFonts w:eastAsia="Calibri"/>
          <w:highlight w:val="green"/>
          <w:u w:val="single"/>
        </w:rPr>
        <w:t>compaction</w:t>
      </w:r>
      <w:r w:rsidRPr="00C3583D">
        <w:rPr>
          <w:rFonts w:eastAsia="Calibri"/>
          <w:u w:val="single"/>
        </w:rPr>
        <w:t xml:space="preserve"> at rates that far exceed losses in the past</w:t>
      </w:r>
      <w:r w:rsidRPr="00C3583D">
        <w:rPr>
          <w:rFonts w:eastAsia="Calibri"/>
          <w:sz w:val="16"/>
        </w:rPr>
        <w:t>, since soil couldn’t wash or blow away as easily on small farms that grew many crops.</w:t>
      </w:r>
    </w:p>
    <w:p w14:paraId="40029EF1" w14:textId="77777777" w:rsidR="00C3583D" w:rsidRPr="00C3583D" w:rsidRDefault="00C3583D" w:rsidP="00C3583D">
      <w:pPr>
        <w:rPr>
          <w:rFonts w:eastAsia="Calibri"/>
          <w:sz w:val="16"/>
        </w:rPr>
      </w:pPr>
      <w:r w:rsidRPr="00C3583D">
        <w:rPr>
          <w:rFonts w:eastAsia="Calibri"/>
          <w:u w:val="single"/>
        </w:rPr>
        <w:t xml:space="preserve">But pest killing </w:t>
      </w:r>
      <w:r w:rsidRPr="00C3583D">
        <w:rPr>
          <w:rFonts w:eastAsia="Calibri"/>
          <w:highlight w:val="green"/>
          <w:u w:val="single"/>
        </w:rPr>
        <w:t>chemicals are</w:t>
      </w:r>
      <w:r w:rsidRPr="00C3583D">
        <w:rPr>
          <w:rFonts w:eastAsia="Calibri"/>
          <w:u w:val="single"/>
        </w:rPr>
        <w:t xml:space="preserve"> surely </w:t>
      </w:r>
      <w:r w:rsidRPr="00C3583D">
        <w:rPr>
          <w:rFonts w:eastAsia="Calibri"/>
          <w:b/>
          <w:iCs/>
          <w:highlight w:val="green"/>
          <w:u w:val="single"/>
        </w:rPr>
        <w:t>accelerating the</w:t>
      </w:r>
      <w:r w:rsidRPr="00C3583D">
        <w:rPr>
          <w:rFonts w:eastAsia="Calibri"/>
          <w:b/>
          <w:iCs/>
          <w:u w:val="single"/>
        </w:rPr>
        <w:t xml:space="preserve"> day of </w:t>
      </w:r>
      <w:r w:rsidRPr="00C3583D">
        <w:rPr>
          <w:rFonts w:eastAsia="Calibri"/>
          <w:b/>
          <w:iCs/>
          <w:highlight w:val="green"/>
          <w:u w:val="single"/>
        </w:rPr>
        <w:t>reckoning</w:t>
      </w:r>
      <w:r w:rsidRPr="00C3583D">
        <w:rPr>
          <w:rFonts w:eastAsia="Calibri"/>
          <w:u w:val="single"/>
        </w:rPr>
        <w:t xml:space="preserve"> sooner rather than later. </w:t>
      </w:r>
      <w:r w:rsidRPr="00C3583D">
        <w:rPr>
          <w:rFonts w:eastAsia="Calibri"/>
          <w:highlight w:val="green"/>
          <w:u w:val="single"/>
        </w:rPr>
        <w:t>Enormous amounts</w:t>
      </w:r>
      <w:r w:rsidRPr="00C3583D">
        <w:rPr>
          <w:rFonts w:eastAsia="Calibri"/>
          <w:u w:val="single"/>
        </w:rPr>
        <w:t xml:space="preserve"> of toxic chemicals </w:t>
      </w:r>
      <w:r w:rsidRPr="00C3583D">
        <w:rPr>
          <w:rFonts w:eastAsia="Calibri"/>
          <w:highlight w:val="green"/>
          <w:u w:val="single"/>
        </w:rPr>
        <w:t>are dumped</w:t>
      </w:r>
      <w:r w:rsidRPr="00C3583D">
        <w:rPr>
          <w:rFonts w:eastAsia="Calibri"/>
          <w:u w:val="single"/>
        </w:rPr>
        <w:t xml:space="preserve"> on land every year — over </w:t>
      </w:r>
      <w:r w:rsidRPr="00C3583D">
        <w:rPr>
          <w:rFonts w:eastAsia="Calibri"/>
          <w:b/>
          <w:iCs/>
          <w:u w:val="single"/>
        </w:rPr>
        <w:t>1 billion pounds</w:t>
      </w:r>
      <w:r w:rsidRPr="00C3583D">
        <w:rPr>
          <w:rFonts w:eastAsia="Calibri"/>
          <w:u w:val="single"/>
        </w:rPr>
        <w:t xml:space="preserve"> are used in the</w:t>
      </w:r>
      <w:r w:rsidRPr="00C3583D">
        <w:rPr>
          <w:rFonts w:eastAsia="Calibri"/>
          <w:sz w:val="16"/>
        </w:rPr>
        <w:t xml:space="preserve"> United State </w:t>
      </w:r>
      <w:r w:rsidRPr="00C3583D">
        <w:rPr>
          <w:rFonts w:eastAsia="Calibri"/>
          <w:u w:val="single"/>
        </w:rPr>
        <w:t>(US) every year</w:t>
      </w:r>
      <w:r w:rsidRPr="00C3583D">
        <w:rPr>
          <w:rFonts w:eastAsia="Calibri"/>
          <w:sz w:val="16"/>
        </w:rPr>
        <w:t xml:space="preserve"> and 5.6 billion pounds globally (</w:t>
      </w:r>
      <w:proofErr w:type="spellStart"/>
      <w:r w:rsidRPr="00C3583D">
        <w:rPr>
          <w:rFonts w:eastAsia="Calibri"/>
          <w:sz w:val="16"/>
        </w:rPr>
        <w:t>Alavanja</w:t>
      </w:r>
      <w:proofErr w:type="spellEnd"/>
      <w:r w:rsidRPr="00C3583D">
        <w:rPr>
          <w:rFonts w:eastAsia="Calibri"/>
          <w:sz w:val="16"/>
        </w:rPr>
        <w:t xml:space="preserve"> 2009).</w:t>
      </w:r>
    </w:p>
    <w:p w14:paraId="3F9863AF" w14:textId="77777777" w:rsidR="00C3583D" w:rsidRPr="00C3583D" w:rsidRDefault="00C3583D" w:rsidP="00C3583D">
      <w:pPr>
        <w:rPr>
          <w:rFonts w:eastAsia="Calibri"/>
          <w:sz w:val="16"/>
        </w:rPr>
      </w:pPr>
      <w:r w:rsidRPr="00C3583D">
        <w:rPr>
          <w:rFonts w:eastAsia="Calibri"/>
          <w:highlight w:val="green"/>
          <w:u w:val="single"/>
        </w:rPr>
        <w:t xml:space="preserve">This </w:t>
      </w:r>
      <w:r w:rsidRPr="00C3583D">
        <w:rPr>
          <w:rFonts w:eastAsia="Calibri"/>
          <w:b/>
          <w:iCs/>
          <w:highlight w:val="green"/>
          <w:u w:val="single"/>
        </w:rPr>
        <w:t>destroys</w:t>
      </w:r>
      <w:r w:rsidRPr="00C3583D">
        <w:rPr>
          <w:rFonts w:eastAsia="Calibri"/>
          <w:b/>
          <w:iCs/>
          <w:u w:val="single"/>
        </w:rPr>
        <w:t xml:space="preserve"> the very </w:t>
      </w:r>
      <w:r w:rsidRPr="00C3583D">
        <w:rPr>
          <w:rFonts w:eastAsia="Calibri"/>
          <w:b/>
          <w:iCs/>
          <w:highlight w:val="green"/>
          <w:u w:val="single"/>
        </w:rPr>
        <w:t>ecosystems</w:t>
      </w:r>
      <w:r w:rsidRPr="00C3583D">
        <w:rPr>
          <w:rFonts w:eastAsia="Calibri"/>
          <w:u w:val="single"/>
        </w:rPr>
        <w:t xml:space="preserve"> that used to help plants fight off </w:t>
      </w:r>
      <w:proofErr w:type="gramStart"/>
      <w:r w:rsidRPr="00C3583D">
        <w:rPr>
          <w:rFonts w:eastAsia="Calibri"/>
          <w:u w:val="single"/>
        </w:rPr>
        <w:t xml:space="preserve">pests, </w:t>
      </w:r>
      <w:r w:rsidRPr="00C3583D">
        <w:rPr>
          <w:rFonts w:eastAsia="Calibri"/>
          <w:highlight w:val="green"/>
          <w:u w:val="single"/>
        </w:rPr>
        <w:t>and</w:t>
      </w:r>
      <w:proofErr w:type="gramEnd"/>
      <w:r w:rsidRPr="00C3583D">
        <w:rPr>
          <w:rFonts w:eastAsia="Calibri"/>
          <w:highlight w:val="green"/>
          <w:u w:val="single"/>
        </w:rPr>
        <w:t xml:space="preserve"> is a </w:t>
      </w:r>
      <w:r w:rsidRPr="00C3583D">
        <w:rPr>
          <w:rFonts w:eastAsia="Calibri"/>
          <w:b/>
          <w:iCs/>
          <w:highlight w:val="green"/>
          <w:u w:val="single"/>
        </w:rPr>
        <w:t>major factor</w:t>
      </w:r>
      <w:r w:rsidRPr="00C3583D">
        <w:rPr>
          <w:rFonts w:eastAsia="Calibri"/>
          <w:highlight w:val="green"/>
          <w:u w:val="single"/>
        </w:rPr>
        <w:t xml:space="preserve"> biod</w:t>
      </w:r>
      <w:r w:rsidRPr="00C3583D">
        <w:rPr>
          <w:rFonts w:eastAsia="Calibri"/>
          <w:u w:val="single"/>
        </w:rPr>
        <w:t xml:space="preserve">iversity </w:t>
      </w:r>
      <w:r w:rsidRPr="00C3583D">
        <w:rPr>
          <w:rFonts w:eastAsia="Calibri"/>
          <w:highlight w:val="green"/>
          <w:u w:val="single"/>
        </w:rPr>
        <w:t xml:space="preserve">loss and </w:t>
      </w:r>
      <w:r w:rsidRPr="00C3583D">
        <w:rPr>
          <w:rFonts w:eastAsia="Calibri"/>
          <w:b/>
          <w:iCs/>
          <w:sz w:val="24"/>
          <w:highlight w:val="green"/>
          <w:u w:val="single"/>
        </w:rPr>
        <w:t>extinction</w:t>
      </w:r>
      <w:r w:rsidRPr="00C3583D">
        <w:rPr>
          <w:rFonts w:eastAsia="Calibri"/>
          <w:sz w:val="16"/>
        </w:rPr>
        <w:t>.</w:t>
      </w:r>
    </w:p>
    <w:p w14:paraId="54350C23" w14:textId="77777777" w:rsidR="00C3583D" w:rsidRPr="00C3583D" w:rsidRDefault="00C3583D" w:rsidP="00C3583D">
      <w:pPr>
        <w:rPr>
          <w:rFonts w:eastAsia="Calibri"/>
          <w:sz w:val="16"/>
        </w:rPr>
      </w:pPr>
      <w:r w:rsidRPr="00C3583D">
        <w:rPr>
          <w:rFonts w:eastAsia="Calibri"/>
          <w:u w:val="single"/>
        </w:rPr>
        <w:t>Evidence</w:t>
      </w:r>
      <w:r w:rsidRPr="00C3583D">
        <w:rPr>
          <w:rFonts w:eastAsia="Calibri"/>
          <w:sz w:val="16"/>
        </w:rPr>
        <w:t xml:space="preserve"> also </w:t>
      </w:r>
      <w:r w:rsidRPr="00C3583D">
        <w:rPr>
          <w:rFonts w:eastAsia="Calibri"/>
          <w:u w:val="single"/>
        </w:rPr>
        <w:t xml:space="preserve">points to </w:t>
      </w:r>
      <w:r w:rsidRPr="00C3583D">
        <w:rPr>
          <w:rFonts w:eastAsia="Calibri"/>
          <w:highlight w:val="green"/>
          <w:u w:val="single"/>
        </w:rPr>
        <w:t>pesticides play</w:t>
      </w:r>
      <w:r w:rsidRPr="00C3583D">
        <w:rPr>
          <w:rFonts w:eastAsia="Calibri"/>
          <w:u w:val="single"/>
        </w:rPr>
        <w:t xml:space="preserve">ing </w:t>
      </w:r>
      <w:r w:rsidRPr="00C3583D">
        <w:rPr>
          <w:rFonts w:eastAsia="Calibri"/>
          <w:highlight w:val="green"/>
          <w:u w:val="single"/>
        </w:rPr>
        <w:t xml:space="preserve">a </w:t>
      </w:r>
      <w:r w:rsidRPr="00C3583D">
        <w:rPr>
          <w:rFonts w:eastAsia="Calibri"/>
          <w:b/>
          <w:iCs/>
          <w:highlight w:val="green"/>
          <w:u w:val="single"/>
        </w:rPr>
        <w:t>key role in</w:t>
      </w:r>
      <w:r w:rsidRPr="00C3583D">
        <w:rPr>
          <w:rFonts w:eastAsia="Calibri"/>
          <w:b/>
          <w:iCs/>
          <w:u w:val="single"/>
        </w:rPr>
        <w:t xml:space="preserve"> the </w:t>
      </w:r>
      <w:r w:rsidRPr="00C3583D">
        <w:rPr>
          <w:rFonts w:eastAsia="Calibri"/>
          <w:b/>
          <w:iCs/>
          <w:highlight w:val="green"/>
          <w:u w:val="single"/>
        </w:rPr>
        <w:t>loss of bees</w:t>
      </w:r>
      <w:r w:rsidRPr="00C3583D">
        <w:rPr>
          <w:rFonts w:eastAsia="Calibri"/>
          <w:highlight w:val="green"/>
          <w:u w:val="single"/>
        </w:rPr>
        <w:t xml:space="preserve"> and</w:t>
      </w:r>
      <w:r w:rsidRPr="00C3583D">
        <w:rPr>
          <w:rFonts w:eastAsia="Calibri"/>
          <w:u w:val="single"/>
        </w:rPr>
        <w:t xml:space="preserve"> their </w:t>
      </w:r>
      <w:r w:rsidRPr="00C3583D">
        <w:rPr>
          <w:rFonts w:eastAsia="Calibri"/>
          <w:highlight w:val="green"/>
          <w:u w:val="single"/>
        </w:rPr>
        <w:t>pollination</w:t>
      </w:r>
      <w:r w:rsidRPr="00C3583D">
        <w:rPr>
          <w:rFonts w:eastAsia="Calibri"/>
          <w:u w:val="single"/>
        </w:rPr>
        <w:t xml:space="preserve"> services</w:t>
      </w:r>
      <w:r w:rsidRPr="00C3583D">
        <w:rPr>
          <w:rFonts w:eastAsia="Calibri"/>
          <w:sz w:val="16"/>
        </w:rPr>
        <w:t xml:space="preserve">.  Although paleo-diet fanatics won’t mind eating mostly meat when fruit, vegetable, and nut crops are gone, they will not be so happy about having to eat more carbohydrates. Wheat and other grains will still be around, since they are </w:t>
      </w:r>
      <w:proofErr w:type="gramStart"/>
      <w:r w:rsidRPr="00C3583D">
        <w:rPr>
          <w:rFonts w:eastAsia="Calibri"/>
          <w:sz w:val="16"/>
        </w:rPr>
        <w:t>wind-pollinated</w:t>
      </w:r>
      <w:proofErr w:type="gramEnd"/>
      <w:r w:rsidRPr="00C3583D">
        <w:rPr>
          <w:rFonts w:eastAsia="Calibri"/>
          <w:sz w:val="16"/>
        </w:rPr>
        <w:t>.</w:t>
      </w:r>
    </w:p>
    <w:p w14:paraId="121F7335" w14:textId="77777777" w:rsidR="00C3583D" w:rsidRPr="00C3583D" w:rsidRDefault="00C3583D" w:rsidP="00C3583D">
      <w:pPr>
        <w:rPr>
          <w:rFonts w:eastAsia="Calibri"/>
          <w:sz w:val="16"/>
        </w:rPr>
      </w:pPr>
      <w:r w:rsidRPr="00C3583D">
        <w:rPr>
          <w:rFonts w:eastAsia="Calibri"/>
          <w:u w:val="single"/>
        </w:rPr>
        <w:t xml:space="preserve">Agricultural </w:t>
      </w:r>
      <w:r w:rsidRPr="00C3583D">
        <w:rPr>
          <w:rFonts w:eastAsia="Calibri"/>
          <w:highlight w:val="green"/>
          <w:u w:val="single"/>
        </w:rPr>
        <w:t xml:space="preserve">chemicals </w:t>
      </w:r>
      <w:r w:rsidRPr="00C3583D">
        <w:rPr>
          <w:rFonts w:eastAsia="Calibri"/>
          <w:b/>
          <w:iCs/>
          <w:highlight w:val="green"/>
          <w:u w:val="single"/>
        </w:rPr>
        <w:t xml:space="preserve">render land </w:t>
      </w:r>
      <w:r w:rsidRPr="00C3583D">
        <w:rPr>
          <w:rFonts w:eastAsia="Calibri"/>
          <w:b/>
          <w:iCs/>
          <w:sz w:val="24"/>
          <w:highlight w:val="green"/>
          <w:u w:val="single"/>
        </w:rPr>
        <w:t>lifeless</w:t>
      </w:r>
      <w:r w:rsidRPr="00C3583D">
        <w:rPr>
          <w:rFonts w:eastAsia="Calibri"/>
          <w:sz w:val="24"/>
          <w:u w:val="single"/>
        </w:rPr>
        <w:t xml:space="preserve"> </w:t>
      </w:r>
      <w:r w:rsidRPr="00C3583D">
        <w:rPr>
          <w:rFonts w:eastAsia="Calibri"/>
          <w:u w:val="single"/>
        </w:rPr>
        <w:t>and toxic to beneficial creatures</w:t>
      </w:r>
      <w:r w:rsidRPr="00C3583D">
        <w:rPr>
          <w:rFonts w:eastAsia="Calibri"/>
          <w:sz w:val="16"/>
        </w:rPr>
        <w:t xml:space="preserve">, also </w:t>
      </w:r>
      <w:r w:rsidRPr="00C3583D">
        <w:rPr>
          <w:rFonts w:eastAsia="Calibri"/>
          <w:b/>
          <w:iCs/>
          <w:sz w:val="24"/>
          <w:highlight w:val="green"/>
          <w:u w:val="single"/>
        </w:rPr>
        <w:t>killing the food chain above</w:t>
      </w:r>
      <w:r w:rsidRPr="00C3583D">
        <w:rPr>
          <w:rFonts w:eastAsia="Calibri"/>
        </w:rPr>
        <w:t xml:space="preserve"> </w:t>
      </w:r>
      <w:r w:rsidRPr="00C3583D">
        <w:rPr>
          <w:rFonts w:eastAsia="Calibri"/>
          <w:u w:val="single"/>
        </w:rPr>
        <w:t xml:space="preserve">— fish, amphibians, birds, </w:t>
      </w:r>
      <w:r w:rsidRPr="00C3583D">
        <w:rPr>
          <w:rFonts w:eastAsia="Calibri"/>
          <w:highlight w:val="green"/>
          <w:u w:val="single"/>
        </w:rPr>
        <w:t xml:space="preserve">and </w:t>
      </w:r>
      <w:r w:rsidRPr="00C3583D">
        <w:rPr>
          <w:rFonts w:eastAsia="Calibri"/>
          <w:b/>
          <w:iCs/>
          <w:highlight w:val="green"/>
          <w:u w:val="single"/>
        </w:rPr>
        <w:t>humans</w:t>
      </w:r>
      <w:r w:rsidRPr="00C3583D">
        <w:rPr>
          <w:rFonts w:eastAsia="Calibri"/>
          <w:u w:val="single"/>
        </w:rPr>
        <w:t xml:space="preserve"> (from</w:t>
      </w:r>
      <w:r w:rsidRPr="00C3583D">
        <w:rPr>
          <w:rFonts w:eastAsia="Calibri"/>
          <w:sz w:val="16"/>
        </w:rPr>
        <w:t xml:space="preserve"> cancer, chronic </w:t>
      </w:r>
      <w:r w:rsidRPr="00C3583D">
        <w:rPr>
          <w:rFonts w:eastAsia="Calibri"/>
          <w:u w:val="single"/>
        </w:rPr>
        <w:t>disease</w:t>
      </w:r>
      <w:r w:rsidRPr="00C3583D">
        <w:rPr>
          <w:rFonts w:eastAsia="Calibri"/>
          <w:sz w:val="16"/>
        </w:rPr>
        <w:t>, and suicide).</w:t>
      </w:r>
    </w:p>
    <w:p w14:paraId="5B937F96" w14:textId="77777777" w:rsidR="00C3583D" w:rsidRPr="00C3583D" w:rsidRDefault="00C3583D" w:rsidP="00C3583D">
      <w:pPr>
        <w:rPr>
          <w:rFonts w:eastAsia="Calibri"/>
          <w:sz w:val="16"/>
        </w:rPr>
      </w:pPr>
      <w:r w:rsidRPr="00C3583D">
        <w:rPr>
          <w:rFonts w:eastAsia="Calibri"/>
          <w:u w:val="single"/>
        </w:rPr>
        <w:t xml:space="preserve">Surely a day is coming when </w:t>
      </w:r>
      <w:r w:rsidRPr="00C3583D">
        <w:rPr>
          <w:rFonts w:eastAsia="Calibri"/>
          <w:highlight w:val="green"/>
          <w:u w:val="single"/>
        </w:rPr>
        <w:t xml:space="preserve">pesticides stop working, resulting in </w:t>
      </w:r>
      <w:r w:rsidRPr="00C3583D">
        <w:rPr>
          <w:rFonts w:eastAsia="Calibri"/>
          <w:b/>
          <w:iCs/>
          <w:sz w:val="24"/>
          <w:highlight w:val="green"/>
          <w:u w:val="single"/>
        </w:rPr>
        <w:t>massive famines</w:t>
      </w:r>
      <w:r w:rsidRPr="00C3583D">
        <w:rPr>
          <w:rFonts w:eastAsia="Calibri"/>
          <w:sz w:val="16"/>
        </w:rPr>
        <w:t>.  But who is there to speak for the grandchildren? And those that do speak for them are mowed down by the logic of libertarian capitalism, which only cares about profits today. Given that a political party is now in power in the U.S. that wants to get rid of the protections the Environmental Protection Agency (EPA) and other agencies provide, may make matters worse if agricultural chemicals are allowed to be more toxic, long-lasting, and released earlier, before being fully tested for health effects.</w:t>
      </w:r>
    </w:p>
    <w:p w14:paraId="44927456" w14:textId="77777777" w:rsidR="00C3583D" w:rsidRPr="00C3583D" w:rsidRDefault="00C3583D" w:rsidP="00C3583D">
      <w:pPr>
        <w:rPr>
          <w:rFonts w:eastAsia="Calibri"/>
          <w:sz w:val="16"/>
        </w:rPr>
      </w:pPr>
      <w:r w:rsidRPr="00C3583D">
        <w:rPr>
          <w:rFonts w:eastAsia="Calibri"/>
          <w:sz w:val="16"/>
        </w:rPr>
        <w:t xml:space="preserve">Meanwhile chemical and genetic engineering companies are making a fortune, because the farmers </w:t>
      </w:r>
      <w:proofErr w:type="gramStart"/>
      <w:r w:rsidRPr="00C3583D">
        <w:rPr>
          <w:rFonts w:eastAsia="Calibri"/>
          <w:sz w:val="16"/>
        </w:rPr>
        <w:t>have to</w:t>
      </w:r>
      <w:proofErr w:type="gramEnd"/>
      <w:r w:rsidRPr="00C3583D">
        <w:rPr>
          <w:rFonts w:eastAsia="Calibri"/>
          <w:sz w:val="16"/>
        </w:rPr>
        <w:t xml:space="preserve"> pay full price, since the pests develop resistance long before a product is old enough to be made generically.  Except for glyphosate, but weeds have developed resistance. Predictably.</w:t>
      </w:r>
    </w:p>
    <w:p w14:paraId="4185CEB9" w14:textId="77777777" w:rsidR="00C3583D" w:rsidRPr="00C3583D" w:rsidRDefault="00C3583D" w:rsidP="00C3583D">
      <w:pPr>
        <w:rPr>
          <w:rFonts w:eastAsia="Calibri"/>
          <w:sz w:val="16"/>
        </w:rPr>
      </w:pPr>
      <w:r w:rsidRPr="00C3583D">
        <w:rPr>
          <w:rFonts w:eastAsia="Calibri"/>
          <w:sz w:val="16"/>
        </w:rPr>
        <w:t>In fact, the inevitability of resistance has been known for nearly seven decades. In 1951, as the world began using synthetic chemicals, Dr. Reginald Painter at Kansas State University published “Insect Resistance in Crop Plants”.  He made a case that it would be better to understand how a crop plant fought off insects, since it was inevitable that insects would develop genetic or behavioral resistance.  At best, chemicals might be used as an emergency control measure.</w:t>
      </w:r>
    </w:p>
    <w:p w14:paraId="455873FC" w14:textId="77777777" w:rsidR="00C3583D" w:rsidRPr="00C3583D" w:rsidRDefault="00C3583D" w:rsidP="00C3583D">
      <w:pPr>
        <w:rPr>
          <w:rFonts w:eastAsia="Calibri"/>
          <w:sz w:val="16"/>
        </w:rPr>
      </w:pPr>
      <w:r w:rsidRPr="00C3583D">
        <w:rPr>
          <w:rFonts w:eastAsia="Calibri"/>
          <w:sz w:val="16"/>
        </w:rPr>
        <w:t>Farmers will say that we simply must carry on like this, there’s no other choice.  But that’s simply not true.</w:t>
      </w:r>
    </w:p>
    <w:p w14:paraId="6D667026" w14:textId="77777777" w:rsidR="00C3583D" w:rsidRPr="00C3583D" w:rsidRDefault="00C3583D" w:rsidP="00C3583D">
      <w:pPr>
        <w:rPr>
          <w:rFonts w:eastAsia="Calibri"/>
          <w:sz w:val="16"/>
        </w:rPr>
      </w:pPr>
      <w:r w:rsidRPr="00C3583D">
        <w:rPr>
          <w:rFonts w:eastAsia="Calibri"/>
          <w:sz w:val="16"/>
        </w:rPr>
        <w:t>Consider the corn rootworm, that costs farmers about $2 billion a year in lost crops despite spending hundreds of millions on chemicals and the hundreds of millions of dollars chemical companies spend developing new chemicals.</w:t>
      </w:r>
    </w:p>
    <w:p w14:paraId="0DE94756" w14:textId="77777777" w:rsidR="00C3583D" w:rsidRPr="00C3583D" w:rsidRDefault="00C3583D" w:rsidP="00C3583D">
      <w:pPr>
        <w:rPr>
          <w:rFonts w:eastAsia="Calibri"/>
          <w:sz w:val="16"/>
        </w:rPr>
      </w:pPr>
      <w:r w:rsidRPr="00C3583D">
        <w:rPr>
          <w:rFonts w:eastAsia="Calibri"/>
          <w:sz w:val="16"/>
        </w:rPr>
        <w:t>To lower the chances of corn pests developing resistance, corn crops were rotated with soybeans. Predictably, a few mutated to eat soybeans plus changed their behavior.  They used to only lay eggs on nearby corn plants, now they disperse to lay eggs on soybean crops as well.  Worse yet, corn is more profitable than soy and many farmers began growing continuous corn.  Already the corn rootworm is developing resistance to the latest and greatest chemicals.</w:t>
      </w:r>
    </w:p>
    <w:p w14:paraId="49626683" w14:textId="77777777" w:rsidR="00C3583D" w:rsidRPr="00C3583D" w:rsidRDefault="00C3583D" w:rsidP="00C3583D">
      <w:pPr>
        <w:rPr>
          <w:rFonts w:eastAsia="Calibri"/>
          <w:sz w:val="16"/>
        </w:rPr>
      </w:pPr>
      <w:r w:rsidRPr="00C3583D">
        <w:rPr>
          <w:rFonts w:eastAsia="Calibri"/>
          <w:sz w:val="16"/>
        </w:rPr>
        <w:t xml:space="preserve">But the corn rootworm is not causing devastation in Europe, because farms are smaller and most farmers rotate not just soy, but wheat, alfalfa, </w:t>
      </w:r>
      <w:proofErr w:type="gramStart"/>
      <w:r w:rsidRPr="00C3583D">
        <w:rPr>
          <w:rFonts w:eastAsia="Calibri"/>
          <w:sz w:val="16"/>
        </w:rPr>
        <w:t>sorghum</w:t>
      </w:r>
      <w:proofErr w:type="gramEnd"/>
      <w:r w:rsidRPr="00C3583D">
        <w:rPr>
          <w:rFonts w:eastAsia="Calibri"/>
          <w:sz w:val="16"/>
        </w:rPr>
        <w:t xml:space="preserve"> and oats with corn (Nordhaus 2017).</w:t>
      </w:r>
    </w:p>
    <w:p w14:paraId="5F03993D" w14:textId="77777777" w:rsidR="00C3583D" w:rsidRPr="00C3583D" w:rsidRDefault="00C3583D" w:rsidP="00C3583D">
      <w:pPr>
        <w:rPr>
          <w:rFonts w:eastAsia="Calibri"/>
          <w:sz w:val="16"/>
        </w:rPr>
      </w:pPr>
      <w:r w:rsidRPr="00C3583D">
        <w:rPr>
          <w:rFonts w:eastAsia="Calibri"/>
          <w:sz w:val="16"/>
        </w:rPr>
        <w:t>Before planting, farmers try to get rid of pests that survived the winter and apply fumigants to kill fungi and nematodes, and pre-emergent chemicals to reduce weed seeds from emerging.  Even farmers practicing no-till farming douse the land with herbicides by using GMO herbicide-resistant crops.  Then over the course of crop growth, farmers may apply several rounds of additional pesticides to control different pests. For example, cotton growers apply chemicals from 12 to 30 times before harvest.</w:t>
      </w:r>
    </w:p>
    <w:p w14:paraId="281A9759" w14:textId="77777777" w:rsidR="00C3583D" w:rsidRPr="00C3583D" w:rsidRDefault="00C3583D" w:rsidP="00C3583D">
      <w:pPr>
        <w:rPr>
          <w:rFonts w:eastAsia="Calibri"/>
          <w:sz w:val="16"/>
        </w:rPr>
      </w:pPr>
      <w:r w:rsidRPr="00C3583D">
        <w:rPr>
          <w:rFonts w:eastAsia="Calibri"/>
          <w:sz w:val="16"/>
        </w:rPr>
        <w:t>Currently, the potential harm is only assessed for 2 to 3 years before a permit is issued, even though the damage might occur up to 20 years later.</w:t>
      </w:r>
    </w:p>
    <w:p w14:paraId="1F2CF12C" w14:textId="77777777" w:rsidR="00C3583D" w:rsidRPr="00C3583D" w:rsidRDefault="00C3583D" w:rsidP="00C3583D">
      <w:pPr>
        <w:rPr>
          <w:rFonts w:eastAsia="Calibri"/>
          <w:sz w:val="16"/>
        </w:rPr>
      </w:pPr>
      <w:r w:rsidRPr="00C3583D">
        <w:rPr>
          <w:rFonts w:eastAsia="Calibri"/>
          <w:sz w:val="16"/>
        </w:rPr>
        <w:t>Although these chemicals appear to be just like antibiotics, that isn’t entirely true.  We develop some immunity to a disease after antibiotics help us recover, but a plant is still vulnerable to the pests and weeds with the genetics or behavior to survive and chemical assault.</w:t>
      </w:r>
    </w:p>
    <w:p w14:paraId="1A2CF589" w14:textId="77777777" w:rsidR="00C3583D" w:rsidRPr="00C3583D" w:rsidRDefault="00C3583D" w:rsidP="00C3583D">
      <w:pPr>
        <w:rPr>
          <w:rFonts w:eastAsia="Calibri"/>
          <w:sz w:val="16"/>
        </w:rPr>
      </w:pPr>
      <w:r w:rsidRPr="00C3583D">
        <w:rPr>
          <w:rFonts w:eastAsia="Calibri"/>
          <w:sz w:val="16"/>
        </w:rPr>
        <w:t xml:space="preserve">Although there are thousands of chemical toxins, what matters is how they kill, their method of action (MOA).  For herbicides there are only 29 MOAs, for insecticides, just 28.  </w:t>
      </w:r>
      <w:proofErr w:type="gramStart"/>
      <w:r w:rsidRPr="00C3583D">
        <w:rPr>
          <w:rFonts w:eastAsia="Calibri"/>
          <w:sz w:val="16"/>
        </w:rPr>
        <w:t>So</w:t>
      </w:r>
      <w:proofErr w:type="gramEnd"/>
      <w:r w:rsidRPr="00C3583D">
        <w:rPr>
          <w:rFonts w:eastAsia="Calibri"/>
          <w:sz w:val="16"/>
        </w:rPr>
        <w:t xml:space="preserve"> if a pest develops resistance to one chemical within an MOA, it will be resistant to all of the thousands of chemicals within that MOA.</w:t>
      </w:r>
    </w:p>
    <w:p w14:paraId="49D4465C" w14:textId="77777777" w:rsidR="00C3583D" w:rsidRPr="00C3583D" w:rsidRDefault="00C3583D" w:rsidP="00C3583D">
      <w:pPr>
        <w:rPr>
          <w:rFonts w:eastAsia="Calibri"/>
          <w:sz w:val="16"/>
        </w:rPr>
      </w:pPr>
      <w:r w:rsidRPr="00C3583D">
        <w:rPr>
          <w:rFonts w:eastAsia="Calibri"/>
          <w:sz w:val="16"/>
        </w:rPr>
        <w:t xml:space="preserve">The demand for chemicals has also grown due the high level of </w:t>
      </w:r>
      <w:proofErr w:type="spellStart"/>
      <w:r w:rsidRPr="00C3583D">
        <w:rPr>
          <w:rFonts w:eastAsia="Calibri"/>
          <w:sz w:val="16"/>
        </w:rPr>
        <w:t>bioinvasive</w:t>
      </w:r>
      <w:proofErr w:type="spellEnd"/>
      <w:r w:rsidRPr="00C3583D">
        <w:rPr>
          <w:rFonts w:eastAsia="Calibri"/>
          <w:sz w:val="16"/>
        </w:rPr>
        <w:t xml:space="preserve"> species.  It takes a while to find native pests and make sure they won’t do more harm than good.  In the 1950s there were just three main corn pests. By 1978 there were 40, and they vary regionally. For example, California has 30 arthropods and over 14 fungal diseases to cope with.</w:t>
      </w:r>
    </w:p>
    <w:p w14:paraId="6F9C1D19" w14:textId="77777777" w:rsidR="00C3583D" w:rsidRPr="00C3583D" w:rsidRDefault="00C3583D" w:rsidP="00C3583D">
      <w:pPr>
        <w:rPr>
          <w:rFonts w:eastAsia="Calibri"/>
          <w:sz w:val="16"/>
        </w:rPr>
      </w:pPr>
      <w:r w:rsidRPr="00C3583D">
        <w:rPr>
          <w:rFonts w:eastAsia="Calibri"/>
          <w:sz w:val="16"/>
        </w:rPr>
        <w:t xml:space="preserve">When I was learning how to grow food organically back in the 90s, I remember how outraged organic farmers </w:t>
      </w:r>
      <w:proofErr w:type="gramStart"/>
      <w:r w:rsidRPr="00C3583D">
        <w:rPr>
          <w:rFonts w:eastAsia="Calibri"/>
          <w:sz w:val="16"/>
        </w:rPr>
        <w:t>were that Monsanto</w:t>
      </w:r>
      <w:proofErr w:type="gramEnd"/>
      <w:r w:rsidRPr="00C3583D">
        <w:rPr>
          <w:rFonts w:eastAsia="Calibri"/>
          <w:sz w:val="16"/>
        </w:rPr>
        <w:t xml:space="preserve"> was going to genetically engineer plants to have the </w:t>
      </w:r>
      <w:proofErr w:type="spellStart"/>
      <w:r w:rsidRPr="00C3583D">
        <w:rPr>
          <w:rFonts w:eastAsia="Calibri"/>
          <w:sz w:val="16"/>
        </w:rPr>
        <w:t>Bt</w:t>
      </w:r>
      <w:proofErr w:type="spellEnd"/>
      <w:r w:rsidRPr="00C3583D">
        <w:rPr>
          <w:rFonts w:eastAsia="Calibri"/>
          <w:sz w:val="16"/>
        </w:rPr>
        <w:t xml:space="preserve"> bacteria in them.  This is because the only insecticide organic farmers can use is </w:t>
      </w:r>
      <w:proofErr w:type="spellStart"/>
      <w:r w:rsidRPr="00C3583D">
        <w:rPr>
          <w:rFonts w:eastAsia="Calibri"/>
          <w:sz w:val="16"/>
        </w:rPr>
        <w:t>Bt</w:t>
      </w:r>
      <w:proofErr w:type="spellEnd"/>
      <w:r w:rsidRPr="00C3583D">
        <w:rPr>
          <w:rFonts w:eastAsia="Calibri"/>
          <w:sz w:val="16"/>
        </w:rPr>
        <w:t xml:space="preserve"> bacteria, because it is found in the soil. It’s natural. Organic farmers have been careful to spray only in emergencies so that insects didn’t develop resistance to their only remedy.  Since 1996, GMO plants have been engineered to have </w:t>
      </w:r>
      <w:proofErr w:type="spellStart"/>
      <w:r w:rsidRPr="00C3583D">
        <w:rPr>
          <w:rFonts w:eastAsia="Calibri"/>
          <w:sz w:val="16"/>
        </w:rPr>
        <w:t>Bt</w:t>
      </w:r>
      <w:proofErr w:type="spellEnd"/>
      <w:r w:rsidRPr="00C3583D">
        <w:rPr>
          <w:rFonts w:eastAsia="Calibri"/>
          <w:sz w:val="16"/>
        </w:rPr>
        <w:t xml:space="preserve"> in them, and predictably, insects have developed resistance.  For example, in 2015, 81% of all corn was planted with genetically engineered Bt.  But corn earworms have developed resistance, especially in North Carolina and Georgia, setting the stage for damage across the nation.  Five other insects have developed resistance to </w:t>
      </w:r>
      <w:proofErr w:type="spellStart"/>
      <w:r w:rsidRPr="00C3583D">
        <w:rPr>
          <w:rFonts w:eastAsia="Calibri"/>
          <w:sz w:val="16"/>
        </w:rPr>
        <w:t>Bt</w:t>
      </w:r>
      <w:proofErr w:type="spellEnd"/>
      <w:r w:rsidRPr="00C3583D">
        <w:rPr>
          <w:rFonts w:eastAsia="Calibri"/>
          <w:sz w:val="16"/>
        </w:rPr>
        <w:t xml:space="preserve"> as well.</w:t>
      </w:r>
    </w:p>
    <w:p w14:paraId="53153494" w14:textId="77777777" w:rsidR="00C3583D" w:rsidRPr="00C3583D" w:rsidRDefault="00C3583D" w:rsidP="00C3583D">
      <w:pPr>
        <w:rPr>
          <w:rFonts w:eastAsia="Calibri"/>
          <w:sz w:val="16"/>
        </w:rPr>
      </w:pPr>
      <w:r w:rsidRPr="00C3583D">
        <w:rPr>
          <w:rFonts w:eastAsia="Calibri"/>
          <w:sz w:val="16"/>
        </w:rPr>
        <w:t>GMO plants were also going to reduce pesticide use.  They did for a while, but not for long.  Chemical use has increased 7% to 202,000 tons a year in the past 10 years.</w:t>
      </w:r>
    </w:p>
    <w:p w14:paraId="6F8EEC34" w14:textId="77777777" w:rsidR="00C3583D" w:rsidRPr="00C3583D" w:rsidRDefault="00C3583D" w:rsidP="00C3583D">
      <w:pPr>
        <w:rPr>
          <w:rFonts w:eastAsia="Calibri"/>
          <w:sz w:val="16"/>
        </w:rPr>
      </w:pPr>
      <w:r w:rsidRPr="00C3583D">
        <w:rPr>
          <w:rFonts w:eastAsia="Calibri"/>
          <w:sz w:val="16"/>
        </w:rPr>
        <w:t>Resistance can come in other ways than mutations. Behavior can change. Cockroach bait is laced with glucose, so cockroaches that developed glucose-aversion now no longer take the bait.</w:t>
      </w:r>
    </w:p>
    <w:p w14:paraId="590869F2" w14:textId="77777777" w:rsidR="00C3583D" w:rsidRPr="00C3583D" w:rsidRDefault="00C3583D" w:rsidP="00C3583D">
      <w:pPr>
        <w:rPr>
          <w:rFonts w:eastAsia="Calibri"/>
          <w:sz w:val="16"/>
        </w:rPr>
      </w:pPr>
      <w:r w:rsidRPr="00C3583D">
        <w:rPr>
          <w:rFonts w:eastAsia="Calibri"/>
          <w:sz w:val="16"/>
        </w:rPr>
        <w:t>It is worth repeating that chemicals and other practices are ruining the long-term viability of agriculture. Here is how author Dyer explains it:</w:t>
      </w:r>
    </w:p>
    <w:p w14:paraId="32D547D9" w14:textId="77777777" w:rsidR="00C3583D" w:rsidRPr="00C3583D" w:rsidRDefault="00C3583D" w:rsidP="00C3583D">
      <w:pPr>
        <w:rPr>
          <w:rFonts w:eastAsia="Calibri"/>
          <w:sz w:val="16"/>
        </w:rPr>
      </w:pPr>
      <w:r w:rsidRPr="00C3583D">
        <w:rPr>
          <w:rFonts w:eastAsia="Calibri"/>
          <w:u w:val="single"/>
        </w:rPr>
        <w:t xml:space="preserve">“Ultimately the practice of modern </w:t>
      </w:r>
      <w:r w:rsidRPr="00C3583D">
        <w:rPr>
          <w:rFonts w:eastAsia="Calibri"/>
          <w:highlight w:val="green"/>
          <w:u w:val="single"/>
        </w:rPr>
        <w:t xml:space="preserve">farming is </w:t>
      </w:r>
      <w:r w:rsidRPr="00C3583D">
        <w:rPr>
          <w:rFonts w:eastAsia="Calibri"/>
          <w:b/>
          <w:iCs/>
          <w:sz w:val="24"/>
          <w:highlight w:val="green"/>
          <w:u w:val="single"/>
        </w:rPr>
        <w:t>not sustainable</w:t>
      </w:r>
      <w:r w:rsidRPr="00C3583D">
        <w:rPr>
          <w:rFonts w:eastAsia="Calibri"/>
          <w:u w:val="single"/>
        </w:rPr>
        <w:t xml:space="preserve">” because “the </w:t>
      </w:r>
      <w:r w:rsidRPr="00C3583D">
        <w:rPr>
          <w:rFonts w:eastAsia="Calibri"/>
          <w:highlight w:val="green"/>
          <w:u w:val="single"/>
        </w:rPr>
        <w:t>damage</w:t>
      </w:r>
      <w:r w:rsidRPr="00C3583D">
        <w:rPr>
          <w:rFonts w:eastAsia="Calibri"/>
          <w:u w:val="single"/>
        </w:rPr>
        <w:t xml:space="preserve"> to the soil and natural ecosystems </w:t>
      </w:r>
      <w:r w:rsidRPr="00C3583D">
        <w:rPr>
          <w:rFonts w:eastAsia="Calibri"/>
          <w:highlight w:val="green"/>
          <w:u w:val="single"/>
        </w:rPr>
        <w:t>is so great</w:t>
      </w:r>
      <w:r w:rsidRPr="00C3583D">
        <w:rPr>
          <w:rFonts w:eastAsia="Calibri"/>
          <w:u w:val="single"/>
        </w:rPr>
        <w:t xml:space="preserve"> that </w:t>
      </w:r>
      <w:r w:rsidRPr="00C3583D">
        <w:rPr>
          <w:rFonts w:eastAsia="Calibri"/>
          <w:highlight w:val="green"/>
          <w:u w:val="single"/>
        </w:rPr>
        <w:t>farming becomes dependent</w:t>
      </w:r>
      <w:r w:rsidRPr="00C3583D">
        <w:rPr>
          <w:rFonts w:eastAsia="Calibri"/>
          <w:u w:val="single"/>
        </w:rPr>
        <w:t xml:space="preserve"> not on the land but </w:t>
      </w:r>
      <w:r w:rsidRPr="00C3583D">
        <w:rPr>
          <w:rFonts w:eastAsia="Calibri"/>
          <w:highlight w:val="green"/>
          <w:u w:val="single"/>
        </w:rPr>
        <w:t>on</w:t>
      </w:r>
      <w:r w:rsidRPr="00C3583D">
        <w:rPr>
          <w:rFonts w:eastAsia="Calibri"/>
          <w:u w:val="single"/>
        </w:rPr>
        <w:t xml:space="preserve"> the </w:t>
      </w:r>
      <w:r w:rsidRPr="00C3583D">
        <w:rPr>
          <w:rFonts w:eastAsia="Calibri"/>
          <w:highlight w:val="green"/>
          <w:u w:val="single"/>
        </w:rPr>
        <w:t>artificial inputs</w:t>
      </w:r>
      <w:r w:rsidRPr="00C3583D">
        <w:rPr>
          <w:rFonts w:eastAsia="Calibri"/>
          <w:u w:val="single"/>
        </w:rPr>
        <w:t xml:space="preserve"> into the process, such as fertilizers and pesticides</w:t>
      </w:r>
      <w:r w:rsidRPr="00C3583D">
        <w:rPr>
          <w:rFonts w:eastAsia="Calibri"/>
          <w:sz w:val="16"/>
        </w:rPr>
        <w:t xml:space="preserve">.  In many ways, </w:t>
      </w:r>
      <w:r w:rsidRPr="00C3583D">
        <w:rPr>
          <w:rFonts w:eastAsia="Calibri"/>
          <w:u w:val="single"/>
        </w:rPr>
        <w:t>our battle against</w:t>
      </w:r>
      <w:r w:rsidRPr="00C3583D">
        <w:rPr>
          <w:rFonts w:eastAsia="Calibri"/>
          <w:sz w:val="16"/>
        </w:rPr>
        <w:t xml:space="preserve"> the diverse array of </w:t>
      </w:r>
      <w:r w:rsidRPr="00C3583D">
        <w:rPr>
          <w:rFonts w:eastAsia="Calibri"/>
          <w:u w:val="single"/>
        </w:rPr>
        <w:t>pest species is a battle against the health of the system itself.  As we kill pest species, we also kill related species that may be beneficial. We kill predators that could assist our efforts. We reduce the ecosystem’s ability to recover due to reduced diversity, and we interfere with the organisms that affect the biogeochemical processes that maintain the soils in which the plants grow</w:t>
      </w:r>
      <w:r w:rsidRPr="00C3583D">
        <w:rPr>
          <w:rFonts w:eastAsia="Calibri"/>
          <w:sz w:val="16"/>
        </w:rPr>
        <w:t>.</w:t>
      </w:r>
    </w:p>
    <w:p w14:paraId="3B322EFE" w14:textId="77777777" w:rsidR="00C3583D" w:rsidRPr="00C3583D" w:rsidRDefault="00C3583D" w:rsidP="00C3583D">
      <w:pPr>
        <w:rPr>
          <w:rFonts w:eastAsia="Calibri"/>
          <w:sz w:val="16"/>
        </w:rPr>
      </w:pPr>
      <w:r w:rsidRPr="00C3583D">
        <w:rPr>
          <w:rFonts w:eastAsia="Calibri"/>
          <w:sz w:val="16"/>
        </w:rPr>
        <w:t>Soil is a complex, multifaceted living thing that is far more than the sum of the sand, silt, clay, fungi, microbes, nematodes, and other invertebrates. All biotic components interact as an ecosystem within the soil and at the surface, and in relation to the larger components such as herbivores that move across the land. Organisms grow and dig through the soil, aerate it, reorganize it, and add and subtract organic material.  Mature soil is structured and layered and, very importantly, it remains in place.  Plowing of the soil turns everything upside down.  What was hidden from light is exposed.  What was kept at a constant temperature is now varying with the day and night and seasons.  What cannot tolerate drying conditions at the surface is likely killed.  And very sensitive and delicate structures within the soil are disrupted and destroyed.</w:t>
      </w:r>
    </w:p>
    <w:p w14:paraId="0F4193FA" w14:textId="77777777" w:rsidR="00C3583D" w:rsidRPr="00C3583D" w:rsidRDefault="00C3583D" w:rsidP="00C3583D">
      <w:pPr>
        <w:rPr>
          <w:rFonts w:eastAsia="Calibri"/>
          <w:b/>
          <w:iCs/>
          <w:u w:val="single"/>
        </w:rPr>
      </w:pPr>
      <w:r w:rsidRPr="00C3583D">
        <w:rPr>
          <w:rFonts w:eastAsia="Calibri"/>
          <w:u w:val="single"/>
        </w:rPr>
        <w:t xml:space="preserve">Conventional </w:t>
      </w:r>
      <w:r w:rsidRPr="00C3583D">
        <w:rPr>
          <w:rFonts w:eastAsia="Calibri"/>
          <w:highlight w:val="green"/>
          <w:u w:val="single"/>
        </w:rPr>
        <w:t xml:space="preserve">tillage disrupts the </w:t>
      </w:r>
      <w:r w:rsidRPr="00C3583D">
        <w:rPr>
          <w:rFonts w:eastAsia="Calibri"/>
          <w:b/>
          <w:iCs/>
          <w:highlight w:val="green"/>
          <w:u w:val="single"/>
        </w:rPr>
        <w:t>entire</w:t>
      </w:r>
      <w:r w:rsidRPr="00C3583D">
        <w:rPr>
          <w:rFonts w:eastAsia="Calibri"/>
          <w:b/>
          <w:iCs/>
          <w:u w:val="single"/>
        </w:rPr>
        <w:t xml:space="preserve"> soil </w:t>
      </w:r>
      <w:r w:rsidRPr="00C3583D">
        <w:rPr>
          <w:rFonts w:eastAsia="Calibri"/>
          <w:b/>
          <w:iCs/>
          <w:highlight w:val="green"/>
          <w:u w:val="single"/>
        </w:rPr>
        <w:t>ecosystem</w:t>
      </w:r>
      <w:r w:rsidRPr="00C3583D">
        <w:rPr>
          <w:rFonts w:eastAsia="Calibri"/>
          <w:u w:val="single"/>
        </w:rPr>
        <w:t xml:space="preserve">. Tractors and farm </w:t>
      </w:r>
      <w:r w:rsidRPr="00C3583D">
        <w:rPr>
          <w:rFonts w:eastAsia="Calibri"/>
          <w:highlight w:val="green"/>
          <w:u w:val="single"/>
        </w:rPr>
        <w:t>equipment</w:t>
      </w:r>
      <w:r w:rsidRPr="00C3583D">
        <w:rPr>
          <w:rFonts w:eastAsia="Calibri"/>
          <w:u w:val="single"/>
        </w:rPr>
        <w:t xml:space="preserve"> are large and heavy; they </w:t>
      </w:r>
      <w:r w:rsidRPr="00C3583D">
        <w:rPr>
          <w:rFonts w:eastAsia="Calibri"/>
          <w:highlight w:val="green"/>
          <w:u w:val="single"/>
        </w:rPr>
        <w:t>compact</w:t>
      </w:r>
      <w:r w:rsidRPr="00C3583D">
        <w:rPr>
          <w:rFonts w:eastAsia="Calibri"/>
          <w:u w:val="single"/>
        </w:rPr>
        <w:t xml:space="preserve"> the </w:t>
      </w:r>
      <w:r w:rsidRPr="00C3583D">
        <w:rPr>
          <w:rFonts w:eastAsia="Calibri"/>
          <w:highlight w:val="green"/>
          <w:u w:val="single"/>
        </w:rPr>
        <w:t>soil</w:t>
      </w:r>
      <w:r w:rsidRPr="00C3583D">
        <w:rPr>
          <w:rFonts w:eastAsia="Calibri"/>
          <w:u w:val="single"/>
        </w:rPr>
        <w:t>, which removes air space and water-holding capacity. Wind and water erosion remove the smallest soil particles, which</w:t>
      </w:r>
      <w:r w:rsidRPr="00C3583D">
        <w:rPr>
          <w:rFonts w:eastAsia="Calibri"/>
          <w:sz w:val="16"/>
        </w:rPr>
        <w:t xml:space="preserve"> typically </w:t>
      </w:r>
      <w:r w:rsidRPr="00C3583D">
        <w:rPr>
          <w:rFonts w:eastAsia="Calibri"/>
          <w:u w:val="single"/>
        </w:rPr>
        <w:t>hold most of the micronutrients</w:t>
      </w:r>
      <w:r w:rsidRPr="00C3583D">
        <w:rPr>
          <w:rFonts w:eastAsia="Calibri"/>
          <w:sz w:val="16"/>
        </w:rPr>
        <w:t xml:space="preserve"> needed by plants.  Synthetic fertilizers are added to supplement the loss of oil nutrients but often are relatively toxic to many soil organisms.  And </w:t>
      </w:r>
      <w:r w:rsidRPr="00C3583D">
        <w:rPr>
          <w:rFonts w:eastAsia="Calibri"/>
          <w:highlight w:val="green"/>
          <w:u w:val="single"/>
        </w:rPr>
        <w:t>chemicals</w:t>
      </w:r>
      <w:r w:rsidRPr="00C3583D">
        <w:rPr>
          <w:rFonts w:eastAsia="Calibri"/>
          <w:u w:val="single"/>
        </w:rPr>
        <w:t xml:space="preserve"> such as pre-</w:t>
      </w:r>
      <w:proofErr w:type="spellStart"/>
      <w:r w:rsidRPr="00C3583D">
        <w:rPr>
          <w:rFonts w:eastAsia="Calibri"/>
          <w:u w:val="single"/>
        </w:rPr>
        <w:t>emergents</w:t>
      </w:r>
      <w:proofErr w:type="spellEnd"/>
      <w:r w:rsidRPr="00C3583D">
        <w:rPr>
          <w:rFonts w:eastAsia="Calibri"/>
          <w:u w:val="single"/>
        </w:rPr>
        <w:t xml:space="preserve">, fumigants, herbicides, insecticides, acaricides, fungicides, and defoliants eventually kill all but the most tolerant or resistant soil organisms.  It does not take long to </w:t>
      </w:r>
      <w:r w:rsidRPr="00C3583D">
        <w:rPr>
          <w:rFonts w:eastAsia="Calibri"/>
          <w:highlight w:val="green"/>
          <w:u w:val="single"/>
        </w:rPr>
        <w:t>reduce</w:t>
      </w:r>
      <w:r w:rsidRPr="00C3583D">
        <w:rPr>
          <w:rFonts w:eastAsia="Calibri"/>
          <w:u w:val="single"/>
        </w:rPr>
        <w:t xml:space="preserve"> a native, living, dynamic </w:t>
      </w:r>
      <w:r w:rsidRPr="00C3583D">
        <w:rPr>
          <w:rFonts w:eastAsia="Calibri"/>
          <w:highlight w:val="green"/>
          <w:u w:val="single"/>
        </w:rPr>
        <w:t>soil to a</w:t>
      </w:r>
      <w:r w:rsidRPr="00C3583D">
        <w:rPr>
          <w:rFonts w:eastAsia="Calibri"/>
          <w:u w:val="single"/>
        </w:rPr>
        <w:t xml:space="preserve"> relatively </w:t>
      </w:r>
      <w:r w:rsidRPr="00C3583D">
        <w:rPr>
          <w:rFonts w:eastAsia="Calibri"/>
          <w:b/>
          <w:iCs/>
          <w:highlight w:val="green"/>
          <w:u w:val="single"/>
        </w:rPr>
        <w:t>lifeless collection</w:t>
      </w:r>
      <w:r w:rsidRPr="00C3583D">
        <w:rPr>
          <w:rFonts w:eastAsia="Calibri"/>
          <w:u w:val="single"/>
        </w:rPr>
        <w:t xml:space="preserve"> of inorganic particles</w:t>
      </w:r>
      <w:r w:rsidRPr="00C3583D">
        <w:rPr>
          <w:rFonts w:eastAsia="Calibri"/>
          <w:sz w:val="16"/>
        </w:rPr>
        <w:t xml:space="preserve"> with little of the natural structure and function of undisturbed soil”.</w:t>
      </w:r>
    </w:p>
    <w:p w14:paraId="61D69F28" w14:textId="77777777" w:rsidR="00C3583D" w:rsidRPr="00C3583D" w:rsidRDefault="00C3583D" w:rsidP="00C3583D">
      <w:pPr>
        <w:rPr>
          <w:rFonts w:eastAsia="Calibri"/>
          <w:sz w:val="16"/>
        </w:rPr>
      </w:pPr>
      <w:r w:rsidRPr="00C3583D">
        <w:rPr>
          <w:rFonts w:eastAsia="Calibri"/>
          <w:sz w:val="16"/>
        </w:rPr>
        <w:t xml:space="preserve">When I told my husband all the </w:t>
      </w:r>
      <w:proofErr w:type="gramStart"/>
      <w:r w:rsidRPr="00C3583D">
        <w:rPr>
          <w:rFonts w:eastAsia="Calibri"/>
          <w:sz w:val="16"/>
        </w:rPr>
        <w:t>reasons</w:t>
      </w:r>
      <w:proofErr w:type="gramEnd"/>
      <w:r w:rsidRPr="00C3583D">
        <w:rPr>
          <w:rFonts w:eastAsia="Calibri"/>
          <w:sz w:val="16"/>
        </w:rPr>
        <w:t xml:space="preserve"> we use agricultural chemicals and the harm done, my husband got angry and said “Farmers aren’t stupid, that can’t be right!”</w:t>
      </w:r>
    </w:p>
    <w:p w14:paraId="01A4AA5C" w14:textId="77777777" w:rsidR="00C3583D" w:rsidRPr="00C3583D" w:rsidRDefault="00C3583D" w:rsidP="00C3583D">
      <w:pPr>
        <w:rPr>
          <w:rFonts w:eastAsia="Calibri"/>
          <w:sz w:val="16"/>
        </w:rPr>
      </w:pPr>
      <w:r w:rsidRPr="00C3583D">
        <w:rPr>
          <w:rFonts w:eastAsia="Calibri"/>
          <w:sz w:val="16"/>
        </w:rPr>
        <w:t xml:space="preserve">I think there are </w:t>
      </w:r>
      <w:proofErr w:type="gramStart"/>
      <w:r w:rsidRPr="00C3583D">
        <w:rPr>
          <w:rFonts w:eastAsia="Calibri"/>
          <w:sz w:val="16"/>
        </w:rPr>
        <w:t>a number of</w:t>
      </w:r>
      <w:proofErr w:type="gramEnd"/>
      <w:r w:rsidRPr="00C3583D">
        <w:rPr>
          <w:rFonts w:eastAsia="Calibri"/>
          <w:sz w:val="16"/>
        </w:rPr>
        <w:t xml:space="preserve"> reasons why farmers don’t go back to sustainable organic farming.</w:t>
      </w:r>
    </w:p>
    <w:p w14:paraId="25284352" w14:textId="77777777" w:rsidR="00C3583D" w:rsidRPr="00C3583D" w:rsidRDefault="00C3583D" w:rsidP="00C3583D">
      <w:pPr>
        <w:rPr>
          <w:rFonts w:eastAsia="Calibri"/>
          <w:sz w:val="16"/>
        </w:rPr>
      </w:pPr>
      <w:r w:rsidRPr="00C3583D">
        <w:rPr>
          <w:rFonts w:eastAsia="Calibri"/>
          <w:sz w:val="16"/>
        </w:rPr>
        <w:t xml:space="preserve">First, there is far too much money to be made in the chemical herbicide, pesticide, and insecticide industry to stop this juggernaut.  After reading Lessig’s book “Republic, </w:t>
      </w:r>
      <w:proofErr w:type="gramStart"/>
      <w:r w:rsidRPr="00C3583D">
        <w:rPr>
          <w:rFonts w:eastAsia="Calibri"/>
          <w:sz w:val="16"/>
        </w:rPr>
        <w:t>Lost</w:t>
      </w:r>
      <w:proofErr w:type="gramEnd"/>
      <w:r w:rsidRPr="00C3583D">
        <w:rPr>
          <w:rFonts w:eastAsia="Calibri"/>
          <w:sz w:val="16"/>
        </w:rPr>
        <w:t xml:space="preserve">”, one of the best, if not the best book on campaign finance reform, I despair of campaign financing ever happening.  So chemical lobbyists will continue to donate enough money to politicians to maintain the status quo.  </w:t>
      </w:r>
      <w:proofErr w:type="gramStart"/>
      <w:r w:rsidRPr="00C3583D">
        <w:rPr>
          <w:rFonts w:eastAsia="Calibri"/>
          <w:sz w:val="16"/>
        </w:rPr>
        <w:t>Plus</w:t>
      </w:r>
      <w:proofErr w:type="gramEnd"/>
      <w:r w:rsidRPr="00C3583D">
        <w:rPr>
          <w:rFonts w:eastAsia="Calibri"/>
          <w:sz w:val="16"/>
        </w:rPr>
        <w:t xml:space="preserve"> the chemical industry has infiltrated regulatory agencies via the revolving door for decades and is now in a position to assassinate the EPA, with newly appointed Scott Pruitt, who would like to get rid of the EPA.</w:t>
      </w:r>
    </w:p>
    <w:p w14:paraId="14AB679A" w14:textId="77777777" w:rsidR="00C3583D" w:rsidRPr="00C3583D" w:rsidRDefault="00C3583D" w:rsidP="00C3583D">
      <w:pPr>
        <w:rPr>
          <w:rFonts w:eastAsia="Calibri"/>
          <w:sz w:val="16"/>
        </w:rPr>
      </w:pPr>
      <w:r w:rsidRPr="00C3583D">
        <w:rPr>
          <w:rFonts w:eastAsia="Calibri"/>
          <w:sz w:val="16"/>
        </w:rPr>
        <w:t>Second, about half of farmers are hired guns.  They don’t own the land and care about passing it on in good health to their children.  They rent the land, and their goal, and the owner’s goal is for them to make as much profit as possible.</w:t>
      </w:r>
    </w:p>
    <w:p w14:paraId="0EB23084" w14:textId="77777777" w:rsidR="00C3583D" w:rsidRPr="00C3583D" w:rsidRDefault="00C3583D" w:rsidP="00C3583D">
      <w:pPr>
        <w:rPr>
          <w:rFonts w:eastAsia="Calibri"/>
          <w:sz w:val="16"/>
        </w:rPr>
      </w:pPr>
      <w:r w:rsidRPr="00C3583D">
        <w:rPr>
          <w:rFonts w:eastAsia="Calibri"/>
          <w:sz w:val="16"/>
        </w:rPr>
        <w:t>Third, renters and farmers both would lose money, maybe go out of business in the years it would take to convert an industrial monoculture farm to multiple crops rotated, or an organic farm.</w:t>
      </w:r>
    </w:p>
    <w:p w14:paraId="64FBDE34" w14:textId="77777777" w:rsidR="00C3583D" w:rsidRPr="00C3583D" w:rsidRDefault="00C3583D" w:rsidP="00C3583D">
      <w:pPr>
        <w:rPr>
          <w:rFonts w:eastAsia="Calibri"/>
          <w:sz w:val="16"/>
        </w:rPr>
      </w:pPr>
      <w:r w:rsidRPr="00C3583D">
        <w:rPr>
          <w:rFonts w:eastAsia="Calibri"/>
          <w:sz w:val="16"/>
        </w:rPr>
        <w:t xml:space="preserve">Fourth, it takes time to learn to farm organically properly.  So even if the farmer survives financially, mistakes will be made.  Hopefully made up for by the higher price of organic food, but as wealth grows increasingly more unevenly distributed, and the risk of another economic crash grows (not to mention lack of reforms, being in more debt now than 2008, </w:t>
      </w:r>
      <w:proofErr w:type="spellStart"/>
      <w:r w:rsidRPr="00C3583D">
        <w:rPr>
          <w:rFonts w:eastAsia="Calibri"/>
          <w:sz w:val="16"/>
        </w:rPr>
        <w:t>etc</w:t>
      </w:r>
      <w:proofErr w:type="spellEnd"/>
      <w:r w:rsidRPr="00C3583D">
        <w:rPr>
          <w:rFonts w:eastAsia="Calibri"/>
          <w:sz w:val="16"/>
        </w:rPr>
        <w:t>).</w:t>
      </w:r>
    </w:p>
    <w:p w14:paraId="2D885376" w14:textId="77777777" w:rsidR="00C3583D" w:rsidRPr="00C3583D" w:rsidRDefault="00C3583D" w:rsidP="00C3583D">
      <w:pPr>
        <w:rPr>
          <w:rFonts w:eastAsia="Calibri"/>
          <w:sz w:val="16"/>
        </w:rPr>
      </w:pPr>
      <w:r w:rsidRPr="00C3583D">
        <w:rPr>
          <w:rFonts w:eastAsia="Calibri"/>
          <w:sz w:val="16"/>
        </w:rPr>
        <w:t>Fifth, industrial farming is what is taught at most universities.  There are only a handful of universities that offer programs in organic agriculture.</w:t>
      </w:r>
    </w:p>
    <w:p w14:paraId="61F69A80" w14:textId="77777777" w:rsidR="00C3583D" w:rsidRPr="00C3583D" w:rsidRDefault="00C3583D" w:rsidP="00C3583D">
      <w:pPr>
        <w:rPr>
          <w:rFonts w:eastAsia="Calibri"/>
          <w:sz w:val="16"/>
        </w:rPr>
      </w:pPr>
      <w:r w:rsidRPr="00C3583D">
        <w:rPr>
          <w:rFonts w:eastAsia="Calibri"/>
          <w:sz w:val="16"/>
        </w:rPr>
        <w:t xml:space="preserve">Sixth, subsidies favor large farmers, who are also the only farmers who have the money to profit from economies of </w:t>
      </w:r>
      <w:proofErr w:type="gramStart"/>
      <w:r w:rsidRPr="00C3583D">
        <w:rPr>
          <w:rFonts w:eastAsia="Calibri"/>
          <w:sz w:val="16"/>
        </w:rPr>
        <w:t>scale, and</w:t>
      </w:r>
      <w:proofErr w:type="gramEnd"/>
      <w:r w:rsidRPr="00C3583D">
        <w:rPr>
          <w:rFonts w:eastAsia="Calibri"/>
          <w:sz w:val="16"/>
        </w:rPr>
        <w:t xml:space="preserve"> buy their own giant tractors to farm a thousand acres of monoculture crops.  Industrial farming has driven 5 million farmers off the land who couldn’t compete with the profits made by larger farms in the area.</w:t>
      </w:r>
    </w:p>
    <w:p w14:paraId="4C920906" w14:textId="77777777" w:rsidR="00C3583D" w:rsidRPr="00C3583D" w:rsidRDefault="00C3583D" w:rsidP="00C3583D">
      <w:pPr>
        <w:rPr>
          <w:rFonts w:eastAsia="Calibri"/>
          <w:u w:val="single"/>
        </w:rPr>
      </w:pPr>
      <w:r w:rsidRPr="00C3583D">
        <w:rPr>
          <w:rFonts w:eastAsia="Calibri"/>
          <w:u w:val="single"/>
        </w:rPr>
        <w:t xml:space="preserve">But </w:t>
      </w:r>
      <w:r w:rsidRPr="00C3583D">
        <w:rPr>
          <w:rFonts w:eastAsia="Calibri"/>
          <w:highlight w:val="green"/>
          <w:u w:val="single"/>
        </w:rPr>
        <w:t>farmers will</w:t>
      </w:r>
      <w:r w:rsidRPr="00C3583D">
        <w:rPr>
          <w:rFonts w:eastAsia="Calibri"/>
          <w:u w:val="single"/>
        </w:rPr>
        <w:t xml:space="preserve"> have to </w:t>
      </w:r>
      <w:r w:rsidRPr="00C3583D">
        <w:rPr>
          <w:rFonts w:eastAsia="Calibri"/>
          <w:highlight w:val="green"/>
          <w:u w:val="single"/>
        </w:rPr>
        <w:t xml:space="preserve">go organic </w:t>
      </w:r>
      <w:r w:rsidRPr="00C3583D">
        <w:rPr>
          <w:rFonts w:eastAsia="Calibri"/>
          <w:b/>
          <w:iCs/>
          <w:highlight w:val="green"/>
          <w:u w:val="single"/>
        </w:rPr>
        <w:t>whether they like it or not</w:t>
      </w:r>
    </w:p>
    <w:p w14:paraId="197113EF" w14:textId="77777777" w:rsidR="00C3583D" w:rsidRPr="00C3583D" w:rsidRDefault="00C3583D" w:rsidP="00C3583D">
      <w:pPr>
        <w:rPr>
          <w:rFonts w:eastAsia="Calibri"/>
          <w:sz w:val="16"/>
        </w:rPr>
      </w:pPr>
      <w:r w:rsidRPr="00C3583D">
        <w:rPr>
          <w:rFonts w:eastAsia="Calibri"/>
          <w:sz w:val="16"/>
        </w:rPr>
        <w:t xml:space="preserve">It’s hard to say whether </w:t>
      </w:r>
      <w:r w:rsidRPr="00C3583D">
        <w:rPr>
          <w:rFonts w:eastAsia="Calibri"/>
          <w:u w:val="single"/>
        </w:rPr>
        <w:t xml:space="preserve">this will happen </w:t>
      </w:r>
      <w:r w:rsidRPr="00C3583D">
        <w:rPr>
          <w:rFonts w:eastAsia="Calibri"/>
          <w:highlight w:val="green"/>
          <w:u w:val="single"/>
        </w:rPr>
        <w:t xml:space="preserve">because we’ve </w:t>
      </w:r>
      <w:r w:rsidRPr="00C3583D">
        <w:rPr>
          <w:rFonts w:eastAsia="Calibri"/>
          <w:b/>
          <w:iCs/>
          <w:highlight w:val="green"/>
          <w:u w:val="single"/>
        </w:rPr>
        <w:t>run out</w:t>
      </w:r>
      <w:r w:rsidRPr="00C3583D">
        <w:rPr>
          <w:rFonts w:eastAsia="Calibri"/>
          <w:highlight w:val="green"/>
          <w:u w:val="single"/>
        </w:rPr>
        <w:t xml:space="preserve"> of pesticides</w:t>
      </w:r>
      <w:r w:rsidRPr="00C3583D">
        <w:rPr>
          <w:rFonts w:eastAsia="Calibri"/>
          <w:sz w:val="16"/>
        </w:rPr>
        <w:t xml:space="preserve">, whether </w:t>
      </w:r>
      <w:r w:rsidRPr="00C3583D">
        <w:rPr>
          <w:rFonts w:eastAsia="Calibri"/>
          <w:highlight w:val="green"/>
          <w:u w:val="single"/>
        </w:rPr>
        <w:t xml:space="preserve">from </w:t>
      </w:r>
      <w:r w:rsidRPr="00C3583D">
        <w:rPr>
          <w:rFonts w:eastAsia="Calibri"/>
          <w:b/>
          <w:iCs/>
          <w:highlight w:val="green"/>
          <w:u w:val="single"/>
        </w:rPr>
        <w:t>resistance</w:t>
      </w:r>
      <w:r w:rsidRPr="00C3583D">
        <w:rPr>
          <w:rFonts w:eastAsia="Calibri"/>
          <w:u w:val="single"/>
        </w:rPr>
        <w:t xml:space="preserve"> or </w:t>
      </w:r>
      <w:r w:rsidRPr="00C3583D">
        <w:rPr>
          <w:rFonts w:eastAsia="Calibri"/>
          <w:highlight w:val="green"/>
          <w:u w:val="single"/>
        </w:rPr>
        <w:t xml:space="preserve">a </w:t>
      </w:r>
      <w:r w:rsidRPr="00C3583D">
        <w:rPr>
          <w:rFonts w:eastAsia="Calibri"/>
          <w:b/>
          <w:iCs/>
          <w:highlight w:val="green"/>
          <w:u w:val="single"/>
        </w:rPr>
        <w:t>financial crash</w:t>
      </w:r>
      <w:r w:rsidRPr="00C3583D">
        <w:rPr>
          <w:rFonts w:eastAsia="Calibri"/>
          <w:sz w:val="16"/>
        </w:rPr>
        <w:t xml:space="preserve"> reducing new chemical research, </w:t>
      </w:r>
      <w:r w:rsidRPr="00C3583D">
        <w:rPr>
          <w:rFonts w:eastAsia="Calibri"/>
          <w:highlight w:val="green"/>
          <w:u w:val="single"/>
        </w:rPr>
        <w:t>or</w:t>
      </w:r>
      <w:r w:rsidRPr="00C3583D">
        <w:rPr>
          <w:rFonts w:eastAsia="Calibri"/>
          <w:sz w:val="16"/>
        </w:rPr>
        <w:t xml:space="preserve"> whether </w:t>
      </w:r>
      <w:r w:rsidRPr="00C3583D">
        <w:rPr>
          <w:rFonts w:eastAsia="Calibri"/>
          <w:highlight w:val="green"/>
          <w:u w:val="single"/>
        </w:rPr>
        <w:t>peak oil</w:t>
      </w:r>
      <w:r w:rsidRPr="00C3583D">
        <w:rPr>
          <w:rFonts w:eastAsia="Calibri"/>
          <w:sz w:val="16"/>
        </w:rPr>
        <w:t xml:space="preserve">, peak </w:t>
      </w:r>
      <w:r w:rsidRPr="00C3583D">
        <w:rPr>
          <w:rFonts w:eastAsia="Calibri"/>
          <w:highlight w:val="green"/>
          <w:u w:val="single"/>
        </w:rPr>
        <w:t>coal, and</w:t>
      </w:r>
      <w:r w:rsidRPr="00C3583D">
        <w:rPr>
          <w:rFonts w:eastAsia="Calibri"/>
          <w:sz w:val="16"/>
        </w:rPr>
        <w:t xml:space="preserve"> peak </w:t>
      </w:r>
      <w:r w:rsidRPr="00C3583D">
        <w:rPr>
          <w:rFonts w:eastAsia="Calibri"/>
          <w:u w:val="single"/>
        </w:rPr>
        <w:t xml:space="preserve">natural </w:t>
      </w:r>
      <w:r w:rsidRPr="00C3583D">
        <w:rPr>
          <w:rFonts w:eastAsia="Calibri"/>
          <w:highlight w:val="green"/>
          <w:u w:val="single"/>
        </w:rPr>
        <w:t>gas</w:t>
      </w:r>
      <w:r w:rsidRPr="00C3583D">
        <w:rPr>
          <w:rFonts w:eastAsia="Calibri"/>
          <w:u w:val="single"/>
        </w:rPr>
        <w:t xml:space="preserve"> will cause the decline of chemical farming.  Agriculture uses</w:t>
      </w:r>
      <w:r w:rsidRPr="00C3583D">
        <w:rPr>
          <w:rFonts w:eastAsia="Calibri"/>
          <w:sz w:val="16"/>
        </w:rPr>
        <w:t xml:space="preserve"> about 15 to </w:t>
      </w:r>
      <w:r w:rsidRPr="00C3583D">
        <w:rPr>
          <w:rFonts w:eastAsia="Calibri"/>
          <w:u w:val="single"/>
        </w:rPr>
        <w:t>20% of fossil fuel energy</w:t>
      </w:r>
      <w:r w:rsidRPr="00C3583D">
        <w:rPr>
          <w:rFonts w:eastAsia="Calibri"/>
          <w:sz w:val="16"/>
        </w:rPr>
        <w:t xml:space="preserve">, from natural gas fertilizer, oil-based chemicals, farm vehicle and equipment </w:t>
      </w:r>
      <w:proofErr w:type="gramStart"/>
      <w:r w:rsidRPr="00C3583D">
        <w:rPr>
          <w:rFonts w:eastAsia="Calibri"/>
          <w:sz w:val="16"/>
        </w:rPr>
        <w:t>fuel,  the</w:t>
      </w:r>
      <w:proofErr w:type="gramEnd"/>
      <w:r w:rsidRPr="00C3583D">
        <w:rPr>
          <w:rFonts w:eastAsia="Calibri"/>
          <w:sz w:val="16"/>
        </w:rPr>
        <w:t xml:space="preserve"> agricultural cold chain, distribution, packaging, refrigeration, and cooking to name a few of the uses.</w:t>
      </w:r>
    </w:p>
    <w:p w14:paraId="221668C1" w14:textId="77777777" w:rsidR="00C3583D" w:rsidRPr="00C3583D" w:rsidRDefault="00C3583D" w:rsidP="00C3583D">
      <w:pPr>
        <w:rPr>
          <w:rFonts w:eastAsia="Calibri"/>
          <w:u w:val="single"/>
        </w:rPr>
      </w:pPr>
      <w:r w:rsidRPr="00C3583D">
        <w:rPr>
          <w:rFonts w:eastAsia="Calibri"/>
          <w:u w:val="single"/>
        </w:rPr>
        <w:t xml:space="preserve">At some point of fossil decline, </w:t>
      </w:r>
      <w:r w:rsidRPr="00C3583D">
        <w:rPr>
          <w:rFonts w:eastAsia="Calibri"/>
          <w:b/>
          <w:iCs/>
          <w:highlight w:val="green"/>
          <w:u w:val="single"/>
        </w:rPr>
        <w:t>there won’t be enough</w:t>
      </w:r>
      <w:r w:rsidRPr="00C3583D">
        <w:rPr>
          <w:rFonts w:eastAsia="Calibri"/>
          <w:b/>
          <w:iCs/>
          <w:u w:val="single"/>
        </w:rPr>
        <w:t xml:space="preserve"> fuel or pesticides</w:t>
      </w:r>
      <w:r w:rsidRPr="00C3583D">
        <w:rPr>
          <w:rFonts w:eastAsia="Calibri"/>
          <w:u w:val="single"/>
        </w:rPr>
        <w:t xml:space="preserve"> </w:t>
      </w:r>
      <w:r w:rsidRPr="00C3583D">
        <w:rPr>
          <w:rFonts w:eastAsia="Calibri"/>
          <w:highlight w:val="green"/>
          <w:u w:val="single"/>
        </w:rPr>
        <w:t>to continue</w:t>
      </w:r>
      <w:r w:rsidRPr="00C3583D">
        <w:rPr>
          <w:rFonts w:eastAsia="Calibri"/>
          <w:u w:val="single"/>
        </w:rPr>
        <w:t xml:space="preserve"> business as usual.</w:t>
      </w:r>
    </w:p>
    <w:p w14:paraId="50BD7F0A" w14:textId="77777777" w:rsidR="00C3583D" w:rsidRPr="00C3583D" w:rsidRDefault="00C3583D" w:rsidP="00C3583D">
      <w:pPr>
        <w:rPr>
          <w:rFonts w:eastAsia="Calibri"/>
          <w:u w:val="single"/>
        </w:rPr>
      </w:pPr>
      <w:r w:rsidRPr="00C3583D">
        <w:rPr>
          <w:rFonts w:eastAsia="Calibri"/>
          <w:highlight w:val="green"/>
          <w:u w:val="single"/>
        </w:rPr>
        <w:t xml:space="preserve">Farmers will be </w:t>
      </w:r>
      <w:r w:rsidRPr="00C3583D">
        <w:rPr>
          <w:rFonts w:eastAsia="Calibri"/>
          <w:b/>
          <w:iCs/>
          <w:highlight w:val="green"/>
          <w:u w:val="single"/>
        </w:rPr>
        <w:t>forced</w:t>
      </w:r>
      <w:r w:rsidRPr="00C3583D">
        <w:rPr>
          <w:rFonts w:eastAsia="Calibri"/>
          <w:u w:val="single"/>
        </w:rPr>
        <w:t xml:space="preserve"> to go organic at some point.  Wouldn’t it be </w:t>
      </w:r>
      <w:r w:rsidRPr="00C3583D">
        <w:rPr>
          <w:rFonts w:eastAsia="Calibri"/>
          <w:highlight w:val="green"/>
          <w:u w:val="single"/>
        </w:rPr>
        <w:t>easier to</w:t>
      </w:r>
      <w:r w:rsidRPr="00C3583D">
        <w:rPr>
          <w:rFonts w:eastAsia="Calibri"/>
          <w:u w:val="single"/>
        </w:rPr>
        <w:t xml:space="preserve"> start the </w:t>
      </w:r>
      <w:r w:rsidRPr="00C3583D">
        <w:rPr>
          <w:rFonts w:eastAsia="Calibri"/>
          <w:highlight w:val="green"/>
          <w:u w:val="single"/>
        </w:rPr>
        <w:t xml:space="preserve">transition </w:t>
      </w:r>
      <w:r w:rsidRPr="00C3583D">
        <w:rPr>
          <w:rFonts w:eastAsia="Calibri"/>
          <w:b/>
          <w:iCs/>
          <w:highlight w:val="green"/>
          <w:u w:val="single"/>
        </w:rPr>
        <w:t>now</w:t>
      </w:r>
      <w:r w:rsidRPr="00C3583D">
        <w:rPr>
          <w:rFonts w:eastAsia="Calibri"/>
          <w:u w:val="single"/>
        </w:rPr>
        <w:t>?</w:t>
      </w:r>
    </w:p>
    <w:p w14:paraId="10BF950D" w14:textId="77777777" w:rsidR="00C3583D" w:rsidRPr="00C3583D" w:rsidRDefault="00C3583D" w:rsidP="00C3583D">
      <w:pPr>
        <w:rPr>
          <w:rFonts w:eastAsia="Calibri"/>
        </w:rPr>
      </w:pPr>
    </w:p>
    <w:p w14:paraId="20C5D536" w14:textId="77777777" w:rsidR="00C3583D" w:rsidRPr="00C3583D" w:rsidRDefault="00C3583D" w:rsidP="00C3583D">
      <w:pPr>
        <w:keepNext/>
        <w:keepLines/>
        <w:spacing w:before="40" w:after="0"/>
        <w:outlineLvl w:val="3"/>
        <w:rPr>
          <w:rFonts w:eastAsia="SimSun"/>
          <w:b/>
          <w:iCs/>
          <w:sz w:val="26"/>
        </w:rPr>
      </w:pPr>
      <w:r w:rsidRPr="00C3583D">
        <w:rPr>
          <w:rFonts w:eastAsia="SimSun"/>
          <w:b/>
          <w:iCs/>
          <w:sz w:val="26"/>
        </w:rPr>
        <w:t>Loss of satellites shuts down drones</w:t>
      </w:r>
    </w:p>
    <w:p w14:paraId="60914903" w14:textId="77777777" w:rsidR="00C3583D" w:rsidRPr="00C3583D" w:rsidRDefault="00C3583D" w:rsidP="00C3583D">
      <w:pPr>
        <w:rPr>
          <w:rFonts w:eastAsia="Calibri"/>
        </w:rPr>
      </w:pPr>
      <w:r w:rsidRPr="00C3583D">
        <w:rPr>
          <w:rFonts w:eastAsia="Calibri"/>
        </w:rPr>
        <w:t xml:space="preserve">Daniel </w:t>
      </w:r>
      <w:proofErr w:type="spellStart"/>
      <w:r w:rsidRPr="00C3583D">
        <w:rPr>
          <w:rFonts w:eastAsia="Calibri"/>
          <w:b/>
          <w:bCs/>
          <w:sz w:val="26"/>
        </w:rPr>
        <w:t>Ventre</w:t>
      </w:r>
      <w:proofErr w:type="spellEnd"/>
      <w:r w:rsidRPr="00C3583D">
        <w:rPr>
          <w:rFonts w:eastAsia="Calibri"/>
          <w:b/>
          <w:bCs/>
          <w:sz w:val="26"/>
        </w:rPr>
        <w:t xml:space="preserve"> 11</w:t>
      </w:r>
      <w:r w:rsidRPr="00C3583D">
        <w:rPr>
          <w:rFonts w:eastAsia="Calibri"/>
        </w:rPr>
        <w:t>, Engineer for CNRS and Researcher for CESDIP, Cyberwar and Information Warfare, p. 198-199</w:t>
      </w:r>
    </w:p>
    <w:p w14:paraId="40AAF479" w14:textId="77777777" w:rsidR="00C3583D" w:rsidRPr="00C3583D" w:rsidRDefault="00C3583D" w:rsidP="00C3583D">
      <w:pPr>
        <w:rPr>
          <w:rFonts w:eastAsia="Calibri"/>
        </w:rPr>
      </w:pPr>
      <w:r w:rsidRPr="00C3583D">
        <w:rPr>
          <w:rFonts w:eastAsia="Calibri"/>
        </w:rPr>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w:t>
      </w:r>
      <w:proofErr w:type="gramStart"/>
      <w:r w:rsidRPr="00C3583D">
        <w:rPr>
          <w:rFonts w:eastAsia="Calibri"/>
        </w:rPr>
        <w:t>raises</w:t>
      </w:r>
      <w:proofErr w:type="gramEnd"/>
      <w:r w:rsidRPr="00C3583D">
        <w:rPr>
          <w:rFonts w:eastAsia="Calibri"/>
        </w:rPr>
        <w:t xml:space="preserve"> specific problems: there are multiple actors, unpredictable at that, who do not abide by the same rules. New orders in conflicts are imposing the implementation of an ever more important need for information, and information collection and processing. </w:t>
      </w:r>
      <w:r w:rsidRPr="00C3583D">
        <w:rPr>
          <w:rFonts w:eastAsia="Calibri"/>
          <w:highlight w:val="green"/>
          <w:u w:val="single"/>
        </w:rPr>
        <w:t>Networks</w:t>
      </w:r>
      <w:r w:rsidRPr="00C3583D">
        <w:rPr>
          <w:rFonts w:eastAsia="Calibri"/>
          <w:u w:val="single"/>
        </w:rPr>
        <w:t xml:space="preserve"> now </w:t>
      </w:r>
      <w:r w:rsidRPr="00C3583D">
        <w:rPr>
          <w:rFonts w:eastAsia="Calibri"/>
          <w:highlight w:val="green"/>
          <w:u w:val="single"/>
        </w:rPr>
        <w:t>have</w:t>
      </w:r>
      <w:r w:rsidRPr="00C3583D">
        <w:rPr>
          <w:rFonts w:eastAsia="Calibri"/>
          <w:u w:val="single"/>
        </w:rPr>
        <w:t xml:space="preserve"> an </w:t>
      </w:r>
      <w:r w:rsidRPr="00C3583D">
        <w:rPr>
          <w:rFonts w:eastAsia="Calibri"/>
          <w:b/>
          <w:iCs/>
          <w:highlight w:val="green"/>
          <w:u w:val="single"/>
        </w:rPr>
        <w:t>incredible importance</w:t>
      </w:r>
      <w:r w:rsidRPr="00C3583D">
        <w:rPr>
          <w:rFonts w:eastAsia="Calibri"/>
        </w:rPr>
        <w:t xml:space="preserve">. The document refers to the growing threats against American heritage: the USA is a target and the increasing </w:t>
      </w:r>
      <w:proofErr w:type="gramStart"/>
      <w:r w:rsidRPr="00C3583D">
        <w:rPr>
          <w:rFonts w:eastAsia="Calibri"/>
        </w:rPr>
        <w:t>amount</w:t>
      </w:r>
      <w:proofErr w:type="gramEnd"/>
      <w:r w:rsidRPr="00C3583D">
        <w:rPr>
          <w:rFonts w:eastAsia="Calibri"/>
        </w:rPr>
        <w:t xml:space="preserve">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w:t>
      </w:r>
      <w:proofErr w:type="gramStart"/>
      <w:r w:rsidRPr="00C3583D">
        <w:rPr>
          <w:rFonts w:eastAsia="Calibri"/>
        </w:rPr>
        <w:t>brings to mind</w:t>
      </w:r>
      <w:proofErr w:type="gramEnd"/>
      <w:r w:rsidRPr="00C3583D">
        <w:rPr>
          <w:rFonts w:eastAsia="Calibri"/>
        </w:rPr>
        <w:t xml:space="preserve"> the fact that the US Air Force uses commercial, even foreign, applications for its cyberspace operations.</w:t>
      </w:r>
    </w:p>
    <w:p w14:paraId="79718D83" w14:textId="77777777" w:rsidR="00C3583D" w:rsidRPr="00C3583D" w:rsidRDefault="00C3583D" w:rsidP="00C3583D">
      <w:pPr>
        <w:rPr>
          <w:rFonts w:eastAsia="Calibri"/>
        </w:rPr>
      </w:pPr>
      <w:r w:rsidRPr="00C3583D">
        <w:rPr>
          <w:rFonts w:eastAsia="Calibri"/>
          <w:highlight w:val="green"/>
          <w:u w:val="single"/>
        </w:rPr>
        <w:t>Info</w:t>
      </w:r>
      <w:r w:rsidRPr="00C3583D">
        <w:rPr>
          <w:rFonts w:eastAsia="Calibri"/>
          <w:u w:val="single"/>
        </w:rPr>
        <w:t xml:space="preserve">rmation </w:t>
      </w:r>
      <w:r w:rsidRPr="00C3583D">
        <w:rPr>
          <w:rFonts w:eastAsia="Calibri"/>
          <w:highlight w:val="green"/>
          <w:u w:val="single"/>
        </w:rPr>
        <w:t>space extends to space</w:t>
      </w:r>
      <w:r w:rsidRPr="00C3583D">
        <w:rPr>
          <w:rFonts w:eastAsia="Calibri"/>
        </w:rPr>
        <w:t xml:space="preserve">124, </w:t>
      </w:r>
      <w:r w:rsidRPr="00C3583D">
        <w:rPr>
          <w:rFonts w:eastAsia="Calibri"/>
          <w:u w:val="single"/>
        </w:rPr>
        <w:t>particularly via communication and observation satellites</w:t>
      </w:r>
      <w:r w:rsidRPr="00C3583D">
        <w:rPr>
          <w:rFonts w:eastAsia="Calibri"/>
        </w:rPr>
        <w:t xml:space="preserve">125. </w:t>
      </w:r>
      <w:r w:rsidRPr="00C3583D">
        <w:rPr>
          <w:rFonts w:eastAsia="Calibri"/>
          <w:highlight w:val="green"/>
          <w:u w:val="single"/>
        </w:rPr>
        <w:t>Satellites are the keystone to</w:t>
      </w:r>
      <w:r w:rsidRPr="00C3583D">
        <w:rPr>
          <w:rFonts w:eastAsia="Calibri"/>
          <w:u w:val="single"/>
        </w:rPr>
        <w:t xml:space="preserve"> the cyberspace and communication systems, but also </w:t>
      </w:r>
      <w:r w:rsidRPr="00C3583D">
        <w:rPr>
          <w:rFonts w:eastAsia="Calibri"/>
          <w:highlight w:val="green"/>
          <w:u w:val="single"/>
        </w:rPr>
        <w:t>the security system</w:t>
      </w:r>
      <w:r w:rsidRPr="00C3583D">
        <w:rPr>
          <w:rFonts w:eastAsia="Calibri"/>
          <w:u w:val="single"/>
        </w:rPr>
        <w:t>: monitoring</w:t>
      </w:r>
      <w:r w:rsidRPr="00C3583D">
        <w:rPr>
          <w:rFonts w:eastAsia="Calibri"/>
        </w:rPr>
        <w:t xml:space="preserve"> (Echelon network is the symbol), </w:t>
      </w:r>
      <w:r w:rsidRPr="00C3583D">
        <w:rPr>
          <w:rFonts w:eastAsia="Calibri"/>
          <w:u w:val="single"/>
        </w:rPr>
        <w:t xml:space="preserve">observation, communication. These are </w:t>
      </w:r>
      <w:r w:rsidRPr="00C3583D">
        <w:rPr>
          <w:rFonts w:eastAsia="Calibri"/>
          <w:highlight w:val="green"/>
          <w:u w:val="single"/>
        </w:rPr>
        <w:t>at the heart of</w:t>
      </w:r>
      <w:r w:rsidRPr="00C3583D">
        <w:rPr>
          <w:rFonts w:eastAsia="Calibri"/>
          <w:u w:val="single"/>
        </w:rPr>
        <w:t xml:space="preserve"> the </w:t>
      </w:r>
      <w:r w:rsidRPr="00C3583D">
        <w:rPr>
          <w:rFonts w:eastAsia="Calibri"/>
          <w:highlight w:val="green"/>
          <w:u w:val="single"/>
        </w:rPr>
        <w:t>C4ISR</w:t>
      </w:r>
      <w:r w:rsidRPr="00C3583D">
        <w:rPr>
          <w:rFonts w:eastAsia="Calibri"/>
          <w:u w:val="single"/>
        </w:rPr>
        <w:t xml:space="preserve"> systems, </w:t>
      </w:r>
      <w:r w:rsidRPr="00C3583D">
        <w:rPr>
          <w:rFonts w:eastAsia="Calibri"/>
          <w:highlight w:val="green"/>
          <w:u w:val="single"/>
        </w:rPr>
        <w:t>without which</w:t>
      </w:r>
      <w:r w:rsidRPr="00C3583D">
        <w:rPr>
          <w:rFonts w:eastAsia="Calibri"/>
          <w:u w:val="single"/>
        </w:rPr>
        <w:t xml:space="preserve"> a concept such as </w:t>
      </w:r>
      <w:r w:rsidRPr="00C3583D">
        <w:rPr>
          <w:rFonts w:eastAsia="Calibri"/>
          <w:highlight w:val="green"/>
          <w:u w:val="single"/>
        </w:rPr>
        <w:t>net</w:t>
      </w:r>
      <w:r w:rsidRPr="00C3583D">
        <w:rPr>
          <w:rFonts w:eastAsia="Calibri"/>
          <w:u w:val="single"/>
        </w:rPr>
        <w:t>work-</w:t>
      </w:r>
      <w:r w:rsidRPr="00C3583D">
        <w:rPr>
          <w:rFonts w:eastAsia="Calibri"/>
          <w:highlight w:val="green"/>
          <w:u w:val="single"/>
        </w:rPr>
        <w:t>centric war</w:t>
      </w:r>
      <w:r w:rsidRPr="00C3583D">
        <w:rPr>
          <w:rFonts w:eastAsia="Calibri"/>
          <w:u w:val="single"/>
        </w:rPr>
        <w:t xml:space="preserve">fare </w:t>
      </w:r>
      <w:r w:rsidRPr="00C3583D">
        <w:rPr>
          <w:rFonts w:eastAsia="Calibri"/>
          <w:highlight w:val="green"/>
          <w:u w:val="single"/>
        </w:rPr>
        <w:t xml:space="preserve">could not exist. </w:t>
      </w:r>
      <w:r w:rsidRPr="00C3583D">
        <w:rPr>
          <w:rFonts w:eastAsia="Calibri"/>
          <w:b/>
          <w:iCs/>
          <w:sz w:val="24"/>
          <w:szCs w:val="26"/>
          <w:highlight w:val="green"/>
          <w:u w:val="single"/>
        </w:rPr>
        <w:t>There would be no drones without satellites</w:t>
      </w:r>
      <w:r w:rsidRPr="00C3583D">
        <w:rPr>
          <w:rFonts w:eastAsia="Calibri"/>
        </w:rPr>
        <w:t xml:space="preserve">. It is even a question of extending the Internet to extra-atmospheric space. Projects in this vein (Interplanetary Networks) were being formed in the </w:t>
      </w:r>
      <w:proofErr w:type="gramStart"/>
      <w:r w:rsidRPr="00C3583D">
        <w:rPr>
          <w:rFonts w:eastAsia="Calibri"/>
        </w:rPr>
        <w:t>1990s, but</w:t>
      </w:r>
      <w:proofErr w:type="gramEnd"/>
      <w:r w:rsidRPr="00C3583D">
        <w:rPr>
          <w:rFonts w:eastAsia="Calibri"/>
        </w:rPr>
        <w:t xml:space="preserve">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w:t>
      </w:r>
      <w:proofErr w:type="gramStart"/>
      <w:r w:rsidRPr="00C3583D">
        <w:rPr>
          <w:rFonts w:eastAsia="Calibri"/>
        </w:rPr>
        <w:t>geopolitical</w:t>
      </w:r>
      <w:proofErr w:type="gramEnd"/>
      <w:r w:rsidRPr="00C3583D">
        <w:rPr>
          <w:rFonts w:eastAsia="Calibri"/>
        </w:rPr>
        <w:t xml:space="preserve"> and geostrategic domains: questions of seizing this space, questions of regulation of human activity in this space, of sovereignty, new territoriality and independence.</w:t>
      </w:r>
    </w:p>
    <w:p w14:paraId="144EC657" w14:textId="77777777" w:rsidR="00C3583D" w:rsidRPr="00C3583D" w:rsidRDefault="00C3583D" w:rsidP="00C3583D">
      <w:pPr>
        <w:rPr>
          <w:rFonts w:eastAsia="Calibri"/>
        </w:rPr>
      </w:pPr>
    </w:p>
    <w:p w14:paraId="2D1BB2E0" w14:textId="77777777" w:rsidR="00C3583D" w:rsidRPr="00C3583D" w:rsidRDefault="00C3583D" w:rsidP="00C3583D">
      <w:pPr>
        <w:keepNext/>
        <w:keepLines/>
        <w:spacing w:before="40" w:after="0"/>
        <w:outlineLvl w:val="3"/>
        <w:rPr>
          <w:rFonts w:eastAsia="SimSun"/>
          <w:b/>
          <w:iCs/>
          <w:sz w:val="26"/>
        </w:rPr>
      </w:pPr>
      <w:r w:rsidRPr="00C3583D">
        <w:rPr>
          <w:rFonts w:eastAsia="SimSun"/>
          <w:b/>
          <w:iCs/>
          <w:sz w:val="26"/>
        </w:rPr>
        <w:t xml:space="preserve">Drone </w:t>
      </w:r>
      <w:proofErr w:type="spellStart"/>
      <w:r w:rsidRPr="00C3583D">
        <w:rPr>
          <w:rFonts w:eastAsia="SimSun"/>
          <w:b/>
          <w:iCs/>
          <w:sz w:val="26"/>
        </w:rPr>
        <w:t>prolif</w:t>
      </w:r>
      <w:proofErr w:type="spellEnd"/>
      <w:r w:rsidRPr="00C3583D">
        <w:rPr>
          <w:rFonts w:eastAsia="SimSun"/>
          <w:b/>
          <w:iCs/>
          <w:sz w:val="26"/>
        </w:rPr>
        <w:t xml:space="preserve"> is </w:t>
      </w:r>
      <w:r w:rsidRPr="00C3583D">
        <w:rPr>
          <w:rFonts w:eastAsia="SimSun"/>
          <w:b/>
          <w:iCs/>
          <w:sz w:val="26"/>
          <w:u w:val="single"/>
        </w:rPr>
        <w:t>inevitable</w:t>
      </w:r>
      <w:r w:rsidRPr="00C3583D">
        <w:rPr>
          <w:rFonts w:eastAsia="SimSun"/>
          <w:b/>
          <w:iCs/>
          <w:sz w:val="26"/>
        </w:rPr>
        <w:t xml:space="preserve"> and causes </w:t>
      </w:r>
      <w:r w:rsidRPr="00C3583D">
        <w:rPr>
          <w:rFonts w:eastAsia="SimSun"/>
          <w:b/>
          <w:iCs/>
          <w:sz w:val="26"/>
          <w:u w:val="single"/>
        </w:rPr>
        <w:t>global nuclear war</w:t>
      </w:r>
    </w:p>
    <w:p w14:paraId="1AAA08DA" w14:textId="77777777" w:rsidR="00C3583D" w:rsidRPr="00C3583D" w:rsidRDefault="00C3583D" w:rsidP="00C3583D">
      <w:pPr>
        <w:rPr>
          <w:rFonts w:eastAsia="Calibri"/>
        </w:rPr>
      </w:pPr>
      <w:r w:rsidRPr="00C3583D">
        <w:rPr>
          <w:rFonts w:eastAsia="Calibri"/>
        </w:rPr>
        <w:t xml:space="preserve">Dr. Michael C. </w:t>
      </w:r>
      <w:r w:rsidRPr="00C3583D">
        <w:rPr>
          <w:rFonts w:eastAsia="Calibri"/>
          <w:b/>
          <w:bCs/>
          <w:sz w:val="26"/>
        </w:rPr>
        <w:t>Horowitz 19</w:t>
      </w:r>
      <w:r w:rsidRPr="00C3583D">
        <w:rPr>
          <w:rFonts w:eastAsia="Calibri"/>
        </w:rPr>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082265FF" w14:textId="77777777" w:rsidR="00C3583D" w:rsidRPr="00C3583D" w:rsidRDefault="00C3583D" w:rsidP="00C3583D">
      <w:pPr>
        <w:rPr>
          <w:rFonts w:eastAsia="Calibri"/>
        </w:rPr>
      </w:pPr>
      <w:r w:rsidRPr="00C3583D">
        <w:rPr>
          <w:rFonts w:eastAsia="Calibri"/>
        </w:rPr>
        <w:t>Thus, the reason to deploy autonomous systems would have to be their reliability and effectiveness rather than signaling. And gi</w:t>
      </w:r>
      <w:r w:rsidRPr="00C3583D">
        <w:rPr>
          <w:rFonts w:eastAsia="Calibri"/>
          <w:u w:val="single"/>
        </w:rPr>
        <w:t xml:space="preserve">ving up human control to algorithms in </w:t>
      </w:r>
      <w:r w:rsidRPr="00C3583D">
        <w:rPr>
          <w:rFonts w:eastAsia="Calibri"/>
          <w:highlight w:val="green"/>
          <w:u w:val="single"/>
        </w:rPr>
        <w:t>a crisis</w:t>
      </w:r>
      <w:r w:rsidRPr="00C3583D">
        <w:rPr>
          <w:rFonts w:eastAsia="Calibri"/>
          <w:u w:val="single"/>
        </w:rPr>
        <w:t xml:space="preserve"> that </w:t>
      </w:r>
      <w:r w:rsidRPr="00C3583D">
        <w:rPr>
          <w:rFonts w:eastAsia="Calibri"/>
          <w:highlight w:val="green"/>
          <w:u w:val="single"/>
        </w:rPr>
        <w:t xml:space="preserve">could end with </w:t>
      </w:r>
      <w:r w:rsidRPr="00C3583D">
        <w:rPr>
          <w:rFonts w:eastAsia="Calibri"/>
          <w:b/>
          <w:iCs/>
          <w:sz w:val="24"/>
          <w:szCs w:val="26"/>
          <w:highlight w:val="green"/>
          <w:u w:val="single"/>
        </w:rPr>
        <w:t>global nuclear war</w:t>
      </w:r>
      <w:r w:rsidRPr="00C3583D">
        <w:rPr>
          <w:rFonts w:eastAsia="Calibri"/>
          <w:sz w:val="24"/>
          <w:szCs w:val="26"/>
          <w:u w:val="single"/>
        </w:rPr>
        <w:t xml:space="preserve"> </w:t>
      </w:r>
      <w:r w:rsidRPr="00C3583D">
        <w:rPr>
          <w:rFonts w:eastAsia="Calibri"/>
          <w:u w:val="single"/>
        </w:rPr>
        <w:t>would require an extremely high level of perceived reliability and effectiveness</w:t>
      </w:r>
      <w:r w:rsidRPr="00C3583D">
        <w:rPr>
          <w:rFonts w:eastAsia="Calibri"/>
        </w:rPr>
        <w:t xml:space="preserve">. Few things are more important to militaries in crisis situations than informational awareness and control over decisions, and there might be fear that </w:t>
      </w:r>
      <w:r w:rsidRPr="00C3583D">
        <w:rPr>
          <w:rFonts w:eastAsia="Calibri"/>
          <w:highlight w:val="green"/>
          <w:u w:val="single"/>
        </w:rPr>
        <w:t xml:space="preserve">autonomous systems are prone to </w:t>
      </w:r>
      <w:r w:rsidRPr="00C3583D">
        <w:rPr>
          <w:rFonts w:eastAsia="Calibri"/>
          <w:b/>
          <w:iCs/>
          <w:sz w:val="24"/>
          <w:szCs w:val="26"/>
          <w:highlight w:val="green"/>
          <w:u w:val="single"/>
        </w:rPr>
        <w:t>accidents</w:t>
      </w:r>
      <w:r w:rsidRPr="00C3583D">
        <w:rPr>
          <w:rFonts w:eastAsia="Calibri"/>
        </w:rPr>
        <w:t>.</w:t>
      </w:r>
    </w:p>
    <w:p w14:paraId="2AAF901A" w14:textId="77777777" w:rsidR="00C3583D" w:rsidRPr="00C3583D" w:rsidRDefault="00C3583D" w:rsidP="00C3583D">
      <w:pPr>
        <w:rPr>
          <w:rFonts w:eastAsia="Calibri"/>
        </w:rPr>
      </w:pPr>
      <w:r w:rsidRPr="00C3583D">
        <w:rPr>
          <w:rFonts w:eastAsia="Calibri"/>
        </w:rPr>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2C37EC38" w14:textId="77777777" w:rsidR="00C3583D" w:rsidRPr="00C3583D" w:rsidRDefault="00C3583D" w:rsidP="00C3583D">
      <w:pPr>
        <w:rPr>
          <w:rFonts w:eastAsia="Calibri"/>
        </w:rPr>
      </w:pPr>
      <w:r w:rsidRPr="00C3583D">
        <w:rPr>
          <w:rFonts w:eastAsia="Calibri"/>
        </w:rPr>
        <w:t xml:space="preserve">This paper draws on research in strategic studies and examples from military history to assess how </w:t>
      </w:r>
      <w:r w:rsidRPr="00C3583D">
        <w:rPr>
          <w:rFonts w:eastAsia="Calibri"/>
          <w:highlight w:val="green"/>
          <w:u w:val="single"/>
        </w:rPr>
        <w:t>LAWS</w:t>
      </w:r>
      <w:r w:rsidRPr="00C3583D">
        <w:rPr>
          <w:rFonts w:eastAsia="Calibri"/>
          <w:u w:val="single"/>
        </w:rPr>
        <w:t xml:space="preserve"> could </w:t>
      </w:r>
      <w:r w:rsidRPr="00C3583D">
        <w:rPr>
          <w:rFonts w:eastAsia="Calibri"/>
          <w:highlight w:val="green"/>
          <w:u w:val="single"/>
        </w:rPr>
        <w:t>influence</w:t>
      </w:r>
      <w:r w:rsidRPr="00C3583D">
        <w:rPr>
          <w:rFonts w:eastAsia="Calibri"/>
          <w:u w:val="single"/>
        </w:rPr>
        <w:t xml:space="preserve"> the development and deployment of military systems, including </w:t>
      </w:r>
      <w:r w:rsidRPr="00C3583D">
        <w:rPr>
          <w:rFonts w:eastAsia="Calibri"/>
          <w:b/>
          <w:iCs/>
          <w:sz w:val="24"/>
          <w:szCs w:val="26"/>
          <w:highlight w:val="green"/>
          <w:u w:val="single"/>
        </w:rPr>
        <w:t>arms races</w:t>
      </w:r>
      <w:r w:rsidRPr="00C3583D">
        <w:rPr>
          <w:rFonts w:eastAsia="Calibri"/>
          <w:highlight w:val="green"/>
          <w:u w:val="single"/>
        </w:rPr>
        <w:t xml:space="preserve">, </w:t>
      </w:r>
      <w:r w:rsidRPr="00C3583D">
        <w:rPr>
          <w:rFonts w:eastAsia="Calibri"/>
          <w:b/>
          <w:iCs/>
          <w:highlight w:val="green"/>
          <w:u w:val="single"/>
        </w:rPr>
        <w:t>crisis stability</w:t>
      </w:r>
      <w:r w:rsidRPr="00C3583D">
        <w:rPr>
          <w:rFonts w:eastAsia="Calibri"/>
          <w:highlight w:val="green"/>
          <w:u w:val="single"/>
        </w:rPr>
        <w:t>, and</w:t>
      </w:r>
      <w:r w:rsidRPr="00C3583D">
        <w:rPr>
          <w:rFonts w:eastAsia="Calibri"/>
          <w:u w:val="single"/>
        </w:rPr>
        <w:t xml:space="preserve"> wartime stability, especially the </w:t>
      </w:r>
      <w:r w:rsidRPr="00C3583D">
        <w:rPr>
          <w:rFonts w:eastAsia="Calibri"/>
          <w:highlight w:val="green"/>
          <w:u w:val="single"/>
        </w:rPr>
        <w:t xml:space="preserve">risk of </w:t>
      </w:r>
      <w:r w:rsidRPr="00C3583D">
        <w:rPr>
          <w:rFonts w:eastAsia="Calibri"/>
          <w:b/>
          <w:iCs/>
          <w:sz w:val="24"/>
          <w:szCs w:val="26"/>
          <w:highlight w:val="green"/>
          <w:u w:val="single"/>
        </w:rPr>
        <w:t>escalation</w:t>
      </w:r>
      <w:r w:rsidRPr="00C3583D">
        <w:rPr>
          <w:rFonts w:eastAsia="Calibri"/>
        </w:rPr>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C3583D">
        <w:rPr>
          <w:rFonts w:eastAsia="Calibri"/>
          <w:u w:val="single"/>
        </w:rPr>
        <w:t xml:space="preserve">machine-like accuracy in </w:t>
      </w:r>
      <w:r w:rsidRPr="00C3583D">
        <w:rPr>
          <w:rFonts w:eastAsia="Calibri"/>
          <w:highlight w:val="green"/>
          <w:u w:val="single"/>
        </w:rPr>
        <w:t>following programming</w:t>
      </w:r>
      <w:r w:rsidRPr="00C3583D">
        <w:rPr>
          <w:rFonts w:eastAsia="Calibri"/>
        </w:rPr>
        <w:t xml:space="preserve">, but that </w:t>
      </w:r>
      <w:r w:rsidRPr="00C3583D">
        <w:rPr>
          <w:rFonts w:eastAsia="Calibri"/>
          <w:highlight w:val="green"/>
          <w:u w:val="single"/>
        </w:rPr>
        <w:t>comes with</w:t>
      </w:r>
      <w:r w:rsidRPr="00C3583D">
        <w:rPr>
          <w:rFonts w:eastAsia="Calibri"/>
          <w:u w:val="single"/>
        </w:rPr>
        <w:t xml:space="preserve"> a potential downside: the </w:t>
      </w:r>
      <w:r w:rsidRPr="00C3583D">
        <w:rPr>
          <w:rFonts w:eastAsia="Calibri"/>
          <w:highlight w:val="green"/>
          <w:u w:val="single"/>
        </w:rPr>
        <w:t>loss of control and</w:t>
      </w:r>
      <w:r w:rsidRPr="00C3583D">
        <w:rPr>
          <w:rFonts w:eastAsia="Calibri"/>
          <w:u w:val="single"/>
        </w:rPr>
        <w:t xml:space="preserve"> the accompanying </w:t>
      </w:r>
      <w:r w:rsidRPr="00C3583D">
        <w:rPr>
          <w:rFonts w:eastAsia="Calibri"/>
          <w:highlight w:val="green"/>
          <w:u w:val="single"/>
        </w:rPr>
        <w:t>risk of</w:t>
      </w:r>
      <w:r w:rsidRPr="00C3583D">
        <w:rPr>
          <w:rFonts w:eastAsia="Calibri"/>
          <w:u w:val="single"/>
        </w:rPr>
        <w:t xml:space="preserve"> </w:t>
      </w:r>
      <w:r w:rsidRPr="00C3583D">
        <w:rPr>
          <w:rFonts w:eastAsia="Calibri"/>
          <w:b/>
          <w:iCs/>
          <w:u w:val="single"/>
        </w:rPr>
        <w:t>accidents</w:t>
      </w:r>
      <w:r w:rsidRPr="00C3583D">
        <w:rPr>
          <w:rFonts w:eastAsia="Calibri"/>
          <w:u w:val="single"/>
        </w:rPr>
        <w:t xml:space="preserve">, adversarial </w:t>
      </w:r>
      <w:r w:rsidRPr="00C3583D">
        <w:rPr>
          <w:rFonts w:eastAsia="Calibri"/>
          <w:b/>
          <w:iCs/>
          <w:highlight w:val="green"/>
          <w:u w:val="single"/>
        </w:rPr>
        <w:t>spoofing</w:t>
      </w:r>
      <w:r w:rsidRPr="00C3583D">
        <w:rPr>
          <w:rFonts w:eastAsia="Calibri"/>
          <w:highlight w:val="green"/>
          <w:u w:val="single"/>
        </w:rPr>
        <w:t xml:space="preserve">, and </w:t>
      </w:r>
      <w:r w:rsidRPr="00C3583D">
        <w:rPr>
          <w:rFonts w:eastAsia="Calibri"/>
          <w:b/>
          <w:iCs/>
          <w:highlight w:val="green"/>
          <w:u w:val="single"/>
        </w:rPr>
        <w:t>miscalc</w:t>
      </w:r>
      <w:r w:rsidRPr="00C3583D">
        <w:rPr>
          <w:rFonts w:eastAsia="Calibri"/>
          <w:b/>
          <w:iCs/>
          <w:u w:val="single"/>
        </w:rPr>
        <w:t>ulation</w:t>
      </w:r>
      <w:r w:rsidRPr="00C3583D">
        <w:rPr>
          <w:rFonts w:eastAsia="Calibri"/>
          <w:u w:val="single"/>
        </w:rPr>
        <w:t xml:space="preserve">. Even if LAWS malfunction at the same rate as humans </w:t>
      </w:r>
      <w:proofErr w:type="gramStart"/>
      <w:r w:rsidRPr="00C3583D">
        <w:rPr>
          <w:rFonts w:eastAsia="Calibri"/>
          <w:u w:val="single"/>
        </w:rPr>
        <w:t>in a given</w:t>
      </w:r>
      <w:proofErr w:type="gramEnd"/>
      <w:r w:rsidRPr="00C3583D">
        <w:rPr>
          <w:rFonts w:eastAsia="Calibri"/>
          <w:u w:val="single"/>
        </w:rPr>
        <w:t xml:space="preserve"> scenario, the ability of operators to control the impact of those malfunctions may be lower, which could make LAWS less predictable on the battlefield</w:t>
      </w:r>
      <w:r w:rsidRPr="00C3583D">
        <w:rPr>
          <w:rFonts w:eastAsia="Calibri"/>
        </w:rPr>
        <w:t>. The paper then examines how these issues interact with the large uncertainty parameter associated with AI-based military capabilities at present, both in terms of the range of the possible and the opacity of their programming.</w:t>
      </w:r>
    </w:p>
    <w:p w14:paraId="786DF1B6" w14:textId="77777777" w:rsidR="00C3583D" w:rsidRPr="00C3583D" w:rsidRDefault="00C3583D" w:rsidP="00C3583D">
      <w:pPr>
        <w:rPr>
          <w:rFonts w:eastAsia="Calibri"/>
        </w:rPr>
      </w:pPr>
      <w:r w:rsidRPr="00C3583D">
        <w:rPr>
          <w:rFonts w:eastAsia="Calibri"/>
        </w:rPr>
        <w:t xml:space="preserve">The results highlight several critical issues surrounding the development and deployment of LAWS.1 First, </w:t>
      </w:r>
      <w:r w:rsidRPr="00C3583D">
        <w:rPr>
          <w:rFonts w:eastAsia="Calibri"/>
          <w:u w:val="single"/>
        </w:rPr>
        <w:t xml:space="preserve">the desire to fight at </w:t>
      </w:r>
      <w:r w:rsidRPr="00C3583D">
        <w:rPr>
          <w:rFonts w:eastAsia="Calibri"/>
          <w:highlight w:val="green"/>
          <w:u w:val="single"/>
        </w:rPr>
        <w:t>machine speed</w:t>
      </w:r>
      <w:r w:rsidRPr="00C3583D">
        <w:rPr>
          <w:rFonts w:eastAsia="Calibri"/>
          <w:u w:val="single"/>
        </w:rPr>
        <w:t xml:space="preserve"> with autonomous systems, while making a military more effective in a conflict, could </w:t>
      </w:r>
      <w:r w:rsidRPr="00C3583D">
        <w:rPr>
          <w:rFonts w:eastAsia="Calibri"/>
          <w:highlight w:val="green"/>
          <w:u w:val="single"/>
        </w:rPr>
        <w:t xml:space="preserve">increase </w:t>
      </w:r>
      <w:r w:rsidRPr="00C3583D">
        <w:rPr>
          <w:rFonts w:eastAsia="Calibri"/>
          <w:b/>
          <w:iCs/>
          <w:highlight w:val="green"/>
          <w:u w:val="single"/>
        </w:rPr>
        <w:t>crisis instability</w:t>
      </w:r>
      <w:r w:rsidRPr="00C3583D">
        <w:rPr>
          <w:rFonts w:eastAsia="Calibri"/>
          <w:u w:val="single"/>
        </w:rPr>
        <w:t xml:space="preserve">. As countries fear </w:t>
      </w:r>
      <w:r w:rsidRPr="00C3583D">
        <w:rPr>
          <w:rFonts w:eastAsia="Calibri"/>
          <w:highlight w:val="green"/>
          <w:u w:val="single"/>
        </w:rPr>
        <w:t>losing</w:t>
      </w:r>
      <w:r w:rsidRPr="00C3583D">
        <w:rPr>
          <w:rFonts w:eastAsia="Calibri"/>
          <w:u w:val="single"/>
        </w:rPr>
        <w:t xml:space="preserve"> conflicts </w:t>
      </w:r>
      <w:r w:rsidRPr="00C3583D">
        <w:rPr>
          <w:rFonts w:eastAsia="Calibri"/>
          <w:highlight w:val="green"/>
          <w:u w:val="single"/>
        </w:rPr>
        <w:t>faster</w:t>
      </w:r>
      <w:r w:rsidRPr="00C3583D">
        <w:rPr>
          <w:rFonts w:eastAsia="Calibri"/>
          <w:u w:val="single"/>
        </w:rPr>
        <w:t xml:space="preserve">, it will </w:t>
      </w:r>
      <w:r w:rsidRPr="00C3583D">
        <w:rPr>
          <w:rFonts w:eastAsia="Calibri"/>
          <w:highlight w:val="green"/>
          <w:u w:val="single"/>
        </w:rPr>
        <w:t xml:space="preserve">generate </w:t>
      </w:r>
      <w:r w:rsidRPr="00C3583D">
        <w:rPr>
          <w:rFonts w:eastAsia="Calibri"/>
          <w:b/>
          <w:iCs/>
          <w:highlight w:val="green"/>
          <w:u w:val="single"/>
        </w:rPr>
        <w:t>escalation pressure</w:t>
      </w:r>
      <w:r w:rsidRPr="00C3583D">
        <w:rPr>
          <w:rFonts w:eastAsia="Calibri"/>
          <w:highlight w:val="green"/>
          <w:u w:val="single"/>
        </w:rPr>
        <w:t>, including</w:t>
      </w:r>
      <w:r w:rsidRPr="00C3583D">
        <w:rPr>
          <w:rFonts w:eastAsia="Calibri"/>
          <w:u w:val="single"/>
        </w:rPr>
        <w:t xml:space="preserve"> an increased incentive for </w:t>
      </w:r>
      <w:r w:rsidRPr="00C3583D">
        <w:rPr>
          <w:rFonts w:eastAsia="Calibri"/>
          <w:b/>
          <w:iCs/>
          <w:sz w:val="24"/>
          <w:szCs w:val="26"/>
          <w:highlight w:val="green"/>
          <w:u w:val="single"/>
        </w:rPr>
        <w:t>first strikes</w:t>
      </w:r>
      <w:r w:rsidRPr="00C3583D">
        <w:rPr>
          <w:rFonts w:eastAsia="Calibri"/>
        </w:rPr>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C3583D">
        <w:rPr>
          <w:rFonts w:eastAsia="Calibri"/>
          <w:u w:val="single"/>
        </w:rPr>
        <w:t>the dual-use</w:t>
      </w:r>
      <w:r w:rsidRPr="00C3583D">
        <w:rPr>
          <w:rFonts w:eastAsia="Calibri"/>
        </w:rPr>
        <w:t xml:space="preserve">, or even general purpose, </w:t>
      </w:r>
      <w:r w:rsidRPr="00C3583D">
        <w:rPr>
          <w:rFonts w:eastAsia="Calibri"/>
          <w:u w:val="single"/>
        </w:rPr>
        <w:t>character</w:t>
      </w:r>
      <w:r w:rsidRPr="00C3583D">
        <w:rPr>
          <w:rFonts w:eastAsia="Calibri"/>
        </w:rPr>
        <w:t xml:space="preserve"> of the basic science underlying many autonomous systems </w:t>
      </w:r>
      <w:r w:rsidRPr="00C3583D">
        <w:rPr>
          <w:rFonts w:eastAsia="Calibri"/>
          <w:u w:val="single"/>
        </w:rPr>
        <w:t>will make</w:t>
      </w:r>
      <w:r w:rsidRPr="00C3583D">
        <w:rPr>
          <w:rFonts w:eastAsia="Calibri"/>
        </w:rPr>
        <w:t xml:space="preserve"> the </w:t>
      </w:r>
      <w:r w:rsidRPr="00C3583D">
        <w:rPr>
          <w:rFonts w:eastAsia="Calibri"/>
          <w:u w:val="single"/>
        </w:rPr>
        <w:t>tech</w:t>
      </w:r>
      <w:r w:rsidRPr="00C3583D">
        <w:rPr>
          <w:rFonts w:eastAsia="Calibri"/>
        </w:rPr>
        <w:t xml:space="preserve">nology </w:t>
      </w:r>
      <w:r w:rsidRPr="00C3583D">
        <w:rPr>
          <w:rFonts w:eastAsia="Calibri"/>
          <w:u w:val="single"/>
        </w:rPr>
        <w:t>hard to control</w:t>
      </w:r>
      <w:r w:rsidRPr="00C3583D">
        <w:rPr>
          <w:rFonts w:eastAsia="Calibri"/>
        </w:rPr>
        <w:t>, giving many countries and actors access to basic algorithms, though whether this is described as diffusion, proliferation, or an arms race will depend on political dynamics as much as anything.</w:t>
      </w:r>
    </w:p>
    <w:p w14:paraId="2CDEDD5D" w14:textId="77777777" w:rsidR="00C3583D" w:rsidRPr="00C3583D" w:rsidRDefault="00C3583D" w:rsidP="00C3583D">
      <w:pPr>
        <w:rPr>
          <w:rFonts w:eastAsia="Calibri"/>
        </w:rPr>
      </w:pPr>
      <w:r w:rsidRPr="00C3583D">
        <w:rPr>
          <w:rFonts w:eastAsia="Calibri"/>
        </w:rPr>
        <w:t xml:space="preserve">Finally, </w:t>
      </w:r>
      <w:r w:rsidRPr="00C3583D">
        <w:rPr>
          <w:rFonts w:eastAsia="Calibri"/>
          <w:u w:val="single"/>
        </w:rPr>
        <w:t xml:space="preserve">multiple </w:t>
      </w:r>
      <w:r w:rsidRPr="00C3583D">
        <w:rPr>
          <w:rFonts w:eastAsia="Calibri"/>
          <w:highlight w:val="green"/>
          <w:u w:val="single"/>
        </w:rPr>
        <w:t>uncertainty</w:t>
      </w:r>
      <w:r w:rsidRPr="00C3583D">
        <w:rPr>
          <w:rFonts w:eastAsia="Calibri"/>
          <w:u w:val="single"/>
        </w:rPr>
        <w:t xml:space="preserve"> parameters</w:t>
      </w:r>
      <w:r w:rsidRPr="00C3583D">
        <w:rPr>
          <w:rFonts w:eastAsia="Calibri"/>
        </w:rPr>
        <w:t xml:space="preserve"> concerning lethal autonomous weapon systems </w:t>
      </w:r>
      <w:r w:rsidRPr="00C3583D">
        <w:rPr>
          <w:rFonts w:eastAsia="Calibri"/>
          <w:u w:val="single"/>
        </w:rPr>
        <w:t xml:space="preserve">could </w:t>
      </w:r>
      <w:r w:rsidRPr="00C3583D">
        <w:rPr>
          <w:rFonts w:eastAsia="Calibri"/>
          <w:highlight w:val="green"/>
          <w:u w:val="single"/>
        </w:rPr>
        <w:t xml:space="preserve">exacerbate </w:t>
      </w:r>
      <w:r w:rsidRPr="00C3583D">
        <w:rPr>
          <w:rFonts w:eastAsia="Calibri"/>
          <w:b/>
          <w:iCs/>
          <w:highlight w:val="green"/>
          <w:u w:val="single"/>
        </w:rPr>
        <w:t>security dilemmas</w:t>
      </w:r>
      <w:r w:rsidRPr="00C3583D">
        <w:rPr>
          <w:rFonts w:eastAsia="Calibri"/>
        </w:rPr>
        <w:t xml:space="preserve">. </w:t>
      </w:r>
    </w:p>
    <w:p w14:paraId="7CDEF134" w14:textId="77777777" w:rsidR="00C3583D" w:rsidRPr="00C3583D" w:rsidRDefault="00C3583D" w:rsidP="00C3583D">
      <w:pPr>
        <w:rPr>
          <w:rFonts w:eastAsia="Calibri"/>
        </w:rPr>
      </w:pPr>
    </w:p>
    <w:p w14:paraId="0FD84F7B" w14:textId="77777777" w:rsidR="00C3583D" w:rsidRPr="00C3583D" w:rsidRDefault="00C3583D" w:rsidP="00C3583D">
      <w:pPr>
        <w:rPr>
          <w:rFonts w:eastAsia="Calibri"/>
        </w:rPr>
      </w:pPr>
      <w:r w:rsidRPr="00C3583D">
        <w:rPr>
          <w:rFonts w:eastAsia="Calibri"/>
        </w:rPr>
        <w:t xml:space="preserve">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w:t>
      </w:r>
      <w:proofErr w:type="gramStart"/>
      <w:r w:rsidRPr="00C3583D">
        <w:rPr>
          <w:rFonts w:eastAsia="Calibri"/>
        </w:rPr>
        <w:t>an arms</w:t>
      </w:r>
      <w:proofErr w:type="gramEnd"/>
      <w:r w:rsidRPr="00C3583D">
        <w:rPr>
          <w:rFonts w:eastAsia="Calibri"/>
        </w:rPr>
        <w:t xml:space="preserve"> race over lethal autonomous weapon systems occurs, it will likely be because of worse-case assumptions about capability development by potential adversaries.</w:t>
      </w:r>
    </w:p>
    <w:p w14:paraId="786DD143" w14:textId="77777777" w:rsidR="00C3583D" w:rsidRPr="00C3583D" w:rsidRDefault="00C3583D" w:rsidP="00C3583D">
      <w:pPr>
        <w:rPr>
          <w:rFonts w:eastAsia="Calibri"/>
          <w:sz w:val="10"/>
          <w:szCs w:val="16"/>
        </w:rPr>
      </w:pPr>
      <w:r w:rsidRPr="00C3583D">
        <w:rPr>
          <w:rFonts w:eastAsia="Calibri"/>
          <w:sz w:val="10"/>
          <w:szCs w:val="16"/>
        </w:rPr>
        <w:t>What is Autonomy or Artificial Intelligence?</w:t>
      </w:r>
    </w:p>
    <w:p w14:paraId="2801DE4B" w14:textId="77777777" w:rsidR="00C3583D" w:rsidRPr="00C3583D" w:rsidRDefault="00C3583D" w:rsidP="00C3583D">
      <w:pPr>
        <w:rPr>
          <w:rFonts w:eastAsia="Calibri"/>
          <w:sz w:val="10"/>
          <w:szCs w:val="16"/>
        </w:rPr>
      </w:pPr>
      <w:r w:rsidRPr="00C3583D">
        <w:rPr>
          <w:rFonts w:eastAsia="Calibri"/>
          <w:sz w:val="10"/>
          <w:szCs w:val="16"/>
        </w:rPr>
        <w:t xml:space="preserve">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w:t>
      </w:r>
      <w:proofErr w:type="gramStart"/>
      <w:r w:rsidRPr="00C3583D">
        <w:rPr>
          <w:rFonts w:eastAsia="Calibri"/>
          <w:sz w:val="10"/>
          <w:szCs w:val="16"/>
        </w:rPr>
        <w:t>remotely-piloted</w:t>
      </w:r>
      <w:proofErr w:type="gramEnd"/>
      <w:r w:rsidRPr="00C3583D">
        <w:rPr>
          <w:rFonts w:eastAsia="Calibri"/>
          <w:sz w:val="10"/>
          <w:szCs w:val="16"/>
        </w:rPr>
        <w:t xml:space="preserve"> systems where a human, though at a distance, still operates a given vehicle or system.</w:t>
      </w:r>
    </w:p>
    <w:p w14:paraId="6AB9ACE6" w14:textId="77777777" w:rsidR="00C3583D" w:rsidRPr="00C3583D" w:rsidRDefault="00C3583D" w:rsidP="00C3583D">
      <w:pPr>
        <w:rPr>
          <w:rFonts w:eastAsia="Calibri"/>
          <w:sz w:val="10"/>
          <w:szCs w:val="16"/>
        </w:rPr>
      </w:pPr>
      <w:r w:rsidRPr="00C3583D">
        <w:rPr>
          <w:rFonts w:eastAsia="Calibri"/>
          <w:sz w:val="10"/>
          <w:szCs w:val="16"/>
        </w:rPr>
        <w:t xml:space="preserve">What is a lethal autonomous weapon system? While simple to </w:t>
      </w:r>
      <w:proofErr w:type="gramStart"/>
      <w:r w:rsidRPr="00C3583D">
        <w:rPr>
          <w:rFonts w:eastAsia="Calibri"/>
          <w:sz w:val="10"/>
          <w:szCs w:val="16"/>
        </w:rPr>
        <w:t>describe on first glance, and</w:t>
      </w:r>
      <w:proofErr w:type="gramEnd"/>
      <w:r w:rsidRPr="00C3583D">
        <w:rPr>
          <w:rFonts w:eastAsia="Calibri"/>
          <w:sz w:val="10"/>
          <w:szCs w:val="16"/>
        </w:rPr>
        <w:t xml:space="preserve">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w:t>
      </w:r>
      <w:proofErr w:type="gramStart"/>
      <w:r w:rsidRPr="00C3583D">
        <w:rPr>
          <w:rFonts w:eastAsia="Calibri"/>
          <w:sz w:val="10"/>
          <w:szCs w:val="16"/>
        </w:rPr>
        <w:t>select</w:t>
      </w:r>
      <w:proofErr w:type="gramEnd"/>
      <w:r w:rsidRPr="00C3583D">
        <w:rPr>
          <w:rFonts w:eastAsia="Calibri"/>
          <w:sz w:val="10"/>
          <w:szCs w:val="16"/>
        </w:rPr>
        <w:t xml:space="preserve"> and engage targets, according to a common sense understanding of the terms.6</w:t>
      </w:r>
    </w:p>
    <w:p w14:paraId="702AE299" w14:textId="77777777" w:rsidR="00C3583D" w:rsidRPr="00C3583D" w:rsidRDefault="00C3583D" w:rsidP="00C3583D">
      <w:pPr>
        <w:rPr>
          <w:rFonts w:eastAsia="Calibri"/>
          <w:sz w:val="10"/>
          <w:szCs w:val="16"/>
        </w:rPr>
      </w:pPr>
      <w:r w:rsidRPr="00C3583D">
        <w:rPr>
          <w:rFonts w:eastAsia="Calibri"/>
          <w:sz w:val="10"/>
          <w:szCs w:val="16"/>
        </w:rPr>
        <w:t xml:space="preserve">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w:t>
      </w:r>
      <w:proofErr w:type="spellStart"/>
      <w:r w:rsidRPr="00C3583D">
        <w:rPr>
          <w:rFonts w:eastAsia="Calibri"/>
          <w:sz w:val="10"/>
          <w:szCs w:val="16"/>
        </w:rPr>
        <w:t>Roff</w:t>
      </w:r>
      <w:proofErr w:type="spellEnd"/>
      <w:r w:rsidRPr="00C3583D">
        <w:rPr>
          <w:rFonts w:eastAsia="Calibri"/>
          <w:sz w:val="10"/>
          <w:szCs w:val="16"/>
        </w:rPr>
        <w:t xml:space="preserve">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w:t>
      </w:r>
      <w:proofErr w:type="spellStart"/>
      <w:r w:rsidRPr="00C3583D">
        <w:rPr>
          <w:rFonts w:eastAsia="Calibri"/>
          <w:sz w:val="10"/>
          <w:szCs w:val="16"/>
        </w:rPr>
        <w:t>fromsystems</w:t>
      </w:r>
      <w:proofErr w:type="spellEnd"/>
      <w:r w:rsidRPr="00C3583D">
        <w:rPr>
          <w:rFonts w:eastAsia="Calibri"/>
          <w:sz w:val="10"/>
          <w:szCs w:val="16"/>
        </w:rPr>
        <w:t xml:space="preserve">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3843E8C4" w14:textId="77777777" w:rsidR="00C3583D" w:rsidRPr="00C3583D" w:rsidRDefault="00C3583D" w:rsidP="00C3583D">
      <w:pPr>
        <w:rPr>
          <w:rFonts w:eastAsia="Calibri"/>
          <w:sz w:val="10"/>
          <w:szCs w:val="16"/>
        </w:rPr>
      </w:pPr>
      <w:r w:rsidRPr="00C3583D">
        <w:rPr>
          <w:rFonts w:eastAsia="Calibri"/>
          <w:sz w:val="10"/>
          <w:szCs w:val="16"/>
        </w:rPr>
        <w:t xml:space="preserve">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w:t>
      </w:r>
      <w:proofErr w:type="spellStart"/>
      <w:r w:rsidRPr="00C3583D">
        <w:rPr>
          <w:rFonts w:eastAsia="Calibri"/>
          <w:sz w:val="10"/>
          <w:szCs w:val="16"/>
        </w:rPr>
        <w:t>Scharre</w:t>
      </w:r>
      <w:proofErr w:type="spellEnd"/>
      <w:r w:rsidRPr="00C3583D">
        <w:rPr>
          <w:rFonts w:eastAsia="Calibri"/>
          <w:sz w:val="10"/>
          <w:szCs w:val="16"/>
        </w:rPr>
        <w:t xml:space="preserv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2045714F" w14:textId="77777777" w:rsidR="00C3583D" w:rsidRPr="00C3583D" w:rsidRDefault="00C3583D" w:rsidP="00C3583D">
      <w:pPr>
        <w:rPr>
          <w:rFonts w:eastAsia="Calibri"/>
          <w:sz w:val="10"/>
          <w:szCs w:val="16"/>
        </w:rPr>
      </w:pPr>
      <w:r w:rsidRPr="00C3583D">
        <w:rPr>
          <w:rFonts w:eastAsia="Calibri"/>
          <w:sz w:val="10"/>
          <w:szCs w:val="16"/>
        </w:rPr>
        <w:t xml:space="preserve">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w:t>
      </w:r>
      <w:proofErr w:type="gramStart"/>
      <w:r w:rsidRPr="00C3583D">
        <w:rPr>
          <w:rFonts w:eastAsia="Calibri"/>
          <w:sz w:val="10"/>
          <w:szCs w:val="16"/>
        </w:rPr>
        <w:t>has the ability to</w:t>
      </w:r>
      <w:proofErr w:type="gramEnd"/>
      <w:r w:rsidRPr="00C3583D">
        <w:rPr>
          <w:rFonts w:eastAsia="Calibri"/>
          <w:sz w:val="10"/>
          <w:szCs w:val="16"/>
        </w:rPr>
        <w:t xml:space="preserve"> take over human society in the interest of a goal – any goal – whether autonomous systems at much smaller orders of magnitude already exist in military systems will likely be unimportant. The super-intelligent system would simply create what it needed.</w:t>
      </w:r>
    </w:p>
    <w:p w14:paraId="2318AFD4" w14:textId="77777777" w:rsidR="00C3583D" w:rsidRPr="00C3583D" w:rsidRDefault="00C3583D" w:rsidP="00C3583D">
      <w:pPr>
        <w:rPr>
          <w:rFonts w:eastAsia="Calibri"/>
        </w:rPr>
      </w:pPr>
      <w:r w:rsidRPr="00C3583D">
        <w:rPr>
          <w:rFonts w:eastAsia="Calibri"/>
        </w:rPr>
        <w:t>Why Invest in Autonomous Systems?</w:t>
      </w:r>
    </w:p>
    <w:p w14:paraId="051E207A" w14:textId="77777777" w:rsidR="00C3583D" w:rsidRPr="00C3583D" w:rsidRDefault="00C3583D" w:rsidP="00C3583D">
      <w:pPr>
        <w:rPr>
          <w:rFonts w:eastAsia="Calibri"/>
        </w:rPr>
      </w:pPr>
      <w:r w:rsidRPr="00C3583D">
        <w:rPr>
          <w:rFonts w:eastAsia="Calibri"/>
          <w:highlight w:val="green"/>
          <w:u w:val="single"/>
        </w:rPr>
        <w:t>Militaries are</w:t>
      </w:r>
      <w:r w:rsidRPr="00C3583D">
        <w:rPr>
          <w:rFonts w:eastAsia="Calibri"/>
          <w:u w:val="single"/>
        </w:rPr>
        <w:t xml:space="preserve"> already </w:t>
      </w:r>
      <w:r w:rsidRPr="00C3583D">
        <w:rPr>
          <w:rFonts w:eastAsia="Calibri"/>
          <w:highlight w:val="green"/>
          <w:u w:val="single"/>
        </w:rPr>
        <w:t>increasing</w:t>
      </w:r>
      <w:r w:rsidRPr="00C3583D">
        <w:rPr>
          <w:rFonts w:eastAsia="Calibri"/>
          <w:u w:val="single"/>
        </w:rPr>
        <w:t xml:space="preserve"> their </w:t>
      </w:r>
      <w:r w:rsidRPr="00C3583D">
        <w:rPr>
          <w:rFonts w:eastAsia="Calibri"/>
          <w:highlight w:val="green"/>
          <w:u w:val="single"/>
        </w:rPr>
        <w:t>investments in</w:t>
      </w:r>
      <w:r w:rsidRPr="00C3583D">
        <w:rPr>
          <w:rFonts w:eastAsia="Calibri"/>
          <w:u w:val="single"/>
        </w:rPr>
        <w:t xml:space="preserve"> </w:t>
      </w:r>
      <w:proofErr w:type="gramStart"/>
      <w:r w:rsidRPr="00C3583D">
        <w:rPr>
          <w:rFonts w:eastAsia="Calibri"/>
          <w:u w:val="single"/>
        </w:rPr>
        <w:t>remotely-piloted</w:t>
      </w:r>
      <w:proofErr w:type="gramEnd"/>
      <w:r w:rsidRPr="00C3583D">
        <w:rPr>
          <w:rFonts w:eastAsia="Calibri"/>
          <w:u w:val="single"/>
        </w:rPr>
        <w:t xml:space="preserve"> </w:t>
      </w:r>
      <w:r w:rsidRPr="00C3583D">
        <w:rPr>
          <w:rFonts w:eastAsia="Calibri"/>
          <w:highlight w:val="green"/>
          <w:u w:val="single"/>
        </w:rPr>
        <w:t>robotic systems. From</w:t>
      </w:r>
      <w:r w:rsidRPr="00C3583D">
        <w:rPr>
          <w:rFonts w:eastAsia="Calibri"/>
          <w:u w:val="single"/>
        </w:rPr>
        <w:t xml:space="preserve"> UAVs</w:t>
      </w:r>
      <w:r w:rsidRPr="00C3583D">
        <w:rPr>
          <w:rFonts w:eastAsia="Calibri"/>
        </w:rPr>
        <w:t xml:space="preserve"> such as the MQ-9 Reaper (</w:t>
      </w:r>
      <w:r w:rsidRPr="00C3583D">
        <w:rPr>
          <w:rFonts w:eastAsia="Calibri"/>
          <w:b/>
          <w:iCs/>
          <w:highlight w:val="green"/>
          <w:u w:val="single"/>
        </w:rPr>
        <w:t>U</w:t>
      </w:r>
      <w:r w:rsidRPr="00C3583D">
        <w:rPr>
          <w:rFonts w:eastAsia="Calibri"/>
        </w:rPr>
        <w:t xml:space="preserve">nited </w:t>
      </w:r>
      <w:r w:rsidRPr="00C3583D">
        <w:rPr>
          <w:rFonts w:eastAsia="Calibri"/>
          <w:b/>
          <w:iCs/>
          <w:highlight w:val="green"/>
          <w:u w:val="single"/>
        </w:rPr>
        <w:t>S</w:t>
      </w:r>
      <w:r w:rsidRPr="00C3583D">
        <w:rPr>
          <w:rFonts w:eastAsia="Calibri"/>
        </w:rPr>
        <w:t xml:space="preserve">tates) </w:t>
      </w:r>
      <w:r w:rsidRPr="00C3583D">
        <w:rPr>
          <w:rFonts w:eastAsia="Calibri"/>
          <w:highlight w:val="green"/>
          <w:u w:val="single"/>
        </w:rPr>
        <w:t>to</w:t>
      </w:r>
      <w:r w:rsidRPr="00C3583D">
        <w:rPr>
          <w:rFonts w:eastAsia="Calibri"/>
          <w:u w:val="single"/>
        </w:rPr>
        <w:t xml:space="preserve"> uninhabited surface vehicles (USVs)</w:t>
      </w:r>
      <w:r w:rsidRPr="00C3583D">
        <w:rPr>
          <w:rFonts w:eastAsia="Calibri"/>
        </w:rPr>
        <w:t xml:space="preserve"> such as the Guardium (</w:t>
      </w:r>
      <w:r w:rsidRPr="00C3583D">
        <w:rPr>
          <w:rFonts w:eastAsia="Calibri"/>
          <w:b/>
          <w:iCs/>
          <w:highlight w:val="green"/>
          <w:u w:val="single"/>
        </w:rPr>
        <w:t>Israel</w:t>
      </w:r>
      <w:r w:rsidRPr="00C3583D">
        <w:rPr>
          <w:rFonts w:eastAsia="Calibri"/>
          <w:highlight w:val="green"/>
        </w:rPr>
        <w:t xml:space="preserve">) </w:t>
      </w:r>
      <w:r w:rsidRPr="00C3583D">
        <w:rPr>
          <w:rFonts w:eastAsia="Calibri"/>
          <w:highlight w:val="green"/>
          <w:u w:val="single"/>
        </w:rPr>
        <w:t>to</w:t>
      </w:r>
      <w:r w:rsidRPr="00C3583D">
        <w:rPr>
          <w:rFonts w:eastAsia="Calibri"/>
          <w:u w:val="single"/>
        </w:rPr>
        <w:t xml:space="preserve"> uninhabited ground vehicles (UGV) such as Platform-M </w:t>
      </w:r>
      <w:r w:rsidRPr="00C3583D">
        <w:rPr>
          <w:rFonts w:eastAsia="Calibri"/>
          <w:highlight w:val="green"/>
          <w:u w:val="single"/>
        </w:rPr>
        <w:t>(</w:t>
      </w:r>
      <w:r w:rsidRPr="00C3583D">
        <w:rPr>
          <w:rFonts w:eastAsia="Calibri"/>
          <w:b/>
          <w:iCs/>
          <w:highlight w:val="green"/>
          <w:u w:val="single"/>
        </w:rPr>
        <w:t>Russia</w:t>
      </w:r>
      <w:r w:rsidRPr="00C3583D">
        <w:rPr>
          <w:rFonts w:eastAsia="Calibri"/>
          <w:highlight w:val="green"/>
          <w:u w:val="single"/>
        </w:rPr>
        <w:t xml:space="preserve">), militaries </w:t>
      </w:r>
      <w:r w:rsidRPr="00C3583D">
        <w:rPr>
          <w:rFonts w:eastAsia="Calibri"/>
          <w:b/>
          <w:iCs/>
          <w:highlight w:val="green"/>
          <w:u w:val="single"/>
        </w:rPr>
        <w:t>around the world</w:t>
      </w:r>
      <w:r w:rsidRPr="00C3583D">
        <w:rPr>
          <w:rFonts w:eastAsia="Calibri"/>
          <w:highlight w:val="green"/>
          <w:u w:val="single"/>
        </w:rPr>
        <w:t xml:space="preserve"> are investing</w:t>
      </w:r>
      <w:r w:rsidRPr="00C3583D">
        <w:rPr>
          <w:rFonts w:eastAsia="Calibri"/>
          <w:u w:val="single"/>
        </w:rPr>
        <w:t xml:space="preserve"> in remotely piloted platforms</w:t>
      </w:r>
      <w:r w:rsidRPr="00C3583D">
        <w:rPr>
          <w:rFonts w:eastAsia="Calibri"/>
        </w:rPr>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6FD08E3B" w14:textId="77777777" w:rsidR="00C3583D" w:rsidRPr="00C3583D" w:rsidRDefault="00C3583D" w:rsidP="00C3583D">
      <w:pPr>
        <w:rPr>
          <w:rFonts w:eastAsia="Calibri"/>
        </w:rPr>
      </w:pPr>
    </w:p>
    <w:p w14:paraId="2EED6A31" w14:textId="77777777" w:rsidR="00C3583D" w:rsidRPr="00C3583D" w:rsidRDefault="00C3583D" w:rsidP="00C3583D">
      <w:pPr>
        <w:keepNext/>
        <w:keepLines/>
        <w:spacing w:before="40" w:after="0"/>
        <w:outlineLvl w:val="3"/>
        <w:rPr>
          <w:rFonts w:eastAsia="SimSun"/>
          <w:b/>
          <w:iCs/>
          <w:sz w:val="26"/>
        </w:rPr>
      </w:pPr>
      <w:r w:rsidRPr="00C3583D">
        <w:rPr>
          <w:rFonts w:eastAsia="SimSun"/>
          <w:b/>
          <w:iCs/>
          <w:sz w:val="26"/>
        </w:rPr>
        <w:t>Resource scarcity coming now and causes extinction—asteroid mining is the only way to solve</w:t>
      </w:r>
    </w:p>
    <w:p w14:paraId="650F9DE9" w14:textId="77777777" w:rsidR="00C3583D" w:rsidRPr="00C3583D" w:rsidRDefault="00C3583D" w:rsidP="00C3583D">
      <w:pPr>
        <w:rPr>
          <w:rFonts w:eastAsia="Calibri"/>
        </w:rPr>
      </w:pPr>
      <w:proofErr w:type="spellStart"/>
      <w:r w:rsidRPr="00C3583D">
        <w:rPr>
          <w:rFonts w:eastAsia="Calibri"/>
          <w:b/>
          <w:bCs/>
          <w:sz w:val="26"/>
        </w:rPr>
        <w:t>Crombrugghe</w:t>
      </w:r>
      <w:proofErr w:type="spellEnd"/>
      <w:r w:rsidRPr="00C3583D">
        <w:rPr>
          <w:rFonts w:eastAsia="Calibri"/>
          <w:b/>
          <w:bCs/>
          <w:sz w:val="26"/>
        </w:rPr>
        <w:t xml:space="preserve"> 18 </w:t>
      </w:r>
      <w:r w:rsidRPr="00C3583D">
        <w:rPr>
          <w:rFonts w:eastAsia="Calibri"/>
        </w:rPr>
        <w:t xml:space="preserve">– </w:t>
      </w:r>
      <w:proofErr w:type="spellStart"/>
      <w:r w:rsidRPr="00C3583D">
        <w:rPr>
          <w:rFonts w:eastAsia="Calibri"/>
        </w:rPr>
        <w:t>Guerric</w:t>
      </w:r>
      <w:proofErr w:type="spellEnd"/>
      <w:r w:rsidRPr="00C3583D">
        <w:rPr>
          <w:rFonts w:eastAsia="Calibri"/>
        </w:rPr>
        <w:t xml:space="preserve">, Business Development Manager Brussels, Brussels Capital Region, “Asteroid mining as a necessary answer to mineral scarcity”, LinkedIn, 1/11/2018, </w:t>
      </w:r>
      <w:hyperlink r:id="rId16" w:history="1">
        <w:r w:rsidRPr="00C3583D">
          <w:rPr>
            <w:rFonts w:eastAsia="Calibri"/>
          </w:rPr>
          <w:t>https://www.linkedin.com/pulse/asteroid-mining-necessary-answer-mineral-scarcity-de-crombrugghe</w:t>
        </w:r>
      </w:hyperlink>
    </w:p>
    <w:p w14:paraId="2329D1C2" w14:textId="77777777" w:rsidR="00C3583D" w:rsidRPr="00C3583D" w:rsidRDefault="00C3583D" w:rsidP="00C3583D">
      <w:pPr>
        <w:rPr>
          <w:rFonts w:eastAsia="Calibri"/>
          <w:sz w:val="14"/>
        </w:rPr>
      </w:pPr>
      <w:r w:rsidRPr="00C3583D">
        <w:rPr>
          <w:rFonts w:eastAsia="Calibri"/>
          <w:highlight w:val="green"/>
          <w:u w:val="single"/>
        </w:rPr>
        <w:t>We need minerals</w:t>
      </w:r>
      <w:r w:rsidRPr="00C3583D">
        <w:rPr>
          <w:rFonts w:eastAsia="Calibri"/>
          <w:sz w:val="14"/>
        </w:rPr>
        <w:t xml:space="preserve">, and we always will. Yet, our </w:t>
      </w:r>
      <w:r w:rsidRPr="00C3583D">
        <w:rPr>
          <w:rFonts w:eastAsia="Calibri"/>
          <w:highlight w:val="green"/>
          <w:u w:val="single"/>
        </w:rPr>
        <w:t xml:space="preserve">reserves are </w:t>
      </w:r>
      <w:proofErr w:type="gramStart"/>
      <w:r w:rsidRPr="00C3583D">
        <w:rPr>
          <w:rFonts w:eastAsia="Calibri"/>
          <w:highlight w:val="green"/>
          <w:u w:val="single"/>
        </w:rPr>
        <w:t>finite</w:t>
      </w:r>
      <w:proofErr w:type="gramEnd"/>
      <w:r w:rsidRPr="00C3583D">
        <w:rPr>
          <w:rFonts w:eastAsia="Calibri"/>
          <w:highlight w:val="green"/>
          <w:u w:val="single"/>
        </w:rPr>
        <w:t xml:space="preserve"> and</w:t>
      </w:r>
      <w:r w:rsidRPr="00C3583D">
        <w:rPr>
          <w:rFonts w:eastAsia="Calibri"/>
          <w:u w:val="single"/>
        </w:rPr>
        <w:t xml:space="preserve"> a </w:t>
      </w:r>
      <w:r w:rsidRPr="00C3583D">
        <w:rPr>
          <w:rFonts w:eastAsia="Calibri"/>
          <w:highlight w:val="green"/>
          <w:u w:val="single"/>
        </w:rPr>
        <w:t>100% end-of-life recycling rate is impossible</w:t>
      </w:r>
      <w:r w:rsidRPr="00C3583D">
        <w:rPr>
          <w:rFonts w:eastAsia="Calibri"/>
          <w:u w:val="single"/>
        </w:rPr>
        <w:t xml:space="preserve"> to achieve</w:t>
      </w:r>
      <w:r w:rsidRPr="00C3583D">
        <w:rPr>
          <w:rFonts w:eastAsia="Calibri"/>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3583D">
        <w:rPr>
          <w:rFonts w:eastAsia="Calibri"/>
          <w:sz w:val="14"/>
        </w:rPr>
        <w:t>Both of these</w:t>
      </w:r>
      <w:proofErr w:type="gramEnd"/>
      <w:r w:rsidRPr="00C3583D">
        <w:rPr>
          <w:rFonts w:eastAsia="Calibri"/>
          <w:sz w:val="14"/>
        </w:rPr>
        <w:t xml:space="preserve">, in turn, drive our staggering resource consumption: there are more of us, and each of us needs more. On the other, the </w:t>
      </w:r>
      <w:r w:rsidRPr="00C3583D">
        <w:rPr>
          <w:rFonts w:eastAsia="Calibri"/>
          <w:u w:val="single"/>
        </w:rPr>
        <w:t>Earth is a closed system, and resources are only available in a finite amount.</w:t>
      </w:r>
      <w:r w:rsidRPr="00C3583D">
        <w:rPr>
          <w:rFonts w:eastAsia="Calibri"/>
          <w:sz w:val="14"/>
        </w:rPr>
        <w:t xml:space="preserve"> We all know by now that there is only this much oil &amp; gas, but the same can </w:t>
      </w:r>
      <w:proofErr w:type="gramStart"/>
      <w:r w:rsidRPr="00C3583D">
        <w:rPr>
          <w:rFonts w:eastAsia="Calibri"/>
          <w:sz w:val="14"/>
        </w:rPr>
        <w:t>actually be</w:t>
      </w:r>
      <w:proofErr w:type="gramEnd"/>
      <w:r w:rsidRPr="00C3583D">
        <w:rPr>
          <w:rFonts w:eastAsia="Calibri"/>
          <w:sz w:val="14"/>
        </w:rPr>
        <w:t xml:space="preserve"> said for water, arable land, minerals, etc. These two simple observations have </w:t>
      </w:r>
      <w:proofErr w:type="gramStart"/>
      <w:r w:rsidRPr="00C3583D">
        <w:rPr>
          <w:rFonts w:eastAsia="Calibri"/>
          <w:sz w:val="14"/>
        </w:rPr>
        <w:t>sparkled</w:t>
      </w:r>
      <w:proofErr w:type="gramEnd"/>
      <w:r w:rsidRPr="00C3583D">
        <w:rPr>
          <w:rFonts w:eastAsia="Calibri"/>
          <w:sz w:val="14"/>
        </w:rPr>
        <w:t xml:space="preserve"> the debate around the scarcity of resources. Even with the best intentions, mathematics teaches us that it is impossible to indefinitely extract resources from a given finite supply [1]. </w:t>
      </w:r>
      <w:r w:rsidRPr="00C3583D">
        <w:rPr>
          <w:rFonts w:eastAsia="Calibri"/>
          <w:highlight w:val="green"/>
          <w:u w:val="single"/>
        </w:rPr>
        <w:t>The problem arising in the short-term is the exhaustion of the existing supply</w:t>
      </w:r>
      <w:r w:rsidRPr="00C3583D">
        <w:rPr>
          <w:rFonts w:eastAsia="Calibri"/>
          <w:sz w:val="14"/>
        </w:rPr>
        <w:t xml:space="preserve">. That limit is </w:t>
      </w:r>
      <w:proofErr w:type="gramStart"/>
      <w:r w:rsidRPr="00C3583D">
        <w:rPr>
          <w:rFonts w:eastAsia="Calibri"/>
          <w:sz w:val="14"/>
        </w:rPr>
        <w:t>actually coming</w:t>
      </w:r>
      <w:proofErr w:type="gramEnd"/>
      <w:r w:rsidRPr="00C3583D">
        <w:rPr>
          <w:rFonts w:eastAsia="Calibri"/>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3583D">
        <w:rPr>
          <w:rFonts w:eastAsia="Calibri"/>
          <w:sz w:val="14"/>
        </w:rPr>
        <w:t>e.g.</w:t>
      </w:r>
      <w:proofErr w:type="gramEnd"/>
      <w:r w:rsidRPr="00C3583D">
        <w:rPr>
          <w:rFonts w:eastAsia="Calibri"/>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3583D">
        <w:rPr>
          <w:rFonts w:eastAsia="Calibri"/>
          <w:sz w:val="14"/>
        </w:rPr>
        <w:t>An</w:t>
      </w:r>
      <w:proofErr w:type="gramEnd"/>
      <w:r w:rsidRPr="00C3583D">
        <w:rPr>
          <w:rFonts w:eastAsia="Calibri"/>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C3583D">
        <w:rPr>
          <w:rFonts w:eastAsia="Calibri"/>
          <w:highlight w:val="green"/>
          <w:u w:val="single"/>
        </w:rPr>
        <w:t xml:space="preserve">every solution </w:t>
      </w:r>
      <w:r w:rsidRPr="00C3583D">
        <w:rPr>
          <w:rFonts w:eastAsia="Calibri"/>
          <w:u w:val="single"/>
        </w:rPr>
        <w:t xml:space="preserve">based on recycling </w:t>
      </w:r>
      <w:r w:rsidRPr="00C3583D">
        <w:rPr>
          <w:rFonts w:eastAsia="Calibri"/>
          <w:highlight w:val="green"/>
          <w:u w:val="single"/>
        </w:rPr>
        <w:t>is</w:t>
      </w:r>
      <w:r w:rsidRPr="00C3583D">
        <w:rPr>
          <w:rFonts w:eastAsia="Calibri"/>
          <w:u w:val="single"/>
        </w:rPr>
        <w:t xml:space="preserve">, again, nothing more than </w:t>
      </w:r>
      <w:r w:rsidRPr="00C3583D">
        <w:rPr>
          <w:rFonts w:eastAsia="Calibri"/>
          <w:b/>
          <w:iCs/>
          <w:highlight w:val="green"/>
          <w:u w:val="single"/>
        </w:rPr>
        <w:t>a temporary fix</w:t>
      </w:r>
      <w:r w:rsidRPr="00C3583D">
        <w:rPr>
          <w:rFonts w:eastAsia="Calibri"/>
          <w:highlight w:val="green"/>
          <w:u w:val="single"/>
        </w:rPr>
        <w:t>,</w:t>
      </w:r>
      <w:r w:rsidRPr="00C3583D">
        <w:rPr>
          <w:rFonts w:eastAsia="Calibri"/>
          <w:sz w:val="14"/>
          <w:highlight w:val="green"/>
        </w:rPr>
        <w:t xml:space="preserve"> </w:t>
      </w:r>
      <w:r w:rsidRPr="00C3583D">
        <w:rPr>
          <w:rFonts w:eastAsia="Calibri"/>
          <w:u w:val="single"/>
        </w:rPr>
        <w:t xml:space="preserve">buying us a </w:t>
      </w:r>
      <w:r w:rsidRPr="00C3583D">
        <w:rPr>
          <w:rFonts w:eastAsia="Calibri"/>
          <w:b/>
          <w:iCs/>
          <w:u w:val="single"/>
        </w:rPr>
        <w:t>finite</w:t>
      </w:r>
      <w:r w:rsidRPr="00C3583D">
        <w:rPr>
          <w:rFonts w:eastAsia="Calibri"/>
          <w:u w:val="single"/>
        </w:rPr>
        <w:t xml:space="preserve"> amount of time</w:t>
      </w:r>
      <w:r w:rsidRPr="00C3583D">
        <w:rPr>
          <w:rFonts w:eastAsia="Calibri"/>
          <w:sz w:val="14"/>
        </w:rPr>
        <w:t xml:space="preserve">. The United Nations Environment </w:t>
      </w:r>
      <w:proofErr w:type="spellStart"/>
      <w:r w:rsidRPr="00C3583D">
        <w:rPr>
          <w:rFonts w:eastAsia="Calibri"/>
          <w:sz w:val="14"/>
        </w:rPr>
        <w:t>Programme</w:t>
      </w:r>
      <w:proofErr w:type="spellEnd"/>
      <w:r w:rsidRPr="00C3583D">
        <w:rPr>
          <w:rFonts w:eastAsia="Calibri"/>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3583D">
        <w:rPr>
          <w:rFonts w:eastAsia="Calibri"/>
          <w:sz w:val="14"/>
        </w:rPr>
        <w:t>cycle</w:t>
      </w:r>
      <w:proofErr w:type="gramEnd"/>
      <w:r w:rsidRPr="00C3583D">
        <w:rPr>
          <w:rFonts w:eastAsia="Calibri"/>
          <w:sz w:val="14"/>
        </w:rPr>
        <w:t xml:space="preserve">. Even with a staggering 99% efficiency, the same 1% limit is achieved in less than 460 cycles. Not bad, of course, but still not enough. Should our hunger for resources continue, and even with the most </w:t>
      </w:r>
      <w:proofErr w:type="spellStart"/>
      <w:r w:rsidRPr="00C3583D">
        <w:rPr>
          <w:rFonts w:eastAsia="Calibri"/>
          <w:sz w:val="14"/>
        </w:rPr>
        <w:t>optimised</w:t>
      </w:r>
      <w:proofErr w:type="spellEnd"/>
      <w:r w:rsidRPr="00C3583D">
        <w:rPr>
          <w:rFonts w:eastAsia="Calibri"/>
          <w:sz w:val="14"/>
        </w:rPr>
        <w:t xml:space="preserve"> recycling techniques, a second problem will arise in the longer term: </w:t>
      </w:r>
      <w:r w:rsidRPr="00C3583D">
        <w:rPr>
          <w:rFonts w:eastAsia="Calibri"/>
          <w:highlight w:val="green"/>
          <w:u w:val="single"/>
        </w:rPr>
        <w:t xml:space="preserve">the </w:t>
      </w:r>
      <w:proofErr w:type="gramStart"/>
      <w:r w:rsidRPr="00C3583D">
        <w:rPr>
          <w:rFonts w:eastAsia="Calibri"/>
          <w:highlight w:val="green"/>
          <w:u w:val="single"/>
        </w:rPr>
        <w:t>amount</w:t>
      </w:r>
      <w:proofErr w:type="gramEnd"/>
      <w:r w:rsidRPr="00C3583D">
        <w:rPr>
          <w:rFonts w:eastAsia="Calibri"/>
          <w:highlight w:val="green"/>
          <w:u w:val="single"/>
        </w:rPr>
        <w:t xml:space="preserve"> </w:t>
      </w:r>
      <w:r w:rsidRPr="00C3583D">
        <w:rPr>
          <w:rFonts w:eastAsia="Calibri"/>
          <w:u w:val="single"/>
        </w:rPr>
        <w:t xml:space="preserve">of resources </w:t>
      </w:r>
      <w:r w:rsidRPr="00C3583D">
        <w:rPr>
          <w:rFonts w:eastAsia="Calibri"/>
          <w:highlight w:val="green"/>
          <w:u w:val="single"/>
        </w:rPr>
        <w:t>needed</w:t>
      </w:r>
      <w:r w:rsidRPr="00C3583D">
        <w:rPr>
          <w:rFonts w:eastAsia="Calibri"/>
          <w:u w:val="single"/>
        </w:rPr>
        <w:t xml:space="preserve"> at a given time </w:t>
      </w:r>
      <w:r w:rsidRPr="00C3583D">
        <w:rPr>
          <w:rFonts w:eastAsia="Calibri"/>
          <w:b/>
          <w:iCs/>
          <w:highlight w:val="green"/>
          <w:u w:val="single"/>
        </w:rPr>
        <w:t xml:space="preserve">will </w:t>
      </w:r>
      <w:r w:rsidRPr="00C3583D">
        <w:rPr>
          <w:rFonts w:eastAsia="Calibri"/>
          <w:b/>
          <w:iCs/>
          <w:u w:val="single"/>
        </w:rPr>
        <w:t xml:space="preserve">simply </w:t>
      </w:r>
      <w:r w:rsidRPr="00C3583D">
        <w:rPr>
          <w:rFonts w:eastAsia="Calibri"/>
          <w:b/>
          <w:iCs/>
          <w:highlight w:val="green"/>
          <w:u w:val="single"/>
        </w:rPr>
        <w:t xml:space="preserve">exceed the total </w:t>
      </w:r>
      <w:r w:rsidRPr="00C3583D">
        <w:rPr>
          <w:rFonts w:eastAsia="Calibri"/>
          <w:b/>
          <w:iCs/>
          <w:u w:val="single"/>
        </w:rPr>
        <w:t xml:space="preserve">available </w:t>
      </w:r>
      <w:r w:rsidRPr="00C3583D">
        <w:rPr>
          <w:rFonts w:eastAsia="Calibri"/>
          <w:b/>
          <w:iCs/>
          <w:highlight w:val="green"/>
          <w:u w:val="single"/>
        </w:rPr>
        <w:t>stock</w:t>
      </w:r>
      <w:r w:rsidRPr="00C3583D">
        <w:rPr>
          <w:rFonts w:eastAsia="Calibri"/>
          <w:sz w:val="14"/>
          <w:highlight w:val="green"/>
        </w:rPr>
        <w:t xml:space="preserve">. </w:t>
      </w:r>
      <w:r w:rsidRPr="00C3583D">
        <w:rPr>
          <w:rFonts w:eastAsia="Calibri"/>
          <w:u w:val="single"/>
        </w:rPr>
        <w:t>Unless we manage to find growth vectors that do not require raw materials</w:t>
      </w:r>
      <w:r w:rsidRPr="00C3583D">
        <w:rPr>
          <w:rFonts w:eastAsia="Calibri"/>
          <w:sz w:val="14"/>
        </w:rPr>
        <w:t xml:space="preserve">, that tipping point is an impassable limit. Its proximity obviously depends on our consumption rate. </w:t>
      </w:r>
      <w:r w:rsidRPr="00C3583D">
        <w:rPr>
          <w:rFonts w:eastAsia="Calibri"/>
          <w:b/>
          <w:iCs/>
          <w:u w:val="single"/>
        </w:rPr>
        <w:t>Asteroid mining</w:t>
      </w:r>
      <w:r w:rsidRPr="00C3583D">
        <w:rPr>
          <w:rFonts w:eastAsia="Calibri"/>
          <w:sz w:val="14"/>
        </w:rPr>
        <w:t>? No matter which way we look at it, we will thus be short on resources, either through sheer exhaustion (</w:t>
      </w:r>
      <w:proofErr w:type="gramStart"/>
      <w:r w:rsidRPr="00C3583D">
        <w:rPr>
          <w:rFonts w:eastAsia="Calibri"/>
          <w:sz w:val="14"/>
        </w:rPr>
        <w:t>i.e.</w:t>
      </w:r>
      <w:proofErr w:type="gramEnd"/>
      <w:r w:rsidRPr="00C3583D">
        <w:rPr>
          <w:rFonts w:eastAsia="Calibri"/>
          <w:sz w:val="14"/>
        </w:rPr>
        <w:t xml:space="preserve"> transformation in an unrecoverable form) or because the demand will exceed the total reserves. We can - and should - talk about recycling, </w:t>
      </w:r>
      <w:proofErr w:type="spellStart"/>
      <w:r w:rsidRPr="00C3583D">
        <w:rPr>
          <w:rFonts w:eastAsia="Calibri"/>
          <w:sz w:val="14"/>
        </w:rPr>
        <w:t>dematerialisation</w:t>
      </w:r>
      <w:proofErr w:type="spellEnd"/>
      <w:r w:rsidRPr="00C3583D">
        <w:rPr>
          <w:rFonts w:eastAsia="Calibri"/>
          <w:sz w:val="14"/>
        </w:rPr>
        <w:t xml:space="preserve">, and other more ethically questionable solutions such as </w:t>
      </w:r>
      <w:proofErr w:type="gramStart"/>
      <w:r w:rsidRPr="00C3583D">
        <w:rPr>
          <w:rFonts w:eastAsia="Calibri"/>
          <w:sz w:val="14"/>
        </w:rPr>
        <w:t>bio-engineering</w:t>
      </w:r>
      <w:proofErr w:type="gramEnd"/>
      <w:r w:rsidRPr="00C3583D">
        <w:rPr>
          <w:rFonts w:eastAsia="Calibri"/>
          <w:sz w:val="14"/>
        </w:rPr>
        <w:t xml:space="preserve">. Nonetheless, no matter how good they are, these are only temporary fixes. If we don't radically change our lifestyle, we will sooner or later have to address the elephant in the room: </w:t>
      </w:r>
      <w:r w:rsidRPr="00C3583D">
        <w:rPr>
          <w:rFonts w:eastAsia="Calibri"/>
          <w:highlight w:val="green"/>
          <w:u w:val="single"/>
        </w:rPr>
        <w:t>the Earth is a closed system, we need new entrants</w:t>
      </w:r>
      <w:r w:rsidRPr="00C3583D">
        <w:rPr>
          <w:rFonts w:eastAsia="Calibri"/>
          <w:u w:val="single"/>
        </w:rPr>
        <w:t xml:space="preserve">. </w:t>
      </w:r>
      <w:r w:rsidRPr="00C3583D">
        <w:rPr>
          <w:rFonts w:eastAsia="Calibri"/>
          <w:sz w:val="14"/>
        </w:rPr>
        <w:t xml:space="preserve">How can space help? Short answer: </w:t>
      </w:r>
      <w:r w:rsidRPr="00C3583D">
        <w:rPr>
          <w:rFonts w:eastAsia="Calibri"/>
          <w:b/>
          <w:iCs/>
          <w:highlight w:val="green"/>
          <w:u w:val="single"/>
        </w:rPr>
        <w:t xml:space="preserve">all these </w:t>
      </w:r>
      <w:r w:rsidRPr="00C3583D">
        <w:rPr>
          <w:rFonts w:eastAsia="Calibri"/>
          <w:b/>
          <w:iCs/>
          <w:u w:val="single"/>
        </w:rPr>
        <w:t xml:space="preserve">minerals </w:t>
      </w:r>
      <w:r w:rsidRPr="00C3583D">
        <w:rPr>
          <w:rFonts w:eastAsia="Calibri"/>
          <w:b/>
          <w:iCs/>
          <w:highlight w:val="green"/>
          <w:u w:val="single"/>
        </w:rPr>
        <w:t xml:space="preserve">can be found in </w:t>
      </w:r>
      <w:r w:rsidRPr="00C3583D">
        <w:rPr>
          <w:rFonts w:eastAsia="Calibri"/>
          <w:b/>
          <w:iCs/>
          <w:u w:val="single"/>
        </w:rPr>
        <w:t>space</w:t>
      </w:r>
      <w:r w:rsidRPr="00C3583D">
        <w:rPr>
          <w:rFonts w:eastAsia="Calibri"/>
          <w:sz w:val="14"/>
        </w:rPr>
        <w:t xml:space="preserve">. Some are difficult to obtain, others are even more difficult, none are straightforward. The most accessible destination is </w:t>
      </w:r>
      <w:r w:rsidRPr="00C3583D">
        <w:rPr>
          <w:rFonts w:eastAsia="Calibri"/>
          <w:u w:val="single"/>
        </w:rPr>
        <w:t xml:space="preserve">near-Earth </w:t>
      </w:r>
      <w:r w:rsidRPr="00C3583D">
        <w:rPr>
          <w:rFonts w:eastAsia="Calibri"/>
          <w:highlight w:val="green"/>
          <w:u w:val="single"/>
        </w:rPr>
        <w:t>asteroids</w:t>
      </w:r>
      <w:r w:rsidRPr="00C3583D">
        <w:rPr>
          <w:rFonts w:eastAsia="Calibri"/>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3583D">
        <w:rPr>
          <w:rFonts w:eastAsia="Calibri"/>
          <w:sz w:val="14"/>
        </w:rPr>
        <w:t>iron</w:t>
      </w:r>
      <w:proofErr w:type="gramEnd"/>
      <w:r w:rsidRPr="00C3583D">
        <w:rPr>
          <w:rFonts w:eastAsia="Calibri"/>
          <w:sz w:val="14"/>
        </w:rPr>
        <w:t xml:space="preserve"> and cobalt, but also gold, ores from the platinum group. But the list doesn't stop there, </w:t>
      </w:r>
      <w:r w:rsidRPr="00C3583D">
        <w:rPr>
          <w:rFonts w:eastAsia="Calibri"/>
          <w:b/>
          <w:iCs/>
          <w:u w:val="single"/>
        </w:rPr>
        <w:t>many</w:t>
      </w:r>
      <w:r w:rsidRPr="00C3583D">
        <w:rPr>
          <w:rFonts w:eastAsia="Calibri"/>
          <w:sz w:val="14"/>
        </w:rPr>
        <w:t xml:space="preserve"> other </w:t>
      </w:r>
      <w:r w:rsidRPr="00C3583D">
        <w:rPr>
          <w:rFonts w:eastAsia="Calibri"/>
          <w:b/>
          <w:iCs/>
          <w:u w:val="single"/>
        </w:rPr>
        <w:t xml:space="preserve">minerals can be found </w:t>
      </w:r>
      <w:r w:rsidRPr="00C3583D">
        <w:rPr>
          <w:rFonts w:eastAsia="Calibri"/>
        </w:rPr>
        <w:t>in smaller amounts</w:t>
      </w:r>
      <w:r w:rsidRPr="00C3583D">
        <w:rPr>
          <w:rFonts w:eastAsia="Calibri"/>
          <w:sz w:val="14"/>
        </w:rPr>
        <w:t xml:space="preserve">: </w:t>
      </w:r>
      <w:r w:rsidRPr="00C3583D">
        <w:rPr>
          <w:rFonts w:eastAsia="Calibri"/>
          <w:b/>
          <w:iCs/>
          <w:u w:val="single"/>
        </w:rPr>
        <w:t xml:space="preserve">iridium, silver, osmium, palladium, rhenium, rhodium, ruthenium, manganese, molybdenum, </w:t>
      </w:r>
      <w:proofErr w:type="spellStart"/>
      <w:r w:rsidRPr="00C3583D">
        <w:rPr>
          <w:rFonts w:eastAsia="Calibri"/>
          <w:b/>
          <w:iCs/>
          <w:u w:val="single"/>
        </w:rPr>
        <w:t>aluminium</w:t>
      </w:r>
      <w:proofErr w:type="spellEnd"/>
      <w:r w:rsidRPr="00C3583D">
        <w:rPr>
          <w:rFonts w:eastAsia="Calibri"/>
          <w:b/>
          <w:iCs/>
          <w:u w:val="single"/>
        </w:rPr>
        <w:t>, titanium, etc</w:t>
      </w:r>
      <w:r w:rsidRPr="00C3583D">
        <w:rPr>
          <w:rFonts w:eastAsia="Calibri"/>
          <w:u w:val="single"/>
        </w:rPr>
        <w:t xml:space="preserve">. </w:t>
      </w:r>
      <w:r w:rsidRPr="00C3583D">
        <w:rPr>
          <w:rFonts w:eastAsia="Calibri"/>
          <w:sz w:val="14"/>
        </w:rPr>
        <w:t xml:space="preserve">How do we get there? Let's take an example: </w:t>
      </w:r>
      <w:proofErr w:type="spellStart"/>
      <w:r w:rsidRPr="00C3583D">
        <w:rPr>
          <w:rFonts w:eastAsia="Calibri"/>
          <w:sz w:val="14"/>
        </w:rPr>
        <w:t>Ryugu</w:t>
      </w:r>
      <w:proofErr w:type="spellEnd"/>
      <w:r w:rsidRPr="00C3583D">
        <w:rPr>
          <w:rFonts w:eastAsia="Calibri"/>
          <w:sz w:val="14"/>
        </w:rPr>
        <w:t xml:space="preserve">, formerly known as 1999 JU3. It's a C-type asteroid measured to be approximately one </w:t>
      </w:r>
      <w:proofErr w:type="spellStart"/>
      <w:r w:rsidRPr="00C3583D">
        <w:rPr>
          <w:rFonts w:eastAsia="Calibri"/>
          <w:sz w:val="14"/>
        </w:rPr>
        <w:t>kilometre</w:t>
      </w:r>
      <w:proofErr w:type="spellEnd"/>
      <w:r w:rsidRPr="00C3583D">
        <w:rPr>
          <w:rFonts w:eastAsia="Calibri"/>
          <w:sz w:val="14"/>
        </w:rPr>
        <w:t xml:space="preserve"> in size [2]. In addition to nickel, </w:t>
      </w:r>
      <w:proofErr w:type="gramStart"/>
      <w:r w:rsidRPr="00C3583D">
        <w:rPr>
          <w:rFonts w:eastAsia="Calibri"/>
          <w:sz w:val="14"/>
        </w:rPr>
        <w:t>iron</w:t>
      </w:r>
      <w:proofErr w:type="gramEnd"/>
      <w:r w:rsidRPr="00C3583D">
        <w:rPr>
          <w:rFonts w:eastAsia="Calibri"/>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3583D">
        <w:rPr>
          <w:rFonts w:eastAsia="Calibri"/>
          <w:sz w:val="14"/>
        </w:rPr>
        <w:t>Ryugu</w:t>
      </w:r>
      <w:proofErr w:type="spellEnd"/>
      <w:r w:rsidRPr="00C3583D">
        <w:rPr>
          <w:rFonts w:eastAsia="Calibri"/>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3583D">
        <w:rPr>
          <w:rFonts w:eastAsia="Calibri"/>
          <w:sz w:val="14"/>
        </w:rPr>
        <w:t>actually another</w:t>
      </w:r>
      <w:proofErr w:type="gramEnd"/>
      <w:r w:rsidRPr="00C3583D">
        <w:rPr>
          <w:rFonts w:eastAsia="Calibri"/>
          <w:sz w:val="14"/>
        </w:rPr>
        <w:t xml:space="preserve">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3583D">
        <w:rPr>
          <w:rFonts w:eastAsia="Calibri"/>
          <w:sz w:val="14"/>
        </w:rPr>
        <w:t>Referring back</w:t>
      </w:r>
      <w:proofErr w:type="gramEnd"/>
      <w:r w:rsidRPr="00C3583D">
        <w:rPr>
          <w:rFonts w:eastAsia="Calibri"/>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3583D">
        <w:rPr>
          <w:rFonts w:eastAsia="Calibri"/>
          <w:sz w:val="14"/>
        </w:rPr>
        <w:t>state of affairs</w:t>
      </w:r>
      <w:proofErr w:type="gramEnd"/>
      <w:r w:rsidRPr="00C3583D">
        <w:rPr>
          <w:rFonts w:eastAsia="Calibri"/>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3583D">
        <w:rPr>
          <w:rFonts w:eastAsia="Calibri"/>
          <w:sz w:val="14"/>
        </w:rPr>
        <w:t>calibre</w:t>
      </w:r>
      <w:proofErr w:type="spellEnd"/>
      <w:r w:rsidRPr="00C3583D">
        <w:rPr>
          <w:rFonts w:eastAsia="Calibri"/>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3583D">
        <w:rPr>
          <w:rFonts w:eastAsia="Calibri"/>
          <w:u w:val="single"/>
        </w:rPr>
        <w:t xml:space="preserve">Firstly, we can only celebrate and support the </w:t>
      </w:r>
      <w:r w:rsidRPr="00C3583D">
        <w:rPr>
          <w:rFonts w:eastAsia="Calibri"/>
          <w:b/>
          <w:iCs/>
          <w:u w:val="single"/>
        </w:rPr>
        <w:t>numerous</w:t>
      </w:r>
      <w:r w:rsidRPr="00C3583D">
        <w:rPr>
          <w:rFonts w:eastAsia="Calibri"/>
          <w:u w:val="single"/>
        </w:rPr>
        <w:t xml:space="preserve"> private initiatives which contribute to make that reality happen, either indirectly</w:t>
      </w:r>
      <w:r w:rsidRPr="00C3583D">
        <w:rPr>
          <w:rFonts w:eastAsia="Calibri"/>
          <w:sz w:val="14"/>
        </w:rPr>
        <w:t xml:space="preserve"> (</w:t>
      </w:r>
      <w:proofErr w:type="gramStart"/>
      <w:r w:rsidRPr="00C3583D">
        <w:rPr>
          <w:rFonts w:eastAsia="Calibri"/>
          <w:sz w:val="14"/>
        </w:rPr>
        <w:t>e.g.</w:t>
      </w:r>
      <w:proofErr w:type="gramEnd"/>
      <w:r w:rsidRPr="00C3583D">
        <w:rPr>
          <w:rFonts w:eastAsia="Calibri"/>
          <w:sz w:val="14"/>
        </w:rPr>
        <w:t xml:space="preserve"> launchers, space systems, etc.) </w:t>
      </w:r>
      <w:r w:rsidRPr="00C3583D">
        <w:rPr>
          <w:rFonts w:eastAsia="Calibri"/>
          <w:u w:val="single"/>
        </w:rPr>
        <w:t>or directly</w:t>
      </w:r>
      <w:r w:rsidRPr="00C3583D">
        <w:rPr>
          <w:rFonts w:eastAsia="Calibri"/>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3583D">
        <w:rPr>
          <w:rFonts w:eastAsia="Calibri"/>
          <w:sz w:val="14"/>
        </w:rPr>
        <w:t>REx</w:t>
      </w:r>
      <w:proofErr w:type="spellEnd"/>
      <w:r w:rsidRPr="00C3583D">
        <w:rPr>
          <w:rFonts w:eastAsia="Calibri"/>
          <w:sz w:val="14"/>
        </w:rPr>
        <w:t xml:space="preserve">, or DART. We can only regret that the Asteroid Redirect Mission from NASA and the Asteroid Impact Mission from ESA were not funded. From my perspective, these should </w:t>
      </w:r>
      <w:proofErr w:type="gramStart"/>
      <w:r w:rsidRPr="00C3583D">
        <w:rPr>
          <w:rFonts w:eastAsia="Calibri"/>
          <w:sz w:val="14"/>
        </w:rPr>
        <w:t>actually be</w:t>
      </w:r>
      <w:proofErr w:type="gramEnd"/>
      <w:r w:rsidRPr="00C3583D">
        <w:rPr>
          <w:rFonts w:eastAsia="Calibri"/>
          <w:sz w:val="14"/>
        </w:rPr>
        <w:t xml:space="preserve"> amongst the top priorities of our space exploration agenda. Not only are they instrumental to our understanding of the solar system, but </w:t>
      </w:r>
      <w:r w:rsidRPr="00C3583D">
        <w:rPr>
          <w:rFonts w:eastAsia="Calibri"/>
          <w:highlight w:val="green"/>
          <w:u w:val="single"/>
        </w:rPr>
        <w:t>they are</w:t>
      </w:r>
      <w:r w:rsidRPr="00C3583D">
        <w:rPr>
          <w:rFonts w:eastAsia="Calibri"/>
          <w:sz w:val="14"/>
        </w:rPr>
        <w:t xml:space="preserve"> also </w:t>
      </w:r>
      <w:r w:rsidRPr="00C3583D">
        <w:rPr>
          <w:rFonts w:eastAsia="Calibri"/>
          <w:b/>
          <w:iCs/>
          <w:highlight w:val="green"/>
          <w:u w:val="single"/>
        </w:rPr>
        <w:t>essential</w:t>
      </w:r>
      <w:r w:rsidRPr="00C3583D">
        <w:rPr>
          <w:rFonts w:eastAsia="Calibri"/>
          <w:sz w:val="14"/>
          <w:highlight w:val="green"/>
        </w:rPr>
        <w:t xml:space="preserve"> </w:t>
      </w:r>
      <w:r w:rsidRPr="00C3583D">
        <w:rPr>
          <w:rFonts w:eastAsia="Calibri"/>
          <w:highlight w:val="green"/>
          <w:u w:val="single"/>
        </w:rPr>
        <w:t>if we want to avoid the same fate as the dinosaurs</w:t>
      </w:r>
      <w:r w:rsidRPr="00C3583D">
        <w:rPr>
          <w:rFonts w:eastAsia="Calibri"/>
          <w:sz w:val="14"/>
        </w:rPr>
        <w:t xml:space="preserve">. It's a question of survival. As a bonus, </w:t>
      </w:r>
      <w:r w:rsidRPr="00C3583D">
        <w:rPr>
          <w:rFonts w:eastAsia="Calibri"/>
          <w:b/>
          <w:iCs/>
          <w:u w:val="single"/>
        </w:rPr>
        <w:t xml:space="preserve">they also pave the way towards cost-efficient asteroid mining. </w:t>
      </w:r>
      <w:r w:rsidRPr="00C3583D">
        <w:rPr>
          <w:rFonts w:eastAsia="Calibri"/>
          <w:sz w:val="14"/>
        </w:rPr>
        <w:t>In the meantime, we might want to consume existing resources a bit more efficiently.</w:t>
      </w:r>
    </w:p>
    <w:p w14:paraId="1660B85A" w14:textId="77777777" w:rsidR="00C3583D" w:rsidRPr="00C3583D" w:rsidRDefault="00C3583D" w:rsidP="00C3583D">
      <w:pPr>
        <w:rPr>
          <w:rFonts w:eastAsia="Calibri"/>
          <w:sz w:val="14"/>
        </w:rPr>
      </w:pPr>
    </w:p>
    <w:p w14:paraId="178D0301" w14:textId="77777777" w:rsidR="00C3583D" w:rsidRPr="00C3583D" w:rsidRDefault="00C3583D" w:rsidP="00C3583D">
      <w:pPr>
        <w:keepNext/>
        <w:keepLines/>
        <w:spacing w:before="40" w:after="0"/>
        <w:outlineLvl w:val="3"/>
        <w:rPr>
          <w:rFonts w:eastAsia="SimSun"/>
          <w:b/>
          <w:iCs/>
          <w:sz w:val="26"/>
        </w:rPr>
      </w:pPr>
      <w:r w:rsidRPr="00C3583D">
        <w:rPr>
          <w:rFonts w:eastAsia="SimSun"/>
          <w:b/>
          <w:iCs/>
          <w:sz w:val="26"/>
        </w:rPr>
        <w:t>Resource Shortages exacerbate conflict</w:t>
      </w:r>
    </w:p>
    <w:p w14:paraId="17B8FA95" w14:textId="77777777" w:rsidR="00C3583D" w:rsidRPr="00C3583D" w:rsidRDefault="00C3583D" w:rsidP="00C3583D">
      <w:pPr>
        <w:rPr>
          <w:rFonts w:eastAsia="Calibri"/>
        </w:rPr>
      </w:pPr>
      <w:r w:rsidRPr="00C3583D">
        <w:rPr>
          <w:rFonts w:eastAsia="Calibri"/>
          <w:b/>
          <w:bCs/>
          <w:sz w:val="26"/>
        </w:rPr>
        <w:t>Wingo 13</w:t>
      </w:r>
      <w:r w:rsidRPr="00C3583D">
        <w:rPr>
          <w:rFonts w:eastAsia="Calibri"/>
        </w:rPr>
        <w:t xml:space="preserve"> - Dennis Wingo, Former CTO of the Orbital Recovery Corporation, Founder &amp; CEO of </w:t>
      </w:r>
      <w:proofErr w:type="spellStart"/>
      <w:r w:rsidRPr="00C3583D">
        <w:rPr>
          <w:rFonts w:eastAsia="Calibri"/>
        </w:rPr>
        <w:t>Skycorp</w:t>
      </w:r>
      <w:proofErr w:type="spellEnd"/>
      <w:r w:rsidRPr="00C3583D">
        <w:rPr>
          <w:rFonts w:eastAsia="Calibri"/>
        </w:rPr>
        <w:t xml:space="preserve"> Inc, and </w:t>
      </w:r>
      <w:proofErr w:type="spellStart"/>
      <w:r w:rsidRPr="00C3583D">
        <w:rPr>
          <w:rFonts w:eastAsia="Calibri"/>
        </w:rPr>
        <w:t>Greentrail</w:t>
      </w:r>
      <w:proofErr w:type="spellEnd"/>
      <w:r w:rsidRPr="00C3583D">
        <w:rPr>
          <w:rFonts w:eastAsia="Calibri"/>
        </w:rPr>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3583D">
        <w:rPr>
          <w:rFonts w:eastAsia="Calibri"/>
          <w:i/>
        </w:rPr>
        <w:t>Space News</w:t>
      </w:r>
      <w:r w:rsidRPr="00C3583D">
        <w:rPr>
          <w:rFonts w:eastAsia="Calibri"/>
        </w:rPr>
        <w:t>, 7/29/2013, https://spacenews.com/36511the-inevitability-of-extraterrestrial-mining/</w:t>
      </w:r>
    </w:p>
    <w:p w14:paraId="2E71E8F7" w14:textId="77777777" w:rsidR="00C3583D" w:rsidRPr="00C3583D" w:rsidRDefault="00C3583D" w:rsidP="00C3583D">
      <w:pPr>
        <w:rPr>
          <w:rFonts w:eastAsia="Calibri"/>
          <w:b/>
          <w:iCs/>
          <w:u w:val="single"/>
        </w:rPr>
      </w:pPr>
      <w:r w:rsidRPr="00C3583D">
        <w:rPr>
          <w:rFonts w:eastAsia="Calibri"/>
          <w:sz w:val="16"/>
        </w:rPr>
        <w:t xml:space="preserve">I am honored to provide the </w:t>
      </w:r>
      <w:r w:rsidRPr="00C3583D">
        <w:rPr>
          <w:rFonts w:eastAsia="Calibri"/>
          <w:u w:val="single"/>
        </w:rPr>
        <w:t>counterpoint to</w:t>
      </w:r>
      <w:r w:rsidRPr="00C3583D">
        <w:rPr>
          <w:rFonts w:eastAsia="Calibri"/>
          <w:sz w:val="16"/>
        </w:rPr>
        <w:t xml:space="preserve"> my esteemed colleague Ambassador </w:t>
      </w:r>
      <w:r w:rsidRPr="00C3583D">
        <w:rPr>
          <w:rFonts w:eastAsia="Calibri"/>
          <w:u w:val="single"/>
        </w:rPr>
        <w:t>Roger Harrison’s</w:t>
      </w:r>
      <w:r w:rsidRPr="00C3583D">
        <w:rPr>
          <w:rFonts w:eastAsia="Calibri"/>
          <w:sz w:val="16"/>
        </w:rPr>
        <w:t xml:space="preserve"> negative </w:t>
      </w:r>
      <w:r w:rsidRPr="00C3583D">
        <w:rPr>
          <w:rFonts w:eastAsia="Calibri"/>
          <w:u w:val="single"/>
        </w:rPr>
        <w:t>contention</w:t>
      </w:r>
      <w:r w:rsidRPr="00C3583D">
        <w:rPr>
          <w:rFonts w:eastAsia="Calibri"/>
          <w:sz w:val="16"/>
        </w:rPr>
        <w:t xml:space="preserve"> </w:t>
      </w:r>
      <w:r w:rsidRPr="00C3583D">
        <w:rPr>
          <w:rFonts w:eastAsia="Calibri"/>
          <w:u w:val="single"/>
        </w:rPr>
        <w:t>concerning</w:t>
      </w:r>
      <w:r w:rsidRPr="00C3583D">
        <w:rPr>
          <w:rFonts w:eastAsia="Calibri"/>
          <w:sz w:val="16"/>
        </w:rPr>
        <w:t xml:space="preserve"> the </w:t>
      </w:r>
      <w:r w:rsidRPr="00C3583D">
        <w:rPr>
          <w:rFonts w:eastAsia="Calibri"/>
          <w:u w:val="single"/>
        </w:rPr>
        <w:t>mining of extraterrestrial materials</w:t>
      </w:r>
      <w:r w:rsidRPr="00C3583D">
        <w:rPr>
          <w:rFonts w:eastAsia="Calibri"/>
          <w:sz w:val="16"/>
        </w:rPr>
        <w:t xml:space="preserve"> </w:t>
      </w:r>
      <w:proofErr w:type="gramStart"/>
      <w:r w:rsidRPr="00C3583D">
        <w:rPr>
          <w:rFonts w:eastAsia="Calibri"/>
          <w:sz w:val="16"/>
        </w:rPr>
        <w:t>off of</w:t>
      </w:r>
      <w:proofErr w:type="gramEnd"/>
      <w:r w:rsidRPr="00C3583D">
        <w:rPr>
          <w:rFonts w:eastAsia="Calibri"/>
          <w:sz w:val="16"/>
        </w:rPr>
        <w:t xml:space="preserve">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C3583D">
        <w:rPr>
          <w:rFonts w:eastAsia="Calibri"/>
          <w:sz w:val="16"/>
        </w:rPr>
        <w:t>read</w:t>
      </w:r>
      <w:proofErr w:type="gramEnd"/>
      <w:r w:rsidRPr="00C3583D">
        <w:rPr>
          <w:rFonts w:eastAsia="Calibri"/>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3583D">
        <w:rPr>
          <w:rFonts w:eastAsia="Calibri"/>
          <w:u w:val="single"/>
        </w:rPr>
        <w:t>Harrison</w:t>
      </w:r>
      <w:r w:rsidRPr="00C3583D">
        <w:rPr>
          <w:rFonts w:eastAsia="Calibri"/>
          <w:sz w:val="16"/>
        </w:rPr>
        <w:t xml:space="preserve"> today </w:t>
      </w:r>
      <w:r w:rsidRPr="00C3583D">
        <w:rPr>
          <w:rFonts w:eastAsia="Calibri"/>
          <w:u w:val="single"/>
        </w:rPr>
        <w:t>lives in the shadow of Pike’s Peak</w:t>
      </w:r>
      <w:r w:rsidRPr="00C3583D">
        <w:rPr>
          <w:rFonts w:eastAsia="Calibri"/>
          <w:sz w:val="16"/>
        </w:rPr>
        <w:t xml:space="preserve">, and the U.S. Air Force Academy where he teaches is in the middle of the confidently prophesied unmolested haunt. When Long’s report was written, the Erie Canal across New York was five years from </w:t>
      </w:r>
      <w:proofErr w:type="gramStart"/>
      <w:r w:rsidRPr="00C3583D">
        <w:rPr>
          <w:rFonts w:eastAsia="Calibri"/>
          <w:sz w:val="16"/>
        </w:rPr>
        <w:t>completion</w:t>
      </w:r>
      <w:proofErr w:type="gramEnd"/>
      <w:r w:rsidRPr="00C3583D">
        <w:rPr>
          <w:rFonts w:eastAsia="Calibri"/>
          <w:sz w:val="16"/>
        </w:rPr>
        <w:t xml:space="preserve"> and it was another 31 years before the first railroad was completed across the state. Mr. </w:t>
      </w:r>
      <w:r w:rsidRPr="00C3583D">
        <w:rPr>
          <w:rFonts w:eastAsia="Calibri"/>
          <w:u w:val="single"/>
        </w:rPr>
        <w:t>Harrison’s</w:t>
      </w:r>
      <w:r w:rsidRPr="00C3583D">
        <w:rPr>
          <w:rFonts w:eastAsia="Calibri"/>
          <w:sz w:val="16"/>
        </w:rPr>
        <w:t xml:space="preserve"> technical </w:t>
      </w:r>
      <w:r w:rsidRPr="00C3583D">
        <w:rPr>
          <w:rFonts w:eastAsia="Calibri"/>
          <w:u w:val="single"/>
        </w:rPr>
        <w:t>objections</w:t>
      </w:r>
      <w:r w:rsidRPr="00C3583D">
        <w:rPr>
          <w:rFonts w:eastAsia="Calibri"/>
          <w:sz w:val="16"/>
        </w:rPr>
        <w:t xml:space="preserve"> </w:t>
      </w:r>
      <w:r w:rsidRPr="00C3583D">
        <w:rPr>
          <w:rFonts w:eastAsia="Calibri"/>
          <w:u w:val="single"/>
        </w:rPr>
        <w:t>are</w:t>
      </w:r>
      <w:r w:rsidRPr="00C3583D">
        <w:rPr>
          <w:rFonts w:eastAsia="Calibri"/>
          <w:sz w:val="16"/>
        </w:rPr>
        <w:t xml:space="preserve"> for the most part </w:t>
      </w:r>
      <w:r w:rsidRPr="00C3583D">
        <w:rPr>
          <w:rFonts w:eastAsia="Calibri"/>
          <w:u w:val="single"/>
        </w:rPr>
        <w:t>valid</w:t>
      </w:r>
      <w:r w:rsidRPr="00C3583D">
        <w:rPr>
          <w:rFonts w:eastAsia="Calibri"/>
          <w:sz w:val="16"/>
        </w:rPr>
        <w:t xml:space="preserve"> today for his scenario, </w:t>
      </w:r>
      <w:r w:rsidRPr="00C3583D">
        <w:rPr>
          <w:rFonts w:eastAsia="Calibri"/>
          <w:u w:val="single"/>
        </w:rPr>
        <w:t>just as objections</w:t>
      </w:r>
      <w:r w:rsidRPr="00C3583D">
        <w:rPr>
          <w:rFonts w:eastAsia="Calibri"/>
          <w:sz w:val="16"/>
        </w:rPr>
        <w:t xml:space="preserve"> </w:t>
      </w:r>
      <w:r w:rsidRPr="00C3583D">
        <w:rPr>
          <w:rFonts w:eastAsia="Calibri"/>
          <w:u w:val="single"/>
        </w:rPr>
        <w:t>to a railroad across the North American continent were valid in the 1820s</w:t>
      </w:r>
      <w:r w:rsidRPr="00C3583D">
        <w:rPr>
          <w:rFonts w:eastAsia="Calibri"/>
          <w:sz w:val="16"/>
        </w:rPr>
        <w:t xml:space="preserve">. However, </w:t>
      </w:r>
      <w:r w:rsidRPr="00C3583D">
        <w:rPr>
          <w:rFonts w:eastAsia="Calibri"/>
          <w:b/>
          <w:iCs/>
          <w:highlight w:val="green"/>
          <w:u w:val="single"/>
        </w:rPr>
        <w:t xml:space="preserve">technology </w:t>
      </w:r>
      <w:r w:rsidRPr="00C3583D">
        <w:rPr>
          <w:rFonts w:eastAsia="Calibri"/>
          <w:b/>
          <w:iCs/>
          <w:u w:val="single"/>
        </w:rPr>
        <w:t xml:space="preserve">is being developed today that </w:t>
      </w:r>
      <w:r w:rsidRPr="00C3583D">
        <w:rPr>
          <w:rFonts w:eastAsia="Calibri"/>
          <w:b/>
          <w:iCs/>
          <w:highlight w:val="green"/>
          <w:u w:val="single"/>
        </w:rPr>
        <w:t xml:space="preserve">will enable extraterrestrial mining, </w:t>
      </w:r>
      <w:proofErr w:type="gramStart"/>
      <w:r w:rsidRPr="00C3583D">
        <w:rPr>
          <w:rFonts w:eastAsia="Calibri"/>
          <w:b/>
          <w:iCs/>
          <w:u w:val="single"/>
        </w:rPr>
        <w:t>manufacturing</w:t>
      </w:r>
      <w:proofErr w:type="gramEnd"/>
      <w:r w:rsidRPr="00C3583D">
        <w:rPr>
          <w:rFonts w:eastAsia="Calibri"/>
          <w:b/>
          <w:iCs/>
          <w:u w:val="single"/>
        </w:rPr>
        <w:t xml:space="preserve"> and development just as technology was developed that would enable the creation of the national railroad. </w:t>
      </w:r>
      <w:r w:rsidRPr="00C3583D">
        <w:rPr>
          <w:rFonts w:eastAsia="Calibri"/>
          <w:sz w:val="16"/>
        </w:rPr>
        <w:t xml:space="preserve">Mr. Harrison says it is an illusion that we are running out of resources. He is correct. That is not our claim. The claim is that </w:t>
      </w:r>
      <w:r w:rsidRPr="00C3583D">
        <w:rPr>
          <w:rFonts w:eastAsia="Calibri"/>
          <w:u w:val="single"/>
        </w:rPr>
        <w:t>extraction costs of economically viable terrestrial resources</w:t>
      </w:r>
      <w:r w:rsidRPr="00C3583D">
        <w:rPr>
          <w:rFonts w:eastAsia="Calibri"/>
          <w:sz w:val="16"/>
        </w:rPr>
        <w:t xml:space="preserve"> </w:t>
      </w:r>
      <w:r w:rsidRPr="00C3583D">
        <w:rPr>
          <w:rFonts w:eastAsia="Calibri"/>
          <w:u w:val="single"/>
        </w:rPr>
        <w:t>are rising dramatically</w:t>
      </w:r>
      <w:r w:rsidRPr="00C3583D">
        <w:rPr>
          <w:rFonts w:eastAsia="Calibri"/>
          <w:sz w:val="16"/>
        </w:rPr>
        <w:t xml:space="preserve"> </w:t>
      </w:r>
      <w:r w:rsidRPr="00C3583D">
        <w:rPr>
          <w:rFonts w:eastAsia="Calibri"/>
          <w:u w:val="single"/>
        </w:rPr>
        <w:t>and may soon exceed the cost of extraction from much more plentiful extraterrestrial sources</w:t>
      </w:r>
      <w:r w:rsidRPr="00C3583D">
        <w:rPr>
          <w:rFonts w:eastAsia="Calibri"/>
          <w:sz w:val="16"/>
        </w:rPr>
        <w:t xml:space="preserve">. Today rapidly advancing costs and </w:t>
      </w:r>
      <w:r w:rsidRPr="00C3583D">
        <w:rPr>
          <w:rFonts w:eastAsia="Calibri"/>
          <w:highlight w:val="green"/>
          <w:u w:val="single"/>
        </w:rPr>
        <w:t>diminishing returns</w:t>
      </w:r>
      <w:r w:rsidRPr="00C3583D">
        <w:rPr>
          <w:rFonts w:eastAsia="Calibri"/>
          <w:u w:val="single"/>
        </w:rPr>
        <w:t xml:space="preserve"> </w:t>
      </w:r>
      <w:r w:rsidRPr="00C3583D">
        <w:rPr>
          <w:rFonts w:eastAsia="Calibri"/>
          <w:b/>
          <w:iCs/>
          <w:u w:val="single"/>
        </w:rPr>
        <w:t xml:space="preserve">are rapidly </w:t>
      </w:r>
      <w:r w:rsidRPr="00C3583D">
        <w:rPr>
          <w:rFonts w:eastAsia="Calibri"/>
          <w:b/>
          <w:iCs/>
          <w:highlight w:val="green"/>
          <w:u w:val="single"/>
        </w:rPr>
        <w:t>redefining</w:t>
      </w:r>
      <w:r w:rsidRPr="00C3583D">
        <w:rPr>
          <w:rFonts w:eastAsia="Calibri"/>
          <w:b/>
          <w:iCs/>
          <w:u w:val="single"/>
        </w:rPr>
        <w:t xml:space="preserve"> </w:t>
      </w:r>
      <w:r w:rsidRPr="00C3583D">
        <w:rPr>
          <w:rFonts w:eastAsia="Calibri"/>
          <w:b/>
          <w:iCs/>
          <w:highlight w:val="green"/>
          <w:u w:val="single"/>
        </w:rPr>
        <w:t>mining</w:t>
      </w:r>
      <w:r w:rsidRPr="00C3583D">
        <w:rPr>
          <w:rFonts w:eastAsia="Calibri"/>
          <w:sz w:val="16"/>
        </w:rPr>
        <w:t xml:space="preserve"> due to diminishing ore grades. This fact is developed in a 2012 distinguished lecture by Dan Wood before the Society of Environmental Geologists, “Crucial Challenges to Discovery and Mining — Tomorrow’s Deeper Ore Bodies.” </w:t>
      </w:r>
      <w:r w:rsidRPr="00C3583D">
        <w:rPr>
          <w:rFonts w:eastAsia="Calibri"/>
          <w:b/>
          <w:iCs/>
          <w:u w:val="single"/>
        </w:rPr>
        <w:t xml:space="preserve">This is a vitally important issue to solve as </w:t>
      </w:r>
      <w:r w:rsidRPr="00C3583D">
        <w:rPr>
          <w:rFonts w:eastAsia="Calibri"/>
          <w:b/>
          <w:iCs/>
          <w:highlight w:val="green"/>
          <w:u w:val="single"/>
        </w:rPr>
        <w:t xml:space="preserve">resource conflict </w:t>
      </w:r>
      <w:r w:rsidRPr="00C3583D">
        <w:rPr>
          <w:rFonts w:eastAsia="Calibri"/>
          <w:b/>
          <w:iCs/>
          <w:u w:val="single"/>
        </w:rPr>
        <w:t xml:space="preserve">has </w:t>
      </w:r>
      <w:r w:rsidRPr="00C3583D">
        <w:rPr>
          <w:rFonts w:eastAsia="Calibri"/>
          <w:b/>
          <w:iCs/>
          <w:highlight w:val="green"/>
          <w:u w:val="single"/>
        </w:rPr>
        <w:t>been the impetus for most wars in human history</w:t>
      </w:r>
      <w:r w:rsidRPr="00C3583D">
        <w:rPr>
          <w:rFonts w:eastAsia="Calibri"/>
          <w:u w:val="single"/>
        </w:rPr>
        <w:t xml:space="preserve">. </w:t>
      </w:r>
      <w:r w:rsidRPr="00C3583D">
        <w:rPr>
          <w:rFonts w:eastAsia="Calibri"/>
          <w:sz w:val="16"/>
        </w:rPr>
        <w:t xml:space="preserve">We live in a global civilization of over 7 billion people, which will expand to over 9 billion before plateauing in mid-century. While American politicians are not paying attention to what this means, </w:t>
      </w:r>
      <w:r w:rsidRPr="00C3583D">
        <w:rPr>
          <w:rFonts w:eastAsia="Calibri"/>
          <w:u w:val="single"/>
        </w:rPr>
        <w:t>the rest of the world is</w:t>
      </w:r>
      <w:r w:rsidRPr="00C3583D">
        <w:rPr>
          <w:rFonts w:eastAsia="Calibri"/>
          <w:sz w:val="16"/>
        </w:rPr>
        <w:t xml:space="preserve"> </w:t>
      </w:r>
      <w:r w:rsidRPr="00C3583D">
        <w:rPr>
          <w:rFonts w:eastAsia="Calibri"/>
          <w:u w:val="single"/>
        </w:rPr>
        <w:t>noticing</w:t>
      </w:r>
      <w:r w:rsidRPr="00C3583D">
        <w:rPr>
          <w:rFonts w:eastAsia="Calibri"/>
          <w:sz w:val="16"/>
        </w:rPr>
        <w:t xml:space="preserve">. Gross domestic product (GDP) growth and increasing global resource demand are addressed in “Iron Ore Outlook 2050,” a report commissioned for the Indian government. The </w:t>
      </w:r>
      <w:r w:rsidRPr="00C3583D">
        <w:rPr>
          <w:rFonts w:eastAsia="Calibri"/>
          <w:highlight w:val="green"/>
          <w:u w:val="single"/>
        </w:rPr>
        <w:t>GDP</w:t>
      </w:r>
      <w:r w:rsidRPr="00C3583D">
        <w:rPr>
          <w:rFonts w:eastAsia="Calibri"/>
          <w:u w:val="single"/>
        </w:rPr>
        <w:t xml:space="preserve"> of the major powers</w:t>
      </w:r>
      <w:r w:rsidRPr="00C3583D">
        <w:rPr>
          <w:rFonts w:eastAsia="Calibri"/>
          <w:sz w:val="16"/>
        </w:rPr>
        <w:t xml:space="preserve"> (the United States, Europe, China, </w:t>
      </w:r>
      <w:proofErr w:type="gramStart"/>
      <w:r w:rsidRPr="00C3583D">
        <w:rPr>
          <w:rFonts w:eastAsia="Calibri"/>
          <w:sz w:val="16"/>
        </w:rPr>
        <w:t>India</w:t>
      </w:r>
      <w:proofErr w:type="gramEnd"/>
      <w:r w:rsidRPr="00C3583D">
        <w:rPr>
          <w:rFonts w:eastAsia="Calibri"/>
          <w:sz w:val="16"/>
        </w:rPr>
        <w:t xml:space="preserve"> and Japan</w:t>
      </w:r>
      <w:r w:rsidRPr="00C3583D">
        <w:rPr>
          <w:rFonts w:eastAsia="Calibri"/>
          <w:u w:val="single"/>
        </w:rPr>
        <w:t xml:space="preserve">) </w:t>
      </w:r>
      <w:r w:rsidRPr="00C3583D">
        <w:rPr>
          <w:rFonts w:eastAsia="Calibri"/>
          <w:highlight w:val="green"/>
          <w:u w:val="single"/>
        </w:rPr>
        <w:t>is forecast to rise</w:t>
      </w:r>
      <w:r w:rsidRPr="00C3583D">
        <w:rPr>
          <w:rFonts w:eastAsia="Calibri"/>
          <w:sz w:val="16"/>
        </w:rPr>
        <w:t xml:space="preserve"> from $48 trillion in 2010 to $149 trillion by 2050. The report’s substance is that </w:t>
      </w:r>
      <w:r w:rsidRPr="00C3583D">
        <w:rPr>
          <w:rFonts w:eastAsia="Calibri"/>
          <w:u w:val="single"/>
        </w:rPr>
        <w:t>with this</w:t>
      </w:r>
      <w:r w:rsidRPr="00C3583D">
        <w:rPr>
          <w:rFonts w:eastAsia="Calibri"/>
          <w:sz w:val="16"/>
        </w:rPr>
        <w:t xml:space="preserve"> massive increase in global GDP, </w:t>
      </w:r>
      <w:r w:rsidRPr="00C3583D">
        <w:rPr>
          <w:rFonts w:eastAsia="Calibri"/>
          <w:b/>
          <w:iCs/>
          <w:u w:val="single"/>
        </w:rPr>
        <w:t xml:space="preserve">an intensifying </w:t>
      </w:r>
      <w:r w:rsidRPr="00C3583D">
        <w:rPr>
          <w:rFonts w:eastAsia="Calibri"/>
          <w:b/>
          <w:iCs/>
          <w:highlight w:val="green"/>
          <w:u w:val="single"/>
        </w:rPr>
        <w:t>scramble for metal resources is inevitable</w:t>
      </w:r>
      <w:r w:rsidRPr="00C3583D">
        <w:rPr>
          <w:rFonts w:eastAsia="Calibri"/>
          <w:b/>
          <w:iCs/>
          <w:u w:val="single"/>
        </w:rPr>
        <w:t>.</w:t>
      </w:r>
      <w:r w:rsidRPr="00C3583D">
        <w:rPr>
          <w:rFonts w:eastAsia="Calibri"/>
          <w:sz w:val="16"/>
        </w:rPr>
        <w:t xml:space="preserve"> If the trend of resource consumption demand increase continues unabated, </w:t>
      </w:r>
      <w:r w:rsidRPr="00C3583D">
        <w:rPr>
          <w:rFonts w:eastAsia="Calibri"/>
          <w:u w:val="single"/>
        </w:rPr>
        <w:t xml:space="preserve">there are three likely potential </w:t>
      </w:r>
      <w:r w:rsidRPr="00C3583D">
        <w:rPr>
          <w:rFonts w:eastAsia="Calibri"/>
          <w:highlight w:val="green"/>
          <w:u w:val="single"/>
        </w:rPr>
        <w:t>outcomes</w:t>
      </w:r>
      <w:r w:rsidRPr="00C3583D">
        <w:rPr>
          <w:rFonts w:eastAsia="Calibri"/>
          <w:sz w:val="16"/>
          <w:highlight w:val="green"/>
        </w:rPr>
        <w:t xml:space="preserve">. </w:t>
      </w:r>
      <w:r w:rsidRPr="00C3583D">
        <w:rPr>
          <w:rFonts w:eastAsia="Calibri"/>
          <w:b/>
          <w:iCs/>
          <w:highlight w:val="green"/>
          <w:u w:val="single"/>
        </w:rPr>
        <w:t>The first is collapse</w:t>
      </w:r>
      <w:r w:rsidRPr="00C3583D">
        <w:rPr>
          <w:rFonts w:eastAsia="Calibri"/>
          <w:b/>
          <w:iCs/>
          <w:u w:val="single"/>
        </w:rPr>
        <w:t>, forecast</w:t>
      </w:r>
      <w:r w:rsidRPr="00C3583D">
        <w:rPr>
          <w:rFonts w:eastAsia="Calibri"/>
          <w:sz w:val="16"/>
        </w:rPr>
        <w:t xml:space="preserve"> by the “Limits to Growth” school of thought. The </w:t>
      </w:r>
      <w:r w:rsidRPr="00C3583D">
        <w:rPr>
          <w:rFonts w:eastAsia="Calibri"/>
          <w:b/>
          <w:iCs/>
          <w:highlight w:val="green"/>
          <w:u w:val="single"/>
        </w:rPr>
        <w:t>second</w:t>
      </w:r>
      <w:r w:rsidRPr="00C3583D">
        <w:rPr>
          <w:rFonts w:eastAsia="Calibri"/>
          <w:sz w:val="16"/>
        </w:rPr>
        <w:t xml:space="preserve"> and more likely scenario is </w:t>
      </w:r>
      <w:r w:rsidRPr="00C3583D">
        <w:rPr>
          <w:rFonts w:eastAsia="Calibri"/>
          <w:b/>
          <w:iCs/>
          <w:u w:val="single"/>
        </w:rPr>
        <w:t xml:space="preserve">fierce </w:t>
      </w:r>
      <w:r w:rsidRPr="00C3583D">
        <w:rPr>
          <w:rFonts w:eastAsia="Calibri"/>
          <w:b/>
          <w:iCs/>
          <w:highlight w:val="green"/>
          <w:u w:val="single"/>
        </w:rPr>
        <w:t>national economic competition leading to wars over diminishing resources</w:t>
      </w:r>
      <w:r w:rsidRPr="00C3583D">
        <w:rPr>
          <w:rFonts w:eastAsia="Calibri"/>
          <w:sz w:val="16"/>
        </w:rPr>
        <w:t xml:space="preserve">. The </w:t>
      </w:r>
      <w:r w:rsidRPr="00C3583D">
        <w:rPr>
          <w:rFonts w:eastAsia="Calibri"/>
          <w:highlight w:val="green"/>
          <w:u w:val="single"/>
        </w:rPr>
        <w:t>third</w:t>
      </w:r>
      <w:r w:rsidRPr="00C3583D">
        <w:rPr>
          <w:rFonts w:eastAsia="Calibri"/>
          <w:sz w:val="16"/>
        </w:rPr>
        <w:t xml:space="preserve">, and most desirable, </w:t>
      </w:r>
      <w:r w:rsidRPr="00C3583D">
        <w:rPr>
          <w:rFonts w:eastAsia="Calibri"/>
          <w:b/>
          <w:iCs/>
          <w:u w:val="single"/>
        </w:rPr>
        <w:t xml:space="preserve">is to </w:t>
      </w:r>
      <w:r w:rsidRPr="00C3583D">
        <w:rPr>
          <w:rFonts w:eastAsia="Calibri"/>
          <w:b/>
          <w:iCs/>
          <w:highlight w:val="green"/>
          <w:u w:val="single"/>
        </w:rPr>
        <w:t>increase</w:t>
      </w:r>
      <w:r w:rsidRPr="00C3583D">
        <w:rPr>
          <w:rFonts w:eastAsia="Calibri"/>
          <w:b/>
          <w:iCs/>
          <w:u w:val="single"/>
        </w:rPr>
        <w:t xml:space="preserve"> the global </w:t>
      </w:r>
      <w:r w:rsidRPr="00C3583D">
        <w:rPr>
          <w:rFonts w:eastAsia="Calibri"/>
          <w:b/>
          <w:iCs/>
          <w:highlight w:val="green"/>
          <w:u w:val="single"/>
        </w:rPr>
        <w:t>resource base</w:t>
      </w:r>
      <w:r w:rsidRPr="00C3583D">
        <w:rPr>
          <w:rFonts w:eastAsia="Calibri"/>
          <w:b/>
          <w:iCs/>
          <w:u w:val="single"/>
        </w:rPr>
        <w:t xml:space="preserve"> </w:t>
      </w:r>
      <w:r w:rsidRPr="00C3583D">
        <w:rPr>
          <w:rFonts w:eastAsia="Calibri"/>
          <w:b/>
          <w:iCs/>
          <w:highlight w:val="green"/>
          <w:u w:val="single"/>
        </w:rPr>
        <w:t>by</w:t>
      </w:r>
      <w:r w:rsidRPr="00C3583D">
        <w:rPr>
          <w:rFonts w:eastAsia="Calibri"/>
          <w:b/>
          <w:iCs/>
          <w:u w:val="single"/>
        </w:rPr>
        <w:t xml:space="preserve"> the economic and industrial </w:t>
      </w:r>
      <w:r w:rsidRPr="00C3583D">
        <w:rPr>
          <w:rFonts w:eastAsia="Calibri"/>
          <w:b/>
          <w:iCs/>
          <w:highlight w:val="green"/>
          <w:u w:val="single"/>
        </w:rPr>
        <w:t>development of the</w:t>
      </w:r>
      <w:r w:rsidRPr="00C3583D">
        <w:rPr>
          <w:rFonts w:eastAsia="Calibri"/>
          <w:b/>
          <w:iCs/>
          <w:u w:val="single"/>
        </w:rPr>
        <w:t xml:space="preserve"> inner </w:t>
      </w:r>
      <w:r w:rsidRPr="00C3583D">
        <w:rPr>
          <w:rFonts w:eastAsia="Calibri"/>
          <w:b/>
          <w:iCs/>
          <w:highlight w:val="green"/>
          <w:u w:val="single"/>
        </w:rPr>
        <w:t>solar system</w:t>
      </w:r>
      <w:r w:rsidRPr="00C3583D">
        <w:rPr>
          <w:rFonts w:eastAsia="Calibri"/>
          <w:b/>
          <w:iCs/>
          <w:u w:val="single"/>
        </w:rPr>
        <w:t xml:space="preserve">. </w:t>
      </w:r>
      <w:r w:rsidRPr="00C3583D">
        <w:rPr>
          <w:rFonts w:eastAsia="Calibri"/>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3583D">
        <w:rPr>
          <w:rFonts w:eastAsia="Calibri"/>
          <w:u w:val="single"/>
        </w:rPr>
        <w:t>asteroid mining can begin with our nearest neighbor</w:t>
      </w:r>
      <w:r w:rsidRPr="00C3583D">
        <w:rPr>
          <w:rFonts w:eastAsia="Calibri"/>
          <w:sz w:val="16"/>
        </w:rPr>
        <w:t xml:space="preserve">, the </w:t>
      </w:r>
      <w:r w:rsidRPr="00C3583D">
        <w:rPr>
          <w:rFonts w:eastAsia="Calibri"/>
          <w:u w:val="single"/>
        </w:rPr>
        <w:t>Moon</w:t>
      </w:r>
      <w:r w:rsidRPr="00C3583D">
        <w:rPr>
          <w:rFonts w:eastAsia="Calibri"/>
          <w:sz w:val="16"/>
        </w:rPr>
        <w:t xml:space="preserve">, where telepresence robotics, high-bandwidth communications and a short three-day trip for humans negate his premise. We know from the Apollo samples that plentiful metallic </w:t>
      </w:r>
      <w:proofErr w:type="spellStart"/>
      <w:r w:rsidRPr="00C3583D">
        <w:rPr>
          <w:rFonts w:eastAsia="Calibri"/>
          <w:sz w:val="16"/>
        </w:rPr>
        <w:t>asteroidal</w:t>
      </w:r>
      <w:proofErr w:type="spellEnd"/>
      <w:r w:rsidRPr="00C3583D">
        <w:rPr>
          <w:rFonts w:eastAsia="Calibri"/>
          <w:sz w:val="16"/>
        </w:rPr>
        <w:t xml:space="preserve"> materials exist in the lunar highlands. We also know from several missions that </w:t>
      </w:r>
      <w:r w:rsidRPr="00C3583D">
        <w:rPr>
          <w:rFonts w:eastAsia="Calibri"/>
          <w:u w:val="single"/>
        </w:rPr>
        <w:t xml:space="preserve">extensive water, titanium, thorium, uranium, </w:t>
      </w:r>
      <w:proofErr w:type="gramStart"/>
      <w:r w:rsidRPr="00C3583D">
        <w:rPr>
          <w:rFonts w:eastAsia="Calibri"/>
          <w:u w:val="single"/>
        </w:rPr>
        <w:t>aluminum</w:t>
      </w:r>
      <w:proofErr w:type="gramEnd"/>
      <w:r w:rsidRPr="00C3583D">
        <w:rPr>
          <w:rFonts w:eastAsia="Calibri"/>
          <w:u w:val="single"/>
        </w:rPr>
        <w:t xml:space="preserve"> and native iron all exist on the Moon</w:t>
      </w:r>
      <w:r w:rsidRPr="00C3583D">
        <w:rPr>
          <w:rFonts w:eastAsia="Calibri"/>
          <w:sz w:val="16"/>
        </w:rPr>
        <w:t xml:space="preserve">, in easily separable oxide form. </w:t>
      </w:r>
      <w:r w:rsidRPr="00C3583D">
        <w:rPr>
          <w:rFonts w:eastAsia="Calibri"/>
          <w:highlight w:val="green"/>
          <w:u w:val="single"/>
        </w:rPr>
        <w:t>Improvements in</w:t>
      </w:r>
      <w:r w:rsidRPr="00C3583D">
        <w:rPr>
          <w:rFonts w:eastAsia="Calibri"/>
          <w:u w:val="single"/>
        </w:rPr>
        <w:t xml:space="preserve"> </w:t>
      </w:r>
      <w:r w:rsidRPr="00C3583D">
        <w:rPr>
          <w:rFonts w:eastAsia="Calibri"/>
          <w:highlight w:val="green"/>
          <w:u w:val="single"/>
        </w:rPr>
        <w:t>remote sensing</w:t>
      </w:r>
      <w:r w:rsidRPr="00C3583D">
        <w:rPr>
          <w:rFonts w:eastAsia="Calibri"/>
          <w:u w:val="single"/>
        </w:rPr>
        <w:t xml:space="preserve"> data </w:t>
      </w:r>
      <w:r w:rsidRPr="00C3583D">
        <w:rPr>
          <w:rFonts w:eastAsia="Calibri"/>
          <w:highlight w:val="green"/>
          <w:u w:val="single"/>
        </w:rPr>
        <w:t>from</w:t>
      </w:r>
      <w:r w:rsidRPr="00C3583D">
        <w:rPr>
          <w:rFonts w:eastAsia="Calibri"/>
          <w:u w:val="single"/>
        </w:rPr>
        <w:t xml:space="preserve"> current </w:t>
      </w:r>
      <w:r w:rsidRPr="00C3583D">
        <w:rPr>
          <w:rFonts w:eastAsia="Calibri"/>
          <w:highlight w:val="green"/>
          <w:u w:val="single"/>
        </w:rPr>
        <w:t>missions and computer</w:t>
      </w:r>
      <w:r w:rsidRPr="00C3583D">
        <w:rPr>
          <w:rFonts w:eastAsia="Calibri"/>
          <w:u w:val="single"/>
        </w:rPr>
        <w:t xml:space="preserve"> </w:t>
      </w:r>
      <w:r w:rsidRPr="00C3583D">
        <w:rPr>
          <w:rFonts w:eastAsia="Calibri"/>
          <w:highlight w:val="green"/>
          <w:u w:val="single"/>
        </w:rPr>
        <w:t>modeling</w:t>
      </w:r>
      <w:r w:rsidRPr="00C3583D">
        <w:rPr>
          <w:rFonts w:eastAsia="Calibri"/>
          <w:u w:val="single"/>
        </w:rPr>
        <w:t xml:space="preserve"> continue to </w:t>
      </w:r>
      <w:r w:rsidRPr="00C3583D">
        <w:rPr>
          <w:rFonts w:eastAsia="Calibri"/>
          <w:highlight w:val="green"/>
          <w:u w:val="single"/>
        </w:rPr>
        <w:t>increase</w:t>
      </w:r>
      <w:r w:rsidRPr="00C3583D">
        <w:rPr>
          <w:rFonts w:eastAsia="Calibri"/>
          <w:u w:val="single"/>
        </w:rPr>
        <w:t xml:space="preserve"> the </w:t>
      </w:r>
      <w:r w:rsidRPr="00C3583D">
        <w:rPr>
          <w:rFonts w:eastAsia="Calibri"/>
          <w:highlight w:val="green"/>
          <w:u w:val="single"/>
        </w:rPr>
        <w:t>amount of</w:t>
      </w:r>
      <w:r w:rsidRPr="00C3583D">
        <w:rPr>
          <w:rFonts w:eastAsia="Calibri"/>
          <w:u w:val="single"/>
        </w:rPr>
        <w:t xml:space="preserve"> </w:t>
      </w:r>
      <w:r w:rsidRPr="00C3583D">
        <w:rPr>
          <w:rFonts w:eastAsia="Calibri"/>
          <w:highlight w:val="green"/>
          <w:u w:val="single"/>
        </w:rPr>
        <w:t>potential</w:t>
      </w:r>
      <w:r w:rsidRPr="00C3583D">
        <w:rPr>
          <w:rFonts w:eastAsia="Calibri"/>
          <w:u w:val="single"/>
        </w:rPr>
        <w:t xml:space="preserve"> </w:t>
      </w:r>
      <w:proofErr w:type="spellStart"/>
      <w:r w:rsidRPr="00C3583D">
        <w:rPr>
          <w:rFonts w:eastAsia="Calibri"/>
          <w:highlight w:val="green"/>
          <w:u w:val="single"/>
        </w:rPr>
        <w:t>asteroidal</w:t>
      </w:r>
      <w:proofErr w:type="spellEnd"/>
      <w:r w:rsidRPr="00C3583D">
        <w:rPr>
          <w:rFonts w:eastAsia="Calibri"/>
          <w:u w:val="single"/>
        </w:rPr>
        <w:t xml:space="preserve"> </w:t>
      </w:r>
      <w:r w:rsidRPr="00C3583D">
        <w:rPr>
          <w:rFonts w:eastAsia="Calibri"/>
          <w:highlight w:val="green"/>
          <w:u w:val="single"/>
        </w:rPr>
        <w:t>material</w:t>
      </w:r>
      <w:r w:rsidRPr="00C3583D">
        <w:rPr>
          <w:rFonts w:eastAsia="Calibri"/>
          <w:u w:val="single"/>
        </w:rPr>
        <w:t xml:space="preserve"> on the Moon, increasing confidence in the Moon first premise. </w:t>
      </w:r>
      <w:r w:rsidRPr="00C3583D">
        <w:rPr>
          <w:rFonts w:eastAsia="Calibri"/>
          <w:sz w:val="16"/>
        </w:rPr>
        <w:t xml:space="preserve">The extensive resources of the Moon </w:t>
      </w:r>
      <w:r w:rsidRPr="00C3583D">
        <w:rPr>
          <w:rFonts w:eastAsia="Calibri"/>
          <w:u w:val="single"/>
        </w:rPr>
        <w:t xml:space="preserve">become the catalyst for an inner solar system-wide economy providing fuel, </w:t>
      </w:r>
      <w:proofErr w:type="gramStart"/>
      <w:r w:rsidRPr="00C3583D">
        <w:rPr>
          <w:rFonts w:eastAsia="Calibri"/>
          <w:u w:val="single"/>
        </w:rPr>
        <w:t>vehicles</w:t>
      </w:r>
      <w:proofErr w:type="gramEnd"/>
      <w:r w:rsidRPr="00C3583D">
        <w:rPr>
          <w:rFonts w:eastAsia="Calibri"/>
          <w:u w:val="single"/>
        </w:rPr>
        <w:t xml:space="preserve"> and the all-important experience in developing an industrial infrastructure off planet.</w:t>
      </w:r>
      <w:r w:rsidRPr="00C3583D">
        <w:rPr>
          <w:rFonts w:eastAsia="Calibri"/>
          <w:sz w:val="16"/>
        </w:rPr>
        <w:t xml:space="preserve"> </w:t>
      </w:r>
      <w:r w:rsidRPr="00C3583D">
        <w:rPr>
          <w:rFonts w:eastAsia="Calibri"/>
          <w:u w:val="single"/>
        </w:rPr>
        <w:t xml:space="preserve">The asteroids then become the force multiplier of inner solar system development with billions of tons of water, </w:t>
      </w:r>
      <w:proofErr w:type="gramStart"/>
      <w:r w:rsidRPr="00C3583D">
        <w:rPr>
          <w:rFonts w:eastAsia="Calibri"/>
          <w:u w:val="single"/>
        </w:rPr>
        <w:t>metals</w:t>
      </w:r>
      <w:proofErr w:type="gramEnd"/>
      <w:r w:rsidRPr="00C3583D">
        <w:rPr>
          <w:rFonts w:eastAsia="Calibri"/>
          <w:u w:val="single"/>
        </w:rPr>
        <w:t xml:space="preserve"> and free space energy from solar power.</w:t>
      </w:r>
      <w:r w:rsidRPr="00C3583D">
        <w:rPr>
          <w:rFonts w:eastAsia="Calibri"/>
          <w:sz w:val="16"/>
        </w:rPr>
        <w:t xml:space="preserve"> Mars figures in here as well as the second home of humanity, creating further demand for </w:t>
      </w:r>
      <w:proofErr w:type="spellStart"/>
      <w:r w:rsidRPr="00C3583D">
        <w:rPr>
          <w:rFonts w:eastAsia="Calibri"/>
          <w:sz w:val="16"/>
        </w:rPr>
        <w:t>asteroidal</w:t>
      </w:r>
      <w:proofErr w:type="spellEnd"/>
      <w:r w:rsidRPr="00C3583D">
        <w:rPr>
          <w:rFonts w:eastAsia="Calibri"/>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3583D">
        <w:rPr>
          <w:rFonts w:eastAsia="Calibri"/>
          <w:b/>
          <w:iCs/>
          <w:u w:val="single"/>
        </w:rPr>
        <w:t xml:space="preserve">it </w:t>
      </w:r>
      <w:r w:rsidRPr="00C3583D">
        <w:rPr>
          <w:rFonts w:eastAsia="Calibri"/>
          <w:b/>
          <w:iCs/>
          <w:highlight w:val="green"/>
          <w:u w:val="single"/>
        </w:rPr>
        <w:t>should be the</w:t>
      </w:r>
      <w:r w:rsidRPr="00C3583D">
        <w:rPr>
          <w:rFonts w:eastAsia="Calibri"/>
          <w:b/>
          <w:iCs/>
          <w:u w:val="single"/>
        </w:rPr>
        <w:t xml:space="preserve"> </w:t>
      </w:r>
      <w:r w:rsidRPr="00C3583D">
        <w:rPr>
          <w:rFonts w:eastAsia="Calibri"/>
          <w:b/>
          <w:iCs/>
          <w:highlight w:val="green"/>
          <w:u w:val="single"/>
        </w:rPr>
        <w:t>role of government</w:t>
      </w:r>
      <w:r w:rsidRPr="00C3583D">
        <w:rPr>
          <w:rFonts w:eastAsia="Calibri"/>
          <w:b/>
          <w:iCs/>
          <w:u w:val="single"/>
        </w:rPr>
        <w:t xml:space="preserve"> </w:t>
      </w:r>
      <w:r w:rsidRPr="00C3583D">
        <w:rPr>
          <w:rFonts w:eastAsia="Calibri"/>
          <w:b/>
          <w:iCs/>
          <w:highlight w:val="green"/>
          <w:u w:val="single"/>
        </w:rPr>
        <w:t>to</w:t>
      </w:r>
      <w:r w:rsidRPr="00C3583D">
        <w:rPr>
          <w:rFonts w:eastAsia="Calibri"/>
          <w:b/>
          <w:iCs/>
          <w:u w:val="single"/>
        </w:rPr>
        <w:t xml:space="preserve"> develop policies and concrete legislation to </w:t>
      </w:r>
      <w:r w:rsidRPr="00C3583D">
        <w:rPr>
          <w:rFonts w:eastAsia="Calibri"/>
          <w:b/>
          <w:iCs/>
          <w:highlight w:val="green"/>
          <w:u w:val="single"/>
        </w:rPr>
        <w:t>support</w:t>
      </w:r>
      <w:r w:rsidRPr="00C3583D">
        <w:rPr>
          <w:rFonts w:eastAsia="Calibri"/>
          <w:b/>
          <w:iCs/>
          <w:u w:val="single"/>
        </w:rPr>
        <w:t xml:space="preserve"> </w:t>
      </w:r>
      <w:r w:rsidRPr="00C3583D">
        <w:rPr>
          <w:rFonts w:eastAsia="Calibri"/>
          <w:b/>
          <w:iCs/>
          <w:highlight w:val="green"/>
          <w:u w:val="single"/>
        </w:rPr>
        <w:t>this development for</w:t>
      </w:r>
      <w:r w:rsidRPr="00C3583D">
        <w:rPr>
          <w:rFonts w:eastAsia="Calibri"/>
          <w:b/>
          <w:iCs/>
          <w:u w:val="single"/>
        </w:rPr>
        <w:t xml:space="preserve"> the continued </w:t>
      </w:r>
      <w:r w:rsidRPr="00C3583D">
        <w:rPr>
          <w:rFonts w:eastAsia="Calibri"/>
          <w:b/>
          <w:iCs/>
          <w:highlight w:val="green"/>
          <w:u w:val="single"/>
        </w:rPr>
        <w:t>health of the</w:t>
      </w:r>
      <w:r w:rsidRPr="00C3583D">
        <w:rPr>
          <w:rFonts w:eastAsia="Calibri"/>
          <w:b/>
          <w:iCs/>
          <w:u w:val="single"/>
        </w:rPr>
        <w:t xml:space="preserve"> American </w:t>
      </w:r>
      <w:r w:rsidRPr="00C3583D">
        <w:rPr>
          <w:rFonts w:eastAsia="Calibri"/>
          <w:b/>
          <w:iCs/>
          <w:highlight w:val="green"/>
          <w:u w:val="single"/>
        </w:rPr>
        <w:t>economy</w:t>
      </w:r>
      <w:r w:rsidRPr="00C3583D">
        <w:rPr>
          <w:rFonts w:eastAsia="Calibri"/>
          <w:b/>
          <w:iCs/>
          <w:u w:val="single"/>
        </w:rPr>
        <w:t xml:space="preserve"> and the future of all mankind. </w:t>
      </w:r>
    </w:p>
    <w:p w14:paraId="63032678" w14:textId="77777777" w:rsidR="00C3583D" w:rsidRPr="00C3583D" w:rsidRDefault="00C3583D" w:rsidP="00C3583D">
      <w:pPr>
        <w:rPr>
          <w:rFonts w:eastAsia="Calibri"/>
          <w:b/>
          <w:iCs/>
          <w:u w:val="single"/>
        </w:rPr>
      </w:pPr>
    </w:p>
    <w:p w14:paraId="0AE7A22A" w14:textId="77777777" w:rsidR="00C3583D" w:rsidRPr="00C3583D" w:rsidRDefault="00C3583D" w:rsidP="00C3583D">
      <w:pPr>
        <w:keepNext/>
        <w:keepLines/>
        <w:spacing w:before="40" w:after="0"/>
        <w:outlineLvl w:val="3"/>
        <w:rPr>
          <w:rFonts w:eastAsia="SimSun"/>
          <w:b/>
          <w:iCs/>
          <w:sz w:val="26"/>
        </w:rPr>
      </w:pPr>
      <w:r w:rsidRPr="00C3583D">
        <w:rPr>
          <w:rFonts w:eastAsia="SimSun"/>
          <w:b/>
          <w:iCs/>
          <w:sz w:val="26"/>
        </w:rPr>
        <w:t>Goes nuclear</w:t>
      </w:r>
    </w:p>
    <w:p w14:paraId="7344CD31" w14:textId="77777777" w:rsidR="00C3583D" w:rsidRPr="00C3583D" w:rsidRDefault="00C3583D" w:rsidP="00C3583D">
      <w:pPr>
        <w:rPr>
          <w:rFonts w:eastAsia="Calibri"/>
        </w:rPr>
      </w:pPr>
      <w:proofErr w:type="spellStart"/>
      <w:r w:rsidRPr="00C3583D">
        <w:rPr>
          <w:rFonts w:eastAsia="Calibri"/>
          <w:b/>
          <w:bCs/>
          <w:sz w:val="26"/>
        </w:rPr>
        <w:t>Klare</w:t>
      </w:r>
      <w:proofErr w:type="spellEnd"/>
      <w:r w:rsidRPr="00C3583D">
        <w:rPr>
          <w:rFonts w:eastAsia="Calibri"/>
          <w:b/>
          <w:bCs/>
          <w:sz w:val="26"/>
        </w:rPr>
        <w:t xml:space="preserve"> 13</w:t>
      </w:r>
      <w:r w:rsidRPr="00C3583D">
        <w:rPr>
          <w:rFonts w:eastAsia="Calibri"/>
        </w:rPr>
        <w:t xml:space="preserve"> – Michael T., professor emeritus of peace and world-security studies at Hampshire College and senior visiting fellow at the Arms Control Association in Washington, DC, " How Resource Scarcity and Climate Change Could Produce a Global Explosion", </w:t>
      </w:r>
      <w:r w:rsidRPr="00C3583D">
        <w:rPr>
          <w:rFonts w:eastAsia="Calibri"/>
          <w:i/>
          <w:iCs/>
        </w:rPr>
        <w:t>The Nation</w:t>
      </w:r>
      <w:r w:rsidRPr="00C3583D">
        <w:rPr>
          <w:rFonts w:eastAsia="Calibri"/>
        </w:rPr>
        <w:t xml:space="preserve">, 4/22/2013, </w:t>
      </w:r>
      <w:hyperlink r:id="rId17" w:history="1">
        <w:r w:rsidRPr="00C3583D">
          <w:rPr>
            <w:rFonts w:eastAsia="Calibri"/>
          </w:rPr>
          <w:t>https://www.thenation.com/article/how-resource-scarcity-and-climate-change-could-produce-global-explosion/</w:t>
        </w:r>
      </w:hyperlink>
      <w:r w:rsidRPr="00C3583D">
        <w:rPr>
          <w:rFonts w:eastAsia="Calibri"/>
        </w:rPr>
        <w:t xml:space="preserve"> JHW</w:t>
      </w:r>
    </w:p>
    <w:p w14:paraId="21866B76" w14:textId="7F321CAD" w:rsidR="00C3583D" w:rsidRPr="00C3583D" w:rsidRDefault="00C3583D" w:rsidP="00C3583D">
      <w:pPr>
        <w:rPr>
          <w:rFonts w:eastAsia="Calibri"/>
          <w:sz w:val="16"/>
        </w:rPr>
      </w:pPr>
      <w:r w:rsidRPr="00C3583D">
        <w:rPr>
          <w:rFonts w:eastAsia="Calibri"/>
          <w:sz w:val="16"/>
        </w:rPr>
        <w:t xml:space="preserve">Resource Shortages and Resource Wars Start with one simple given: the prospect of future </w:t>
      </w:r>
      <w:r w:rsidRPr="00C3583D">
        <w:rPr>
          <w:rFonts w:eastAsia="Calibri"/>
          <w:highlight w:val="green"/>
          <w:u w:val="single"/>
        </w:rPr>
        <w:t>scarcities</w:t>
      </w:r>
      <w:r w:rsidRPr="00C3583D">
        <w:rPr>
          <w:rFonts w:eastAsia="Calibri"/>
          <w:sz w:val="16"/>
          <w:highlight w:val="green"/>
        </w:rPr>
        <w:t xml:space="preserve"> </w:t>
      </w:r>
      <w:r w:rsidRPr="00C3583D">
        <w:rPr>
          <w:rFonts w:eastAsia="Calibri"/>
          <w:highlight w:val="green"/>
          <w:u w:val="single"/>
        </w:rPr>
        <w:t>o</w:t>
      </w:r>
      <w:r w:rsidRPr="00C3583D">
        <w:rPr>
          <w:rFonts w:eastAsia="Calibri"/>
          <w:u w:val="single"/>
        </w:rPr>
        <w:t xml:space="preserve">f vital </w:t>
      </w:r>
      <w:r w:rsidRPr="00C3583D">
        <w:rPr>
          <w:rFonts w:eastAsia="Calibri"/>
          <w:highlight w:val="green"/>
          <w:u w:val="single"/>
        </w:rPr>
        <w:t>natural resources</w:t>
      </w:r>
      <w:r w:rsidRPr="00C3583D">
        <w:rPr>
          <w:rFonts w:eastAsia="Calibri"/>
          <w:sz w:val="16"/>
        </w:rPr>
        <w:t xml:space="preserve">, </w:t>
      </w:r>
      <w:r w:rsidRPr="00C3583D">
        <w:rPr>
          <w:rFonts w:eastAsia="Calibri"/>
          <w:highlight w:val="green"/>
          <w:u w:val="single"/>
        </w:rPr>
        <w:t>including energy</w:t>
      </w:r>
      <w:r w:rsidRPr="00C3583D">
        <w:rPr>
          <w:rFonts w:eastAsia="Calibri"/>
          <w:sz w:val="16"/>
        </w:rPr>
        <w:t xml:space="preserve">, water, land, </w:t>
      </w:r>
      <w:proofErr w:type="gramStart"/>
      <w:r w:rsidRPr="00C3583D">
        <w:rPr>
          <w:rFonts w:eastAsia="Calibri"/>
          <w:sz w:val="16"/>
        </w:rPr>
        <w:t>food</w:t>
      </w:r>
      <w:proofErr w:type="gramEnd"/>
      <w:r w:rsidRPr="00C3583D">
        <w:rPr>
          <w:rFonts w:eastAsia="Calibri"/>
          <w:sz w:val="16"/>
        </w:rPr>
        <w:t xml:space="preserve"> and critical minerals. This </w:t>
      </w:r>
      <w:proofErr w:type="gramStart"/>
      <w:r w:rsidRPr="00C3583D">
        <w:rPr>
          <w:rFonts w:eastAsia="Calibri"/>
          <w:sz w:val="16"/>
        </w:rPr>
        <w:t>in itself would</w:t>
      </w:r>
      <w:proofErr w:type="gramEnd"/>
      <w:r w:rsidRPr="00C3583D">
        <w:rPr>
          <w:rFonts w:eastAsia="Calibri"/>
          <w:sz w:val="16"/>
        </w:rPr>
        <w:t xml:space="preserve"> </w:t>
      </w:r>
      <w:r w:rsidRPr="00C3583D">
        <w:rPr>
          <w:rFonts w:eastAsia="Calibri"/>
          <w:b/>
          <w:iCs/>
          <w:highlight w:val="green"/>
          <w:u w:val="single"/>
        </w:rPr>
        <w:t>guarantee</w:t>
      </w:r>
      <w:r w:rsidRPr="00C3583D">
        <w:rPr>
          <w:rFonts w:eastAsia="Calibri"/>
          <w:b/>
          <w:iCs/>
          <w:u w:val="single"/>
        </w:rPr>
        <w:t xml:space="preserve"> social unrest, geopolitical friction and </w:t>
      </w:r>
      <w:r w:rsidRPr="00C3583D">
        <w:rPr>
          <w:rFonts w:eastAsia="Calibri"/>
          <w:b/>
          <w:iCs/>
          <w:highlight w:val="green"/>
          <w:u w:val="single"/>
        </w:rPr>
        <w:t>war</w:t>
      </w:r>
      <w:r w:rsidRPr="00C3583D">
        <w:rPr>
          <w:rFonts w:eastAsia="Calibri"/>
          <w:sz w:val="16"/>
        </w:rPr>
        <w:t xml:space="preserve">. It is important to note that </w:t>
      </w:r>
      <w:r w:rsidRPr="00C3583D">
        <w:rPr>
          <w:rFonts w:eastAsia="Calibri"/>
          <w:highlight w:val="green"/>
          <w:u w:val="single"/>
        </w:rPr>
        <w:t>absolute</w:t>
      </w:r>
      <w:r w:rsidRPr="00C3583D">
        <w:rPr>
          <w:rFonts w:eastAsia="Calibri"/>
          <w:u w:val="single"/>
        </w:rPr>
        <w:t xml:space="preserve"> </w:t>
      </w:r>
      <w:r w:rsidRPr="00C3583D">
        <w:rPr>
          <w:rFonts w:eastAsia="Calibri"/>
          <w:highlight w:val="green"/>
          <w:u w:val="single"/>
        </w:rPr>
        <w:t>scarcity</w:t>
      </w:r>
      <w:r w:rsidRPr="00C3583D">
        <w:rPr>
          <w:rFonts w:eastAsia="Calibri"/>
          <w:sz w:val="16"/>
        </w:rPr>
        <w:t xml:space="preserve"> </w:t>
      </w:r>
      <w:r w:rsidRPr="00C3583D">
        <w:rPr>
          <w:rFonts w:eastAsia="Calibri"/>
          <w:highlight w:val="green"/>
          <w:u w:val="single"/>
        </w:rPr>
        <w:t>doesn’t have to</w:t>
      </w:r>
      <w:r w:rsidRPr="00C3583D">
        <w:rPr>
          <w:rFonts w:eastAsia="Calibri"/>
          <w:u w:val="single"/>
        </w:rPr>
        <w:t xml:space="preserve"> </w:t>
      </w:r>
      <w:r w:rsidRPr="00C3583D">
        <w:rPr>
          <w:rFonts w:eastAsia="Calibri"/>
          <w:highlight w:val="green"/>
          <w:u w:val="single"/>
        </w:rPr>
        <w:t>be</w:t>
      </w:r>
      <w:r w:rsidRPr="00C3583D">
        <w:rPr>
          <w:rFonts w:eastAsia="Calibri"/>
          <w:u w:val="single"/>
        </w:rPr>
        <w:t xml:space="preserve"> on the horizon</w:t>
      </w:r>
      <w:r w:rsidRPr="00C3583D">
        <w:rPr>
          <w:rFonts w:eastAsia="Calibri"/>
          <w:sz w:val="16"/>
        </w:rPr>
        <w:t xml:space="preserve"> in any given resource category </w:t>
      </w:r>
      <w:r w:rsidRPr="00C3583D">
        <w:rPr>
          <w:rFonts w:eastAsia="Calibri"/>
          <w:highlight w:val="green"/>
          <w:u w:val="single"/>
        </w:rPr>
        <w:t>for this</w:t>
      </w:r>
      <w:r w:rsidRPr="00C3583D">
        <w:rPr>
          <w:rFonts w:eastAsia="Calibri"/>
          <w:u w:val="single"/>
        </w:rPr>
        <w:t xml:space="preserve"> scenario </w:t>
      </w:r>
      <w:r w:rsidRPr="00C3583D">
        <w:rPr>
          <w:rFonts w:eastAsia="Calibri"/>
          <w:highlight w:val="green"/>
          <w:u w:val="single"/>
        </w:rPr>
        <w:t>to kick in</w:t>
      </w:r>
      <w:r w:rsidRPr="00C3583D">
        <w:rPr>
          <w:rFonts w:eastAsia="Calibri"/>
          <w:sz w:val="16"/>
        </w:rPr>
        <w:t xml:space="preserve">. A </w:t>
      </w:r>
      <w:r w:rsidRPr="00C3583D">
        <w:rPr>
          <w:rFonts w:eastAsia="Calibri"/>
          <w:u w:val="single"/>
        </w:rPr>
        <w:t>lack of adequate supplies to meet the needs of a growing</w:t>
      </w:r>
      <w:r w:rsidRPr="00C3583D">
        <w:rPr>
          <w:rFonts w:eastAsia="Calibri"/>
          <w:sz w:val="16"/>
        </w:rPr>
        <w:t xml:space="preserve">, ever more urbanized and industrialized global </w:t>
      </w:r>
      <w:r w:rsidRPr="00C3583D">
        <w:rPr>
          <w:rFonts w:eastAsia="Calibri"/>
          <w:u w:val="single"/>
        </w:rPr>
        <w:t>population is enough</w:t>
      </w:r>
      <w:r w:rsidRPr="00C3583D">
        <w:rPr>
          <w:rFonts w:eastAsia="Calibri"/>
          <w:sz w:val="16"/>
        </w:rPr>
        <w:t xml:space="preserve">. Given the wave of extinctions that scientists are recording, some resources—particular species of fish, animals and trees, for example—will become less abundant in the decades to </w:t>
      </w:r>
      <w:proofErr w:type="gramStart"/>
      <w:r w:rsidRPr="00C3583D">
        <w:rPr>
          <w:rFonts w:eastAsia="Calibri"/>
          <w:sz w:val="16"/>
        </w:rPr>
        <w:t>come, and</w:t>
      </w:r>
      <w:proofErr w:type="gramEnd"/>
      <w:r w:rsidRPr="00C3583D">
        <w:rPr>
          <w:rFonts w:eastAsia="Calibri"/>
          <w:sz w:val="16"/>
        </w:rPr>
        <w:t xml:space="preserve"> may even disappear altogether. But </w:t>
      </w:r>
      <w:r w:rsidRPr="00C3583D">
        <w:rPr>
          <w:rFonts w:eastAsia="Calibri"/>
          <w:u w:val="single"/>
        </w:rPr>
        <w:t xml:space="preserve">key </w:t>
      </w:r>
      <w:r w:rsidRPr="00C3583D">
        <w:rPr>
          <w:rFonts w:eastAsia="Calibri"/>
          <w:highlight w:val="green"/>
          <w:u w:val="single"/>
        </w:rPr>
        <w:t>materials</w:t>
      </w:r>
      <w:r w:rsidRPr="00C3583D">
        <w:rPr>
          <w:rFonts w:eastAsia="Calibri"/>
          <w:u w:val="single"/>
        </w:rPr>
        <w:t xml:space="preserve"> for modern civilization </w:t>
      </w:r>
      <w:r w:rsidRPr="00C3583D">
        <w:rPr>
          <w:rFonts w:eastAsia="Calibri"/>
          <w:highlight w:val="green"/>
          <w:u w:val="single"/>
        </w:rPr>
        <w:t>like oil, uranium and</w:t>
      </w:r>
      <w:r w:rsidRPr="00C3583D">
        <w:rPr>
          <w:rFonts w:eastAsia="Calibri"/>
          <w:u w:val="single"/>
        </w:rPr>
        <w:t xml:space="preserve"> </w:t>
      </w:r>
      <w:r w:rsidRPr="00C3583D">
        <w:rPr>
          <w:rFonts w:eastAsia="Calibri"/>
          <w:highlight w:val="green"/>
          <w:u w:val="single"/>
        </w:rPr>
        <w:t>copper</w:t>
      </w:r>
      <w:r w:rsidRPr="00C3583D">
        <w:rPr>
          <w:rFonts w:eastAsia="Calibri"/>
          <w:u w:val="single"/>
        </w:rPr>
        <w:t xml:space="preserve"> </w:t>
      </w:r>
      <w:r w:rsidRPr="00C3583D">
        <w:rPr>
          <w:rFonts w:eastAsia="Calibri"/>
          <w:highlight w:val="green"/>
          <w:u w:val="single"/>
        </w:rPr>
        <w:t>will</w:t>
      </w:r>
      <w:r w:rsidRPr="00C3583D">
        <w:rPr>
          <w:rFonts w:eastAsia="Calibri"/>
          <w:u w:val="single"/>
        </w:rPr>
        <w:t xml:space="preserve"> simply </w:t>
      </w:r>
      <w:r w:rsidRPr="00C3583D">
        <w:rPr>
          <w:rFonts w:eastAsia="Calibri"/>
          <w:b/>
          <w:iCs/>
          <w:highlight w:val="green"/>
          <w:u w:val="single"/>
        </w:rPr>
        <w:t>prove</w:t>
      </w:r>
      <w:r w:rsidRPr="00C3583D">
        <w:rPr>
          <w:rFonts w:eastAsia="Calibri"/>
          <w:b/>
          <w:iCs/>
          <w:u w:val="single"/>
        </w:rPr>
        <w:t xml:space="preserve"> harder and more </w:t>
      </w:r>
      <w:r w:rsidRPr="00C3583D">
        <w:rPr>
          <w:rFonts w:eastAsia="Calibri"/>
          <w:b/>
          <w:iCs/>
          <w:highlight w:val="green"/>
          <w:u w:val="single"/>
        </w:rPr>
        <w:t>costly to acquire</w:t>
      </w:r>
      <w:r w:rsidRPr="00C3583D">
        <w:rPr>
          <w:rFonts w:eastAsia="Calibri"/>
          <w:u w:val="single"/>
        </w:rPr>
        <w:t xml:space="preserve">, </w:t>
      </w:r>
      <w:r w:rsidRPr="00C3583D">
        <w:rPr>
          <w:rFonts w:eastAsia="Calibri"/>
          <w:highlight w:val="green"/>
          <w:u w:val="single"/>
        </w:rPr>
        <w:t xml:space="preserve">leading to </w:t>
      </w:r>
      <w:r w:rsidRPr="00C3583D">
        <w:rPr>
          <w:rFonts w:eastAsia="Calibri"/>
          <w:u w:val="single"/>
        </w:rPr>
        <w:t xml:space="preserve">supply </w:t>
      </w:r>
      <w:r w:rsidRPr="00C3583D">
        <w:rPr>
          <w:rFonts w:eastAsia="Calibri"/>
          <w:highlight w:val="green"/>
          <w:u w:val="single"/>
        </w:rPr>
        <w:t xml:space="preserve">bottlenecks and </w:t>
      </w:r>
      <w:r w:rsidRPr="00C3583D">
        <w:rPr>
          <w:rFonts w:eastAsia="Calibri"/>
          <w:u w:val="single"/>
        </w:rPr>
        <w:t xml:space="preserve">periodic </w:t>
      </w:r>
      <w:r w:rsidRPr="00C3583D">
        <w:rPr>
          <w:rFonts w:eastAsia="Calibri"/>
          <w:highlight w:val="green"/>
          <w:u w:val="single"/>
        </w:rPr>
        <w:t>shortages</w:t>
      </w:r>
      <w:r w:rsidRPr="00C3583D">
        <w:rPr>
          <w:rFonts w:eastAsia="Calibri"/>
          <w:u w:val="single"/>
        </w:rPr>
        <w:t>. Oil</w:t>
      </w:r>
      <w:r w:rsidRPr="00C3583D">
        <w:rPr>
          <w:rFonts w:eastAsia="Calibri"/>
          <w:sz w:val="16"/>
        </w:rPr>
        <w:t>—the single most important commodity in the international economy—</w:t>
      </w:r>
      <w:r w:rsidRPr="00C3583D">
        <w:rPr>
          <w:rFonts w:eastAsia="Calibri"/>
          <w:u w:val="single"/>
        </w:rPr>
        <w:t>provides an apt example</w:t>
      </w:r>
      <w:r w:rsidRPr="00C3583D">
        <w:rPr>
          <w:rFonts w:eastAsia="Calibri"/>
          <w:sz w:val="16"/>
        </w:rPr>
        <w:t xml:space="preserve">. </w:t>
      </w:r>
      <w:r w:rsidRPr="00C3583D">
        <w:rPr>
          <w:rFonts w:eastAsia="Calibri"/>
          <w:u w:val="single"/>
        </w:rPr>
        <w:t>Although global oil supplies</w:t>
      </w:r>
      <w:r w:rsidRPr="00C3583D">
        <w:rPr>
          <w:rFonts w:eastAsia="Calibri"/>
          <w:sz w:val="16"/>
        </w:rPr>
        <w:t xml:space="preserve"> </w:t>
      </w:r>
      <w:r w:rsidRPr="00C3583D">
        <w:rPr>
          <w:rFonts w:eastAsia="Calibri"/>
          <w:u w:val="single"/>
        </w:rPr>
        <w:t xml:space="preserve">may </w:t>
      </w:r>
      <w:proofErr w:type="gramStart"/>
      <w:r w:rsidRPr="00C3583D">
        <w:rPr>
          <w:rFonts w:eastAsia="Calibri"/>
          <w:u w:val="single"/>
        </w:rPr>
        <w:t>actually</w:t>
      </w:r>
      <w:r w:rsidRPr="00C3583D">
        <w:rPr>
          <w:rFonts w:eastAsia="Calibri"/>
          <w:sz w:val="16"/>
        </w:rPr>
        <w:t xml:space="preserve"> </w:t>
      </w:r>
      <w:r w:rsidRPr="00C3583D">
        <w:rPr>
          <w:rFonts w:eastAsia="Calibri"/>
          <w:u w:val="single"/>
        </w:rPr>
        <w:t>grow</w:t>
      </w:r>
      <w:proofErr w:type="gramEnd"/>
      <w:r w:rsidRPr="00C3583D">
        <w:rPr>
          <w:rFonts w:eastAsia="Calibri"/>
          <w:sz w:val="16"/>
        </w:rPr>
        <w:t xml:space="preserve"> in the coming decades, many </w:t>
      </w:r>
      <w:r w:rsidRPr="00C3583D">
        <w:rPr>
          <w:rFonts w:eastAsia="Calibri"/>
          <w:u w:val="single"/>
        </w:rPr>
        <w:t>experts</w:t>
      </w:r>
      <w:r w:rsidRPr="00C3583D">
        <w:rPr>
          <w:rFonts w:eastAsia="Calibri"/>
          <w:sz w:val="16"/>
        </w:rPr>
        <w:t xml:space="preserve"> </w:t>
      </w:r>
      <w:r w:rsidRPr="00C3583D">
        <w:rPr>
          <w:rFonts w:eastAsia="Calibri"/>
          <w:u w:val="single"/>
        </w:rPr>
        <w:t xml:space="preserve">doubt that they can be expanded sufficiently to meet the needs of a rising global middle class </w:t>
      </w:r>
      <w:r w:rsidRPr="00C3583D">
        <w:rPr>
          <w:rFonts w:eastAsia="Calibri"/>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3583D">
        <w:rPr>
          <w:rFonts w:eastAsia="Calibri"/>
          <w:u w:val="single"/>
        </w:rPr>
        <w:t>rising production costs (</w:t>
      </w:r>
      <w:r w:rsidRPr="00C3583D">
        <w:rPr>
          <w:rFonts w:eastAsia="Calibri"/>
          <w:sz w:val="16"/>
        </w:rPr>
        <w:t xml:space="preserve">for energy that will be ever more difficult and costly to extract), environmental opposition, warfare, </w:t>
      </w:r>
      <w:proofErr w:type="gramStart"/>
      <w:r w:rsidRPr="00C3583D">
        <w:rPr>
          <w:rFonts w:eastAsia="Calibri"/>
          <w:sz w:val="16"/>
        </w:rPr>
        <w:t>corruption</w:t>
      </w:r>
      <w:proofErr w:type="gramEnd"/>
      <w:r w:rsidRPr="00C3583D">
        <w:rPr>
          <w:rFonts w:eastAsia="Calibri"/>
          <w:sz w:val="16"/>
        </w:rPr>
        <w:t xml:space="preserve"> and other impediments </w:t>
      </w:r>
      <w:r w:rsidRPr="00C3583D">
        <w:rPr>
          <w:rFonts w:eastAsia="Calibri"/>
          <w:u w:val="single"/>
        </w:rPr>
        <w:t>will make it extremely difficult to achieve increases of this magnitude</w:t>
      </w:r>
      <w:r w:rsidRPr="00C3583D">
        <w:rPr>
          <w:rFonts w:eastAsia="Calibri"/>
          <w:sz w:val="16"/>
        </w:rPr>
        <w:t xml:space="preserve">. In other words, even if production manages for a time to top the 2010 level of 87 million barrels per day, the goal of 104 million barrels will never be reached </w:t>
      </w:r>
      <w:r w:rsidRPr="00C3583D">
        <w:rPr>
          <w:rFonts w:eastAsia="Calibri"/>
          <w:u w:val="single"/>
        </w:rPr>
        <w:t>and the world’s major consumers will face virtual, if not absolute, scarcity</w:t>
      </w:r>
      <w:r w:rsidRPr="00C3583D">
        <w:rPr>
          <w:rFonts w:eastAsia="Calibri"/>
          <w:sz w:val="16"/>
        </w:rPr>
        <w:t xml:space="preserve">. Water provides another potent example. On an annual basis, the supply of drinking water provided by natural precipitation remains </w:t>
      </w:r>
      <w:proofErr w:type="gramStart"/>
      <w:r w:rsidRPr="00C3583D">
        <w:rPr>
          <w:rFonts w:eastAsia="Calibri"/>
          <w:sz w:val="16"/>
        </w:rPr>
        <w:t>more or less constant</w:t>
      </w:r>
      <w:proofErr w:type="gramEnd"/>
      <w:r w:rsidRPr="00C3583D">
        <w:rPr>
          <w:rFonts w:eastAsia="Calibri"/>
          <w:sz w:val="16"/>
        </w:rPr>
        <w:t xml:space="preserve">: about 40,000 cubic kilometers. But much of this precipitation lands </w:t>
      </w:r>
      <w:proofErr w:type="gramStart"/>
      <w:r w:rsidRPr="00C3583D">
        <w:rPr>
          <w:rFonts w:eastAsia="Calibri"/>
          <w:sz w:val="16"/>
        </w:rPr>
        <w:t>on</w:t>
      </w:r>
      <w:proofErr w:type="gramEnd"/>
      <w:r w:rsidRPr="00C3583D">
        <w:rPr>
          <w:rFonts w:eastAsia="Calibri"/>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3583D">
        <w:rPr>
          <w:rFonts w:eastAsia="Calibri"/>
          <w:sz w:val="16"/>
        </w:rPr>
        <w:t>Asia</w:t>
      </w:r>
      <w:proofErr w:type="gramEnd"/>
      <w:r w:rsidRPr="00C3583D">
        <w:rPr>
          <w:rFonts w:eastAsia="Calibri"/>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3583D">
        <w:rPr>
          <w:rFonts w:eastAsia="Calibri"/>
          <w:sz w:val="16"/>
        </w:rPr>
        <w:t>However</w:t>
      </w:r>
      <w:proofErr w:type="gramEnd"/>
      <w:r w:rsidRPr="00C3583D">
        <w:rPr>
          <w:rFonts w:eastAsia="Calibri"/>
          <w:sz w:val="16"/>
        </w:rPr>
        <w:t xml:space="preserve"> generated, a perception of scarcity—or imminent scarcity—regularly leads to anxiety, resentment, hostility and contentiousness. This pattern is very well </w:t>
      </w:r>
      <w:proofErr w:type="gramStart"/>
      <w:r w:rsidRPr="00C3583D">
        <w:rPr>
          <w:rFonts w:eastAsia="Calibri"/>
          <w:sz w:val="16"/>
        </w:rPr>
        <w:t>understood, and</w:t>
      </w:r>
      <w:proofErr w:type="gramEnd"/>
      <w:r w:rsidRPr="00C3583D">
        <w:rPr>
          <w:rFonts w:eastAsia="Calibri"/>
          <w:sz w:val="16"/>
        </w:rPr>
        <w:t xml:space="preserve"> has been evident throughout human history. In his book Constant Battles, for example, Steven LeBlanc, director of collections for Harvard’s Peabody Museum of Archaeology and Ethnology, notes that many </w:t>
      </w:r>
      <w:r w:rsidRPr="00C3583D">
        <w:rPr>
          <w:rFonts w:eastAsia="Calibri"/>
          <w:u w:val="single"/>
        </w:rPr>
        <w:t>ancient civilizations experienced</w:t>
      </w:r>
      <w:r w:rsidRPr="00C3583D">
        <w:rPr>
          <w:rFonts w:eastAsia="Calibri"/>
          <w:sz w:val="16"/>
        </w:rPr>
        <w:t xml:space="preserve"> </w:t>
      </w:r>
      <w:r w:rsidRPr="00C3583D">
        <w:rPr>
          <w:rFonts w:eastAsia="Calibri"/>
          <w:u w:val="single"/>
        </w:rPr>
        <w:t>higher levels of warfare when faced with resource shortages brought about by population growth</w:t>
      </w:r>
      <w:r w:rsidRPr="00C3583D">
        <w:rPr>
          <w:rFonts w:eastAsia="Calibri"/>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3583D">
        <w:rPr>
          <w:rFonts w:eastAsia="Calibri"/>
          <w:sz w:val="16"/>
        </w:rPr>
        <w:t>Collingham</w:t>
      </w:r>
      <w:proofErr w:type="spellEnd"/>
      <w:r w:rsidRPr="00C3583D">
        <w:rPr>
          <w:rFonts w:eastAsia="Calibri"/>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3583D">
        <w:rPr>
          <w:rFonts w:eastAsia="Calibri"/>
          <w:sz w:val="16"/>
        </w:rPr>
        <w:t>Programme</w:t>
      </w:r>
      <w:proofErr w:type="spellEnd"/>
      <w:r w:rsidRPr="00C3583D">
        <w:rPr>
          <w:rFonts w:eastAsia="Calibri"/>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C3583D">
        <w:rPr>
          <w:rFonts w:eastAsia="Calibri"/>
          <w:b/>
          <w:iCs/>
          <w:highlight w:val="green"/>
          <w:u w:val="single"/>
        </w:rPr>
        <w:t>Anxiety</w:t>
      </w:r>
      <w:r w:rsidRPr="00C3583D">
        <w:rPr>
          <w:rFonts w:eastAsia="Calibri"/>
          <w:b/>
          <w:iCs/>
          <w:u w:val="single"/>
        </w:rPr>
        <w:t xml:space="preserve"> over future supplies </w:t>
      </w:r>
      <w:r w:rsidRPr="00C3583D">
        <w:rPr>
          <w:rFonts w:eastAsia="Calibri"/>
          <w:b/>
          <w:iCs/>
          <w:highlight w:val="green"/>
          <w:u w:val="single"/>
        </w:rPr>
        <w:t>is</w:t>
      </w:r>
      <w:r w:rsidRPr="00C3583D">
        <w:rPr>
          <w:rFonts w:eastAsia="Calibri"/>
          <w:sz w:val="16"/>
        </w:rPr>
        <w:t xml:space="preserve"> </w:t>
      </w:r>
      <w:r w:rsidRPr="00C3583D">
        <w:rPr>
          <w:rFonts w:eastAsia="Calibri"/>
          <w:b/>
          <w:iCs/>
          <w:u w:val="single"/>
        </w:rPr>
        <w:t xml:space="preserve">often also </w:t>
      </w:r>
      <w:r w:rsidRPr="00C3583D">
        <w:rPr>
          <w:rFonts w:eastAsia="Calibri"/>
          <w:b/>
          <w:iCs/>
          <w:highlight w:val="green"/>
          <w:u w:val="single"/>
        </w:rPr>
        <w:t>a factor</w:t>
      </w:r>
      <w:r w:rsidRPr="00C3583D">
        <w:rPr>
          <w:rFonts w:eastAsia="Calibri"/>
          <w:u w:val="single"/>
        </w:rPr>
        <w:t xml:space="preserve"> </w:t>
      </w:r>
      <w:r w:rsidRPr="00C3583D">
        <w:rPr>
          <w:rFonts w:eastAsia="Calibri"/>
          <w:highlight w:val="green"/>
          <w:u w:val="single"/>
        </w:rPr>
        <w:t>in conflicts</w:t>
      </w:r>
      <w:r w:rsidRPr="00C3583D">
        <w:rPr>
          <w:rFonts w:eastAsia="Calibri"/>
          <w:u w:val="single"/>
        </w:rPr>
        <w:t xml:space="preserve"> that break out </w:t>
      </w:r>
      <w:r w:rsidRPr="00C3583D">
        <w:rPr>
          <w:rFonts w:eastAsia="Calibri"/>
          <w:highlight w:val="green"/>
          <w:u w:val="single"/>
        </w:rPr>
        <w:t>over access to</w:t>
      </w:r>
      <w:r w:rsidRPr="00C3583D">
        <w:rPr>
          <w:rFonts w:eastAsia="Calibri"/>
          <w:u w:val="single"/>
        </w:rPr>
        <w:t xml:space="preserve"> </w:t>
      </w:r>
      <w:r w:rsidRPr="00C3583D">
        <w:rPr>
          <w:rFonts w:eastAsia="Calibri"/>
          <w:highlight w:val="green"/>
          <w:u w:val="single"/>
        </w:rPr>
        <w:t>oil</w:t>
      </w:r>
      <w:r w:rsidRPr="00C3583D">
        <w:rPr>
          <w:rFonts w:eastAsia="Calibri"/>
          <w:u w:val="single"/>
        </w:rPr>
        <w:t xml:space="preserve"> or control of contested undersea reserves of oil </w:t>
      </w:r>
      <w:r w:rsidRPr="00C3583D">
        <w:rPr>
          <w:rFonts w:eastAsia="Calibri"/>
          <w:highlight w:val="green"/>
          <w:u w:val="single"/>
        </w:rPr>
        <w:t>and natural gas</w:t>
      </w:r>
      <w:r w:rsidRPr="00C3583D">
        <w:rPr>
          <w:rFonts w:eastAsia="Calibri"/>
          <w:u w:val="single"/>
        </w:rPr>
        <w:t>.</w:t>
      </w:r>
      <w:r w:rsidRPr="00C3583D">
        <w:rPr>
          <w:rFonts w:eastAsia="Calibri"/>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3583D">
        <w:rPr>
          <w:rFonts w:eastAsia="Calibri"/>
          <w:u w:val="single"/>
        </w:rPr>
        <w:t>In</w:t>
      </w:r>
      <w:r w:rsidRPr="00C3583D">
        <w:rPr>
          <w:rFonts w:eastAsia="Calibri"/>
          <w:sz w:val="16"/>
        </w:rPr>
        <w:t xml:space="preserve"> his </w:t>
      </w:r>
      <w:r w:rsidRPr="00C3583D">
        <w:rPr>
          <w:rFonts w:eastAsia="Calibri"/>
          <w:u w:val="single"/>
        </w:rPr>
        <w:t>1980</w:t>
      </w:r>
      <w:r w:rsidRPr="00C3583D">
        <w:rPr>
          <w:rFonts w:eastAsia="Calibri"/>
          <w:sz w:val="16"/>
        </w:rPr>
        <w:t xml:space="preserve"> State of the Union Address, Carter affirmed that any move to impede the </w:t>
      </w:r>
      <w:r w:rsidRPr="00C3583D">
        <w:rPr>
          <w:rFonts w:eastAsia="Calibri"/>
          <w:u w:val="single"/>
        </w:rPr>
        <w:t xml:space="preserve">flow of oil from the Gulf would be viewed as a threat to America’s “vital interests” and would be repelled by “any means necessary, including military force.” </w:t>
      </w:r>
      <w:r w:rsidRPr="00C3583D">
        <w:rPr>
          <w:rFonts w:eastAsia="Calibri"/>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3583D">
        <w:rPr>
          <w:rFonts w:eastAsia="Calibri"/>
          <w:u w:val="single"/>
        </w:rPr>
        <w:t>conflicts</w:t>
      </w:r>
      <w:r w:rsidRPr="00C3583D">
        <w:rPr>
          <w:rFonts w:eastAsia="Calibri"/>
          <w:sz w:val="16"/>
        </w:rPr>
        <w:t xml:space="preserve"> </w:t>
      </w:r>
      <w:r w:rsidRPr="00C3583D">
        <w:rPr>
          <w:rFonts w:eastAsia="Calibri"/>
          <w:u w:val="single"/>
        </w:rPr>
        <w:t>have been rising toward the boiling point between</w:t>
      </w:r>
      <w:r w:rsidRPr="00C3583D">
        <w:rPr>
          <w:rFonts w:eastAsia="Calibri"/>
          <w:sz w:val="16"/>
        </w:rPr>
        <w:t xml:space="preserve"> </w:t>
      </w:r>
      <w:r w:rsidRPr="00C3583D">
        <w:rPr>
          <w:rFonts w:eastAsia="Calibri"/>
          <w:u w:val="single"/>
        </w:rPr>
        <w:t>China and its neighbors in Southeast Asia when it</w:t>
      </w:r>
      <w:r w:rsidRPr="00C3583D">
        <w:rPr>
          <w:rFonts w:eastAsia="Calibri"/>
          <w:sz w:val="16"/>
        </w:rPr>
        <w:t xml:space="preserve"> </w:t>
      </w:r>
      <w:r w:rsidRPr="00C3583D">
        <w:rPr>
          <w:rFonts w:eastAsia="Calibri"/>
          <w:u w:val="single"/>
        </w:rPr>
        <w:t>comes to control of offshore oil and gas reserves in the South China Sea.</w:t>
      </w:r>
      <w:r w:rsidRPr="00C3583D">
        <w:rPr>
          <w:rFonts w:eastAsia="Calibri"/>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C3583D">
        <w:rPr>
          <w:rFonts w:eastAsia="Calibri"/>
          <w:highlight w:val="green"/>
          <w:u w:val="single"/>
        </w:rPr>
        <w:t>resource-driven</w:t>
      </w:r>
      <w:r w:rsidRPr="00C3583D">
        <w:rPr>
          <w:rFonts w:eastAsia="Calibri"/>
          <w:u w:val="single"/>
        </w:rPr>
        <w:t xml:space="preserve"> potential </w:t>
      </w:r>
      <w:r w:rsidRPr="00C3583D">
        <w:rPr>
          <w:rFonts w:eastAsia="Calibri"/>
          <w:highlight w:val="green"/>
          <w:u w:val="single"/>
        </w:rPr>
        <w:t>conflicts</w:t>
      </w:r>
      <w:r w:rsidRPr="00C3583D">
        <w:rPr>
          <w:rFonts w:eastAsia="Calibri"/>
          <w:u w:val="single"/>
        </w:rPr>
        <w:t xml:space="preserve"> like these</w:t>
      </w:r>
      <w:r w:rsidRPr="00C3583D">
        <w:rPr>
          <w:rFonts w:eastAsia="Calibri"/>
          <w:sz w:val="16"/>
        </w:rPr>
        <w:t xml:space="preserve"> </w:t>
      </w:r>
      <w:r w:rsidRPr="00C3583D">
        <w:rPr>
          <w:rFonts w:eastAsia="Calibri"/>
          <w:highlight w:val="green"/>
          <w:u w:val="single"/>
        </w:rPr>
        <w:t>will</w:t>
      </w:r>
      <w:r w:rsidRPr="00C3583D">
        <w:rPr>
          <w:rFonts w:eastAsia="Calibri"/>
          <w:sz w:val="16"/>
        </w:rPr>
        <w:t xml:space="preserve"> only </w:t>
      </w:r>
      <w:r w:rsidRPr="00C3583D">
        <w:rPr>
          <w:rFonts w:eastAsia="Calibri"/>
          <w:b/>
          <w:iCs/>
          <w:highlight w:val="green"/>
          <w:u w:val="single"/>
        </w:rPr>
        <w:t>multiply in the years</w:t>
      </w:r>
      <w:r w:rsidRPr="00C3583D">
        <w:rPr>
          <w:rFonts w:eastAsia="Calibri"/>
          <w:sz w:val="16"/>
        </w:rPr>
        <w:t xml:space="preserve"> </w:t>
      </w:r>
      <w:r w:rsidRPr="00C3583D">
        <w:rPr>
          <w:rFonts w:eastAsia="Calibri"/>
          <w:highlight w:val="green"/>
          <w:u w:val="single"/>
        </w:rPr>
        <w:t>ahead</w:t>
      </w:r>
      <w:r w:rsidRPr="00C3583D">
        <w:rPr>
          <w:rFonts w:eastAsia="Calibri"/>
          <w:u w:val="single"/>
        </w:rPr>
        <w:t xml:space="preserve"> </w:t>
      </w:r>
      <w:r w:rsidRPr="00C3583D">
        <w:rPr>
          <w:rFonts w:eastAsia="Calibri"/>
          <w:highlight w:val="green"/>
          <w:u w:val="single"/>
        </w:rPr>
        <w:t>as</w:t>
      </w:r>
      <w:r w:rsidRPr="00C3583D">
        <w:rPr>
          <w:rFonts w:eastAsia="Calibri"/>
          <w:u w:val="single"/>
        </w:rPr>
        <w:t xml:space="preserve"> </w:t>
      </w:r>
      <w:r w:rsidRPr="00C3583D">
        <w:rPr>
          <w:rFonts w:eastAsia="Calibri"/>
          <w:highlight w:val="green"/>
          <w:u w:val="single"/>
        </w:rPr>
        <w:t>demand</w:t>
      </w:r>
      <w:r w:rsidRPr="00C3583D">
        <w:rPr>
          <w:rFonts w:eastAsia="Calibri"/>
          <w:u w:val="single"/>
        </w:rPr>
        <w:t xml:space="preserve"> </w:t>
      </w:r>
      <w:r w:rsidRPr="00C3583D">
        <w:rPr>
          <w:rFonts w:eastAsia="Calibri"/>
          <w:highlight w:val="green"/>
          <w:u w:val="single"/>
        </w:rPr>
        <w:t>rises</w:t>
      </w:r>
      <w:r w:rsidRPr="00C3583D">
        <w:rPr>
          <w:rFonts w:eastAsia="Calibri"/>
          <w:u w:val="single"/>
        </w:rPr>
        <w:t>, supplies dwindle and more of what remains will be found in disputed areas</w:t>
      </w:r>
      <w:r w:rsidRPr="00C3583D">
        <w:rPr>
          <w:rFonts w:eastAsia="Calibri"/>
          <w:sz w:val="16"/>
        </w:rPr>
        <w:t xml:space="preserve">. </w:t>
      </w:r>
      <w:r w:rsidRPr="00C3583D">
        <w:rPr>
          <w:rFonts w:eastAsia="Calibri"/>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3583D">
        <w:rPr>
          <w:rFonts w:eastAsia="Calibri"/>
          <w:sz w:val="10"/>
          <w:szCs w:val="16"/>
        </w:rPr>
        <w:t>supplies</w:t>
      </w:r>
      <w:proofErr w:type="gramEnd"/>
      <w:r w:rsidRPr="00C3583D">
        <w:rPr>
          <w:rFonts w:eastAsia="Calibri"/>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3583D">
        <w:rPr>
          <w:rFonts w:eastAsia="Calibri"/>
          <w:sz w:val="10"/>
          <w:szCs w:val="16"/>
        </w:rPr>
        <w:t>supplies</w:t>
      </w:r>
      <w:proofErr w:type="gramEnd"/>
      <w:r w:rsidRPr="00C3583D">
        <w:rPr>
          <w:rFonts w:eastAsia="Calibri"/>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3583D">
        <w:rPr>
          <w:rFonts w:eastAsia="Calibri"/>
          <w:sz w:val="10"/>
          <w:szCs w:val="16"/>
        </w:rPr>
        <w:t>land</w:t>
      </w:r>
      <w:proofErr w:type="gramEnd"/>
      <w:r w:rsidRPr="00C3583D">
        <w:rPr>
          <w:rFonts w:eastAsia="Calibri"/>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3583D">
        <w:rPr>
          <w:rFonts w:eastAsia="Calibri"/>
          <w:sz w:val="10"/>
          <w:szCs w:val="16"/>
        </w:rPr>
        <w:t>refineries</w:t>
      </w:r>
      <w:proofErr w:type="gramEnd"/>
      <w:r w:rsidRPr="00C3583D">
        <w:rPr>
          <w:rFonts w:eastAsia="Calibri"/>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3583D">
        <w:rPr>
          <w:rFonts w:eastAsia="Calibri"/>
          <w:sz w:val="10"/>
          <w:szCs w:val="16"/>
        </w:rPr>
        <w:t>water</w:t>
      </w:r>
      <w:proofErr w:type="gramEnd"/>
      <w:r w:rsidRPr="00C3583D">
        <w:rPr>
          <w:rFonts w:eastAsia="Calibri"/>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3583D">
        <w:rPr>
          <w:rFonts w:eastAsia="Calibri"/>
          <w:sz w:val="10"/>
          <w:szCs w:val="16"/>
        </w:rPr>
        <w:t>Pakistan</w:t>
      </w:r>
      <w:proofErr w:type="gramEnd"/>
      <w:r w:rsidRPr="00C3583D">
        <w:rPr>
          <w:rFonts w:eastAsia="Calibri"/>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3583D">
        <w:rPr>
          <w:rFonts w:eastAsia="Calibri"/>
          <w:sz w:val="10"/>
          <w:szCs w:val="16"/>
        </w:rPr>
        <w:t>Argentina</w:t>
      </w:r>
      <w:proofErr w:type="gramEnd"/>
      <w:r w:rsidRPr="00C3583D">
        <w:rPr>
          <w:rFonts w:eastAsia="Calibri"/>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3583D">
        <w:rPr>
          <w:rFonts w:eastAsia="Calibri"/>
          <w:sz w:val="10"/>
          <w:szCs w:val="16"/>
        </w:rPr>
        <w:t>….These</w:t>
      </w:r>
      <w:proofErr w:type="gramEnd"/>
      <w:r w:rsidRPr="00C3583D">
        <w:rPr>
          <w:rFonts w:eastAsia="Calibri"/>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3583D">
        <w:rPr>
          <w:rFonts w:eastAsia="Calibri"/>
          <w:u w:val="single"/>
        </w:rPr>
        <w:t>Director of National Intelligence</w:t>
      </w:r>
      <w:r w:rsidRPr="00C3583D">
        <w:rPr>
          <w:rFonts w:eastAsia="Calibri"/>
          <w:sz w:val="16"/>
        </w:rPr>
        <w:t xml:space="preserve"> James R. </w:t>
      </w:r>
      <w:r w:rsidRPr="00C3583D">
        <w:rPr>
          <w:rFonts w:eastAsia="Calibri"/>
          <w:highlight w:val="green"/>
          <w:u w:val="single"/>
        </w:rPr>
        <w:t>Clapper</w:t>
      </w:r>
      <w:r w:rsidRPr="00C3583D">
        <w:rPr>
          <w:rFonts w:eastAsia="Calibri"/>
          <w:sz w:val="16"/>
        </w:rPr>
        <w:t xml:space="preserve"> </w:t>
      </w:r>
      <w:r w:rsidRPr="00C3583D">
        <w:rPr>
          <w:rFonts w:eastAsia="Calibri"/>
          <w:highlight w:val="green"/>
          <w:u w:val="single"/>
        </w:rPr>
        <w:t>listed</w:t>
      </w:r>
      <w:r w:rsidRPr="00C3583D">
        <w:rPr>
          <w:rFonts w:eastAsia="Calibri"/>
          <w:sz w:val="16"/>
        </w:rPr>
        <w:t xml:space="preserve"> “</w:t>
      </w:r>
      <w:r w:rsidRPr="00C3583D">
        <w:rPr>
          <w:rFonts w:eastAsia="Calibri"/>
          <w:highlight w:val="green"/>
          <w:u w:val="single"/>
        </w:rPr>
        <w:t>competition</w:t>
      </w:r>
      <w:r w:rsidRPr="00C3583D">
        <w:rPr>
          <w:rFonts w:eastAsia="Calibri"/>
          <w:u w:val="single"/>
        </w:rPr>
        <w:t xml:space="preserve"> and scarcity involving natural resources</w:t>
      </w:r>
      <w:r w:rsidRPr="00C3583D">
        <w:rPr>
          <w:rFonts w:eastAsia="Calibri"/>
          <w:sz w:val="16"/>
        </w:rPr>
        <w:t xml:space="preserve">” </w:t>
      </w:r>
      <w:r w:rsidRPr="00C3583D">
        <w:rPr>
          <w:rFonts w:eastAsia="Calibri"/>
          <w:b/>
          <w:iCs/>
          <w:highlight w:val="green"/>
          <w:u w:val="single"/>
        </w:rPr>
        <w:t>as a national security</w:t>
      </w:r>
      <w:r w:rsidRPr="00C3583D">
        <w:rPr>
          <w:rFonts w:eastAsia="Calibri"/>
          <w:b/>
          <w:iCs/>
          <w:u w:val="single"/>
        </w:rPr>
        <w:t xml:space="preserve"> </w:t>
      </w:r>
      <w:r w:rsidRPr="00C3583D">
        <w:rPr>
          <w:rFonts w:eastAsia="Calibri"/>
          <w:b/>
          <w:iCs/>
          <w:highlight w:val="green"/>
          <w:u w:val="single"/>
        </w:rPr>
        <w:t>threat</w:t>
      </w:r>
      <w:r w:rsidRPr="00C3583D">
        <w:rPr>
          <w:rFonts w:eastAsia="Calibri"/>
          <w:b/>
          <w:iCs/>
          <w:u w:val="single"/>
        </w:rPr>
        <w:t xml:space="preserve"> </w:t>
      </w:r>
      <w:r w:rsidRPr="00C3583D">
        <w:rPr>
          <w:rFonts w:eastAsia="Calibri"/>
          <w:b/>
          <w:iCs/>
          <w:highlight w:val="green"/>
          <w:u w:val="single"/>
        </w:rPr>
        <w:t>on a par with</w:t>
      </w:r>
      <w:r w:rsidRPr="00C3583D">
        <w:rPr>
          <w:rFonts w:eastAsia="Calibri"/>
          <w:b/>
          <w:iCs/>
          <w:u w:val="single"/>
        </w:rPr>
        <w:t xml:space="preserve"> global terrorism, </w:t>
      </w:r>
      <w:proofErr w:type="gramStart"/>
      <w:r w:rsidRPr="00C3583D">
        <w:rPr>
          <w:rFonts w:eastAsia="Calibri"/>
          <w:b/>
          <w:iCs/>
          <w:u w:val="single"/>
        </w:rPr>
        <w:t>cyberwar</w:t>
      </w:r>
      <w:proofErr w:type="gramEnd"/>
      <w:r w:rsidRPr="00C3583D">
        <w:rPr>
          <w:rFonts w:eastAsia="Calibri"/>
          <w:b/>
          <w:iCs/>
          <w:u w:val="single"/>
        </w:rPr>
        <w:t xml:space="preserve"> and </w:t>
      </w:r>
      <w:r w:rsidRPr="00C3583D">
        <w:rPr>
          <w:rFonts w:eastAsia="Calibri"/>
          <w:b/>
          <w:iCs/>
          <w:highlight w:val="green"/>
          <w:u w:val="single"/>
        </w:rPr>
        <w:t>nuclear proliferation</w:t>
      </w:r>
      <w:r w:rsidRPr="00C3583D">
        <w:rPr>
          <w:rFonts w:eastAsia="Calibri"/>
          <w:b/>
          <w:iCs/>
          <w:u w:val="single"/>
        </w:rPr>
        <w:t xml:space="preserve">. </w:t>
      </w:r>
      <w:r w:rsidRPr="00C3583D">
        <w:rPr>
          <w:rFonts w:eastAsia="Calibri"/>
          <w:sz w:val="16"/>
        </w:rPr>
        <w:t xml:space="preserve">“Many </w:t>
      </w:r>
      <w:r w:rsidRPr="00C3583D">
        <w:rPr>
          <w:rFonts w:eastAsia="Calibri"/>
          <w:u w:val="single"/>
        </w:rPr>
        <w:t>countries</w:t>
      </w:r>
      <w:r w:rsidRPr="00C3583D">
        <w:rPr>
          <w:rFonts w:eastAsia="Calibri"/>
          <w:sz w:val="16"/>
        </w:rPr>
        <w:t xml:space="preserve"> important to the United States are </w:t>
      </w:r>
      <w:r w:rsidRPr="00C3583D">
        <w:rPr>
          <w:rFonts w:eastAsia="Calibri"/>
          <w:u w:val="single"/>
        </w:rPr>
        <w:t>vulnerable to natural resource</w:t>
      </w:r>
      <w:r w:rsidRPr="00C3583D">
        <w:rPr>
          <w:rFonts w:eastAsia="Calibri"/>
          <w:sz w:val="16"/>
        </w:rPr>
        <w:t xml:space="preserve"> </w:t>
      </w:r>
      <w:r w:rsidRPr="00C3583D">
        <w:rPr>
          <w:rFonts w:eastAsia="Calibri"/>
          <w:u w:val="single"/>
        </w:rPr>
        <w:t xml:space="preserve">shocks </w:t>
      </w:r>
      <w:r w:rsidRPr="00C3583D">
        <w:rPr>
          <w:rFonts w:eastAsia="Calibri"/>
          <w:highlight w:val="green"/>
          <w:u w:val="single"/>
        </w:rPr>
        <w:t>that</w:t>
      </w:r>
      <w:r w:rsidRPr="00C3583D">
        <w:rPr>
          <w:rFonts w:eastAsia="Calibri"/>
          <w:sz w:val="16"/>
        </w:rPr>
        <w:t xml:space="preserve"> </w:t>
      </w:r>
      <w:r w:rsidRPr="00C3583D">
        <w:rPr>
          <w:rFonts w:eastAsia="Calibri"/>
          <w:b/>
          <w:iCs/>
          <w:highlight w:val="green"/>
          <w:u w:val="single"/>
        </w:rPr>
        <w:t>degrade</w:t>
      </w:r>
      <w:r w:rsidRPr="00C3583D">
        <w:rPr>
          <w:rFonts w:eastAsia="Calibri"/>
          <w:b/>
          <w:iCs/>
          <w:u w:val="single"/>
        </w:rPr>
        <w:t xml:space="preserve"> </w:t>
      </w:r>
      <w:r w:rsidRPr="00C3583D">
        <w:rPr>
          <w:rFonts w:eastAsia="Calibri"/>
          <w:b/>
          <w:iCs/>
          <w:highlight w:val="green"/>
          <w:u w:val="single"/>
        </w:rPr>
        <w:t>economic development</w:t>
      </w:r>
      <w:r w:rsidRPr="00C3583D">
        <w:rPr>
          <w:rFonts w:eastAsia="Calibri"/>
          <w:sz w:val="16"/>
        </w:rPr>
        <w:t xml:space="preserve">, </w:t>
      </w:r>
      <w:r w:rsidRPr="00C3583D">
        <w:rPr>
          <w:rFonts w:eastAsia="Calibri"/>
          <w:u w:val="single"/>
        </w:rPr>
        <w:t xml:space="preserve">frustrate attempts to democratize, raise the risk of regime-threatening instability, </w:t>
      </w:r>
      <w:r w:rsidRPr="00C3583D">
        <w:rPr>
          <w:rFonts w:eastAsia="Calibri"/>
          <w:highlight w:val="green"/>
          <w:u w:val="single"/>
        </w:rPr>
        <w:t xml:space="preserve">and </w:t>
      </w:r>
      <w:r w:rsidRPr="00C3583D">
        <w:rPr>
          <w:rFonts w:eastAsia="Calibri"/>
          <w:b/>
          <w:iCs/>
          <w:highlight w:val="green"/>
          <w:u w:val="single"/>
        </w:rPr>
        <w:t>aggravate regional tensions</w:t>
      </w:r>
      <w:r w:rsidRPr="00C3583D">
        <w:rPr>
          <w:rFonts w:eastAsia="Calibri"/>
          <w:u w:val="single"/>
        </w:rPr>
        <w:t>,”</w:t>
      </w:r>
      <w:r w:rsidRPr="00C3583D">
        <w:rPr>
          <w:rFonts w:eastAsia="Calibri"/>
          <w:sz w:val="16"/>
        </w:rPr>
        <w:t xml:space="preserve"> he wrote in his prepared statement for the Senate Select Committee on Intelligence. “Extreme weather events (floods, droughts, heat waves) will increasingly disrupt food and energy markets, </w:t>
      </w:r>
      <w:r w:rsidRPr="00C3583D">
        <w:rPr>
          <w:rFonts w:eastAsia="Calibri"/>
          <w:u w:val="single"/>
        </w:rPr>
        <w:t xml:space="preserve">exacerbating state weakness, forcing human migrations, and triggering riots, civil disobedience, and vandalism.” </w:t>
      </w:r>
      <w:r w:rsidRPr="00C3583D">
        <w:rPr>
          <w:rFonts w:eastAsia="Calibri"/>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3583D">
        <w:rPr>
          <w:rFonts w:eastAsia="Calibri"/>
          <w:sz w:val="16"/>
        </w:rPr>
        <w:t>down</w:t>
      </w:r>
      <w:proofErr w:type="gramEnd"/>
      <w:r w:rsidRPr="00C3583D">
        <w:rPr>
          <w:rFonts w:eastAsia="Calibri"/>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3583D">
        <w:rPr>
          <w:rFonts w:eastAsia="Calibri"/>
          <w:u w:val="single"/>
        </w:rPr>
        <w:t>extreme climate change, could</w:t>
      </w:r>
      <w:r w:rsidRPr="00C3583D">
        <w:rPr>
          <w:rFonts w:eastAsia="Calibri"/>
          <w:sz w:val="16"/>
        </w:rPr>
        <w:t xml:space="preserve"> </w:t>
      </w:r>
      <w:r w:rsidRPr="00C3583D">
        <w:rPr>
          <w:rFonts w:eastAsia="Calibri"/>
          <w:b/>
          <w:iCs/>
          <w:highlight w:val="green"/>
          <w:u w:val="single"/>
        </w:rPr>
        <w:t>produce</w:t>
      </w:r>
      <w:r w:rsidRPr="00C3583D">
        <w:rPr>
          <w:rFonts w:eastAsia="Calibri"/>
          <w:b/>
          <w:iCs/>
          <w:u w:val="single"/>
        </w:rPr>
        <w:t xml:space="preserve"> </w:t>
      </w:r>
      <w:r w:rsidRPr="00C3583D">
        <w:rPr>
          <w:rFonts w:eastAsia="Calibri"/>
          <w:b/>
          <w:iCs/>
          <w:highlight w:val="green"/>
          <w:u w:val="single"/>
        </w:rPr>
        <w:t>a global explosion of</w:t>
      </w:r>
      <w:r w:rsidRPr="00C3583D">
        <w:rPr>
          <w:rFonts w:eastAsia="Calibri"/>
          <w:b/>
          <w:iCs/>
          <w:u w:val="single"/>
        </w:rPr>
        <w:t xml:space="preserve"> human chaos and </w:t>
      </w:r>
      <w:r w:rsidRPr="00C3583D">
        <w:rPr>
          <w:rFonts w:eastAsia="Calibri"/>
          <w:b/>
          <w:iCs/>
          <w:highlight w:val="green"/>
          <w:u w:val="single"/>
        </w:rPr>
        <w:t>conflict</w:t>
      </w:r>
      <w:r w:rsidRPr="00C3583D">
        <w:rPr>
          <w:rFonts w:eastAsia="Calibri"/>
          <w:sz w:val="16"/>
        </w:rPr>
        <w:t>. We are now heading directly into a resource-shock world.</w:t>
      </w:r>
    </w:p>
    <w:p w14:paraId="3CD55AD2"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18531729472"/>
  </w:docVars>
  <w:rsids>
    <w:rsidRoot w:val="00C3583D"/>
    <w:rsid w:val="00316E53"/>
    <w:rsid w:val="00C35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0EDFB"/>
  <w15:chartTrackingRefBased/>
  <w15:docId w15:val="{417B998C-F283-4E55-B44F-4CB35A9CD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3583D"/>
    <w:rPr>
      <w:rFonts w:ascii="Calibri" w:eastAsiaTheme="minorHAnsi" w:hAnsi="Calibri" w:cs="Calibri"/>
      <w:lang w:eastAsia="en-US"/>
    </w:rPr>
  </w:style>
  <w:style w:type="paragraph" w:styleId="Heading1">
    <w:name w:val="heading 1"/>
    <w:aliases w:val="Pocket"/>
    <w:basedOn w:val="Normal"/>
    <w:next w:val="Normal"/>
    <w:link w:val="Heading1Char"/>
    <w:qFormat/>
    <w:rsid w:val="00C358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358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358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3583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358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583D"/>
  </w:style>
  <w:style w:type="character" w:customStyle="1" w:styleId="Heading1Char">
    <w:name w:val="Heading 1 Char"/>
    <w:aliases w:val="Pocket Char"/>
    <w:basedOn w:val="DefaultParagraphFont"/>
    <w:link w:val="Heading1"/>
    <w:rsid w:val="00C3583D"/>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C3583D"/>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C3583D"/>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C3583D"/>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C3583D"/>
  </w:style>
  <w:style w:type="character" w:styleId="Emphasis">
    <w:name w:val="Emphasis"/>
    <w:basedOn w:val="DefaultParagraphFont"/>
    <w:uiPriority w:val="7"/>
    <w:qFormat/>
    <w:rsid w:val="00C3583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3583D"/>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C3583D"/>
    <w:rPr>
      <w:b w:val="0"/>
      <w:sz w:val="22"/>
      <w:u w:val="single"/>
    </w:rPr>
  </w:style>
  <w:style w:type="character" w:styleId="Hyperlink">
    <w:name w:val="Hyperlink"/>
    <w:basedOn w:val="DefaultParagraphFont"/>
    <w:uiPriority w:val="99"/>
    <w:semiHidden/>
    <w:unhideWhenUsed/>
    <w:rsid w:val="00C3583D"/>
    <w:rPr>
      <w:color w:val="auto"/>
      <w:u w:val="none"/>
    </w:rPr>
  </w:style>
  <w:style w:type="character" w:styleId="FollowedHyperlink">
    <w:name w:val="FollowedHyperlink"/>
    <w:basedOn w:val="DefaultParagraphFont"/>
    <w:uiPriority w:val="99"/>
    <w:semiHidden/>
    <w:unhideWhenUsed/>
    <w:rsid w:val="00C3583D"/>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hi.ox.ac.uk/wp-content/uploads/Existential-Risks-2017-01-23.pdf" TargetMode="External"/><Relationship Id="rId13" Type="http://schemas.openxmlformats.org/officeDocument/2006/relationships/hyperlink" Target="http://www.heritage.org/research/commentary/2007/09/ozone-the-hole-truth"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igitalcommons.unl.edu/spacelaw/76" TargetMode="External"/><Relationship Id="rId12" Type="http://schemas.openxmlformats.org/officeDocument/2006/relationships/hyperlink" Target="http://www.wunderground.com/resources/climate/holefaq.asp?MR=1" TargetMode="External"/><Relationship Id="rId17" Type="http://schemas.openxmlformats.org/officeDocument/2006/relationships/hyperlink" Target="https://www.thenation.com/article/how-resource-scarcity-and-climate-change-could-produce-global-explosion/" TargetMode="External"/><Relationship Id="rId2" Type="http://schemas.openxmlformats.org/officeDocument/2006/relationships/styles" Target="styles.xml"/><Relationship Id="rId16" Type="http://schemas.openxmlformats.org/officeDocument/2006/relationships/hyperlink" Target="https://www.linkedin.com/pulse/asteroid-mining-necessary-answer-mineral-scarcity-de-crombrugghe" TargetMode="External"/><Relationship Id="rId1" Type="http://schemas.openxmlformats.org/officeDocument/2006/relationships/numbering" Target="numbering.xml"/><Relationship Id="rId6" Type="http://schemas.openxmlformats.org/officeDocument/2006/relationships/hyperlink" Target="https://voelkerrechtsblog.org/sorry-elon-mars-is-not-a-legal-vacuum-and-its-not-yours-either/" TargetMode="External"/><Relationship Id="rId11" Type="http://schemas.openxmlformats.org/officeDocument/2006/relationships/hyperlink" Target="http://wattsupwiththat.com/2014/09/12/is-the-atmospheric-ozone-recovery-real-or-just-for-scoring-political-points/" TargetMode="External"/><Relationship Id="rId5" Type="http://schemas.openxmlformats.org/officeDocument/2006/relationships/hyperlink" Target="https://www.tandfonline.com/doi/full/10.1080/25751654.2018.1532525" TargetMode="External"/><Relationship Id="rId15" Type="http://schemas.openxmlformats.org/officeDocument/2006/relationships/hyperlink" Target="https://www.linkedin.com/pulse/asteroid-mining-necessary-answer-mineral-scarcity-de-crombrugghe" TargetMode="External"/><Relationship Id="rId10" Type="http://schemas.openxmlformats.org/officeDocument/2006/relationships/hyperlink" Target="http://bigstory.ap.org/article/scientists-say-ozone-layer-recoverin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hetimes.co.uk/tto/opinion/columnists/article4206440.ece" TargetMode="External"/><Relationship Id="rId14" Type="http://schemas.openxmlformats.org/officeDocument/2006/relationships/hyperlink" Target="https://ccdcoe.org/uploads/2019/06/Art_12_The-Cyber-ASA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1</Pages>
  <Words>21857</Words>
  <Characters>124587</Characters>
  <Application>Microsoft Office Word</Application>
  <DocSecurity>0</DocSecurity>
  <Lines>1038</Lines>
  <Paragraphs>292</Paragraphs>
  <ScaleCrop>false</ScaleCrop>
  <Company/>
  <LinksUpToDate>false</LinksUpToDate>
  <CharactersWithSpaces>146152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2022-02-20T18:58:00Z</dcterms:created>
  <dcterms:modified xsi:type="dcterms:W3CDTF">2022-02-20T19:00:00Z</dcterms:modified>
</cp:coreProperties>
</file>