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9C26" w14:textId="77777777" w:rsidR="000148CD" w:rsidRPr="000148CD" w:rsidRDefault="000148CD" w:rsidP="00014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SimSun" w:hAnsi="Calibri" w:cs="Calibri"/>
          <w:b/>
          <w:sz w:val="52"/>
          <w:szCs w:val="32"/>
          <w:lang w:eastAsia="en-US"/>
        </w:rPr>
      </w:pPr>
      <w:r w:rsidRPr="000148CD">
        <w:rPr>
          <w:rFonts w:ascii="Calibri" w:eastAsia="SimSun" w:hAnsi="Calibri" w:cs="Calibri"/>
          <w:b/>
          <w:sz w:val="52"/>
          <w:szCs w:val="32"/>
          <w:lang w:eastAsia="en-US"/>
        </w:rPr>
        <w:t>1NC</w:t>
      </w:r>
    </w:p>
    <w:p w14:paraId="671A1B9E" w14:textId="77777777" w:rsidR="000148CD" w:rsidRPr="000148CD" w:rsidRDefault="000148CD" w:rsidP="000148CD">
      <w:pPr>
        <w:keepNext/>
        <w:keepLines/>
        <w:pageBreakBefore/>
        <w:spacing w:before="40" w:after="0"/>
        <w:jc w:val="center"/>
        <w:outlineLvl w:val="1"/>
        <w:rPr>
          <w:rFonts w:ascii="Calibri" w:eastAsia="DengXian Light" w:hAnsi="Calibri" w:cs="Calibri"/>
          <w:b/>
          <w:sz w:val="44"/>
          <w:szCs w:val="26"/>
          <w:u w:val="double"/>
          <w:lang w:eastAsia="en-US"/>
        </w:rPr>
      </w:pPr>
      <w:r w:rsidRPr="000148CD">
        <w:rPr>
          <w:rFonts w:ascii="Calibri" w:eastAsia="DengXian Light" w:hAnsi="Calibri" w:cs="Calibri"/>
          <w:b/>
          <w:sz w:val="44"/>
          <w:szCs w:val="26"/>
          <w:u w:val="double"/>
          <w:lang w:eastAsia="en-US"/>
        </w:rPr>
        <w:t>Th</w:t>
      </w:r>
    </w:p>
    <w:p w14:paraId="6FA276FB"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Interp – the 1AC has to say sth if they skip / cut cards</w:t>
      </w:r>
    </w:p>
    <w:p w14:paraId="46BB5B51"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violation – skipped 2 cards / solvency contention</w:t>
      </w:r>
    </w:p>
    <w:p w14:paraId="1CAB0E11"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standard – clipping – we shouldnt have to follow along w the whole 1ac to know they skipped cards – justifies reading every other card while not saying anything</w:t>
      </w:r>
    </w:p>
    <w:p w14:paraId="69475B45"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dtd deterrence</w:t>
      </w:r>
    </w:p>
    <w:p w14:paraId="71854FA3" w14:textId="77777777" w:rsidR="000148CD" w:rsidRPr="000148CD" w:rsidRDefault="000148CD" w:rsidP="000148CD">
      <w:pPr>
        <w:keepNext/>
        <w:keepLines/>
        <w:pageBreakBefore/>
        <w:spacing w:before="40" w:after="0"/>
        <w:jc w:val="center"/>
        <w:outlineLvl w:val="1"/>
        <w:rPr>
          <w:rFonts w:ascii="Calibri" w:eastAsia="DengXian Light" w:hAnsi="Calibri" w:cs="Calibri"/>
          <w:b/>
          <w:sz w:val="44"/>
          <w:szCs w:val="26"/>
          <w:u w:val="double"/>
          <w:lang w:eastAsia="en-US"/>
        </w:rPr>
      </w:pPr>
      <w:r w:rsidRPr="000148CD">
        <w:rPr>
          <w:rFonts w:ascii="Calibri" w:eastAsia="DengXian Light" w:hAnsi="Calibri" w:cs="Calibri"/>
          <w:b/>
          <w:sz w:val="44"/>
          <w:szCs w:val="26"/>
          <w:u w:val="double"/>
          <w:lang w:eastAsia="en-US"/>
        </w:rPr>
        <w:t>T</w:t>
      </w:r>
    </w:p>
    <w:p w14:paraId="224D1DCC" w14:textId="77777777" w:rsidR="000148CD" w:rsidRPr="000148CD" w:rsidRDefault="000148CD" w:rsidP="000148CD">
      <w:pPr>
        <w:keepNext/>
        <w:keepLines/>
        <w:spacing w:before="40" w:after="0"/>
        <w:outlineLvl w:val="3"/>
        <w:rPr>
          <w:rFonts w:ascii="Calibri" w:eastAsia="DengXian Light" w:hAnsi="Calibri" w:cs="Calibri"/>
          <w:b/>
          <w:sz w:val="26"/>
          <w:lang w:eastAsia="en-US"/>
        </w:rPr>
      </w:pPr>
      <w:r w:rsidRPr="000148CD">
        <w:rPr>
          <w:rFonts w:ascii="Calibri" w:eastAsia="DengXian Light" w:hAnsi="Calibri" w:cs="Calibri"/>
          <w:b/>
          <w:sz w:val="26"/>
          <w:lang w:eastAsia="en-US"/>
        </w:rPr>
        <w:t>Interp – the affirmative must only defend that the appropriation of outer space by private entities is unjust.</w:t>
      </w:r>
    </w:p>
    <w:p w14:paraId="037CDF13" w14:textId="77777777" w:rsidR="000148CD" w:rsidRPr="000148CD" w:rsidRDefault="000148CD" w:rsidP="000148CD">
      <w:pPr>
        <w:keepNext/>
        <w:keepLines/>
        <w:spacing w:before="40" w:after="0"/>
        <w:outlineLvl w:val="3"/>
        <w:rPr>
          <w:rFonts w:ascii="Calibri" w:eastAsia="DengXian Light" w:hAnsi="Calibri" w:cs="Calibri"/>
          <w:b/>
          <w:sz w:val="26"/>
          <w:lang w:eastAsia="en-US"/>
        </w:rPr>
      </w:pPr>
      <w:r w:rsidRPr="000148CD">
        <w:rPr>
          <w:rFonts w:ascii="Calibri" w:eastAsia="DengXian Light" w:hAnsi="Calibri" w:cs="Calibri"/>
          <w:b/>
          <w:sz w:val="26"/>
          <w:lang w:eastAsia="en-US"/>
        </w:rPr>
        <w:t>Violation – legal action</w:t>
      </w:r>
    </w:p>
    <w:p w14:paraId="688685B6" w14:textId="77777777" w:rsidR="000148CD" w:rsidRPr="000148CD" w:rsidRDefault="000148CD" w:rsidP="000148CD">
      <w:pPr>
        <w:keepNext/>
        <w:keepLines/>
        <w:spacing w:before="40" w:after="0"/>
        <w:outlineLvl w:val="3"/>
        <w:rPr>
          <w:rFonts w:ascii="Calibri" w:eastAsia="DengXian Light" w:hAnsi="Calibri" w:cs="Calibri"/>
          <w:b/>
          <w:sz w:val="26"/>
          <w:lang w:eastAsia="en-US"/>
        </w:rPr>
      </w:pPr>
      <w:r w:rsidRPr="000148CD">
        <w:rPr>
          <w:rFonts w:ascii="Calibri" w:eastAsia="DengXian Light" w:hAnsi="Calibri" w:cs="Calibri"/>
          <w:b/>
          <w:sz w:val="26"/>
          <w:lang w:eastAsia="en-US"/>
        </w:rPr>
        <w:t xml:space="preserve">"To be" is a </w:t>
      </w:r>
      <w:r w:rsidRPr="000148CD">
        <w:rPr>
          <w:rFonts w:ascii="Calibri" w:eastAsia="DengXian Light" w:hAnsi="Calibri" w:cs="Calibri"/>
          <w:b/>
          <w:sz w:val="26"/>
          <w:u w:val="single"/>
          <w:lang w:eastAsia="en-US"/>
        </w:rPr>
        <w:t>linking verb</w:t>
      </w:r>
      <w:r w:rsidRPr="000148CD">
        <w:rPr>
          <w:rFonts w:ascii="Calibri" w:eastAsia="DengXian Light" w:hAnsi="Calibri" w:cs="Calibri"/>
          <w:b/>
          <w:sz w:val="26"/>
          <w:lang w:eastAsia="en-US"/>
        </w:rPr>
        <w:t xml:space="preserve"> of </w:t>
      </w:r>
      <w:r w:rsidRPr="000148CD">
        <w:rPr>
          <w:rFonts w:ascii="Calibri" w:eastAsia="DengXian Light" w:hAnsi="Calibri" w:cs="Calibri"/>
          <w:b/>
          <w:sz w:val="26"/>
          <w:u w:val="single"/>
          <w:lang w:eastAsia="en-US"/>
        </w:rPr>
        <w:t>description</w:t>
      </w:r>
      <w:r w:rsidRPr="000148CD">
        <w:rPr>
          <w:rFonts w:ascii="Calibri" w:eastAsia="DengXian Light" w:hAnsi="Calibri" w:cs="Calibri"/>
          <w:b/>
          <w:sz w:val="26"/>
          <w:lang w:eastAsia="en-US"/>
        </w:rPr>
        <w:t>, not an action verb</w:t>
      </w:r>
    </w:p>
    <w:p w14:paraId="0BC47E99"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bCs/>
          <w:sz w:val="26"/>
          <w:lang w:eastAsia="en-US"/>
        </w:rPr>
        <w:t>GU no date</w:t>
      </w:r>
      <w:r w:rsidRPr="000148CD">
        <w:rPr>
          <w:rFonts w:ascii="Calibri" w:eastAsia="Calibri" w:hAnsi="Calibri" w:cs="Calibri"/>
          <w:lang w:eastAsia="en-US"/>
        </w:rPr>
        <w:t xml:space="preserve"> [Gallaudet University. "ACTION VERBS AND LINKING VERBS," https://www.gallaudet.edu/tutorial-and-instructional-programs/english-center/grammar-and-vocabulary/verbs/action-verbs-and-linking-verbs/] HWIC</w:t>
      </w:r>
    </w:p>
    <w:p w14:paraId="0C396124"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u w:val="single"/>
          <w:lang w:eastAsia="en-US"/>
        </w:rPr>
        <w:t>A linking verb</w:t>
      </w:r>
      <w:r w:rsidRPr="000148CD">
        <w:rPr>
          <w:rFonts w:ascii="Calibri" w:eastAsia="Calibri" w:hAnsi="Calibri" w:cs="Calibri"/>
          <w:lang w:eastAsia="en-US"/>
        </w:rPr>
        <w:t xml:space="preserve"> is a verb that </w:t>
      </w:r>
      <w:r w:rsidRPr="000148CD">
        <w:rPr>
          <w:rFonts w:ascii="Calibri" w:eastAsia="Calibri" w:hAnsi="Calibri" w:cs="Calibri"/>
          <w:u w:val="single"/>
          <w:lang w:eastAsia="en-US"/>
        </w:rPr>
        <w:t xml:space="preserve">links (connects) the subject of the sentence to </w:t>
      </w:r>
      <w:r w:rsidRPr="000148CD">
        <w:rPr>
          <w:rFonts w:ascii="Calibri" w:eastAsia="Calibri" w:hAnsi="Calibri" w:cs="Calibri"/>
          <w:b/>
          <w:u w:val="single"/>
          <w:lang w:eastAsia="en-US"/>
        </w:rPr>
        <w:t>information about that subject</w:t>
      </w:r>
      <w:r w:rsidRPr="000148CD">
        <w:rPr>
          <w:rFonts w:ascii="Calibri" w:eastAsia="Calibri" w:hAnsi="Calibri" w:cs="Calibri"/>
          <w:u w:val="single"/>
          <w:lang w:eastAsia="en-US"/>
        </w:rPr>
        <w:t xml:space="preserve">.   </w:t>
      </w:r>
      <w:r w:rsidRPr="000148CD">
        <w:rPr>
          <w:rFonts w:ascii="Calibri" w:eastAsia="Calibri" w:hAnsi="Calibri" w:cs="Calibri"/>
          <w:highlight w:val="green"/>
          <w:u w:val="single"/>
          <w:lang w:eastAsia="en-US"/>
        </w:rPr>
        <w:t xml:space="preserve">Linking verbs </w:t>
      </w:r>
      <w:r w:rsidRPr="000148CD">
        <w:rPr>
          <w:rFonts w:ascii="Calibri" w:eastAsia="Calibri" w:hAnsi="Calibri" w:cs="Calibri"/>
          <w:b/>
          <w:highlight w:val="green"/>
          <w:u w:val="single"/>
          <w:lang w:eastAsia="en-US"/>
        </w:rPr>
        <w:t>do not describe action</w:t>
      </w:r>
      <w:r w:rsidRPr="000148CD">
        <w:rPr>
          <w:rFonts w:ascii="Calibri" w:eastAsia="Calibri" w:hAnsi="Calibri" w:cs="Calibri"/>
          <w:lang w:eastAsia="en-US"/>
        </w:rPr>
        <w:t>. When using linking verbs, the sentence structure will be : SUBJECT---&gt;LINKING VERB---&gt;  INFORMATION ABOUT THE SUBJECT (noun)(verb)(adjective, noun, or complement)</w:t>
      </w:r>
    </w:p>
    <w:p w14:paraId="10506657"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Some verbs are ALWAYS linking verbs because they never describe an action.  Other verbs can be linking verbs in some sentences and action verbs in other sentences.  </w:t>
      </w:r>
    </w:p>
    <w:p w14:paraId="7772DD49" w14:textId="77777777" w:rsidR="000148CD" w:rsidRPr="000148CD" w:rsidRDefault="000148CD" w:rsidP="000148CD">
      <w:pPr>
        <w:rPr>
          <w:rFonts w:ascii="Calibri" w:eastAsia="Calibri" w:hAnsi="Calibri" w:cs="Calibri"/>
          <w:u w:val="single"/>
          <w:lang w:eastAsia="en-US"/>
        </w:rPr>
      </w:pPr>
      <w:r w:rsidRPr="000148CD">
        <w:rPr>
          <w:rFonts w:ascii="Calibri" w:eastAsia="Calibri" w:hAnsi="Calibri" w:cs="Calibri"/>
          <w:highlight w:val="green"/>
          <w:u w:val="single"/>
          <w:lang w:eastAsia="en-US"/>
        </w:rPr>
        <w:t>The following</w:t>
      </w:r>
      <w:r w:rsidRPr="000148CD">
        <w:rPr>
          <w:rFonts w:ascii="Calibri" w:eastAsia="Calibri" w:hAnsi="Calibri" w:cs="Calibri"/>
          <w:u w:val="single"/>
          <w:lang w:eastAsia="en-US"/>
        </w:rPr>
        <w:t xml:space="preserve"> three verbs </w:t>
      </w:r>
      <w:r w:rsidRPr="000148CD">
        <w:rPr>
          <w:rFonts w:ascii="Calibri" w:eastAsia="Calibri" w:hAnsi="Calibri" w:cs="Calibri"/>
          <w:highlight w:val="green"/>
          <w:u w:val="single"/>
          <w:lang w:eastAsia="en-US"/>
        </w:rPr>
        <w:t>are ALWAYS linking verbs</w:t>
      </w:r>
      <w:r w:rsidRPr="000148CD">
        <w:rPr>
          <w:rFonts w:ascii="Calibri" w:eastAsia="Calibri" w:hAnsi="Calibri" w:cs="Calibri"/>
          <w:u w:val="single"/>
          <w:lang w:eastAsia="en-US"/>
        </w:rPr>
        <w:t xml:space="preserve">:  </w:t>
      </w:r>
    </w:p>
    <w:p w14:paraId="0CA036E1"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highlight w:val="green"/>
          <w:u w:val="single"/>
          <w:lang w:eastAsia="en-US"/>
        </w:rPr>
        <w:t>to be</w:t>
      </w:r>
      <w:r w:rsidRPr="000148CD">
        <w:rPr>
          <w:rFonts w:ascii="Calibri" w:eastAsia="Calibri" w:hAnsi="Calibri" w:cs="Calibri"/>
          <w:u w:val="single"/>
          <w:lang w:eastAsia="en-US"/>
        </w:rPr>
        <w:t xml:space="preserve"> (is</w:t>
      </w:r>
      <w:r w:rsidRPr="000148CD">
        <w:rPr>
          <w:rFonts w:ascii="Calibri" w:eastAsia="Calibri" w:hAnsi="Calibri" w:cs="Calibri"/>
          <w:lang w:eastAsia="en-US"/>
        </w:rPr>
        <w:t xml:space="preserve">, am, are, was, were, has been, have been, had been,  is being, are being, was being, will have been, etc.)  </w:t>
      </w:r>
      <w:r w:rsidRPr="000148CD">
        <w:rPr>
          <w:rFonts w:ascii="Calibri" w:eastAsia="Calibri" w:hAnsi="Calibri" w:cs="Calibri"/>
          <w:u w:val="single"/>
          <w:lang w:eastAsia="en-US"/>
        </w:rPr>
        <w:t>to become</w:t>
      </w:r>
      <w:r w:rsidRPr="000148CD">
        <w:rPr>
          <w:rFonts w:ascii="Calibri" w:eastAsia="Calibri" w:hAnsi="Calibri" w:cs="Calibri"/>
          <w:lang w:eastAsia="en-US"/>
        </w:rPr>
        <w:t xml:space="preserve"> (become, becomes, became, has become, have become, had become, will become, will have become, etc.)  </w:t>
      </w:r>
      <w:r w:rsidRPr="000148CD">
        <w:rPr>
          <w:rFonts w:ascii="Calibri" w:eastAsia="Calibri" w:hAnsi="Calibri" w:cs="Calibri"/>
          <w:u w:val="single"/>
          <w:lang w:eastAsia="en-US"/>
        </w:rPr>
        <w:t>to seem</w:t>
      </w:r>
      <w:r w:rsidRPr="000148CD">
        <w:rPr>
          <w:rFonts w:ascii="Calibri" w:eastAsia="Calibri" w:hAnsi="Calibri" w:cs="Calibri"/>
          <w:lang w:eastAsia="en-US"/>
        </w:rPr>
        <w:t xml:space="preserve"> (seemed, seeming, seems, has seemed, have seemed, had seemed, is seeming, are seeming, was seeming, were seeming, will seem) Here are some examples of linking verbs that are ALWAYS linking verbs in sentences:  </w:t>
      </w:r>
      <w:r w:rsidRPr="000148CD">
        <w:rPr>
          <w:rFonts w:ascii="Calibri" w:eastAsia="Calibri" w:hAnsi="Calibri" w:cs="Calibri"/>
          <w:highlight w:val="green"/>
          <w:u w:val="single"/>
          <w:lang w:eastAsia="en-US"/>
        </w:rPr>
        <w:t>“The ball is red.” 'Is' is a linking verb that connects the subject, ball, to information about that subject (that it is red)</w:t>
      </w:r>
      <w:r w:rsidRPr="000148CD">
        <w:rPr>
          <w:rFonts w:ascii="Calibri" w:eastAsia="Calibri" w:hAnsi="Calibri" w:cs="Calibri"/>
          <w:u w:val="single"/>
          <w:lang w:eastAsia="en-US"/>
        </w:rPr>
        <w:t>.</w:t>
      </w:r>
      <w:r w:rsidRPr="000148CD">
        <w:rPr>
          <w:rFonts w:ascii="Calibri" w:eastAsia="Calibri" w:hAnsi="Calibri" w:cs="Calibri"/>
          <w:lang w:eastAsia="en-US"/>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now.'“The cat seems fine.”'Seems' links the subject, cat, with information about the cat (that it is fine). “The dog became thin after his surgery.” 'Became' links the subject, the dog, with information about him (that he became thin).</w:t>
      </w:r>
    </w:p>
    <w:p w14:paraId="796604DD" w14:textId="77777777" w:rsidR="000148CD" w:rsidRPr="000148CD" w:rsidRDefault="000148CD" w:rsidP="000148CD">
      <w:pPr>
        <w:keepNext/>
        <w:keepLines/>
        <w:spacing w:before="40" w:after="0"/>
        <w:outlineLvl w:val="3"/>
        <w:rPr>
          <w:rFonts w:ascii="Calibri" w:eastAsia="DengXian Light" w:hAnsi="Calibri" w:cs="Calibri"/>
          <w:b/>
          <w:sz w:val="26"/>
          <w:lang w:eastAsia="en-US"/>
        </w:rPr>
      </w:pPr>
      <w:r w:rsidRPr="000148CD">
        <w:rPr>
          <w:rFonts w:ascii="Calibri" w:eastAsia="DengXian Light" w:hAnsi="Calibri" w:cs="Calibri"/>
          <w:b/>
          <w:sz w:val="26"/>
          <w:lang w:eastAsia="en-US"/>
        </w:rPr>
        <w:t xml:space="preserve">Legal regime goes beyond the res – gives them extra offense to get out of disads, impact turns, and counterplans – extra T advantages and better solvency. </w:t>
      </w:r>
    </w:p>
    <w:p w14:paraId="59D59C27" w14:textId="77777777" w:rsidR="000148CD" w:rsidRPr="000148CD" w:rsidRDefault="000148CD" w:rsidP="000148CD">
      <w:pPr>
        <w:keepNext/>
        <w:keepLines/>
        <w:spacing w:before="40" w:after="0"/>
        <w:outlineLvl w:val="3"/>
        <w:rPr>
          <w:rFonts w:ascii="Calibri" w:eastAsia="DengXian Light" w:hAnsi="Calibri" w:cs="Calibri"/>
          <w:b/>
          <w:sz w:val="26"/>
          <w:lang w:eastAsia="en-US"/>
        </w:rPr>
      </w:pPr>
      <w:r w:rsidRPr="000148CD">
        <w:rPr>
          <w:rFonts w:ascii="Calibri" w:eastAsia="DengXian Light" w:hAnsi="Calibri" w:cs="Calibri"/>
          <w:b/>
          <w:sz w:val="26"/>
          <w:lang w:eastAsia="en-US"/>
        </w:rPr>
        <w:t xml:space="preserve">unpredictable and explodes limits because we cant be prepared to answer the legal regime part of the aff </w:t>
      </w:r>
    </w:p>
    <w:p w14:paraId="72D46665" w14:textId="77777777" w:rsidR="000148CD" w:rsidRPr="000148CD" w:rsidRDefault="000148CD" w:rsidP="000148CD">
      <w:pPr>
        <w:keepNext/>
        <w:keepLines/>
        <w:spacing w:before="40" w:after="0"/>
        <w:outlineLvl w:val="3"/>
        <w:rPr>
          <w:rFonts w:ascii="Calibri" w:eastAsia="DengXian Light" w:hAnsi="Calibri" w:cs="Calibri"/>
          <w:b/>
          <w:sz w:val="26"/>
          <w:lang w:eastAsia="en-US"/>
        </w:rPr>
      </w:pPr>
      <w:r w:rsidRPr="000148CD">
        <w:rPr>
          <w:rFonts w:ascii="Calibri" w:eastAsia="DengXian Light" w:hAnsi="Calibri" w:cs="Calibri"/>
          <w:b/>
          <w:sz w:val="26"/>
          <w:lang w:eastAsia="en-US"/>
        </w:rPr>
        <w:t>those arguments should be alt causes or advantage counterplans, which solve topic ed but allowing them on the aff destroys competitive equity.</w:t>
      </w:r>
    </w:p>
    <w:p w14:paraId="596935EA"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dtd deterrence – 1ar too late – constitutive rule – tells neg what they have to prepare for </w:t>
      </w:r>
    </w:p>
    <w:p w14:paraId="34462A59"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ci – arbitrary/judge intervention</w:t>
      </w:r>
    </w:p>
    <w:p w14:paraId="02D37818"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no rvis – chilling effect – illogical – substance crowdout</w:t>
      </w:r>
    </w:p>
    <w:p w14:paraId="05B2E971" w14:textId="77777777" w:rsidR="000148CD" w:rsidRPr="000148CD" w:rsidRDefault="000148CD" w:rsidP="000148CD">
      <w:pPr>
        <w:rPr>
          <w:rFonts w:ascii="Calibri" w:eastAsia="Calibri" w:hAnsi="Calibri" w:cs="Calibri"/>
          <w:lang w:eastAsia="en-US"/>
        </w:rPr>
      </w:pPr>
    </w:p>
    <w:p w14:paraId="3BB25AC9" w14:textId="77777777" w:rsidR="000148CD" w:rsidRPr="000148CD" w:rsidRDefault="000148CD" w:rsidP="000148CD">
      <w:pPr>
        <w:keepNext/>
        <w:keepLines/>
        <w:pageBreakBefore/>
        <w:spacing w:before="40" w:after="0"/>
        <w:jc w:val="center"/>
        <w:outlineLvl w:val="1"/>
        <w:rPr>
          <w:rFonts w:ascii="Calibri" w:eastAsia="SimSun" w:hAnsi="Calibri" w:cs="Times New Roman"/>
          <w:b/>
          <w:sz w:val="44"/>
          <w:szCs w:val="26"/>
          <w:u w:val="double"/>
          <w:lang w:eastAsia="en-US"/>
        </w:rPr>
      </w:pPr>
      <w:r w:rsidRPr="000148CD">
        <w:rPr>
          <w:rFonts w:ascii="Calibri" w:eastAsia="SimSun" w:hAnsi="Calibri" w:cs="Times New Roman"/>
          <w:b/>
          <w:sz w:val="44"/>
          <w:szCs w:val="26"/>
          <w:u w:val="double"/>
          <w:lang w:eastAsia="en-US"/>
        </w:rPr>
        <w:t>T</w:t>
      </w:r>
    </w:p>
    <w:p w14:paraId="4451AD79"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Interp: Affirmatives may not defend only specific instances of outer space appropriation by private entities as unjust.</w:t>
      </w:r>
    </w:p>
    <w:p w14:paraId="0C78CB0F" w14:textId="77777777" w:rsidR="000148CD" w:rsidRPr="000148CD" w:rsidRDefault="000148CD" w:rsidP="000148CD">
      <w:pPr>
        <w:rPr>
          <w:rFonts w:ascii="Calibri" w:eastAsia="Cambria" w:hAnsi="Calibri" w:cs="Calibri"/>
          <w:lang w:eastAsia="en-US"/>
        </w:rPr>
      </w:pPr>
    </w:p>
    <w:p w14:paraId="1112B899"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Violation: They only defend asteroid mining as unjust</w:t>
      </w:r>
    </w:p>
    <w:p w14:paraId="16407743" w14:textId="77777777" w:rsidR="000148CD" w:rsidRPr="000148CD" w:rsidRDefault="000148CD" w:rsidP="000148CD">
      <w:pPr>
        <w:rPr>
          <w:rFonts w:ascii="Calibri" w:eastAsia="Cambria" w:hAnsi="Calibri" w:cs="Calibri"/>
          <w:lang w:eastAsia="en-US"/>
        </w:rPr>
      </w:pPr>
    </w:p>
    <w:p w14:paraId="422C093A"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Moral statements are generic normative principles – necessitates the generic interpretation</w:t>
      </w:r>
    </w:p>
    <w:p w14:paraId="2E6ABF47" w14:textId="77777777" w:rsidR="000148CD" w:rsidRPr="000148CD" w:rsidRDefault="000148CD" w:rsidP="000148CD">
      <w:pPr>
        <w:rPr>
          <w:rFonts w:ascii="Calibri" w:eastAsia="Cambria" w:hAnsi="Calibri" w:cs="Calibri"/>
          <w:lang w:eastAsia="en-US"/>
        </w:rPr>
      </w:pPr>
      <w:r w:rsidRPr="000148CD">
        <w:rPr>
          <w:rFonts w:ascii="Calibri" w:eastAsia="Cambria" w:hAnsi="Calibri" w:cs="Calibri"/>
          <w:b/>
          <w:bCs/>
          <w:sz w:val="26"/>
          <w:lang w:eastAsia="en-US"/>
        </w:rPr>
        <w:t>McDonald 09</w:t>
      </w:r>
      <w:r w:rsidRPr="000148CD">
        <w:rPr>
          <w:rFonts w:ascii="Calibri" w:eastAsia="Cambria" w:hAnsi="Calibri" w:cs="Calibri"/>
          <w:lang w:eastAsia="en-US"/>
        </w:rPr>
        <w:t xml:space="preserve"> [Hugh P. McDonald, professor of philosophy at the New York City College of Technology. "Principles: The Principles of Principles." The Pluralist, vol. 4, no. 3, [University of Illinois Press, Society for the Advancement of American Philosophy], 2009, pp. 98–126, https://www.jstor.org/stable/20708996] HWIC</w:t>
      </w:r>
    </w:p>
    <w:p w14:paraId="5038CC07" w14:textId="77777777" w:rsidR="000148CD" w:rsidRPr="000148CD" w:rsidRDefault="000148CD" w:rsidP="000148CD">
      <w:pPr>
        <w:rPr>
          <w:rFonts w:ascii="Calibri" w:eastAsia="Cambria" w:hAnsi="Calibri" w:cs="Calibri"/>
          <w:sz w:val="16"/>
          <w:lang w:eastAsia="en-US"/>
        </w:rPr>
      </w:pPr>
      <w:r w:rsidRPr="000148CD">
        <w:rPr>
          <w:rFonts w:ascii="Calibri" w:eastAsia="Cambria" w:hAnsi="Calibri" w:cs="Calibri"/>
          <w:sz w:val="16"/>
          <w:lang w:eastAsia="en-US"/>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0148CD">
        <w:rPr>
          <w:rFonts w:ascii="Calibri" w:eastAsia="Cambria" w:hAnsi="Calibri" w:cs="Calibri"/>
          <w:highlight w:val="green"/>
          <w:u w:val="single"/>
          <w:lang w:eastAsia="en-US"/>
        </w:rPr>
        <w:t>principles are regulative</w:t>
      </w:r>
      <w:r w:rsidRPr="000148CD">
        <w:rPr>
          <w:rFonts w:ascii="Calibri" w:eastAsia="Cambria" w:hAnsi="Calibri" w:cs="Calibri"/>
          <w:u w:val="single"/>
          <w:lang w:eastAsia="en-US"/>
        </w:rPr>
        <w:t>, especially including rules for opera tions</w:t>
      </w:r>
      <w:r w:rsidRPr="000148CD">
        <w:rPr>
          <w:rFonts w:ascii="Calibri" w:eastAsia="Cambria" w:hAnsi="Calibri" w:cs="Calibri"/>
          <w:sz w:val="16"/>
          <w:lang w:eastAsia="en-US"/>
        </w:rPr>
        <w:t xml:space="preserve">, involving changes. </w:t>
      </w:r>
      <w:r w:rsidRPr="000148CD">
        <w:rPr>
          <w:rFonts w:ascii="Calibri" w:eastAsia="Cambria" w:hAnsi="Calibri" w:cs="Calibri"/>
          <w:highlight w:val="green"/>
          <w:u w:val="single"/>
          <w:lang w:eastAsia="en-US"/>
        </w:rPr>
        <w:t xml:space="preserve">As rules, they are </w:t>
      </w:r>
      <w:r w:rsidRPr="000148CD">
        <w:rPr>
          <w:rFonts w:ascii="Calibri" w:eastAsia="Cambria" w:hAnsi="Calibri" w:cs="Calibri"/>
          <w:bCs/>
          <w:highlight w:val="green"/>
          <w:u w:val="single"/>
          <w:lang w:eastAsia="en-US"/>
        </w:rPr>
        <w:t>universal</w:t>
      </w:r>
      <w:r w:rsidRPr="000148CD">
        <w:rPr>
          <w:rFonts w:ascii="Calibri" w:eastAsia="Cambria" w:hAnsi="Calibri" w:cs="Calibri"/>
          <w:highlight w:val="green"/>
          <w:u w:val="single"/>
          <w:lang w:eastAsia="en-US"/>
        </w:rPr>
        <w:t xml:space="preserve"> for a kind</w:t>
      </w:r>
      <w:r w:rsidRPr="000148CD">
        <w:rPr>
          <w:rFonts w:ascii="Calibri" w:eastAsia="Cambria" w:hAnsi="Calibri" w:cs="Calibri"/>
          <w:u w:val="single"/>
          <w:lang w:eastAsia="en-US"/>
        </w:rPr>
        <w:t>, although there may be exceptions</w:t>
      </w:r>
      <w:r w:rsidRPr="000148CD">
        <w:rPr>
          <w:rFonts w:ascii="Calibri" w:eastAsia="Cambria" w:hAnsi="Calibri" w:cs="Calibri"/>
          <w:sz w:val="16"/>
          <w:lang w:eastAsia="en-US"/>
        </w:rPr>
        <w:t xml:space="preserve"> to them </w:t>
      </w:r>
      <w:r w:rsidRPr="000148CD">
        <w:rPr>
          <w:rFonts w:ascii="Calibri" w:eastAsia="Cambria" w:hAnsi="Calibri" w:cs="Calibri"/>
          <w:u w:val="single"/>
          <w:lang w:eastAsia="en-US"/>
        </w:rPr>
        <w:t xml:space="preserve">in certain modes. </w:t>
      </w:r>
      <w:r w:rsidRPr="000148CD">
        <w:rPr>
          <w:rFonts w:ascii="Calibri" w:eastAsia="Cambria" w:hAnsi="Calibri" w:cs="Calibri"/>
          <w:highlight w:val="green"/>
          <w:u w:val="single"/>
          <w:lang w:eastAsia="en-US"/>
        </w:rPr>
        <w:t>A principle, then, is a</w:t>
      </w:r>
      <w:r w:rsidRPr="000148CD">
        <w:rPr>
          <w:rFonts w:ascii="Calibri" w:eastAsia="Cambria" w:hAnsi="Calibri" w:cs="Calibri"/>
          <w:u w:val="single"/>
          <w:lang w:eastAsia="en-US"/>
        </w:rPr>
        <w:t xml:space="preserve">n originating </w:t>
      </w:r>
      <w:r w:rsidRPr="000148CD">
        <w:rPr>
          <w:rFonts w:ascii="Calibri" w:eastAsia="Cambria" w:hAnsi="Calibri" w:cs="Calibri"/>
          <w:highlight w:val="green"/>
          <w:u w:val="single"/>
          <w:lang w:eastAsia="en-US"/>
        </w:rPr>
        <w:t>rule</w:t>
      </w:r>
      <w:r w:rsidRPr="000148CD">
        <w:rPr>
          <w:rFonts w:ascii="Calibri" w:eastAsia="Cambria" w:hAnsi="Calibri" w:cs="Calibri"/>
          <w:sz w:val="16"/>
          <w:lang w:eastAsia="en-US"/>
        </w:rPr>
        <w:t xml:space="preserve"> that universally regulates the formation, operation, or other changes of any actuality, </w:t>
      </w:r>
      <w:r w:rsidRPr="000148CD">
        <w:rPr>
          <w:rFonts w:ascii="Calibri" w:eastAsia="Cambria" w:hAnsi="Calibri" w:cs="Calibri"/>
          <w:highlight w:val="green"/>
          <w:u w:val="single"/>
          <w:lang w:eastAsia="en-US"/>
        </w:rPr>
        <w:t>which as universal applies to that kind of thing</w:t>
      </w:r>
      <w:r w:rsidRPr="000148CD">
        <w:rPr>
          <w:rFonts w:ascii="Calibri" w:eastAsia="Cambria" w:hAnsi="Calibri" w:cs="Calibri"/>
          <w:sz w:val="16"/>
          <w:lang w:eastAsia="en-US"/>
        </w:rPr>
        <w:t xml:space="preserve">. Machines may be built according to a principle and operate on the same or even a different principle. Ships presume the principle of floatation but may be built according to principles of woodworking or those of other materials. </w:t>
      </w:r>
      <w:r w:rsidRPr="000148CD">
        <w:rPr>
          <w:rFonts w:ascii="Calibri" w:eastAsia="Cambria" w:hAnsi="Calibri" w:cs="Calibri"/>
          <w:u w:val="single"/>
          <w:lang w:eastAsia="en-US"/>
        </w:rPr>
        <w:t>The principle can have different modes</w:t>
      </w:r>
      <w:r w:rsidRPr="000148CD">
        <w:rPr>
          <w:rFonts w:ascii="Calibri" w:eastAsia="Cambria" w:hAnsi="Calibri" w:cs="Calibri"/>
          <w:sz w:val="16"/>
          <w:lang w:eastAsia="en-US"/>
        </w:rPr>
        <w:t xml:space="preserve">?whether necessary, </w:t>
      </w:r>
      <w:r w:rsidRPr="000148CD">
        <w:rPr>
          <w:rFonts w:ascii="Calibri" w:eastAsia="Cambria" w:hAnsi="Calibri" w:cs="Calibri"/>
          <w:u w:val="single"/>
          <w:lang w:eastAsia="en-US"/>
        </w:rPr>
        <w:t>as in logical inference; general, as in scientific laws; or actualization of possibilities, as in machines or as in moral principles that we follow, but could do otherwise</w:t>
      </w:r>
      <w:r w:rsidRPr="000148CD">
        <w:rPr>
          <w:rFonts w:ascii="Calibri" w:eastAsia="Cambria" w:hAnsi="Calibri" w:cs="Calibri"/>
          <w:sz w:val="16"/>
          <w:lang w:eastAsia="en-US"/>
        </w:rPr>
        <w:t xml:space="preserve">.6 I will cover modes below. </w:t>
      </w:r>
    </w:p>
    <w:p w14:paraId="2DF7FC17" w14:textId="77777777" w:rsidR="000148CD" w:rsidRPr="000148CD" w:rsidRDefault="000148CD" w:rsidP="000148CD">
      <w:pPr>
        <w:rPr>
          <w:rFonts w:ascii="Calibri" w:eastAsia="Cambria" w:hAnsi="Calibri" w:cs="Calibri"/>
          <w:sz w:val="16"/>
          <w:lang w:eastAsia="en-US"/>
        </w:rPr>
      </w:pPr>
      <w:r w:rsidRPr="000148CD">
        <w:rPr>
          <w:rFonts w:ascii="Calibri" w:eastAsia="Cambria" w:hAnsi="Calibri" w:cs="Calibri"/>
          <w:sz w:val="16"/>
          <w:lang w:eastAsia="en-US"/>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1D8EC624" w14:textId="77777777" w:rsidR="000148CD" w:rsidRPr="000148CD" w:rsidRDefault="000148CD" w:rsidP="000148CD">
      <w:pPr>
        <w:rPr>
          <w:rFonts w:ascii="Calibri" w:eastAsia="Cambria" w:hAnsi="Calibri" w:cs="Calibri"/>
          <w:sz w:val="16"/>
          <w:lang w:eastAsia="en-US"/>
        </w:rPr>
      </w:pPr>
      <w:r w:rsidRPr="000148CD">
        <w:rPr>
          <w:rFonts w:ascii="Calibri" w:eastAsia="Cambria" w:hAnsi="Calibri" w:cs="Calibri"/>
          <w:sz w:val="16"/>
          <w:lang w:eastAsia="en-US"/>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09540702" w14:textId="77777777" w:rsidR="000148CD" w:rsidRPr="000148CD" w:rsidRDefault="000148CD" w:rsidP="000148CD">
      <w:pPr>
        <w:rPr>
          <w:rFonts w:ascii="Calibri" w:eastAsia="Cambria" w:hAnsi="Calibri" w:cs="Calibri"/>
          <w:u w:val="single"/>
          <w:lang w:eastAsia="en-US"/>
        </w:rPr>
      </w:pPr>
      <w:r w:rsidRPr="000148CD">
        <w:rPr>
          <w:rFonts w:ascii="Calibri" w:eastAsia="Cambria" w:hAnsi="Calibri" w:cs="Calibri"/>
          <w:u w:val="single"/>
          <w:lang w:eastAsia="en-US"/>
        </w:rPr>
        <w:t xml:space="preserve">Scientific, engineering, and practical </w:t>
      </w:r>
      <w:r w:rsidRPr="000148CD">
        <w:rPr>
          <w:rFonts w:ascii="Calibri" w:eastAsia="Cambria" w:hAnsi="Calibri" w:cs="Calibri"/>
          <w:highlight w:val="green"/>
          <w:u w:val="single"/>
          <w:lang w:eastAsia="en-US"/>
        </w:rPr>
        <w:t>laws are cases of principles</w:t>
      </w:r>
      <w:r w:rsidRPr="000148CD">
        <w:rPr>
          <w:rFonts w:ascii="Calibri" w:eastAsia="Cambria" w:hAnsi="Calibri" w:cs="Calibri"/>
          <w:sz w:val="16"/>
          <w:lang w:eastAsia="en-US"/>
        </w:rPr>
        <w:t xml:space="preserve">. The "law of gravity" is the principle of gravity. </w:t>
      </w:r>
      <w:r w:rsidRPr="000148CD">
        <w:rPr>
          <w:rFonts w:ascii="Calibri" w:eastAsia="Cambria" w:hAnsi="Calibri" w:cs="Calibri"/>
          <w:b/>
          <w:iCs/>
          <w:highlight w:val="green"/>
          <w:u w:val="single"/>
          <w:lang w:eastAsia="en-US"/>
        </w:rPr>
        <w:t>Rules of</w:t>
      </w:r>
      <w:r w:rsidRPr="000148CD">
        <w:rPr>
          <w:rFonts w:ascii="Calibri" w:eastAsia="Cambria" w:hAnsi="Calibri" w:cs="Calibri"/>
          <w:b/>
          <w:iCs/>
          <w:u w:val="single"/>
          <w:lang w:eastAsia="en-US"/>
        </w:rPr>
        <w:t xml:space="preserve"> "right </w:t>
      </w:r>
      <w:r w:rsidRPr="000148CD">
        <w:rPr>
          <w:rFonts w:ascii="Calibri" w:eastAsia="Cambria" w:hAnsi="Calibri" w:cs="Calibri"/>
          <w:b/>
          <w:iCs/>
          <w:highlight w:val="green"/>
          <w:u w:val="single"/>
          <w:lang w:eastAsia="en-US"/>
        </w:rPr>
        <w:t xml:space="preserve">conduct" </w:t>
      </w:r>
      <w:r w:rsidRPr="000148CD">
        <w:rPr>
          <w:rFonts w:ascii="Calibri" w:eastAsia="Cambria" w:hAnsi="Calibri" w:cs="Calibri"/>
          <w:b/>
          <w:iCs/>
          <w:u w:val="single"/>
          <w:lang w:eastAsia="en-US"/>
        </w:rPr>
        <w:t xml:space="preserve">also </w:t>
      </w:r>
      <w:r w:rsidRPr="000148CD">
        <w:rPr>
          <w:rFonts w:ascii="Calibri" w:eastAsia="Cambria" w:hAnsi="Calibri" w:cs="Calibri"/>
          <w:b/>
          <w:iCs/>
          <w:highlight w:val="green"/>
          <w:u w:val="single"/>
          <w:lang w:eastAsia="en-US"/>
        </w:rPr>
        <w:t>exhibit laws</w:t>
      </w:r>
      <w:r w:rsidRPr="000148CD">
        <w:rPr>
          <w:rFonts w:ascii="Calibri" w:eastAsia="Cambria" w:hAnsi="Calibri" w:cs="Calibri"/>
          <w:sz w:val="16"/>
          <w:lang w:eastAsia="en-US"/>
        </w:rPr>
        <w:t xml:space="preserve">. Principles form an identity of different instances that fall under the law, whether generally or invariably. </w:t>
      </w:r>
      <w:r w:rsidRPr="000148CD">
        <w:rPr>
          <w:rFonts w:ascii="Calibri" w:eastAsia="Cambria" w:hAnsi="Calibri" w:cs="Calibri"/>
          <w:u w:val="single"/>
          <w:lang w:eastAsia="en-US"/>
        </w:rPr>
        <w:t xml:space="preserve">Laws and </w:t>
      </w:r>
      <w:r w:rsidRPr="000148CD">
        <w:rPr>
          <w:rFonts w:ascii="Calibri" w:eastAsia="Cambria" w:hAnsi="Calibri" w:cs="Calibri"/>
          <w:highlight w:val="green"/>
          <w:u w:val="single"/>
          <w:lang w:eastAsia="en-US"/>
        </w:rPr>
        <w:t>rules are regulative identities, applicable to different instances</w:t>
      </w:r>
      <w:r w:rsidRPr="000148CD">
        <w:rPr>
          <w:rFonts w:ascii="Calibri" w:eastAsia="Cambria" w:hAnsi="Calibri" w:cs="Calibri"/>
          <w:u w:val="single"/>
          <w:lang w:eastAsia="en-US"/>
        </w:rPr>
        <w:t xml:space="preserve">, and whether originary, constitutive, or ex ternally regulative. Voluntary adherence to a rule is bringing actions in line with a principle or enacting a principle. </w:t>
      </w:r>
    </w:p>
    <w:p w14:paraId="779D867B" w14:textId="77777777" w:rsidR="000148CD" w:rsidRPr="000148CD" w:rsidRDefault="000148CD" w:rsidP="000148CD">
      <w:pPr>
        <w:rPr>
          <w:rFonts w:ascii="Calibri" w:eastAsia="Cambria" w:hAnsi="Calibri" w:cs="Calibri"/>
          <w:sz w:val="16"/>
          <w:lang w:eastAsia="en-US"/>
        </w:rPr>
      </w:pPr>
      <w:r w:rsidRPr="000148CD">
        <w:rPr>
          <w:rFonts w:ascii="Calibri" w:eastAsia="Cambria" w:hAnsi="Calibri" w:cs="Calibri"/>
          <w:highlight w:val="green"/>
          <w:u w:val="single"/>
          <w:lang w:eastAsia="en-US"/>
        </w:rPr>
        <w:t xml:space="preserve">Since </w:t>
      </w:r>
      <w:r w:rsidRPr="000148CD">
        <w:rPr>
          <w:rFonts w:ascii="Calibri" w:eastAsia="Cambria" w:hAnsi="Calibri" w:cs="Calibri"/>
          <w:b/>
          <w:iCs/>
          <w:highlight w:val="green"/>
          <w:u w:val="single"/>
          <w:lang w:eastAsia="en-US"/>
        </w:rPr>
        <w:t>principles are general,</w:t>
      </w:r>
      <w:r w:rsidRPr="000148CD">
        <w:rPr>
          <w:rFonts w:ascii="Calibri" w:eastAsia="Cambria" w:hAnsi="Calibri" w:cs="Calibri"/>
          <w:highlight w:val="green"/>
          <w:u w:val="single"/>
          <w:lang w:eastAsia="en-US"/>
        </w:rPr>
        <w:t xml:space="preserve"> the statement of a principle includes</w:t>
      </w:r>
      <w:r w:rsidRPr="000148CD">
        <w:rPr>
          <w:rFonts w:ascii="Calibri" w:eastAsia="Cambria" w:hAnsi="Calibri" w:cs="Calibri"/>
          <w:u w:val="single"/>
          <w:lang w:eastAsia="en-US"/>
        </w:rPr>
        <w:t xml:space="preserve"> an </w:t>
      </w:r>
      <w:r w:rsidRPr="000148CD">
        <w:rPr>
          <w:rFonts w:ascii="Calibri" w:eastAsia="Cambria" w:hAnsi="Calibri" w:cs="Calibri"/>
          <w:highlight w:val="green"/>
          <w:u w:val="single"/>
          <w:lang w:eastAsia="en-US"/>
        </w:rPr>
        <w:t>abstraction</w:t>
      </w:r>
      <w:r w:rsidRPr="000148CD">
        <w:rPr>
          <w:rFonts w:ascii="Calibri" w:eastAsia="Cambria" w:hAnsi="Calibri" w:cs="Calibri"/>
          <w:u w:val="single"/>
          <w:lang w:eastAsia="en-US"/>
        </w:rPr>
        <w:t xml:space="preserve"> of some identity element of the instance</w:t>
      </w:r>
      <w:r w:rsidRPr="000148CD">
        <w:rPr>
          <w:rFonts w:ascii="Calibri" w:eastAsia="Cambria" w:hAnsi="Calibri" w:cs="Calibri"/>
          <w:sz w:val="16"/>
          <w:lang w:eastAsia="en-US"/>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713D03B5" w14:textId="77777777" w:rsidR="000148CD" w:rsidRPr="000148CD" w:rsidRDefault="000148CD" w:rsidP="000148CD">
      <w:pPr>
        <w:rPr>
          <w:rFonts w:ascii="Calibri" w:eastAsia="Cambria" w:hAnsi="Calibri" w:cs="Calibri"/>
          <w:lang w:eastAsia="en-US"/>
        </w:rPr>
      </w:pPr>
    </w:p>
    <w:p w14:paraId="4CC42DAA"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Negate –</w:t>
      </w:r>
    </w:p>
    <w:p w14:paraId="1D18B6CA"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1] Precision:</w:t>
      </w:r>
    </w:p>
    <w:p w14:paraId="582929AA"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A] Topicality is the most basic aff burden</w:t>
      </w:r>
    </w:p>
    <w:p w14:paraId="3E304722"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 xml:space="preserve">B] Jurisdiction -- you can’t vote affirmative if they haven’t affirmed </w:t>
      </w:r>
    </w:p>
    <w:p w14:paraId="5D25BE2A"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C] It’s the only predictable stasis point which means it controls the il to engagement</w:t>
      </w:r>
    </w:p>
    <w:p w14:paraId="0BFD30CB" w14:textId="77777777" w:rsidR="000148CD" w:rsidRPr="000148CD" w:rsidRDefault="000148CD" w:rsidP="000148CD">
      <w:pPr>
        <w:rPr>
          <w:rFonts w:ascii="Calibri" w:eastAsia="Cambria" w:hAnsi="Calibri" w:cs="Calibri"/>
          <w:lang w:eastAsia="en-US"/>
        </w:rPr>
      </w:pPr>
    </w:p>
    <w:p w14:paraId="0B45A5EE"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2] Limits: every specific instance of appropriation can be the aff of the week which kills our core generics and explodes our prep burden</w:t>
      </w:r>
    </w:p>
    <w:p w14:paraId="09FB4832"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 xml:space="preserve">cross apply paradigm issues </w:t>
      </w:r>
    </w:p>
    <w:p w14:paraId="080D6A81" w14:textId="77777777" w:rsidR="000148CD" w:rsidRPr="000148CD" w:rsidRDefault="000148CD" w:rsidP="000148CD">
      <w:pPr>
        <w:keepNext/>
        <w:keepLines/>
        <w:pageBreakBefore/>
        <w:spacing w:before="40" w:after="0"/>
        <w:jc w:val="center"/>
        <w:outlineLvl w:val="1"/>
        <w:rPr>
          <w:rFonts w:ascii="Calibri" w:eastAsia="SimSun" w:hAnsi="Calibri" w:cs="Calibri"/>
          <w:b/>
          <w:sz w:val="44"/>
          <w:szCs w:val="26"/>
          <w:u w:val="double"/>
          <w:lang w:eastAsia="en-US"/>
        </w:rPr>
      </w:pPr>
      <w:r w:rsidRPr="000148CD">
        <w:rPr>
          <w:rFonts w:ascii="Calibri" w:eastAsia="SimSun" w:hAnsi="Calibri" w:cs="Calibri"/>
          <w:b/>
          <w:sz w:val="44"/>
          <w:szCs w:val="26"/>
          <w:u w:val="double"/>
          <w:lang w:eastAsia="en-US"/>
        </w:rPr>
        <w:t>CP</w:t>
      </w:r>
    </w:p>
    <w:p w14:paraId="05BB7D28" w14:textId="77777777" w:rsidR="000148CD" w:rsidRPr="000148CD" w:rsidRDefault="000148CD" w:rsidP="000148CD">
      <w:pPr>
        <w:keepNext/>
        <w:keepLines/>
        <w:spacing w:before="40" w:after="0"/>
        <w:outlineLvl w:val="3"/>
        <w:rPr>
          <w:rFonts w:ascii="Calibri" w:eastAsia="SimSun" w:hAnsi="Calibri" w:cs="Calibri"/>
          <w:b/>
          <w:sz w:val="26"/>
          <w:lang w:eastAsia="en-US"/>
        </w:rPr>
      </w:pPr>
      <w:r w:rsidRPr="000148CD">
        <w:rPr>
          <w:rFonts w:ascii="Calibri" w:eastAsia="SimSun" w:hAnsi="Calibri" w:cs="Calibri"/>
          <w:b/>
          <w:sz w:val="26"/>
          <w:lang w:eastAsia="en-US"/>
        </w:rPr>
        <w:t>CP Text: States, except the United States, should ban the appropriation of outer space for asteroid mining by private entities. The United States should fund the appropriation of outer space for the mining of rare earth metals from asteroids by private entities, specifying that the technologies used to do this should not be able to move asteroids.</w:t>
      </w:r>
    </w:p>
    <w:p w14:paraId="04BD140B" w14:textId="77777777" w:rsidR="000148CD" w:rsidRPr="000148CD" w:rsidRDefault="000148CD" w:rsidP="000148CD">
      <w:pPr>
        <w:keepNext/>
        <w:keepLines/>
        <w:spacing w:before="40" w:after="0"/>
        <w:outlineLvl w:val="3"/>
        <w:rPr>
          <w:rFonts w:ascii="Calibri" w:eastAsia="SimSun" w:hAnsi="Calibri" w:cs="Calibri"/>
          <w:b/>
          <w:sz w:val="26"/>
          <w:lang w:eastAsia="en-US"/>
        </w:rPr>
      </w:pPr>
      <w:r w:rsidRPr="000148CD">
        <w:rPr>
          <w:rFonts w:ascii="Calibri" w:eastAsia="SimSun" w:hAnsi="Calibri" w:cs="Calibri"/>
          <w:b/>
          <w:sz w:val="26"/>
          <w:lang w:eastAsia="en-US"/>
        </w:rPr>
        <w:t>Asteroids have REMs</w:t>
      </w:r>
    </w:p>
    <w:p w14:paraId="64B6996C"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AP 21</w:t>
      </w:r>
      <w:r w:rsidRPr="000148CD">
        <w:rPr>
          <w:rFonts w:ascii="Calibri" w:eastAsia="Calibri" w:hAnsi="Calibri" w:cs="Calibri"/>
          <w:lang w:eastAsia="en-US"/>
        </w:rPr>
        <w:t xml:space="preserve"> “Mining A $10,000 Quadrillion Asteroid.” AP News, Feb 1, 2021, </w:t>
      </w:r>
      <w:hyperlink r:id="rId5" w:history="1">
        <w:r w:rsidRPr="000148CD">
          <w:rPr>
            <w:rFonts w:ascii="Calibri" w:eastAsia="Calibri" w:hAnsi="Calibri" w:cs="Calibri"/>
            <w:lang w:eastAsia="en-US"/>
          </w:rPr>
          <w:t>https://apnews.com/press-release/accesswire/technology-business-science-utilities-electric-utilities-7bb32ecaac33bebef6e4b97ade588c57</w:t>
        </w:r>
      </w:hyperlink>
      <w:r w:rsidRPr="000148CD">
        <w:rPr>
          <w:rFonts w:ascii="Calibri" w:eastAsia="Calibri" w:hAnsi="Calibri" w:cs="Calibri"/>
          <w:lang w:eastAsia="en-US"/>
        </w:rPr>
        <w:t xml:space="preserve"> TG</w:t>
      </w:r>
    </w:p>
    <w:p w14:paraId="4C28C39D"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u w:val="single"/>
          <w:lang w:eastAsia="en-US"/>
        </w:rPr>
        <w:t xml:space="preserve">There are </w:t>
      </w:r>
      <w:r w:rsidRPr="000148CD">
        <w:rPr>
          <w:rFonts w:ascii="Calibri" w:eastAsia="Calibri" w:hAnsi="Calibri" w:cs="Calibri"/>
          <w:b/>
          <w:highlight w:val="green"/>
          <w:u w:val="single"/>
          <w:lang w:eastAsia="en-US"/>
        </w:rPr>
        <w:t>several million asteroids</w:t>
      </w:r>
      <w:r w:rsidRPr="000148CD">
        <w:rPr>
          <w:rFonts w:ascii="Calibri" w:eastAsia="Calibri" w:hAnsi="Calibri" w:cs="Calibri"/>
          <w:b/>
          <w:u w:val="single"/>
          <w:lang w:eastAsia="en-US"/>
        </w:rPr>
        <w:t xml:space="preserve">. They fall into three main types: carbonaceous asteroids, metallic asteroids, and mixed salicaceous-mineral-metallic asteroids. Many of the </w:t>
      </w:r>
      <w:r w:rsidRPr="000148CD">
        <w:rPr>
          <w:rFonts w:ascii="Calibri" w:eastAsia="Calibri" w:hAnsi="Calibri" w:cs="Calibri"/>
          <w:b/>
          <w:highlight w:val="green"/>
          <w:u w:val="single"/>
          <w:lang w:eastAsia="en-US"/>
        </w:rPr>
        <w:t>metallic asteroids</w:t>
      </w:r>
      <w:r w:rsidRPr="000148CD">
        <w:rPr>
          <w:rFonts w:ascii="Calibri" w:eastAsia="Calibri" w:hAnsi="Calibri" w:cs="Calibri"/>
          <w:b/>
          <w:u w:val="single"/>
          <w:lang w:eastAsia="en-US"/>
        </w:rPr>
        <w:t xml:space="preserve"> are composed mainly of nickel and iron, but also </w:t>
      </w:r>
      <w:r w:rsidRPr="000148CD">
        <w:rPr>
          <w:rFonts w:ascii="Calibri" w:eastAsia="Calibri" w:hAnsi="Calibri" w:cs="Calibri"/>
          <w:b/>
          <w:highlight w:val="green"/>
          <w:u w:val="single"/>
          <w:lang w:eastAsia="en-US"/>
        </w:rPr>
        <w:t>contain sizeable quantities of</w:t>
      </w:r>
      <w:r w:rsidRPr="000148CD">
        <w:rPr>
          <w:rFonts w:ascii="Calibri" w:eastAsia="Calibri" w:hAnsi="Calibri" w:cs="Calibri"/>
          <w:b/>
          <w:u w:val="single"/>
          <w:lang w:eastAsia="en-US"/>
        </w:rPr>
        <w:t xml:space="preserve"> important </w:t>
      </w:r>
      <w:r w:rsidRPr="000148CD">
        <w:rPr>
          <w:rFonts w:ascii="Calibri" w:eastAsia="Calibri" w:hAnsi="Calibri" w:cs="Calibri"/>
          <w:b/>
          <w:highlight w:val="green"/>
          <w:u w:val="single"/>
          <w:lang w:eastAsia="en-US"/>
        </w:rPr>
        <w:t>rare earth elements and precious metals</w:t>
      </w:r>
      <w:r w:rsidRPr="000148CD">
        <w:rPr>
          <w:rFonts w:ascii="Calibri" w:eastAsia="Calibri" w:hAnsi="Calibri" w:cs="Calibri"/>
          <w:lang w:eastAsia="en-US"/>
        </w:rPr>
        <w:t xml:space="preserve"> including platinum and gold. </w:t>
      </w:r>
      <w:r w:rsidRPr="000148CD">
        <w:rPr>
          <w:rFonts w:ascii="Calibri" w:eastAsia="Calibri" w:hAnsi="Calibri" w:cs="Calibri"/>
          <w:b/>
          <w:u w:val="single"/>
          <w:lang w:eastAsia="en-US"/>
        </w:rPr>
        <w:t xml:space="preserve">A metallic asteroid just </w:t>
      </w:r>
      <w:r w:rsidRPr="000148CD">
        <w:rPr>
          <w:rFonts w:ascii="Calibri" w:eastAsia="Calibri" w:hAnsi="Calibri" w:cs="Calibri"/>
          <w:b/>
          <w:highlight w:val="green"/>
          <w:u w:val="single"/>
          <w:lang w:eastAsia="en-US"/>
        </w:rPr>
        <w:t>25 meters</w:t>
      </w:r>
      <w:r w:rsidRPr="000148CD">
        <w:rPr>
          <w:rFonts w:ascii="Calibri" w:eastAsia="Calibri" w:hAnsi="Calibri" w:cs="Calibri"/>
          <w:b/>
          <w:u w:val="single"/>
          <w:lang w:eastAsia="en-US"/>
        </w:rPr>
        <w:t xml:space="preserve"> across </w:t>
      </w:r>
      <w:r w:rsidRPr="000148CD">
        <w:rPr>
          <w:rFonts w:ascii="Calibri" w:eastAsia="Calibri" w:hAnsi="Calibri" w:cs="Calibri"/>
          <w:b/>
          <w:highlight w:val="green"/>
          <w:u w:val="single"/>
          <w:lang w:eastAsia="en-US"/>
        </w:rPr>
        <w:t>could contain</w:t>
      </w:r>
      <w:r w:rsidRPr="000148CD">
        <w:rPr>
          <w:rFonts w:ascii="Calibri" w:eastAsia="Calibri" w:hAnsi="Calibri" w:cs="Calibri"/>
          <w:b/>
          <w:u w:val="single"/>
          <w:lang w:eastAsia="en-US"/>
        </w:rPr>
        <w:t xml:space="preserve"> as much as 30 tons of </w:t>
      </w:r>
      <w:r w:rsidRPr="000148CD">
        <w:rPr>
          <w:rFonts w:ascii="Calibri" w:eastAsia="Calibri" w:hAnsi="Calibri" w:cs="Calibri"/>
          <w:b/>
          <w:highlight w:val="green"/>
          <w:u w:val="single"/>
          <w:lang w:eastAsia="en-US"/>
        </w:rPr>
        <w:t>platinum valued</w:t>
      </w:r>
      <w:r w:rsidRPr="000148CD">
        <w:rPr>
          <w:rFonts w:ascii="Calibri" w:eastAsia="Calibri" w:hAnsi="Calibri" w:cs="Calibri"/>
          <w:b/>
          <w:u w:val="single"/>
          <w:lang w:eastAsia="en-US"/>
        </w:rPr>
        <w:t xml:space="preserve"> around </w:t>
      </w:r>
      <w:r w:rsidRPr="000148CD">
        <w:rPr>
          <w:rFonts w:ascii="Calibri" w:eastAsia="Calibri" w:hAnsi="Calibri" w:cs="Calibri"/>
          <w:b/>
          <w:highlight w:val="green"/>
          <w:u w:val="single"/>
          <w:lang w:eastAsia="en-US"/>
        </w:rPr>
        <w:t>$1 billion. 16 Psyche</w:t>
      </w:r>
      <w:r w:rsidRPr="000148CD">
        <w:rPr>
          <w:rFonts w:ascii="Calibri" w:eastAsia="Calibri" w:hAnsi="Calibri" w:cs="Calibri"/>
          <w:b/>
          <w:u w:val="single"/>
          <w:lang w:eastAsia="en-US"/>
        </w:rPr>
        <w:t xml:space="preserve"> is a staggering 226 kilometers (140 miles) wide and the most mineral rich asteroid so far detected. It is speculated that 16 Psyche could be </w:t>
      </w:r>
      <w:r w:rsidRPr="000148CD">
        <w:rPr>
          <w:rFonts w:ascii="Calibri" w:eastAsia="Calibri" w:hAnsi="Calibri" w:cs="Calibri"/>
          <w:b/>
          <w:highlight w:val="green"/>
          <w:u w:val="single"/>
          <w:lang w:eastAsia="en-US"/>
        </w:rPr>
        <w:t>worth</w:t>
      </w:r>
      <w:r w:rsidRPr="000148CD">
        <w:rPr>
          <w:rFonts w:ascii="Calibri" w:eastAsia="Calibri" w:hAnsi="Calibri" w:cs="Calibri"/>
          <w:b/>
          <w:u w:val="single"/>
          <w:lang w:eastAsia="en-US"/>
        </w:rPr>
        <w:t xml:space="preserve"> about </w:t>
      </w:r>
      <w:r w:rsidRPr="000148CD">
        <w:rPr>
          <w:rFonts w:ascii="Calibri" w:eastAsia="Calibri" w:hAnsi="Calibri" w:cs="Calibri"/>
          <w:b/>
          <w:highlight w:val="green"/>
          <w:u w:val="single"/>
          <w:lang w:eastAsia="en-US"/>
        </w:rPr>
        <w:t>$10,000 quadrillion</w:t>
      </w:r>
      <w:r w:rsidRPr="000148CD">
        <w:rPr>
          <w:rFonts w:ascii="Calibri" w:eastAsia="Calibri" w:hAnsi="Calibri" w:cs="Calibri"/>
          <w:b/>
          <w:u w:val="single"/>
          <w:lang w:eastAsia="en-US"/>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0148CD">
        <w:rPr>
          <w:rFonts w:ascii="Calibri" w:eastAsia="Calibri" w:hAnsi="Calibri" w:cs="Calibri"/>
          <w:b/>
          <w:highlight w:val="green"/>
          <w:u w:val="single"/>
          <w:lang w:eastAsia="en-US"/>
        </w:rPr>
        <w:t>Twenty four percent of</w:t>
      </w:r>
      <w:r w:rsidRPr="000148CD">
        <w:rPr>
          <w:rFonts w:ascii="Calibri" w:eastAsia="Calibri" w:hAnsi="Calibri" w:cs="Calibri"/>
          <w:b/>
          <w:u w:val="single"/>
          <w:lang w:eastAsia="en-US"/>
        </w:rPr>
        <w:t xml:space="preserve"> all </w:t>
      </w:r>
      <w:r w:rsidRPr="000148CD">
        <w:rPr>
          <w:rFonts w:ascii="Calibri" w:eastAsia="Calibri" w:hAnsi="Calibri" w:cs="Calibri"/>
          <w:b/>
          <w:highlight w:val="green"/>
          <w:u w:val="single"/>
          <w:lang w:eastAsia="en-US"/>
        </w:rPr>
        <w:t>asteroids</w:t>
      </w:r>
      <w:r w:rsidRPr="000148CD">
        <w:rPr>
          <w:rFonts w:ascii="Calibri" w:eastAsia="Calibri" w:hAnsi="Calibri" w:cs="Calibri"/>
          <w:b/>
          <w:u w:val="single"/>
          <w:lang w:eastAsia="en-US"/>
        </w:rPr>
        <w:t xml:space="preserve"> are thought to be </w:t>
      </w:r>
      <w:r w:rsidRPr="000148CD">
        <w:rPr>
          <w:rFonts w:ascii="Calibri" w:eastAsia="Calibri" w:hAnsi="Calibri" w:cs="Calibri"/>
          <w:b/>
          <w:highlight w:val="green"/>
          <w:u w:val="single"/>
          <w:lang w:eastAsia="en-US"/>
        </w:rPr>
        <w:t>composed of metals and rare minerals</w:t>
      </w:r>
      <w:r w:rsidRPr="000148CD">
        <w:rPr>
          <w:rFonts w:ascii="Calibri" w:eastAsia="Calibri" w:hAnsi="Calibri" w:cs="Calibri"/>
          <w:b/>
          <w:u w:val="single"/>
          <w:lang w:eastAsia="en-US"/>
        </w:rPr>
        <w:t xml:space="preserve">. While it is quite difficult to analyze asteroid composition from here on the earth’s surface, there are another </w:t>
      </w:r>
      <w:r w:rsidRPr="000148CD">
        <w:rPr>
          <w:rFonts w:ascii="Calibri" w:eastAsia="Calibri" w:hAnsi="Calibri" w:cs="Calibri"/>
          <w:b/>
          <w:highlight w:val="green"/>
          <w:u w:val="single"/>
          <w:lang w:eastAsia="en-US"/>
        </w:rPr>
        <w:t>10 asteroids</w:t>
      </w:r>
      <w:r w:rsidRPr="000148CD">
        <w:rPr>
          <w:rFonts w:ascii="Calibri" w:eastAsia="Calibri" w:hAnsi="Calibri" w:cs="Calibri"/>
          <w:b/>
          <w:u w:val="single"/>
          <w:lang w:eastAsia="en-US"/>
        </w:rPr>
        <w:t xml:space="preserve"> have been identified as likely </w:t>
      </w:r>
      <w:r w:rsidRPr="000148CD">
        <w:rPr>
          <w:rFonts w:ascii="Calibri" w:eastAsia="Calibri" w:hAnsi="Calibri" w:cs="Calibri"/>
          <w:b/>
          <w:highlight w:val="green"/>
          <w:u w:val="single"/>
          <w:lang w:eastAsia="en-US"/>
        </w:rPr>
        <w:t>cost-effective mining targets</w:t>
      </w:r>
      <w:r w:rsidRPr="000148CD">
        <w:rPr>
          <w:rFonts w:ascii="Calibri" w:eastAsia="Calibri" w:hAnsi="Calibri" w:cs="Calibri"/>
          <w:b/>
          <w:u w:val="single"/>
          <w:lang w:eastAsia="en-US"/>
        </w:rPr>
        <w:t xml:space="preserve"> to date.</w:t>
      </w:r>
    </w:p>
    <w:p w14:paraId="52E52FC8" w14:textId="77777777" w:rsidR="000148CD" w:rsidRPr="000148CD" w:rsidRDefault="000148CD" w:rsidP="000148CD">
      <w:pPr>
        <w:rPr>
          <w:rFonts w:ascii="Calibri" w:eastAsia="Calibri" w:hAnsi="Calibri" w:cs="Calibri"/>
          <w:lang w:eastAsia="en-US"/>
        </w:rPr>
      </w:pPr>
    </w:p>
    <w:p w14:paraId="3D66EC04" w14:textId="77777777" w:rsidR="000148CD" w:rsidRPr="000148CD" w:rsidRDefault="000148CD" w:rsidP="000148CD">
      <w:pPr>
        <w:keepNext/>
        <w:keepLines/>
        <w:spacing w:before="40" w:after="0"/>
        <w:outlineLvl w:val="3"/>
        <w:rPr>
          <w:rFonts w:ascii="Calibri" w:eastAsia="SimSun" w:hAnsi="Calibri" w:cs="Calibri"/>
          <w:b/>
          <w:sz w:val="26"/>
          <w:lang w:eastAsia="en-US"/>
        </w:rPr>
      </w:pPr>
      <w:r w:rsidRPr="000148CD">
        <w:rPr>
          <w:rFonts w:ascii="Calibri" w:eastAsia="SimSun" w:hAnsi="Calibri" w:cs="Calibri"/>
          <w:b/>
          <w:sz w:val="26"/>
          <w:lang w:eastAsia="en-US"/>
        </w:rPr>
        <w:t>China gatekeeps REMs now but the PIC ensures domestic sustainability</w:t>
      </w:r>
    </w:p>
    <w:p w14:paraId="30791F8F"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Stavridis 21</w:t>
      </w:r>
      <w:r w:rsidRPr="000148CD">
        <w:rPr>
          <w:rFonts w:ascii="Calibri" w:eastAsia="Calibri" w:hAnsi="Calibri" w:cs="Calibri"/>
          <w:lang w:eastAsia="en-US"/>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0148CD">
          <w:rPr>
            <w:rFonts w:ascii="Calibri" w:eastAsia="Calibri" w:hAnsi="Calibri" w:cs="Calibri"/>
            <w:lang w:eastAsia="en-US"/>
          </w:rPr>
          <w:t>https://www.bloomberg.com/opinion/articles/2021-03-04/u-s-needs-a-strong-defense-against-china-s-rare-earth-weapon</w:t>
        </w:r>
      </w:hyperlink>
      <w:r w:rsidRPr="000148CD">
        <w:rPr>
          <w:rFonts w:ascii="Calibri" w:eastAsia="Calibri" w:hAnsi="Calibri" w:cs="Calibri"/>
          <w:lang w:eastAsia="en-US"/>
        </w:rPr>
        <w:t>] TDI</w:t>
      </w:r>
    </w:p>
    <w:p w14:paraId="31BC7D14"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You could be forgiven if you are confused about what’s going on with rare-earth elements. On the one hand, news reports indicate that China may increase production quotas of the minerals this quarter as a </w:t>
      </w:r>
      <w:hyperlink r:id="rId7" w:tgtFrame="_blank" w:history="1">
        <w:r w:rsidRPr="000148CD">
          <w:rPr>
            <w:rFonts w:ascii="Calibri" w:eastAsia="Calibri" w:hAnsi="Calibri" w:cs="Calibri"/>
            <w:lang w:eastAsia="en-US"/>
          </w:rPr>
          <w:t>goodwill gesture</w:t>
        </w:r>
      </w:hyperlink>
      <w:r w:rsidRPr="000148CD">
        <w:rPr>
          <w:rFonts w:ascii="Calibri" w:eastAsia="Calibri" w:hAnsi="Calibri" w:cs="Calibri"/>
          <w:lang w:eastAsia="en-US"/>
        </w:rPr>
        <w:t xml:space="preserve"> to the Joe Biden administration. But other </w:t>
      </w:r>
      <w:r w:rsidRPr="000148CD">
        <w:rPr>
          <w:rFonts w:ascii="Calibri" w:eastAsia="Calibri" w:hAnsi="Calibri" w:cs="Calibri"/>
          <w:b/>
          <w:u w:val="single"/>
          <w:lang w:eastAsia="en-US"/>
        </w:rPr>
        <w:t xml:space="preserve">sources say that </w:t>
      </w:r>
      <w:r w:rsidRPr="000148CD">
        <w:rPr>
          <w:rFonts w:ascii="Calibri" w:eastAsia="Calibri" w:hAnsi="Calibri" w:cs="Calibri"/>
          <w:b/>
          <w:highlight w:val="green"/>
          <w:u w:val="single"/>
          <w:lang w:eastAsia="en-US"/>
        </w:rPr>
        <w:t>China may</w:t>
      </w:r>
      <w:r w:rsidRPr="000148CD">
        <w:rPr>
          <w:rFonts w:ascii="Calibri" w:eastAsia="Calibri" w:hAnsi="Calibri" w:cs="Calibri"/>
          <w:b/>
          <w:u w:val="single"/>
          <w:lang w:eastAsia="en-US"/>
        </w:rPr>
        <w:t xml:space="preserve"> ultimately </w:t>
      </w:r>
      <w:r w:rsidRPr="000148CD">
        <w:rPr>
          <w:rFonts w:ascii="Calibri" w:eastAsia="Calibri" w:hAnsi="Calibri" w:cs="Calibri"/>
          <w:b/>
          <w:highlight w:val="green"/>
          <w:u w:val="single"/>
          <w:lang w:eastAsia="en-US"/>
        </w:rPr>
        <w:t>ban</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export of</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rare earths altogether on “</w:t>
      </w:r>
      <w:hyperlink r:id="rId8" w:tgtFrame="_blank" w:history="1">
        <w:r w:rsidRPr="000148CD">
          <w:rPr>
            <w:rFonts w:ascii="Calibri" w:eastAsia="Calibri" w:hAnsi="Calibri" w:cs="Calibri"/>
            <w:b/>
            <w:highlight w:val="green"/>
            <w:u w:val="single"/>
            <w:lang w:eastAsia="en-US"/>
          </w:rPr>
          <w:t>security concerns</w:t>
        </w:r>
      </w:hyperlink>
      <w:r w:rsidRPr="000148CD">
        <w:rPr>
          <w:rFonts w:ascii="Calibri" w:eastAsia="Calibri" w:hAnsi="Calibri" w:cs="Calibri"/>
          <w:b/>
          <w:u w:val="single"/>
          <w:lang w:eastAsia="en-US"/>
        </w:rPr>
        <w:t>.”</w:t>
      </w:r>
      <w:r w:rsidRPr="000148CD">
        <w:rPr>
          <w:rFonts w:ascii="Calibri" w:eastAsia="Calibri" w:hAnsi="Calibri" w:cs="Calibri"/>
          <w:lang w:eastAsia="en-US"/>
        </w:rPr>
        <w:t xml:space="preserve"> What’s really going on here?</w:t>
      </w:r>
    </w:p>
    <w:p w14:paraId="271730B9"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u w:val="single"/>
          <w:lang w:eastAsia="en-US"/>
        </w:rPr>
        <w:t>There are 17 elements considered </w:t>
      </w:r>
      <w:hyperlink r:id="rId9" w:tgtFrame="_blank" w:history="1">
        <w:r w:rsidRPr="000148CD">
          <w:rPr>
            <w:rFonts w:ascii="Calibri" w:eastAsia="Calibri" w:hAnsi="Calibri" w:cs="Calibri"/>
            <w:b/>
            <w:u w:val="single"/>
            <w:lang w:eastAsia="en-US"/>
          </w:rPr>
          <w:t>rare earths</w:t>
        </w:r>
      </w:hyperlink>
      <w:r w:rsidRPr="000148CD">
        <w:rPr>
          <w:rFonts w:ascii="Calibri" w:eastAsia="Calibri" w:hAnsi="Calibri" w:cs="Calibri"/>
          <w:lang w:eastAsia="en-US"/>
        </w:rPr>
        <w:t xml:space="preserve"> — lanthanum, cerium, praseodymium, neodymium, promethium, samarium, europium, gadolinium, terbium, dysprosium, holmium, erbium, thulium, ytterbium, lutetium, scandium and yttrium — and while many aren’t actually rare in terms of global deposits, </w:t>
      </w:r>
      <w:r w:rsidRPr="000148CD">
        <w:rPr>
          <w:rFonts w:ascii="Calibri" w:eastAsia="Calibri" w:hAnsi="Calibri" w:cs="Calibri"/>
          <w:b/>
          <w:u w:val="single"/>
          <w:lang w:eastAsia="en-US"/>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3FB4F57C"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I began to focus on rare-earth elements when I commanded the North Atlantic Treaty Organization’s presence in Afghanistan, known as the International Security Assistance Force. While Afghans live in an extremely poor country, </w:t>
      </w:r>
      <w:hyperlink r:id="rId10" w:tgtFrame="_blank" w:history="1">
        <w:r w:rsidRPr="000148CD">
          <w:rPr>
            <w:rFonts w:ascii="Calibri" w:eastAsia="Calibri" w:hAnsi="Calibri" w:cs="Calibri"/>
            <w:lang w:eastAsia="en-US"/>
          </w:rPr>
          <w:t>studies</w:t>
        </w:r>
      </w:hyperlink>
      <w:r w:rsidRPr="000148CD">
        <w:rPr>
          <w:rFonts w:ascii="Calibri" w:eastAsia="Calibri" w:hAnsi="Calibri" w:cs="Calibri"/>
          <w:lang w:eastAsia="en-US"/>
        </w:rPr>
        <w:t> have assessed that they sit atop $1 trillion to $3 trillion in a wide variety of minerals, including rare earths. Some </w:t>
      </w:r>
      <w:hyperlink r:id="rId11" w:tgtFrame="_blank" w:history="1">
        <w:r w:rsidRPr="000148CD">
          <w:rPr>
            <w:rFonts w:ascii="Calibri" w:eastAsia="Calibri" w:hAnsi="Calibri" w:cs="Calibri"/>
            <w:lang w:eastAsia="en-US"/>
          </w:rPr>
          <w:t>estimates</w:t>
        </w:r>
      </w:hyperlink>
      <w:r w:rsidRPr="000148CD">
        <w:rPr>
          <w:rFonts w:ascii="Calibri" w:eastAsia="Calibri" w:hAnsi="Calibri" w:cs="Calibri"/>
          <w:lang w:eastAsia="en-US"/>
        </w:rPr>
        <w:t> put the rare-earth levels alone at 1.4 million metric tons.</w:t>
      </w:r>
    </w:p>
    <w:p w14:paraId="1C3A6C71"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85EEF17"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highlight w:val="green"/>
          <w:u w:val="single"/>
          <w:lang w:eastAsia="en-US"/>
        </w:rPr>
        <w:t>China controls</w:t>
      </w:r>
      <w:r w:rsidRPr="000148CD">
        <w:rPr>
          <w:rFonts w:ascii="Calibri" w:eastAsia="Calibri" w:hAnsi="Calibri" w:cs="Calibri"/>
          <w:b/>
          <w:u w:val="single"/>
          <w:lang w:eastAsia="en-US"/>
        </w:rPr>
        <w:t xml:space="preserve"> roughly </w:t>
      </w:r>
      <w:r w:rsidRPr="000148CD">
        <w:rPr>
          <w:rFonts w:ascii="Calibri" w:eastAsia="Calibri" w:hAnsi="Calibri" w:cs="Calibri"/>
          <w:b/>
          <w:highlight w:val="green"/>
          <w:u w:val="single"/>
          <w:lang w:eastAsia="en-US"/>
        </w:rPr>
        <w:t>80% of the rare-earths market</w:t>
      </w:r>
      <w:r w:rsidRPr="000148CD">
        <w:rPr>
          <w:rFonts w:ascii="Calibri" w:eastAsia="Calibri" w:hAnsi="Calibri" w:cs="Calibri"/>
          <w:b/>
          <w:u w:val="single"/>
          <w:lang w:eastAsia="en-US"/>
        </w:rPr>
        <w:t xml:space="preserve">, between what it mines itself and processes in raw material from elsewhere. </w:t>
      </w:r>
      <w:r w:rsidRPr="000148CD">
        <w:rPr>
          <w:rFonts w:ascii="Calibri" w:eastAsia="Calibri" w:hAnsi="Calibri" w:cs="Calibri"/>
          <w:b/>
          <w:highlight w:val="green"/>
          <w:u w:val="single"/>
          <w:lang w:eastAsia="en-US"/>
        </w:rPr>
        <w:t>If it decided to</w:t>
      </w:r>
      <w:r w:rsidRPr="000148CD">
        <w:rPr>
          <w:rFonts w:ascii="Calibri" w:eastAsia="Calibri" w:hAnsi="Calibri" w:cs="Calibri"/>
          <w:b/>
          <w:u w:val="single"/>
          <w:lang w:eastAsia="en-US"/>
        </w:rPr>
        <w:t xml:space="preserve"> wield the weapon of </w:t>
      </w:r>
      <w:r w:rsidRPr="000148CD">
        <w:rPr>
          <w:rFonts w:ascii="Calibri" w:eastAsia="Calibri" w:hAnsi="Calibri" w:cs="Calibri"/>
          <w:b/>
          <w:highlight w:val="green"/>
          <w:u w:val="single"/>
          <w:lang w:eastAsia="en-US"/>
        </w:rPr>
        <w:t>restrict</w:t>
      </w:r>
      <w:r w:rsidRPr="000148CD">
        <w:rPr>
          <w:rFonts w:ascii="Calibri" w:eastAsia="Calibri" w:hAnsi="Calibri" w:cs="Calibri"/>
          <w:b/>
          <w:u w:val="single"/>
          <w:lang w:eastAsia="en-US"/>
        </w:rPr>
        <w:t xml:space="preserve">ing the </w:t>
      </w:r>
      <w:r w:rsidRPr="000148CD">
        <w:rPr>
          <w:rFonts w:ascii="Calibri" w:eastAsia="Calibri" w:hAnsi="Calibri" w:cs="Calibri"/>
          <w:b/>
          <w:highlight w:val="green"/>
          <w:u w:val="single"/>
          <w:lang w:eastAsia="en-US"/>
        </w:rPr>
        <w:t>supply</w:t>
      </w:r>
      <w:r w:rsidRPr="000148CD">
        <w:rPr>
          <w:rFonts w:ascii="Calibri" w:eastAsia="Calibri" w:hAnsi="Calibri" w:cs="Calibri"/>
          <w:b/>
          <w:u w:val="single"/>
          <w:lang w:eastAsia="en-US"/>
        </w:rPr>
        <w:t xml:space="preserve"> — something it has repeatedly </w:t>
      </w:r>
      <w:hyperlink r:id="rId12" w:tgtFrame="_blank" w:history="1">
        <w:r w:rsidRPr="000148CD">
          <w:rPr>
            <w:rFonts w:ascii="Calibri" w:eastAsia="Calibri" w:hAnsi="Calibri" w:cs="Calibri"/>
            <w:b/>
            <w:u w:val="single"/>
            <w:lang w:eastAsia="en-US"/>
          </w:rPr>
          <w:t>threatened</w:t>
        </w:r>
      </w:hyperlink>
      <w:r w:rsidRPr="000148CD">
        <w:rPr>
          <w:rFonts w:ascii="Calibri" w:eastAsia="Calibri" w:hAnsi="Calibri" w:cs="Calibri"/>
          <w:b/>
          <w:u w:val="single"/>
          <w:lang w:eastAsia="en-US"/>
        </w:rPr>
        <w:t xml:space="preserve"> to do — </w:t>
      </w:r>
      <w:r w:rsidRPr="000148CD">
        <w:rPr>
          <w:rFonts w:ascii="Calibri" w:eastAsia="Calibri" w:hAnsi="Calibri" w:cs="Calibri"/>
          <w:b/>
          <w:highlight w:val="green"/>
          <w:u w:val="single"/>
          <w:lang w:eastAsia="en-US"/>
        </w:rPr>
        <w:t>it would create a significant challenge</w:t>
      </w:r>
      <w:r w:rsidRPr="000148CD">
        <w:rPr>
          <w:rFonts w:ascii="Calibri" w:eastAsia="Calibri" w:hAnsi="Calibri" w:cs="Calibri"/>
          <w:b/>
          <w:u w:val="single"/>
          <w:lang w:eastAsia="en-US"/>
        </w:rPr>
        <w:t xml:space="preserve"> for manufacturers and a geopolitical predicament for the industrialized world.</w:t>
      </w:r>
    </w:p>
    <w:p w14:paraId="3D06F622"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lang w:eastAsia="en-US"/>
        </w:rPr>
        <w:t xml:space="preserve">It could happen. </w:t>
      </w:r>
      <w:r w:rsidRPr="000148CD">
        <w:rPr>
          <w:rFonts w:ascii="Calibri" w:eastAsia="Calibri" w:hAnsi="Calibri" w:cs="Calibri"/>
          <w:b/>
          <w:u w:val="single"/>
          <w:lang w:eastAsia="en-US"/>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4F1D59B5"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President Donald Trump’s administration issued an executive order to spur the production of rare earths domestically, and created an </w:t>
      </w:r>
      <w:hyperlink r:id="rId13" w:tgtFrame="_blank" w:history="1">
        <w:r w:rsidRPr="000148CD">
          <w:rPr>
            <w:rFonts w:ascii="Calibri" w:eastAsia="Calibri" w:hAnsi="Calibri" w:cs="Calibri"/>
            <w:lang w:eastAsia="en-US"/>
          </w:rPr>
          <w:t>Energy Resource Governance Initiative</w:t>
        </w:r>
      </w:hyperlink>
      <w:r w:rsidRPr="000148CD">
        <w:rPr>
          <w:rFonts w:ascii="Calibri" w:eastAsia="Calibri" w:hAnsi="Calibri" w:cs="Calibri"/>
          <w:lang w:eastAsia="en-US"/>
        </w:rPr>
        <w:t> to promote international mining. The European Union and Japan, among others, are also aggressively seeking newer sources of rare earths.</w:t>
      </w:r>
    </w:p>
    <w:p w14:paraId="3407490D"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lang w:eastAsia="en-US"/>
        </w:rPr>
        <w:t xml:space="preserve">Given this tension, it was superficially surprising that </w:t>
      </w:r>
      <w:r w:rsidRPr="000148CD">
        <w:rPr>
          <w:rFonts w:ascii="Calibri" w:eastAsia="Calibri" w:hAnsi="Calibri" w:cs="Calibri"/>
          <w:b/>
          <w:u w:val="single"/>
          <w:lang w:eastAsia="en-US"/>
        </w:rPr>
        <w:t>China announced it would boost its mining quotas in the first quarter of 2021</w:t>
      </w:r>
      <w:r w:rsidRPr="000148CD">
        <w:rPr>
          <w:rFonts w:ascii="Calibri" w:eastAsia="Calibri" w:hAnsi="Calibri" w:cs="Calibri"/>
          <w:lang w:eastAsia="en-US"/>
        </w:rPr>
        <w:t xml:space="preserve"> by nearly 30%, reflecting a continuation in strong (and rising) demand. But </w:t>
      </w:r>
      <w:r w:rsidRPr="000148CD">
        <w:rPr>
          <w:rFonts w:ascii="Calibri" w:eastAsia="Calibri" w:hAnsi="Calibri" w:cs="Calibri"/>
          <w:b/>
          <w:u w:val="single"/>
          <w:lang w:eastAsia="en-US"/>
        </w:rPr>
        <w:t xml:space="preserve">the increase occurs under a shadow of uncertainty, as the </w:t>
      </w:r>
      <w:r w:rsidRPr="000148CD">
        <w:rPr>
          <w:rFonts w:ascii="Calibri" w:eastAsia="Calibri" w:hAnsi="Calibri" w:cs="Calibri"/>
          <w:b/>
          <w:highlight w:val="green"/>
          <w:u w:val="single"/>
          <w:lang w:eastAsia="en-US"/>
        </w:rPr>
        <w:t>C</w:t>
      </w:r>
      <w:r w:rsidRPr="000148CD">
        <w:rPr>
          <w:rFonts w:ascii="Calibri" w:eastAsia="Calibri" w:hAnsi="Calibri" w:cs="Calibri"/>
          <w:b/>
          <w:u w:val="single"/>
          <w:lang w:eastAsia="en-US"/>
        </w:rPr>
        <w:t xml:space="preserve">hinese </w:t>
      </w:r>
      <w:r w:rsidRPr="000148CD">
        <w:rPr>
          <w:rFonts w:ascii="Calibri" w:eastAsia="Calibri" w:hAnsi="Calibri" w:cs="Calibri"/>
          <w:b/>
          <w:highlight w:val="green"/>
          <w:u w:val="single"/>
          <w:lang w:eastAsia="en-US"/>
        </w:rPr>
        <w:t>C</w:t>
      </w:r>
      <w:r w:rsidRPr="000148CD">
        <w:rPr>
          <w:rFonts w:ascii="Calibri" w:eastAsia="Calibri" w:hAnsi="Calibri" w:cs="Calibri"/>
          <w:b/>
          <w:u w:val="single"/>
          <w:lang w:eastAsia="en-US"/>
        </w:rPr>
        <w:t xml:space="preserve">ommunist </w:t>
      </w:r>
      <w:r w:rsidRPr="000148CD">
        <w:rPr>
          <w:rFonts w:ascii="Calibri" w:eastAsia="Calibri" w:hAnsi="Calibri" w:cs="Calibri"/>
          <w:b/>
          <w:highlight w:val="green"/>
          <w:u w:val="single"/>
          <w:lang w:eastAsia="en-US"/>
        </w:rPr>
        <w:t>P</w:t>
      </w:r>
      <w:r w:rsidRPr="000148CD">
        <w:rPr>
          <w:rFonts w:ascii="Calibri" w:eastAsia="Calibri" w:hAnsi="Calibri" w:cs="Calibri"/>
          <w:b/>
          <w:u w:val="single"/>
          <w:lang w:eastAsia="en-US"/>
        </w:rPr>
        <w:t xml:space="preserve">arty </w:t>
      </w:r>
      <w:r w:rsidRPr="000148CD">
        <w:rPr>
          <w:rFonts w:ascii="Calibri" w:eastAsia="Calibri" w:hAnsi="Calibri" w:cs="Calibri"/>
          <w:b/>
          <w:highlight w:val="green"/>
          <w:u w:val="single"/>
          <w:lang w:eastAsia="en-US"/>
        </w:rPr>
        <w:t>is undertaking a “review” of its</w:t>
      </w:r>
      <w:r w:rsidRPr="000148CD">
        <w:rPr>
          <w:rFonts w:ascii="Calibri" w:eastAsia="Calibri" w:hAnsi="Calibri" w:cs="Calibri"/>
          <w:b/>
          <w:u w:val="single"/>
          <w:lang w:eastAsia="en-US"/>
        </w:rPr>
        <w:t xml:space="preserve"> policies concerning future </w:t>
      </w:r>
      <w:r w:rsidRPr="000148CD">
        <w:rPr>
          <w:rFonts w:ascii="Calibri" w:eastAsia="Calibri" w:hAnsi="Calibri" w:cs="Calibri"/>
          <w:b/>
          <w:highlight w:val="green"/>
          <w:u w:val="single"/>
          <w:lang w:eastAsia="en-US"/>
        </w:rPr>
        <w:t>sales of rare earths</w:t>
      </w:r>
      <w:r w:rsidRPr="000148CD">
        <w:rPr>
          <w:rFonts w:ascii="Calibri" w:eastAsia="Calibri" w:hAnsi="Calibri" w:cs="Calibri"/>
          <w:b/>
          <w:u w:val="single"/>
          <w:lang w:eastAsia="en-US"/>
        </w:rPr>
        <w:t>. In all probability, the tactics of the increase are temporary, and fit within a larger strategy.</w:t>
      </w:r>
    </w:p>
    <w:p w14:paraId="168A3877"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highlight w:val="green"/>
          <w:u w:val="single"/>
          <w:lang w:eastAsia="en-US"/>
        </w:rPr>
        <w:t>China will go to great lengths to maintain</w:t>
      </w:r>
      <w:r w:rsidRPr="000148CD">
        <w:rPr>
          <w:rFonts w:ascii="Calibri" w:eastAsia="Calibri" w:hAnsi="Calibri" w:cs="Calibri"/>
          <w:b/>
          <w:u w:val="single"/>
          <w:lang w:eastAsia="en-US"/>
        </w:rPr>
        <w:t xml:space="preserve"> overall </w:t>
      </w:r>
      <w:r w:rsidRPr="000148CD">
        <w:rPr>
          <w:rFonts w:ascii="Calibri" w:eastAsia="Calibri" w:hAnsi="Calibri" w:cs="Calibri"/>
          <w:b/>
          <w:highlight w:val="green"/>
          <w:u w:val="single"/>
          <w:lang w:eastAsia="en-US"/>
        </w:rPr>
        <w:t>control of the global rare-earths supply. This fits</w:t>
      </w:r>
      <w:r w:rsidRPr="000148CD">
        <w:rPr>
          <w:rFonts w:ascii="Calibri" w:eastAsia="Calibri" w:hAnsi="Calibri" w:cs="Calibri"/>
          <w:b/>
          <w:u w:val="single"/>
          <w:lang w:eastAsia="en-US"/>
        </w:rPr>
        <w:t xml:space="preserve"> neatly within </w:t>
      </w:r>
      <w:r w:rsidRPr="000148CD">
        <w:rPr>
          <w:rFonts w:ascii="Calibri" w:eastAsia="Calibri" w:hAnsi="Calibri" w:cs="Calibri"/>
          <w:b/>
          <w:highlight w:val="green"/>
          <w:u w:val="single"/>
          <w:lang w:eastAsia="en-US"/>
        </w:rPr>
        <w:t>the geo-economic approach</w:t>
      </w:r>
      <w:r w:rsidRPr="000148CD">
        <w:rPr>
          <w:rFonts w:ascii="Calibri" w:eastAsia="Calibri" w:hAnsi="Calibri" w:cs="Calibri"/>
          <w:b/>
          <w:u w:val="single"/>
          <w:lang w:eastAsia="en-US"/>
        </w:rPr>
        <w:t xml:space="preserve"> of the </w:t>
      </w:r>
      <w:hyperlink r:id="rId14" w:tgtFrame="_blank" w:history="1">
        <w:r w:rsidRPr="000148CD">
          <w:rPr>
            <w:rFonts w:ascii="Calibri" w:eastAsia="Calibri" w:hAnsi="Calibri" w:cs="Calibri"/>
            <w:b/>
            <w:u w:val="single"/>
            <w:lang w:eastAsia="en-US"/>
          </w:rPr>
          <w:t>One Belt, One Road</w:t>
        </w:r>
      </w:hyperlink>
      <w:r w:rsidRPr="000148CD">
        <w:rPr>
          <w:rFonts w:ascii="Calibri" w:eastAsia="Calibri" w:hAnsi="Calibri" w:cs="Calibri"/>
          <w:b/>
          <w:u w:val="single"/>
          <w:lang w:eastAsia="en-US"/>
        </w:rPr>
        <w:t> initiative</w:t>
      </w:r>
      <w:r w:rsidRPr="000148CD">
        <w:rPr>
          <w:rFonts w:ascii="Calibri" w:eastAsia="Calibri" w:hAnsi="Calibri" w:cs="Calibri"/>
          <w:lang w:eastAsia="en-US"/>
        </w:rPr>
        <w:t xml:space="preserve">, which seeks to use a variety of carrots and sticks — economic, trade, diplomatic and security — </w:t>
      </w:r>
      <w:r w:rsidRPr="000148CD">
        <w:rPr>
          <w:rFonts w:ascii="Calibri" w:eastAsia="Calibri" w:hAnsi="Calibri" w:cs="Calibri"/>
          <w:b/>
          <w:highlight w:val="green"/>
          <w:u w:val="single"/>
          <w:lang w:eastAsia="en-US"/>
        </w:rPr>
        <w:t>to create zones of influence</w:t>
      </w:r>
      <w:r w:rsidRPr="000148CD">
        <w:rPr>
          <w:rFonts w:ascii="Calibri" w:eastAsia="Calibri" w:hAnsi="Calibri" w:cs="Calibri"/>
          <w:b/>
          <w:u w:val="single"/>
          <w:lang w:eastAsia="en-US"/>
        </w:rPr>
        <w:t xml:space="preserve"> globally. In terms of </w:t>
      </w:r>
      <w:r w:rsidRPr="000148CD">
        <w:rPr>
          <w:rFonts w:ascii="Calibri" w:eastAsia="Calibri" w:hAnsi="Calibri" w:cs="Calibri"/>
          <w:b/>
          <w:highlight w:val="green"/>
          <w:u w:val="single"/>
          <w:lang w:eastAsia="en-US"/>
        </w:rPr>
        <w:t>rare earths</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strategy seems to be allowing carefully calibrated access</w:t>
      </w:r>
      <w:r w:rsidRPr="000148CD">
        <w:rPr>
          <w:rFonts w:ascii="Calibri" w:eastAsia="Calibri" w:hAnsi="Calibri" w:cs="Calibri"/>
          <w:b/>
          <w:u w:val="single"/>
          <w:lang w:eastAsia="en-US"/>
        </w:rPr>
        <w:t xml:space="preserve">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4FA4DE4F"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Some free-market advocates believe that China will not take aggressive action choking off supply because that could </w:t>
      </w:r>
      <w:hyperlink r:id="rId15" w:tgtFrame="_blank" w:history="1">
        <w:r w:rsidRPr="000148CD">
          <w:rPr>
            <w:rFonts w:ascii="Calibri" w:eastAsia="Calibri" w:hAnsi="Calibri" w:cs="Calibri"/>
            <w:lang w:eastAsia="en-US"/>
          </w:rPr>
          <w:t>precipitate retaliation</w:t>
        </w:r>
      </w:hyperlink>
      <w:r w:rsidRPr="000148CD">
        <w:rPr>
          <w:rFonts w:ascii="Calibri" w:eastAsia="Calibri" w:hAnsi="Calibri" w:cs="Calibri"/>
          <w:lang w:eastAsia="en-US"/>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2F15591"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u w:val="single"/>
          <w:lang w:eastAsia="en-US"/>
        </w:rPr>
        <w:t xml:space="preserve">The </w:t>
      </w:r>
      <w:r w:rsidRPr="000148CD">
        <w:rPr>
          <w:rFonts w:ascii="Calibri" w:eastAsia="Calibri" w:hAnsi="Calibri" w:cs="Calibri"/>
          <w:b/>
          <w:highlight w:val="green"/>
          <w:u w:val="single"/>
          <w:lang w:eastAsia="en-US"/>
        </w:rPr>
        <w:t>path to rare-earth independence for the U.S. must include: Ensuring supply chains</w:t>
      </w:r>
      <w:r w:rsidRPr="000148CD">
        <w:rPr>
          <w:rFonts w:ascii="Calibri" w:eastAsia="Calibri" w:hAnsi="Calibri" w:cs="Calibri"/>
          <w:b/>
          <w:u w:val="single"/>
          <w:lang w:eastAsia="en-US"/>
        </w:rPr>
        <w:t xml:space="preserve"> of rare earths necessary for national security; </w:t>
      </w:r>
      <w:r w:rsidRPr="000148CD">
        <w:rPr>
          <w:rFonts w:ascii="Calibri" w:eastAsia="Calibri" w:hAnsi="Calibri" w:cs="Calibri"/>
          <w:b/>
          <w:highlight w:val="green"/>
          <w:u w:val="single"/>
          <w:lang w:eastAsia="en-US"/>
        </w:rPr>
        <w:t>promoting</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exploitation</w:t>
      </w:r>
      <w:r w:rsidRPr="000148CD">
        <w:rPr>
          <w:rFonts w:ascii="Calibri" w:eastAsia="Calibri" w:hAnsi="Calibri" w:cs="Calibri"/>
          <w:b/>
          <w:u w:val="single"/>
          <w:lang w:eastAsia="en-US"/>
        </w:rPr>
        <w:t xml:space="preserve"> of the elements domestically (and removing barriers to responsibly doing so); mandating that defense contractors and other critical-infrastructure entities </w:t>
      </w:r>
      <w:r w:rsidRPr="000148CD">
        <w:rPr>
          <w:rFonts w:ascii="Calibri" w:eastAsia="Calibri" w:hAnsi="Calibri" w:cs="Calibri"/>
          <w:b/>
          <w:highlight w:val="green"/>
          <w:u w:val="single"/>
          <w:lang w:eastAsia="en-US"/>
        </w:rPr>
        <w:t>wean</w:t>
      </w:r>
      <w:r w:rsidRPr="000148CD">
        <w:rPr>
          <w:rFonts w:ascii="Calibri" w:eastAsia="Calibri" w:hAnsi="Calibri" w:cs="Calibri"/>
          <w:b/>
          <w:u w:val="single"/>
          <w:lang w:eastAsia="en-US"/>
        </w:rPr>
        <w:t xml:space="preserve"> themselves </w:t>
      </w:r>
      <w:r w:rsidRPr="000148CD">
        <w:rPr>
          <w:rFonts w:ascii="Calibri" w:eastAsia="Calibri" w:hAnsi="Calibri" w:cs="Calibri"/>
          <w:b/>
          <w:highlight w:val="green"/>
          <w:u w:val="single"/>
          <w:lang w:eastAsia="en-US"/>
        </w:rPr>
        <w:t>off Chinese rare earths</w:t>
      </w:r>
      <w:r w:rsidRPr="000148CD">
        <w:rPr>
          <w:rFonts w:ascii="Calibri" w:eastAsia="Calibri" w:hAnsi="Calibri" w:cs="Calibri"/>
          <w:b/>
          <w:u w:val="single"/>
          <w:lang w:eastAsia="en-US"/>
        </w:rPr>
        <w:t xml:space="preserve">; sponsoring research and development to find alternative materials, especially for clean energy technology; </w:t>
      </w:r>
      <w:r w:rsidRPr="000148CD">
        <w:rPr>
          <w:rFonts w:ascii="Calibri" w:eastAsia="Calibri" w:hAnsi="Calibri" w:cs="Calibri"/>
          <w:b/>
          <w:highlight w:val="green"/>
          <w:u w:val="single"/>
          <w:lang w:eastAsia="en-US"/>
        </w:rPr>
        <w:t>and creating a</w:t>
      </w:r>
      <w:r w:rsidRPr="000148CD">
        <w:rPr>
          <w:rFonts w:ascii="Calibri" w:eastAsia="Calibri" w:hAnsi="Calibri" w:cs="Calibri"/>
          <w:b/>
          <w:u w:val="single"/>
          <w:lang w:eastAsia="en-US"/>
        </w:rPr>
        <w:t xml:space="preserve"> substantial </w:t>
      </w:r>
      <w:r w:rsidRPr="000148CD">
        <w:rPr>
          <w:rFonts w:ascii="Calibri" w:eastAsia="Calibri" w:hAnsi="Calibri" w:cs="Calibri"/>
          <w:b/>
          <w:highlight w:val="green"/>
          <w:u w:val="single"/>
          <w:lang w:eastAsia="en-US"/>
        </w:rPr>
        <w:t>stockpile</w:t>
      </w:r>
      <w:r w:rsidRPr="000148CD">
        <w:rPr>
          <w:rFonts w:ascii="Calibri" w:eastAsia="Calibri" w:hAnsi="Calibri" w:cs="Calibri"/>
          <w:b/>
          <w:u w:val="single"/>
          <w:lang w:eastAsia="en-US"/>
        </w:rPr>
        <w:t xml:space="preserve"> of the elements in case of a Chinese boycott.</w:t>
      </w:r>
    </w:p>
    <w:p w14:paraId="7F6C5F7B"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This is a bipartisan agenda. The Trump administration’s </w:t>
      </w:r>
      <w:hyperlink r:id="rId16" w:tgtFrame="_blank" w:history="1">
        <w:r w:rsidRPr="000148CD">
          <w:rPr>
            <w:rFonts w:ascii="Calibri" w:eastAsia="Calibri" w:hAnsi="Calibri" w:cs="Calibri"/>
            <w:b/>
            <w:u w:val="single"/>
            <w:lang w:eastAsia="en-US"/>
          </w:rPr>
          <w:t>strategic assessment</w:t>
        </w:r>
      </w:hyperlink>
      <w:r w:rsidRPr="000148CD">
        <w:rPr>
          <w:rFonts w:ascii="Calibri" w:eastAsia="Calibri" w:hAnsi="Calibri" w:cs="Calibri"/>
          <w:lang w:eastAsia="en-US"/>
        </w:rPr>
        <w:t xml:space="preserve"> of what needs to be done (which goes beyond just 17 rare earths to include a total of 35 critical minerals) is thoughtful, and </w:t>
      </w:r>
      <w:r w:rsidRPr="000148CD">
        <w:rPr>
          <w:rFonts w:ascii="Calibri" w:eastAsia="Calibri" w:hAnsi="Calibri" w:cs="Calibri"/>
          <w:b/>
          <w:u w:val="single"/>
          <w:lang w:eastAsia="en-US"/>
        </w:rPr>
        <w:t>should serve as a basis for the Biden administration</w:t>
      </w:r>
      <w:r w:rsidRPr="000148CD">
        <w:rPr>
          <w:rFonts w:ascii="Calibri" w:eastAsia="Calibri" w:hAnsi="Calibri" w:cs="Calibri"/>
          <w:lang w:eastAsia="en-US"/>
        </w:rPr>
        <w:t xml:space="preserve"> and Congress.</w:t>
      </w:r>
    </w:p>
    <w:p w14:paraId="7B9800A5" w14:textId="77777777" w:rsidR="000148CD" w:rsidRPr="000148CD" w:rsidRDefault="000148CD" w:rsidP="000148CD">
      <w:pPr>
        <w:rPr>
          <w:rFonts w:ascii="Calibri" w:eastAsia="Calibri" w:hAnsi="Calibri" w:cs="Calibri"/>
          <w:lang w:eastAsia="en-US"/>
        </w:rPr>
      </w:pPr>
    </w:p>
    <w:p w14:paraId="115DC0BE" w14:textId="77777777" w:rsidR="000148CD" w:rsidRPr="000148CD" w:rsidRDefault="000148CD" w:rsidP="000148CD">
      <w:pPr>
        <w:keepNext/>
        <w:keepLines/>
        <w:spacing w:before="40" w:after="0"/>
        <w:outlineLvl w:val="3"/>
        <w:rPr>
          <w:rFonts w:ascii="Calibri" w:eastAsia="SimSun" w:hAnsi="Calibri" w:cs="Calibri"/>
          <w:b/>
          <w:sz w:val="26"/>
          <w:lang w:eastAsia="en-US"/>
        </w:rPr>
      </w:pPr>
      <w:r w:rsidRPr="000148CD">
        <w:rPr>
          <w:rFonts w:ascii="Calibri" w:eastAsia="SimSun" w:hAnsi="Calibri" w:cs="Calibri"/>
          <w:b/>
          <w:sz w:val="26"/>
          <w:lang w:eastAsia="en-US"/>
        </w:rPr>
        <w:t>---- MARKED ---- REM access key to military primacy and tech advancement – alternatives fail</w:t>
      </w:r>
    </w:p>
    <w:p w14:paraId="54B7E3CE" w14:textId="77777777" w:rsidR="000148CD" w:rsidRPr="000148CD" w:rsidRDefault="000148CD" w:rsidP="000148CD">
      <w:pPr>
        <w:rPr>
          <w:rFonts w:ascii="Calibri" w:eastAsia="Calibri" w:hAnsi="Calibri" w:cs="Calibri"/>
          <w:szCs w:val="26"/>
          <w:lang w:eastAsia="en-US"/>
        </w:rPr>
      </w:pPr>
      <w:r w:rsidRPr="000148CD">
        <w:rPr>
          <w:rFonts w:ascii="Calibri" w:eastAsia="Calibri" w:hAnsi="Calibri" w:cs="Calibri"/>
          <w:b/>
          <w:u w:val="single"/>
          <w:lang w:eastAsia="en-US"/>
        </w:rPr>
        <w:t>Trigaux 12</w:t>
      </w:r>
      <w:r w:rsidRPr="000148CD">
        <w:rPr>
          <w:rFonts w:ascii="Calibri" w:eastAsia="Calibri" w:hAnsi="Calibri" w:cs="Calibri"/>
          <w:szCs w:val="26"/>
          <w:lang w:eastAsia="en-US"/>
        </w:rPr>
        <w:t xml:space="preserve"> (David, University Honors Program University of South Florida St. Petersburg) </w:t>
      </w:r>
      <w:r w:rsidRPr="000148CD">
        <w:rPr>
          <w:rFonts w:ascii="Calibri" w:eastAsia="Calibri" w:hAnsi="Calibri" w:cs="Calibri"/>
          <w:lang w:eastAsia="en-US"/>
        </w:rPr>
        <w:t xml:space="preserve">“The US, China and Rare Earth Metals: The Future Of Green Technology, Military Tech, and a Potential Achilles‟ Heel to American Hegemony,” USF St. Petersberg, May 2, 2012, </w:t>
      </w:r>
      <w:hyperlink r:id="rId17" w:history="1">
        <w:r w:rsidRPr="000148CD">
          <w:rPr>
            <w:rFonts w:ascii="Calibri" w:eastAsia="Calibri" w:hAnsi="Calibri" w:cs="Calibri"/>
            <w:szCs w:val="26"/>
            <w:lang w:eastAsia="en-US"/>
          </w:rPr>
          <w:t>https://digital.stpetersburg.usf.edu/cgi/viewcontent.cgi?article=1132&amp;context=honorstheses</w:t>
        </w:r>
      </w:hyperlink>
      <w:r w:rsidRPr="000148CD">
        <w:rPr>
          <w:rFonts w:ascii="Calibri" w:eastAsia="Calibri" w:hAnsi="Calibri" w:cs="Calibri"/>
          <w:szCs w:val="26"/>
          <w:lang w:eastAsia="en-US"/>
        </w:rPr>
        <w:t>] TDI</w:t>
      </w:r>
    </w:p>
    <w:p w14:paraId="2DAB4B2D" w14:textId="77777777" w:rsidR="000148CD" w:rsidRPr="000148CD" w:rsidRDefault="000148CD" w:rsidP="000148CD">
      <w:pPr>
        <w:numPr>
          <w:ilvl w:val="0"/>
          <w:numId w:val="11"/>
        </w:numPr>
        <w:rPr>
          <w:rFonts w:ascii="Calibri" w:eastAsia="Calibri" w:hAnsi="Calibri" w:cs="Calibri"/>
          <w:szCs w:val="26"/>
          <w:lang w:eastAsia="en-US"/>
        </w:rPr>
      </w:pPr>
      <w:r w:rsidRPr="000148CD">
        <w:rPr>
          <w:rFonts w:ascii="Calibri" w:eastAsia="Calibri" w:hAnsi="Calibri" w:cs="Calibri"/>
          <w:szCs w:val="26"/>
          <w:lang w:eastAsia="en-US"/>
        </w:rPr>
        <w:t>Ok maybe I painted this tm but it’s a great card</w:t>
      </w:r>
    </w:p>
    <w:p w14:paraId="1F6FC20F"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lang w:eastAsia="en-US"/>
        </w:rPr>
        <w:t xml:space="preserve">The </w:t>
      </w:r>
      <w:r w:rsidRPr="000148CD">
        <w:rPr>
          <w:rFonts w:ascii="Calibri" w:eastAsia="Calibri" w:hAnsi="Calibri" w:cs="Calibri"/>
          <w:b/>
          <w:u w:val="single"/>
          <w:lang w:eastAsia="en-US"/>
        </w:rPr>
        <w:t xml:space="preserve">implications of a </w:t>
      </w:r>
      <w:r w:rsidRPr="000148CD">
        <w:rPr>
          <w:rFonts w:ascii="Calibri" w:eastAsia="Calibri" w:hAnsi="Calibri" w:cs="Calibri"/>
          <w:b/>
          <w:highlight w:val="green"/>
          <w:u w:val="single"/>
          <w:lang w:eastAsia="en-US"/>
        </w:rPr>
        <w:t>rare earth shortage</w:t>
      </w:r>
      <w:r w:rsidRPr="000148CD">
        <w:rPr>
          <w:rFonts w:ascii="Calibri" w:eastAsia="Calibri" w:hAnsi="Calibri" w:cs="Calibri"/>
          <w:lang w:eastAsia="en-US"/>
        </w:rPr>
        <w:t xml:space="preserve"> aren’t strictly related to the environment, and energy dependence, but </w:t>
      </w:r>
      <w:r w:rsidRPr="000148CD">
        <w:rPr>
          <w:rFonts w:ascii="Calibri" w:eastAsia="Calibri" w:hAnsi="Calibri" w:cs="Calibri"/>
          <w:b/>
          <w:u w:val="single"/>
          <w:lang w:eastAsia="en-US"/>
        </w:rPr>
        <w:t xml:space="preserve">have distinct military implications as well that </w:t>
      </w:r>
      <w:r w:rsidRPr="000148CD">
        <w:rPr>
          <w:rFonts w:ascii="Calibri" w:eastAsia="Calibri" w:hAnsi="Calibri" w:cs="Calibri"/>
          <w:b/>
          <w:highlight w:val="green"/>
          <w:u w:val="single"/>
          <w:lang w:eastAsia="en-US"/>
        </w:rPr>
        <w:t>could threaten the position of the United States world’s strongest military</w:t>
      </w:r>
      <w:r w:rsidRPr="000148CD">
        <w:rPr>
          <w:rFonts w:ascii="Calibri" w:eastAsia="Calibri" w:hAnsi="Calibri" w:cs="Calibri"/>
          <w:lang w:eastAsia="en-US"/>
        </w:rPr>
        <w:t xml:space="preserve">. The United States place in the world was assured by powerful and decisive deployments in World War One and World War Two. </w:t>
      </w:r>
      <w:r w:rsidRPr="000148CD">
        <w:rPr>
          <w:rFonts w:ascii="Calibri" w:eastAsia="Calibri" w:hAnsi="Calibri" w:cs="Calibri"/>
          <w:b/>
          <w:u w:val="single"/>
          <w:lang w:eastAsia="en-US"/>
        </w:rPr>
        <w:t>Our military expansion was built upon a large, powerful industrial base that created more, better weapons of war for our soldiers</w:t>
      </w:r>
      <w:r w:rsidRPr="000148CD">
        <w:rPr>
          <w:rFonts w:ascii="Calibri" w:eastAsia="Calibri" w:hAnsi="Calibri" w:cs="Calibri"/>
          <w:lang w:eastAsia="en-US"/>
        </w:rPr>
        <w:t xml:space="preserve">. During the World Wars, a well-organized draft that sent millions of men into battle in a short amount of time proved decisive, but as the war ended, and soldiers drafted into service returned to civilian life, </w:t>
      </w:r>
      <w:r w:rsidRPr="000148CD">
        <w:rPr>
          <w:rFonts w:ascii="Calibri" w:eastAsia="Calibri" w:hAnsi="Calibri" w:cs="Calibri"/>
          <w:b/>
          <w:u w:val="single"/>
          <w:lang w:eastAsia="en-US"/>
        </w:rPr>
        <w:t xml:space="preserve">the </w:t>
      </w:r>
      <w:r w:rsidRPr="000148CD">
        <w:rPr>
          <w:rFonts w:ascii="Calibri" w:eastAsia="Calibri" w:hAnsi="Calibri" w:cs="Calibri"/>
          <w:b/>
          <w:highlight w:val="green"/>
          <w:u w:val="single"/>
          <w:lang w:eastAsia="en-US"/>
        </w:rPr>
        <w:t>U.S. tech</w:t>
      </w:r>
      <w:r w:rsidRPr="000148CD">
        <w:rPr>
          <w:rFonts w:ascii="Calibri" w:eastAsia="Calibri" w:hAnsi="Calibri" w:cs="Calibri"/>
          <w:b/>
          <w:u w:val="single"/>
          <w:lang w:eastAsia="en-US"/>
        </w:rPr>
        <w:t xml:space="preserve">nological </w:t>
      </w:r>
      <w:r w:rsidRPr="000148CD">
        <w:rPr>
          <w:rFonts w:ascii="Calibri" w:eastAsia="Calibri" w:hAnsi="Calibri" w:cs="Calibri"/>
          <w:b/>
          <w:highlight w:val="green"/>
          <w:u w:val="single"/>
          <w:lang w:eastAsia="en-US"/>
        </w:rPr>
        <w:t>superiority</w:t>
      </w:r>
      <w:r w:rsidRPr="000148CD">
        <w:rPr>
          <w:rFonts w:ascii="Calibri" w:eastAsia="Calibri" w:hAnsi="Calibri" w:cs="Calibri"/>
          <w:b/>
          <w:u w:val="single"/>
          <w:lang w:eastAsia="en-US"/>
        </w:rPr>
        <w:t xml:space="preserve"> over its opponents </w:t>
      </w:r>
      <w:r w:rsidRPr="000148CD">
        <w:rPr>
          <w:rFonts w:ascii="Calibri" w:eastAsia="Calibri" w:hAnsi="Calibri" w:cs="Calibri"/>
          <w:b/>
          <w:highlight w:val="green"/>
          <w:u w:val="single"/>
          <w:lang w:eastAsia="en-US"/>
        </w:rPr>
        <w:t>provided</w:t>
      </w:r>
      <w:r w:rsidRPr="000148CD">
        <w:rPr>
          <w:rFonts w:ascii="Calibri" w:eastAsia="Calibri" w:hAnsi="Calibri" w:cs="Calibri"/>
          <w:b/>
          <w:u w:val="single"/>
          <w:lang w:eastAsia="en-US"/>
        </w:rPr>
        <w:t xml:space="preserve"> it with </w:t>
      </w:r>
      <w:r w:rsidRPr="000148CD">
        <w:rPr>
          <w:rFonts w:ascii="Calibri" w:eastAsia="Calibri" w:hAnsi="Calibri" w:cs="Calibri"/>
          <w:b/>
          <w:highlight w:val="green"/>
          <w:u w:val="single"/>
          <w:lang w:eastAsia="en-US"/>
        </w:rPr>
        <w:t>sustained dominance</w:t>
      </w:r>
      <w:r w:rsidRPr="000148CD">
        <w:rPr>
          <w:rFonts w:ascii="Calibri" w:eastAsia="Calibri" w:hAnsi="Calibri" w:cs="Calibri"/>
          <w:b/>
          <w:u w:val="single"/>
          <w:lang w:eastAsia="en-US"/>
        </w:rPr>
        <w:t xml:space="preserve"> over its enemies, even as the numerical size of the army declined.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D748295"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 xml:space="preserve">The United States military now serves many important functions, deterring threats across the world. The United States projects its power internationally, through a network of bases and allied nations. Thus, the </w:t>
      </w:r>
      <w:r w:rsidRPr="000148CD">
        <w:rPr>
          <w:rFonts w:ascii="Calibri" w:eastAsia="Calibri" w:hAnsi="Calibri" w:cs="Calibri"/>
          <w:b/>
          <w:highlight w:val="green"/>
          <w:u w:val="single"/>
          <w:lang w:eastAsia="en-US"/>
        </w:rPr>
        <w:t>United States</w:t>
      </w:r>
      <w:r w:rsidRPr="000148CD">
        <w:rPr>
          <w:rFonts w:ascii="Calibri" w:eastAsia="Calibri" w:hAnsi="Calibri" w:cs="Calibri"/>
          <w:b/>
          <w:u w:val="single"/>
          <w:lang w:eastAsia="en-US"/>
        </w:rPr>
        <w:t xml:space="preserve"> is a powerful player in all regions of the world, and often </w:t>
      </w:r>
      <w:r w:rsidRPr="000148CD">
        <w:rPr>
          <w:rFonts w:ascii="Calibri" w:eastAsia="Calibri" w:hAnsi="Calibri" w:cs="Calibri"/>
          <w:b/>
          <w:highlight w:val="green"/>
          <w:u w:val="single"/>
          <w:lang w:eastAsia="en-US"/>
        </w:rPr>
        <w:t>serves as a buffer against</w:t>
      </w:r>
      <w:r w:rsidRPr="000148CD">
        <w:rPr>
          <w:rFonts w:ascii="Calibri" w:eastAsia="Calibri" w:hAnsi="Calibri" w:cs="Calibri"/>
          <w:b/>
          <w:u w:val="single"/>
          <w:lang w:eastAsia="en-US"/>
        </w:rPr>
        <w:t xml:space="preserve"> conflict in these regions. US military presence serves as a buffer against </w:t>
      </w:r>
      <w:r w:rsidRPr="000148CD">
        <w:rPr>
          <w:rFonts w:ascii="Calibri" w:eastAsia="Calibri" w:hAnsi="Calibri" w:cs="Calibri"/>
          <w:b/>
          <w:highlight w:val="green"/>
          <w:u w:val="single"/>
          <w:lang w:eastAsia="en-US"/>
        </w:rPr>
        <w:t>Chinese military modernization</w:t>
      </w:r>
      <w:r w:rsidRPr="000148CD">
        <w:rPr>
          <w:rFonts w:ascii="Calibri" w:eastAsia="Calibri" w:hAnsi="Calibri" w:cs="Calibri"/>
          <w:b/>
          <w:u w:val="single"/>
          <w:lang w:eastAsia="en-US"/>
        </w:rPr>
        <w:t xml:space="preserve"> in Eastern Asia, against an increasingly </w:t>
      </w:r>
      <w:r w:rsidRPr="000148CD">
        <w:rPr>
          <w:rFonts w:ascii="Calibri" w:eastAsia="Calibri" w:hAnsi="Calibri" w:cs="Calibri"/>
          <w:b/>
          <w:highlight w:val="green"/>
          <w:u w:val="single"/>
          <w:lang w:eastAsia="en-US"/>
        </w:rPr>
        <w:t>nationalist Russia in Europe</w:t>
      </w:r>
      <w:r w:rsidRPr="000148CD">
        <w:rPr>
          <w:rFonts w:ascii="Calibri" w:eastAsia="Calibri" w:hAnsi="Calibri" w:cs="Calibri"/>
          <w:b/>
          <w:u w:val="single"/>
          <w:lang w:eastAsia="en-US"/>
        </w:rPr>
        <w:t xml:space="preserve">, and </w:t>
      </w:r>
      <w:r w:rsidRPr="000148CD">
        <w:rPr>
          <w:rFonts w:ascii="Calibri" w:eastAsia="Calibri" w:hAnsi="Calibri" w:cs="Calibri"/>
          <w:b/>
          <w:highlight w:val="green"/>
          <w:u w:val="single"/>
          <w:lang w:eastAsia="en-US"/>
        </w:rPr>
        <w:t>smaller regional actors</w:t>
      </w:r>
      <w:r w:rsidRPr="000148CD">
        <w:rPr>
          <w:rFonts w:ascii="Calibri" w:eastAsia="Calibri" w:hAnsi="Calibri" w:cs="Calibri"/>
          <w:b/>
          <w:u w:val="single"/>
          <w:lang w:eastAsia="en-US"/>
        </w:rPr>
        <w:t xml:space="preserve">, such as </w:t>
      </w:r>
      <w:r w:rsidRPr="000148CD">
        <w:rPr>
          <w:rFonts w:ascii="Calibri" w:eastAsia="Calibri" w:hAnsi="Calibri" w:cs="Calibri"/>
          <w:b/>
          <w:highlight w:val="green"/>
          <w:u w:val="single"/>
          <w:lang w:eastAsia="en-US"/>
        </w:rPr>
        <w:t>Venezuela</w:t>
      </w:r>
      <w:r w:rsidRPr="000148CD">
        <w:rPr>
          <w:rFonts w:ascii="Calibri" w:eastAsia="Calibri" w:hAnsi="Calibri" w:cs="Calibri"/>
          <w:b/>
          <w:u w:val="single"/>
          <w:lang w:eastAsia="en-US"/>
        </w:rPr>
        <w:t xml:space="preserve"> in South America and </w:t>
      </w:r>
      <w:r w:rsidRPr="000148CD">
        <w:rPr>
          <w:rFonts w:ascii="Calibri" w:eastAsia="Calibri" w:hAnsi="Calibri" w:cs="Calibri"/>
          <w:b/>
          <w:highlight w:val="green"/>
          <w:u w:val="single"/>
          <w:lang w:eastAsia="en-US"/>
        </w:rPr>
        <w:t>Iran</w:t>
      </w:r>
      <w:r w:rsidRPr="000148CD">
        <w:rPr>
          <w:rFonts w:ascii="Calibri" w:eastAsia="Calibri" w:hAnsi="Calibri" w:cs="Calibri"/>
          <w:b/>
          <w:u w:val="single"/>
          <w:lang w:eastAsia="en-US"/>
        </w:rPr>
        <w:t xml:space="preserve"> in the Middle East. The U.S. Navy is deployed all over the world, as the guarantor of international maritime trade routes</w:t>
      </w:r>
      <w:r w:rsidRPr="000148CD">
        <w:rPr>
          <w:rFonts w:ascii="Calibri" w:eastAsia="Calibri" w:hAnsi="Calibri" w:cs="Calibri"/>
          <w:lang w:eastAsia="en-US"/>
        </w:rPr>
        <w:t xml:space="preserve">. The US Navy leads action against challenges to its maritime sovereignty on the other side of the globe, </w:t>
      </w:r>
      <w:r w:rsidRPr="000148CD">
        <w:rPr>
          <w:rFonts w:ascii="Calibri" w:eastAsia="Calibri" w:hAnsi="Calibri" w:cs="Calibri"/>
          <w:b/>
          <w:u w:val="single"/>
          <w:lang w:eastAsia="en-US"/>
        </w:rPr>
        <w:t xml:space="preserve">such as current action against </w:t>
      </w:r>
      <w:r w:rsidRPr="000148CD">
        <w:rPr>
          <w:rFonts w:ascii="Calibri" w:eastAsia="Calibri" w:hAnsi="Calibri" w:cs="Calibri"/>
          <w:b/>
          <w:highlight w:val="green"/>
          <w:u w:val="single"/>
          <w:lang w:eastAsia="en-US"/>
        </w:rPr>
        <w:t>Somali piracy</w:t>
      </w:r>
      <w:r w:rsidRPr="000148CD">
        <w:rPr>
          <w:rFonts w:ascii="Calibri" w:eastAsia="Calibri" w:hAnsi="Calibri" w:cs="Calibri"/>
          <w:lang w:eastAsia="en-US"/>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0148CD">
        <w:rPr>
          <w:rFonts w:ascii="Calibri" w:eastAsia="Calibri" w:hAnsi="Calibri" w:cs="Calibri"/>
          <w:b/>
          <w:u w:val="single"/>
          <w:lang w:eastAsia="en-US"/>
        </w:rPr>
        <w:t xml:space="preserve">US projection is also key deterring emerging threats such as </w:t>
      </w:r>
      <w:r w:rsidRPr="000148CD">
        <w:rPr>
          <w:rFonts w:ascii="Calibri" w:eastAsia="Calibri" w:hAnsi="Calibri" w:cs="Calibri"/>
          <w:b/>
          <w:highlight w:val="green"/>
          <w:u w:val="single"/>
          <w:lang w:eastAsia="en-US"/>
        </w:rPr>
        <w:t>terror</w:t>
      </w:r>
      <w:r w:rsidRPr="000148CD">
        <w:rPr>
          <w:rFonts w:ascii="Calibri" w:eastAsia="Calibri" w:hAnsi="Calibri" w:cs="Calibri"/>
          <w:b/>
          <w:u w:val="single"/>
          <w:lang w:eastAsia="en-US"/>
        </w:rPr>
        <w:t xml:space="preserve">ism </w:t>
      </w:r>
      <w:r w:rsidRPr="000148CD">
        <w:rPr>
          <w:rFonts w:ascii="Calibri" w:eastAsia="Calibri" w:hAnsi="Calibri" w:cs="Calibri"/>
          <w:b/>
          <w:highlight w:val="green"/>
          <w:u w:val="single"/>
          <w:lang w:eastAsia="en-US"/>
        </w:rPr>
        <w:t>and</w:t>
      </w:r>
      <w:r w:rsidRPr="000148CD">
        <w:rPr>
          <w:rFonts w:ascii="Calibri" w:eastAsia="Calibri" w:hAnsi="Calibri" w:cs="Calibri"/>
          <w:b/>
          <w:u w:val="single"/>
          <w:lang w:eastAsia="en-US"/>
        </w:rPr>
        <w:t xml:space="preserve"> nuclear </w:t>
      </w:r>
      <w:r w:rsidRPr="000148CD">
        <w:rPr>
          <w:rFonts w:ascii="Calibri" w:eastAsia="Calibri" w:hAnsi="Calibri" w:cs="Calibri"/>
          <w:b/>
          <w:highlight w:val="green"/>
          <w:u w:val="single"/>
          <w:lang w:eastAsia="en-US"/>
        </w:rPr>
        <w:t>prolif</w:t>
      </w:r>
      <w:r w:rsidRPr="000148CD">
        <w:rPr>
          <w:rFonts w:ascii="Calibri" w:eastAsia="Calibri" w:hAnsi="Calibri" w:cs="Calibri"/>
          <w:b/>
          <w:u w:val="single"/>
          <w:lang w:eastAsia="en-US"/>
        </w:rPr>
        <w:t>eration</w:t>
      </w:r>
      <w:r w:rsidRPr="000148CD">
        <w:rPr>
          <w:rFonts w:ascii="Calibri" w:eastAsia="Calibri" w:hAnsi="Calibri" w:cs="Calibri"/>
          <w:lang w:eastAsia="en-US"/>
        </w:rPr>
        <w:t xml:space="preserve">. While not direct challenges to US primacy, both terrorism and nuclear proliferation can kill thousands.  </w:t>
      </w:r>
    </w:p>
    <w:p w14:paraId="19C24C66"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 xml:space="preserve">The </w:t>
      </w:r>
      <w:r w:rsidRPr="000148CD">
        <w:rPr>
          <w:rFonts w:ascii="Calibri" w:eastAsia="Calibri" w:hAnsi="Calibri" w:cs="Calibri"/>
          <w:b/>
          <w:highlight w:val="green"/>
          <w:u w:val="single"/>
          <w:lang w:eastAsia="en-US"/>
        </w:rPr>
        <w:t>US Air Force has a commanding lead</w:t>
      </w:r>
      <w:r w:rsidRPr="000148CD">
        <w:rPr>
          <w:rFonts w:ascii="Calibri" w:eastAsia="Calibri" w:hAnsi="Calibri" w:cs="Calibri"/>
          <w:b/>
          <w:u w:val="single"/>
          <w:lang w:eastAsia="en-US"/>
        </w:rPr>
        <w:t xml:space="preserve"> over the rest of the world, </w:t>
      </w:r>
      <w:r w:rsidRPr="000148CD">
        <w:rPr>
          <w:rFonts w:ascii="Calibri" w:eastAsia="Calibri" w:hAnsi="Calibri" w:cs="Calibri"/>
          <w:b/>
          <w:highlight w:val="green"/>
          <w:u w:val="single"/>
          <w:lang w:eastAsia="en-US"/>
        </w:rPr>
        <w:t>in</w:t>
      </w:r>
      <w:r w:rsidRPr="000148CD">
        <w:rPr>
          <w:rFonts w:ascii="Calibri" w:eastAsia="Calibri" w:hAnsi="Calibri" w:cs="Calibri"/>
          <w:b/>
          <w:u w:val="single"/>
          <w:lang w:eastAsia="en-US"/>
        </w:rPr>
        <w:t xml:space="preserve"> terms of both </w:t>
      </w:r>
      <w:r w:rsidRPr="000148CD">
        <w:rPr>
          <w:rFonts w:ascii="Calibri" w:eastAsia="Calibri" w:hAnsi="Calibri" w:cs="Calibri"/>
          <w:b/>
          <w:highlight w:val="green"/>
          <w:u w:val="single"/>
          <w:lang w:eastAsia="en-US"/>
        </w:rPr>
        <w:t>numbers and capabilities</w:t>
      </w:r>
      <w:r w:rsidRPr="000148CD">
        <w:rPr>
          <w:rFonts w:ascii="Calibri" w:eastAsia="Calibri" w:hAnsi="Calibri" w:cs="Calibri"/>
          <w:b/>
          <w:u w:val="single"/>
          <w:lang w:eastAsia="en-US"/>
        </w:rPr>
        <w:t>.</w:t>
      </w:r>
      <w:r w:rsidRPr="000148CD">
        <w:rPr>
          <w:rFonts w:ascii="Calibri" w:eastAsia="Calibri" w:hAnsi="Calibri" w:cs="Calibri"/>
          <w:lang w:eastAsia="en-US"/>
        </w:rPr>
        <w:t xml:space="preserve"> American ground forces have few peers, and are unmatched in their ability to deploy to anywhere in the world at an equally unmatched pace.</w:t>
      </w:r>
    </w:p>
    <w:p w14:paraId="4DF9965B"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The only perceived challenge to the United States militarily comes from the People’s Republic of China.76 While </w:t>
      </w:r>
      <w:r w:rsidRPr="000148CD">
        <w:rPr>
          <w:rFonts w:ascii="Calibri" w:eastAsia="Calibri" w:hAnsi="Calibri" w:cs="Calibri"/>
          <w:b/>
          <w:u w:val="single"/>
          <w:lang w:eastAsia="en-US"/>
        </w:rPr>
        <w:t xml:space="preserve">the United States </w:t>
      </w:r>
      <w:r w:rsidRPr="000148CD">
        <w:rPr>
          <w:rFonts w:ascii="Calibri" w:eastAsia="Calibri" w:hAnsi="Calibri" w:cs="Calibri"/>
          <w:b/>
          <w:highlight w:val="green"/>
          <w:u w:val="single"/>
          <w:lang w:eastAsia="en-US"/>
        </w:rPr>
        <w:t>outspends all other nations</w:t>
      </w:r>
      <w:r w:rsidRPr="000148CD">
        <w:rPr>
          <w:rFonts w:ascii="Calibri" w:eastAsia="Calibri" w:hAnsi="Calibri" w:cs="Calibri"/>
          <w:b/>
          <w:u w:val="single"/>
          <w:lang w:eastAsia="en-US"/>
        </w:rPr>
        <w:t xml:space="preserve"> in the world put together in terms of military spending, </w:t>
      </w:r>
      <w:r w:rsidRPr="000148CD">
        <w:rPr>
          <w:rFonts w:ascii="Calibri" w:eastAsia="Calibri" w:hAnsi="Calibri" w:cs="Calibri"/>
          <w:b/>
          <w:highlight w:val="green"/>
          <w:u w:val="single"/>
          <w:lang w:eastAsia="en-US"/>
        </w:rPr>
        <w:t>China follows as a close second</w:t>
      </w:r>
      <w:r w:rsidRPr="000148CD">
        <w:rPr>
          <w:rFonts w:ascii="Calibri" w:eastAsia="Calibri" w:hAnsi="Calibri" w:cs="Calibri"/>
          <w:b/>
          <w:u w:val="single"/>
          <w:lang w:eastAsia="en-US"/>
        </w:rPr>
        <w:t>, and has begun an extensive modernization program to boot</w:t>
      </w:r>
      <w:r w:rsidRPr="000148CD">
        <w:rPr>
          <w:rFonts w:ascii="Calibri" w:eastAsia="Calibri" w:hAnsi="Calibri" w:cs="Calibri"/>
          <w:lang w:eastAsia="en-US"/>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0148CD">
        <w:rPr>
          <w:rFonts w:ascii="Calibri" w:eastAsia="Calibri" w:hAnsi="Calibri" w:cs="Calibri"/>
          <w:b/>
          <w:highlight w:val="green"/>
          <w:u w:val="single"/>
          <w:lang w:eastAsia="en-US"/>
        </w:rPr>
        <w:t>Chinese modernization efforts have a serious long-term advantage</w:t>
      </w:r>
      <w:r w:rsidRPr="000148CD">
        <w:rPr>
          <w:rFonts w:ascii="Calibri" w:eastAsia="Calibri" w:hAnsi="Calibri" w:cs="Calibri"/>
          <w:b/>
          <w:u w:val="single"/>
          <w:lang w:eastAsia="en-US"/>
        </w:rPr>
        <w:t xml:space="preserve"> over the United States; </w:t>
      </w:r>
      <w:r w:rsidRPr="000148CD">
        <w:rPr>
          <w:rFonts w:ascii="Calibri" w:eastAsia="Calibri" w:hAnsi="Calibri" w:cs="Calibri"/>
          <w:b/>
          <w:highlight w:val="green"/>
          <w:u w:val="single"/>
          <w:lang w:eastAsia="en-US"/>
        </w:rPr>
        <w:t>access to rare earth metals</w:t>
      </w:r>
      <w:r w:rsidRPr="000148CD">
        <w:rPr>
          <w:rFonts w:ascii="Calibri" w:eastAsia="Calibri" w:hAnsi="Calibri" w:cs="Calibri"/>
          <w:b/>
          <w:u w:val="single"/>
          <w:lang w:eastAsia="en-US"/>
        </w:rPr>
        <w:t xml:space="preserve">, and a large concentration of rare earth chemists doing research.80 This advantage, coupled with the U.S. losing access to rare earth metals, </w:t>
      </w:r>
      <w:r w:rsidRPr="000148CD">
        <w:rPr>
          <w:rFonts w:ascii="Calibri" w:eastAsia="Calibri" w:hAnsi="Calibri" w:cs="Calibri"/>
          <w:b/>
          <w:highlight w:val="green"/>
          <w:u w:val="single"/>
          <w:lang w:eastAsia="en-US"/>
        </w:rPr>
        <w:t>will even the odds much quicker</w:t>
      </w:r>
      <w:r w:rsidRPr="000148CD">
        <w:rPr>
          <w:rFonts w:ascii="Calibri" w:eastAsia="Calibri" w:hAnsi="Calibri" w:cs="Calibri"/>
          <w:b/>
          <w:u w:val="single"/>
          <w:lang w:eastAsia="en-US"/>
        </w:rPr>
        <w:t xml:space="preserve"> than policymakers had previously anticipated</w:t>
      </w:r>
      <w:r w:rsidRPr="000148CD">
        <w:rPr>
          <w:rFonts w:ascii="Calibri" w:eastAsia="Calibri" w:hAnsi="Calibri" w:cs="Calibri"/>
          <w:lang w:eastAsia="en-US"/>
        </w:rPr>
        <w:t>. 81</w:t>
      </w:r>
    </w:p>
    <w:p w14:paraId="7B0A0ED3" w14:textId="77777777" w:rsidR="000148CD" w:rsidRPr="000148CD" w:rsidRDefault="000148CD" w:rsidP="000148CD">
      <w:pPr>
        <w:rPr>
          <w:rFonts w:ascii="Calibri" w:eastAsia="Calibri" w:hAnsi="Calibri" w:cs="Calibri"/>
          <w:lang w:eastAsia="en-US"/>
        </w:rPr>
      </w:pPr>
    </w:p>
    <w:p w14:paraId="4BE7B8D3" w14:textId="77777777" w:rsidR="000148CD" w:rsidRPr="000148CD" w:rsidRDefault="000148CD" w:rsidP="000148CD">
      <w:pPr>
        <w:rPr>
          <w:rFonts w:ascii="Calibri" w:eastAsia="Calibri" w:hAnsi="Calibri" w:cs="Calibri"/>
          <w:lang w:eastAsia="en-US"/>
        </w:rPr>
      </w:pPr>
    </w:p>
    <w:p w14:paraId="13AA6061" w14:textId="77777777" w:rsidR="000148CD" w:rsidRPr="000148CD" w:rsidRDefault="000148CD" w:rsidP="000148CD">
      <w:pPr>
        <w:rPr>
          <w:rFonts w:ascii="Calibri" w:eastAsia="Calibri" w:hAnsi="Calibri" w:cs="Calibri"/>
          <w:lang w:eastAsia="en-US"/>
        </w:rPr>
      </w:pPr>
    </w:p>
    <w:p w14:paraId="0A402808"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The largest example is US airpower</w:t>
      </w:r>
      <w:r w:rsidRPr="000148CD">
        <w:rPr>
          <w:rFonts w:ascii="Calibri" w:eastAsia="Calibri" w:hAnsi="Calibri" w:cs="Calibri"/>
          <w:lang w:eastAsia="en-US"/>
        </w:rPr>
        <w:t xml:space="preserve">. With every successive generation of military aircraft, </w:t>
      </w:r>
      <w:r w:rsidRPr="000148CD">
        <w:rPr>
          <w:rFonts w:ascii="Calibri" w:eastAsia="Calibri" w:hAnsi="Calibri" w:cs="Calibri"/>
          <w:b/>
          <w:u w:val="single"/>
          <w:lang w:eastAsia="en-US"/>
        </w:rPr>
        <w:t xml:space="preserve">the U.S. </w:t>
      </w:r>
      <w:r w:rsidRPr="000148CD">
        <w:rPr>
          <w:rFonts w:ascii="Calibri" w:eastAsia="Calibri" w:hAnsi="Calibri" w:cs="Calibri"/>
          <w:b/>
          <w:highlight w:val="green"/>
          <w:u w:val="single"/>
          <w:lang w:eastAsia="en-US"/>
        </w:rPr>
        <w:t>Air Force becomes</w:t>
      </w:r>
      <w:r w:rsidRPr="000148CD">
        <w:rPr>
          <w:rFonts w:ascii="Calibri" w:eastAsia="Calibri" w:hAnsi="Calibri" w:cs="Calibri"/>
          <w:b/>
          <w:u w:val="single"/>
          <w:lang w:eastAsia="en-US"/>
        </w:rPr>
        <w:t xml:space="preserve"> more and more </w:t>
      </w:r>
      <w:r w:rsidRPr="000148CD">
        <w:rPr>
          <w:rFonts w:ascii="Calibri" w:eastAsia="Calibri" w:hAnsi="Calibri" w:cs="Calibri"/>
          <w:b/>
          <w:highlight w:val="green"/>
          <w:u w:val="single"/>
          <w:lang w:eastAsia="en-US"/>
        </w:rPr>
        <w:t>dependent on Rare Earth Metals</w:t>
      </w:r>
      <w:r w:rsidRPr="000148CD">
        <w:rPr>
          <w:rFonts w:ascii="Calibri" w:eastAsia="Calibri" w:hAnsi="Calibri" w:cs="Calibri"/>
          <w:b/>
          <w:u w:val="single"/>
          <w:lang w:eastAsia="en-US"/>
        </w:rPr>
        <w:t xml:space="preserve">.82 As </w:t>
      </w:r>
      <w:r w:rsidRPr="000148CD">
        <w:rPr>
          <w:rFonts w:ascii="Calibri" w:eastAsia="Calibri" w:hAnsi="Calibri" w:cs="Calibri"/>
          <w:b/>
          <w:highlight w:val="green"/>
          <w:u w:val="single"/>
          <w:lang w:eastAsia="en-US"/>
        </w:rPr>
        <w:t>planes get faster</w:t>
      </w:r>
      <w:r w:rsidRPr="000148CD">
        <w:rPr>
          <w:rFonts w:ascii="Calibri" w:eastAsia="Calibri" w:hAnsi="Calibri" w:cs="Calibri"/>
          <w:b/>
          <w:u w:val="single"/>
          <w:lang w:eastAsia="en-US"/>
        </w:rPr>
        <w:t xml:space="preserve"> and faster, they have to get lighter </w:t>
      </w:r>
      <w:r w:rsidRPr="000148CD">
        <w:rPr>
          <w:rFonts w:ascii="Calibri" w:eastAsia="Calibri" w:hAnsi="Calibri" w:cs="Calibri"/>
          <w:b/>
          <w:highlight w:val="green"/>
          <w:u w:val="single"/>
          <w:lang w:eastAsia="en-US"/>
        </w:rPr>
        <w:t>and lighter, while adding weight from extra computers</w:t>
      </w:r>
      <w:r w:rsidRPr="000148CD">
        <w:rPr>
          <w:rFonts w:ascii="Calibri" w:eastAsia="Calibri" w:hAnsi="Calibri" w:cs="Calibri"/>
          <w:b/>
          <w:u w:val="single"/>
          <w:lang w:eastAsia="en-US"/>
        </w:rPr>
        <w:t xml:space="preserve"> and other features on board</w:t>
      </w:r>
      <w:r w:rsidRPr="000148CD">
        <w:rPr>
          <w:rFonts w:ascii="Calibri" w:eastAsia="Calibri" w:hAnsi="Calibri" w:cs="Calibri"/>
          <w:lang w:eastAsia="en-US"/>
        </w:rPr>
        <w:t xml:space="preserve">.83 To lighten the weight of the plane, </w:t>
      </w:r>
      <w:r w:rsidRPr="000148CD">
        <w:rPr>
          <w:rFonts w:ascii="Calibri" w:eastAsia="Calibri" w:hAnsi="Calibri" w:cs="Calibri"/>
          <w:b/>
          <w:highlight w:val="green"/>
          <w:u w:val="single"/>
          <w:lang w:eastAsia="en-US"/>
        </w:rPr>
        <w:t>scandium</w:t>
      </w:r>
      <w:r w:rsidRPr="000148CD">
        <w:rPr>
          <w:rFonts w:ascii="Calibri" w:eastAsia="Calibri" w:hAnsi="Calibri" w:cs="Calibri"/>
          <w:b/>
          <w:u w:val="single"/>
          <w:lang w:eastAsia="en-US"/>
        </w:rPr>
        <w:t xml:space="preserve"> is used to </w:t>
      </w:r>
      <w:r w:rsidRPr="000148CD">
        <w:rPr>
          <w:rFonts w:ascii="Calibri" w:eastAsia="Calibri" w:hAnsi="Calibri" w:cs="Calibri"/>
          <w:b/>
          <w:highlight w:val="green"/>
          <w:u w:val="single"/>
          <w:lang w:eastAsia="en-US"/>
        </w:rPr>
        <w:t>produce lightweight</w:t>
      </w:r>
      <w:r w:rsidRPr="000148CD">
        <w:rPr>
          <w:rFonts w:ascii="Calibri" w:eastAsia="Calibri" w:hAnsi="Calibri" w:cs="Calibri"/>
          <w:b/>
          <w:u w:val="single"/>
          <w:lang w:eastAsia="en-US"/>
        </w:rPr>
        <w:t xml:space="preserve"> aluminum alloys for the </w:t>
      </w:r>
      <w:r w:rsidRPr="000148CD">
        <w:rPr>
          <w:rFonts w:ascii="Calibri" w:eastAsia="Calibri" w:hAnsi="Calibri" w:cs="Calibri"/>
          <w:b/>
          <w:highlight w:val="green"/>
          <w:u w:val="single"/>
          <w:lang w:eastAsia="en-US"/>
        </w:rPr>
        <w:t>body</w:t>
      </w:r>
      <w:r w:rsidRPr="000148CD">
        <w:rPr>
          <w:rFonts w:ascii="Calibri" w:eastAsia="Calibri" w:hAnsi="Calibri" w:cs="Calibri"/>
          <w:b/>
          <w:u w:val="single"/>
          <w:lang w:eastAsia="en-US"/>
        </w:rPr>
        <w:t xml:space="preserve"> of the plane</w:t>
      </w:r>
      <w:r w:rsidRPr="000148CD">
        <w:rPr>
          <w:rFonts w:ascii="Calibri" w:eastAsia="Calibri" w:hAnsi="Calibri" w:cs="Calibri"/>
          <w:lang w:eastAsia="en-US"/>
        </w:rPr>
        <w:t xml:space="preserve">. Rare Earth metals are also useful in fighter jet engines, and fuel cells.84 For example, </w:t>
      </w:r>
      <w:r w:rsidRPr="000148CD">
        <w:rPr>
          <w:rFonts w:ascii="Calibri" w:eastAsia="Calibri" w:hAnsi="Calibri" w:cs="Calibri"/>
          <w:b/>
          <w:u w:val="single"/>
          <w:lang w:eastAsia="en-US"/>
        </w:rPr>
        <w:t xml:space="preserve">rare earths are required to producing miniaturized fins, and </w:t>
      </w:r>
      <w:r w:rsidRPr="000148CD">
        <w:rPr>
          <w:rFonts w:ascii="Calibri" w:eastAsia="Calibri" w:hAnsi="Calibri" w:cs="Calibri"/>
          <w:b/>
          <w:highlight w:val="green"/>
          <w:u w:val="single"/>
          <w:lang w:eastAsia="en-US"/>
        </w:rPr>
        <w:t>samarium</w:t>
      </w:r>
      <w:r w:rsidRPr="000148CD">
        <w:rPr>
          <w:rFonts w:ascii="Calibri" w:eastAsia="Calibri" w:hAnsi="Calibri" w:cs="Calibri"/>
          <w:b/>
          <w:u w:val="single"/>
          <w:lang w:eastAsia="en-US"/>
        </w:rPr>
        <w:t xml:space="preserve"> is required to </w:t>
      </w:r>
      <w:r w:rsidRPr="000148CD">
        <w:rPr>
          <w:rFonts w:ascii="Calibri" w:eastAsia="Calibri" w:hAnsi="Calibri" w:cs="Calibri"/>
          <w:b/>
          <w:highlight w:val="green"/>
          <w:u w:val="single"/>
          <w:lang w:eastAsia="en-US"/>
        </w:rPr>
        <w:t>build</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motors for</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F-35</w:t>
      </w:r>
      <w:r w:rsidRPr="000148CD">
        <w:rPr>
          <w:rFonts w:ascii="Calibri" w:eastAsia="Calibri" w:hAnsi="Calibri" w:cs="Calibri"/>
          <w:b/>
          <w:u w:val="single"/>
          <w:lang w:eastAsia="en-US"/>
        </w:rPr>
        <w:t xml:space="preserve"> fighter jet</w:t>
      </w:r>
      <w:r w:rsidRPr="000148CD">
        <w:rPr>
          <w:rFonts w:ascii="Calibri" w:eastAsia="Calibri" w:hAnsi="Calibri" w:cs="Calibri"/>
          <w:lang w:eastAsia="en-US"/>
        </w:rPr>
        <w:t xml:space="preserve">.85 </w:t>
      </w:r>
      <w:r w:rsidRPr="000148CD">
        <w:rPr>
          <w:rFonts w:ascii="Calibri" w:eastAsia="Calibri" w:hAnsi="Calibri" w:cs="Calibri"/>
          <w:b/>
          <w:highlight w:val="green"/>
          <w:u w:val="single"/>
          <w:lang w:eastAsia="en-US"/>
        </w:rPr>
        <w:t>F-35</w:t>
      </w:r>
      <w:r w:rsidRPr="000148CD">
        <w:rPr>
          <w:rFonts w:ascii="Calibri" w:eastAsia="Calibri" w:hAnsi="Calibri" w:cs="Calibri"/>
          <w:b/>
          <w:u w:val="single"/>
          <w:lang w:eastAsia="en-US"/>
        </w:rPr>
        <w:t xml:space="preserve"> jets are the next generation fighter jet that works together to form the dual plane combination that </w:t>
      </w:r>
      <w:r w:rsidRPr="000148CD">
        <w:rPr>
          <w:rFonts w:ascii="Calibri" w:eastAsia="Calibri" w:hAnsi="Calibri" w:cs="Calibri"/>
          <w:b/>
          <w:highlight w:val="green"/>
          <w:u w:val="single"/>
          <w:lang w:eastAsia="en-US"/>
        </w:rPr>
        <w:t>cements U.S. dominance in air power</w:t>
      </w:r>
      <w:r w:rsidRPr="000148CD">
        <w:rPr>
          <w:rFonts w:ascii="Calibri" w:eastAsia="Calibri" w:hAnsi="Calibri" w:cs="Calibri"/>
          <w:b/>
          <w:u w:val="single"/>
          <w:lang w:eastAsia="en-US"/>
        </w:rPr>
        <w:t xml:space="preserve"> over the Russian PAK FA</w:t>
      </w:r>
      <w:r w:rsidRPr="000148CD">
        <w:rPr>
          <w:rFonts w:ascii="Calibri" w:eastAsia="Calibri" w:hAnsi="Calibri" w:cs="Calibri"/>
          <w:lang w:eastAsia="en-US"/>
        </w:rPr>
        <w:t>.86</w:t>
      </w:r>
    </w:p>
    <w:p w14:paraId="5A4C769F"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highlight w:val="green"/>
          <w:u w:val="single"/>
          <w:lang w:eastAsia="en-US"/>
        </w:rPr>
        <w:t>Rare earth shortages</w:t>
      </w:r>
      <w:r w:rsidRPr="000148CD">
        <w:rPr>
          <w:rFonts w:ascii="Calibri" w:eastAsia="Calibri" w:hAnsi="Calibri" w:cs="Calibri"/>
          <w:b/>
          <w:u w:val="single"/>
          <w:lang w:eastAsia="en-US"/>
        </w:rPr>
        <w:t xml:space="preserve"> don’t just affect air power, also </w:t>
      </w:r>
      <w:r w:rsidRPr="000148CD">
        <w:rPr>
          <w:rFonts w:ascii="Calibri" w:eastAsia="Calibri" w:hAnsi="Calibri" w:cs="Calibri"/>
          <w:b/>
          <w:highlight w:val="green"/>
          <w:u w:val="single"/>
          <w:lang w:eastAsia="en-US"/>
        </w:rPr>
        <w:t>compromising</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navigation system of</w:t>
      </w:r>
      <w:r w:rsidRPr="000148CD">
        <w:rPr>
          <w:rFonts w:ascii="Calibri" w:eastAsia="Calibri" w:hAnsi="Calibri" w:cs="Calibri"/>
          <w:b/>
          <w:u w:val="single"/>
          <w:lang w:eastAsia="en-US"/>
        </w:rPr>
        <w:t xml:space="preserve"> Abrams Tanks, which need samarium cobalt magnets. The Abrams Tank is the </w:t>
      </w:r>
      <w:r w:rsidRPr="000148CD">
        <w:rPr>
          <w:rFonts w:ascii="Calibri" w:eastAsia="Calibri" w:hAnsi="Calibri" w:cs="Calibri"/>
          <w:b/>
          <w:highlight w:val="green"/>
          <w:u w:val="single"/>
          <w:lang w:eastAsia="en-US"/>
        </w:rPr>
        <w:t>primary offensive mechanized vehicle</w:t>
      </w:r>
      <w:r w:rsidRPr="000148CD">
        <w:rPr>
          <w:rFonts w:ascii="Calibri" w:eastAsia="Calibri" w:hAnsi="Calibri" w:cs="Calibri"/>
          <w:b/>
          <w:u w:val="single"/>
          <w:lang w:eastAsia="en-US"/>
        </w:rPr>
        <w:t xml:space="preserve"> in the U.S. arsenal. The Aegis Spy 1 </w:t>
      </w:r>
      <w:r w:rsidRPr="000148CD">
        <w:rPr>
          <w:rFonts w:ascii="Calibri" w:eastAsia="Calibri" w:hAnsi="Calibri" w:cs="Calibri"/>
          <w:b/>
          <w:highlight w:val="green"/>
          <w:u w:val="single"/>
          <w:lang w:eastAsia="en-US"/>
        </w:rPr>
        <w:t>Radar also uses samarium</w:t>
      </w:r>
      <w:r w:rsidRPr="000148CD">
        <w:rPr>
          <w:rFonts w:ascii="Calibri" w:eastAsia="Calibri" w:hAnsi="Calibri" w:cs="Calibri"/>
          <w:b/>
          <w:u w:val="single"/>
          <w:lang w:eastAsia="en-US"/>
        </w:rPr>
        <w:t xml:space="preserve">.87 Many </w:t>
      </w:r>
      <w:r w:rsidRPr="000148CD">
        <w:rPr>
          <w:rFonts w:ascii="Calibri" w:eastAsia="Calibri" w:hAnsi="Calibri" w:cs="Calibri"/>
          <w:b/>
          <w:highlight w:val="green"/>
          <w:u w:val="single"/>
          <w:lang w:eastAsia="en-US"/>
        </w:rPr>
        <w:t>naval ships</w:t>
      </w:r>
      <w:r w:rsidRPr="000148CD">
        <w:rPr>
          <w:rFonts w:ascii="Calibri" w:eastAsia="Calibri" w:hAnsi="Calibri" w:cs="Calibri"/>
          <w:b/>
          <w:u w:val="single"/>
          <w:lang w:eastAsia="en-US"/>
        </w:rPr>
        <w:t xml:space="preserve"> require neodymium. </w:t>
      </w:r>
      <w:r w:rsidRPr="000148CD">
        <w:rPr>
          <w:rFonts w:ascii="Calibri" w:eastAsia="Calibri" w:hAnsi="Calibri" w:cs="Calibri"/>
          <w:b/>
          <w:highlight w:val="green"/>
          <w:u w:val="single"/>
          <w:lang w:eastAsia="en-US"/>
        </w:rPr>
        <w:t>Hell Fire</w:t>
      </w:r>
      <w:r w:rsidRPr="000148CD">
        <w:rPr>
          <w:rFonts w:ascii="Calibri" w:eastAsia="Calibri" w:hAnsi="Calibri" w:cs="Calibri"/>
          <w:b/>
          <w:u w:val="single"/>
          <w:lang w:eastAsia="en-US"/>
        </w:rPr>
        <w:t xml:space="preserve"> missiles, </w:t>
      </w:r>
      <w:r w:rsidRPr="000148CD">
        <w:rPr>
          <w:rFonts w:ascii="Calibri" w:eastAsia="Calibri" w:hAnsi="Calibri" w:cs="Calibri"/>
          <w:b/>
          <w:highlight w:val="green"/>
          <w:u w:val="single"/>
          <w:lang w:eastAsia="en-US"/>
        </w:rPr>
        <w:t>satellites, night vision goggles, avionics, and precision guided munitions all require rare earth metals</w:t>
      </w:r>
      <w:r w:rsidRPr="000148CD">
        <w:rPr>
          <w:rFonts w:ascii="Calibri" w:eastAsia="Calibri" w:hAnsi="Calibri" w:cs="Calibri"/>
          <w:lang w:eastAsia="en-US"/>
        </w:rPr>
        <w:t>. 88</w:t>
      </w:r>
    </w:p>
    <w:p w14:paraId="426FA90C"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highlight w:val="green"/>
          <w:u w:val="single"/>
          <w:lang w:eastAsia="en-US"/>
        </w:rPr>
        <w:t>American military superiority is based on tech</w:t>
      </w:r>
      <w:r w:rsidRPr="000148CD">
        <w:rPr>
          <w:rFonts w:ascii="Calibri" w:eastAsia="Calibri" w:hAnsi="Calibri" w:cs="Calibri"/>
          <w:b/>
          <w:u w:val="single"/>
          <w:lang w:eastAsia="en-US"/>
        </w:rPr>
        <w:t xml:space="preserve">nological </w:t>
      </w:r>
      <w:r w:rsidRPr="000148CD">
        <w:rPr>
          <w:rFonts w:ascii="Calibri" w:eastAsia="Calibri" w:hAnsi="Calibri" w:cs="Calibri"/>
          <w:b/>
          <w:highlight w:val="green"/>
          <w:u w:val="single"/>
          <w:lang w:eastAsia="en-US"/>
        </w:rPr>
        <w:t>advancement that outstrips the rest of the world. Command and control tech</w:t>
      </w:r>
      <w:r w:rsidRPr="000148CD">
        <w:rPr>
          <w:rFonts w:ascii="Calibri" w:eastAsia="Calibri" w:hAnsi="Calibri" w:cs="Calibri"/>
          <w:b/>
          <w:u w:val="single"/>
          <w:lang w:eastAsia="en-US"/>
        </w:rPr>
        <w:t xml:space="preserve">nology </w:t>
      </w:r>
      <w:r w:rsidRPr="000148CD">
        <w:rPr>
          <w:rFonts w:ascii="Calibri" w:eastAsia="Calibri" w:hAnsi="Calibri" w:cs="Calibri"/>
          <w:b/>
          <w:highlight w:val="green"/>
          <w:u w:val="single"/>
          <w:lang w:eastAsia="en-US"/>
        </w:rPr>
        <w:t>allows the U.S. to fight multiple wars at once and maintain readiness</w:t>
      </w:r>
      <w:r w:rsidRPr="000148CD">
        <w:rPr>
          <w:rFonts w:ascii="Calibri" w:eastAsia="Calibri" w:hAnsi="Calibri" w:cs="Calibri"/>
          <w:b/>
          <w:u w:val="single"/>
          <w:lang w:eastAsia="en-US"/>
        </w:rPr>
        <w:t xml:space="preserve"> for other issues, </w:t>
      </w:r>
      <w:r w:rsidRPr="000148CD">
        <w:rPr>
          <w:rFonts w:ascii="Calibri" w:eastAsia="Calibri" w:hAnsi="Calibri" w:cs="Calibri"/>
          <w:b/>
          <w:highlight w:val="green"/>
          <w:u w:val="single"/>
          <w:lang w:eastAsia="en-US"/>
        </w:rPr>
        <w:t>as well as</w:t>
      </w:r>
      <w:r w:rsidRPr="000148CD">
        <w:rPr>
          <w:rFonts w:ascii="Calibri" w:eastAsia="Calibri" w:hAnsi="Calibri" w:cs="Calibri"/>
          <w:b/>
          <w:u w:val="single"/>
          <w:lang w:eastAsia="en-US"/>
        </w:rPr>
        <w:t xml:space="preserve"> have </w:t>
      </w:r>
      <w:r w:rsidRPr="000148CD">
        <w:rPr>
          <w:rFonts w:ascii="Calibri" w:eastAsia="Calibri" w:hAnsi="Calibri" w:cs="Calibri"/>
          <w:b/>
          <w:highlight w:val="green"/>
          <w:u w:val="single"/>
          <w:lang w:eastAsia="en-US"/>
        </w:rPr>
        <w:t>overwhelming force against rising challengers</w:t>
      </w:r>
      <w:r w:rsidRPr="000148CD">
        <w:rPr>
          <w:rFonts w:ascii="Calibri" w:eastAsia="Calibri" w:hAnsi="Calibri" w:cs="Calibri"/>
          <w:b/>
          <w:u w:val="single"/>
          <w:lang w:eastAsia="en-US"/>
        </w:rPr>
        <w:t>. This technology helps the U.S. know who, where, and what is going to attack them, and respond effectively, regardless of the source of the threat.</w:t>
      </w:r>
    </w:p>
    <w:p w14:paraId="50B511CB"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u w:val="single"/>
          <w:lang w:eastAsia="en-US"/>
        </w:rPr>
        <w:t>Rare Earth Elements make this technological superiority possible.</w:t>
      </w:r>
    </w:p>
    <w:p w14:paraId="4D7869D1"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To make matters worse, the defense industrial base is often a single market industry, dependent on government contracts for its business. </w:t>
      </w:r>
      <w:r w:rsidRPr="000148CD">
        <w:rPr>
          <w:rFonts w:ascii="Calibri" w:eastAsia="Calibri" w:hAnsi="Calibri" w:cs="Calibri"/>
          <w:b/>
          <w:highlight w:val="green"/>
          <w:u w:val="single"/>
          <w:lang w:eastAsia="en-US"/>
        </w:rPr>
        <w:t>If China tightens</w:t>
      </w:r>
      <w:r w:rsidRPr="000148CD">
        <w:rPr>
          <w:rFonts w:ascii="Calibri" w:eastAsia="Calibri" w:hAnsi="Calibri" w:cs="Calibri"/>
          <w:b/>
          <w:u w:val="single"/>
          <w:lang w:eastAsia="en-US"/>
        </w:rPr>
        <w:t xml:space="preserve"> the </w:t>
      </w:r>
      <w:r w:rsidRPr="000148CD">
        <w:rPr>
          <w:rFonts w:ascii="Calibri" w:eastAsia="Calibri" w:hAnsi="Calibri" w:cs="Calibri"/>
          <w:b/>
          <w:highlight w:val="green"/>
          <w:u w:val="single"/>
          <w:lang w:eastAsia="en-US"/>
        </w:rPr>
        <w:t>export quotas</w:t>
      </w:r>
      <w:r w:rsidRPr="000148CD">
        <w:rPr>
          <w:rFonts w:ascii="Calibri" w:eastAsia="Calibri" w:hAnsi="Calibri" w:cs="Calibri"/>
          <w:b/>
          <w:u w:val="single"/>
          <w:lang w:eastAsia="en-US"/>
        </w:rPr>
        <w:t xml:space="preserve"> further, </w:t>
      </w:r>
      <w:r w:rsidRPr="000148CD">
        <w:rPr>
          <w:rFonts w:ascii="Calibri" w:eastAsia="Calibri" w:hAnsi="Calibri" w:cs="Calibri"/>
          <w:b/>
          <w:highlight w:val="green"/>
          <w:u w:val="single"/>
          <w:lang w:eastAsia="en-US"/>
        </w:rPr>
        <w:t>major US defense contractors will be in trouble</w:t>
      </w:r>
      <w:r w:rsidRPr="000148CD">
        <w:rPr>
          <w:rFonts w:ascii="Calibri" w:eastAsia="Calibri" w:hAnsi="Calibri" w:cs="Calibri"/>
          <w:b/>
          <w:u w:val="single"/>
          <w:lang w:eastAsia="en-US"/>
        </w:rPr>
        <w:t xml:space="preserve">.89 Every sector of the defense industrial base is dependent on rare earth metals. </w:t>
      </w:r>
      <w:r w:rsidRPr="000148CD">
        <w:rPr>
          <w:rFonts w:ascii="Calibri" w:eastAsia="Calibri" w:hAnsi="Calibri" w:cs="Calibri"/>
          <w:b/>
          <w:highlight w:val="green"/>
          <w:u w:val="single"/>
          <w:lang w:eastAsia="en-US"/>
        </w:rPr>
        <w:t>Without rare earths</w:t>
      </w:r>
      <w:r w:rsidRPr="000148CD">
        <w:rPr>
          <w:rFonts w:ascii="Calibri" w:eastAsia="Calibri" w:hAnsi="Calibri" w:cs="Calibri"/>
          <w:b/>
          <w:u w:val="single"/>
          <w:lang w:eastAsia="en-US"/>
        </w:rPr>
        <w:t xml:space="preserve">, these </w:t>
      </w:r>
      <w:r w:rsidRPr="000148CD">
        <w:rPr>
          <w:rFonts w:ascii="Calibri" w:eastAsia="Calibri" w:hAnsi="Calibri" w:cs="Calibri"/>
          <w:b/>
          <w:highlight w:val="green"/>
          <w:u w:val="single"/>
          <w:lang w:eastAsia="en-US"/>
        </w:rPr>
        <w:t>contractors can’t build anything, which collapses the industry</w:t>
      </w:r>
      <w:r w:rsidRPr="000148CD">
        <w:rPr>
          <w:rFonts w:ascii="Calibri" w:eastAsia="Calibri" w:hAnsi="Calibri" w:cs="Calibri"/>
          <w:lang w:eastAsia="en-US"/>
        </w:rPr>
        <w:t xml:space="preserve">.90 </w:t>
      </w:r>
    </w:p>
    <w:p w14:paraId="1F80654C"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Rare Earth shortages are actually already affecting our military, with </w:t>
      </w:r>
      <w:r w:rsidRPr="000148CD">
        <w:rPr>
          <w:rFonts w:ascii="Calibri" w:eastAsia="Calibri" w:hAnsi="Calibri" w:cs="Calibri"/>
          <w:b/>
          <w:highlight w:val="green"/>
          <w:u w:val="single"/>
          <w:lang w:eastAsia="en-US"/>
        </w:rPr>
        <w:t>shortages</w:t>
      </w:r>
      <w:r w:rsidRPr="000148CD">
        <w:rPr>
          <w:rFonts w:ascii="Calibri" w:eastAsia="Calibri" w:hAnsi="Calibri" w:cs="Calibri"/>
          <w:b/>
          <w:u w:val="single"/>
          <w:lang w:eastAsia="en-US"/>
        </w:rPr>
        <w:t xml:space="preserve"> of lanthanum, cerium, europium and gadolinium happening </w:t>
      </w:r>
      <w:r w:rsidRPr="000148CD">
        <w:rPr>
          <w:rFonts w:ascii="Calibri" w:eastAsia="Calibri" w:hAnsi="Calibri" w:cs="Calibri"/>
          <w:b/>
          <w:highlight w:val="green"/>
          <w:u w:val="single"/>
          <w:lang w:eastAsia="en-US"/>
        </w:rPr>
        <w:t>in the status quo</w:t>
      </w:r>
      <w:r w:rsidRPr="000148CD">
        <w:rPr>
          <w:rFonts w:ascii="Calibri" w:eastAsia="Calibri" w:hAnsi="Calibri" w:cs="Calibri"/>
          <w:b/>
          <w:u w:val="single"/>
          <w:lang w:eastAsia="en-US"/>
        </w:rPr>
        <w:t xml:space="preserve">. This </w:t>
      </w:r>
      <w:r w:rsidRPr="000148CD">
        <w:rPr>
          <w:rFonts w:ascii="Calibri" w:eastAsia="Calibri" w:hAnsi="Calibri" w:cs="Calibri"/>
          <w:b/>
          <w:highlight w:val="green"/>
          <w:u w:val="single"/>
          <w:lang w:eastAsia="en-US"/>
        </w:rPr>
        <w:t>prevents us</w:t>
      </w:r>
      <w:r w:rsidRPr="000148CD">
        <w:rPr>
          <w:rFonts w:ascii="Calibri" w:eastAsia="Calibri" w:hAnsi="Calibri" w:cs="Calibri"/>
          <w:b/>
          <w:u w:val="single"/>
          <w:lang w:eastAsia="en-US"/>
        </w:rPr>
        <w:t xml:space="preserve"> not only </w:t>
      </w:r>
      <w:r w:rsidRPr="000148CD">
        <w:rPr>
          <w:rFonts w:ascii="Calibri" w:eastAsia="Calibri" w:hAnsi="Calibri" w:cs="Calibri"/>
          <w:b/>
          <w:highlight w:val="green"/>
          <w:u w:val="single"/>
          <w:lang w:eastAsia="en-US"/>
        </w:rPr>
        <w:t>from building the next generation of high tech weaponry</w:t>
      </w:r>
      <w:r w:rsidRPr="000148CD">
        <w:rPr>
          <w:rFonts w:ascii="Calibri" w:eastAsia="Calibri" w:hAnsi="Calibri" w:cs="Calibri"/>
          <w:b/>
          <w:u w:val="single"/>
          <w:lang w:eastAsia="en-US"/>
        </w:rPr>
        <w:t>, but also from constructing more of the weapons and munitions that are needed in the status quo</w:t>
      </w:r>
      <w:r w:rsidRPr="000148CD">
        <w:rPr>
          <w:rFonts w:ascii="Calibri" w:eastAsia="Calibri" w:hAnsi="Calibri" w:cs="Calibri"/>
          <w:lang w:eastAsia="en-US"/>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0148CD">
        <w:rPr>
          <w:rFonts w:ascii="Calibri" w:eastAsia="Calibri" w:hAnsi="Calibri" w:cs="Calibri"/>
          <w:b/>
          <w:highlight w:val="green"/>
          <w:u w:val="single"/>
          <w:lang w:eastAsia="en-US"/>
        </w:rPr>
        <w:t>Given the nature of</w:t>
      </w:r>
      <w:r w:rsidRPr="000148CD">
        <w:rPr>
          <w:rFonts w:ascii="Calibri" w:eastAsia="Calibri" w:hAnsi="Calibri" w:cs="Calibri"/>
          <w:b/>
          <w:u w:val="single"/>
          <w:lang w:eastAsia="en-US"/>
        </w:rPr>
        <w:t xml:space="preserve"> many </w:t>
      </w:r>
      <w:r w:rsidRPr="000148CD">
        <w:rPr>
          <w:rFonts w:ascii="Calibri" w:eastAsia="Calibri" w:hAnsi="Calibri" w:cs="Calibri"/>
          <w:b/>
          <w:highlight w:val="green"/>
          <w:u w:val="single"/>
          <w:lang w:eastAsia="en-US"/>
        </w:rPr>
        <w:t>military applications, substitutions aren’t possible</w:t>
      </w:r>
      <w:r w:rsidRPr="000148CD">
        <w:rPr>
          <w:rFonts w:ascii="Calibri" w:eastAsia="Calibri" w:hAnsi="Calibri" w:cs="Calibri"/>
          <w:lang w:eastAsia="en-US"/>
        </w:rPr>
        <w:t>. 91</w:t>
      </w:r>
    </w:p>
    <w:p w14:paraId="1BBADD71" w14:textId="77777777" w:rsidR="000148CD" w:rsidRPr="000148CD" w:rsidRDefault="000148CD" w:rsidP="000148CD">
      <w:pPr>
        <w:rPr>
          <w:rFonts w:ascii="Calibri" w:eastAsia="Calibri" w:hAnsi="Calibri" w:cs="Calibri"/>
          <w:lang w:eastAsia="en-US"/>
        </w:rPr>
      </w:pPr>
    </w:p>
    <w:p w14:paraId="6ACE00CE" w14:textId="77777777" w:rsidR="000148CD" w:rsidRPr="000148CD" w:rsidRDefault="000148CD" w:rsidP="000148CD">
      <w:pPr>
        <w:keepNext/>
        <w:keepLines/>
        <w:spacing w:before="40" w:after="0"/>
        <w:outlineLvl w:val="3"/>
        <w:rPr>
          <w:rFonts w:ascii="Calibri" w:eastAsia="SimSun" w:hAnsi="Calibri" w:cs="Calibri"/>
          <w:b/>
          <w:sz w:val="26"/>
          <w:lang w:eastAsia="en-US"/>
        </w:rPr>
      </w:pPr>
      <w:r w:rsidRPr="000148CD">
        <w:rPr>
          <w:rFonts w:ascii="Calibri" w:eastAsia="SimSun" w:hAnsi="Calibri" w:cs="Calibri"/>
          <w:b/>
          <w:sz w:val="26"/>
          <w:lang w:eastAsia="en-US"/>
        </w:rPr>
        <w:t>Primacy and allied commitments solve arms races and great power war – unipolarity is sustainable, and prevents power vacuums and global escalation</w:t>
      </w:r>
    </w:p>
    <w:p w14:paraId="7C01C6FC"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Brands 18</w:t>
      </w:r>
      <w:r w:rsidRPr="000148CD">
        <w:rPr>
          <w:rFonts w:ascii="Calibri" w:eastAsia="Calibri" w:hAnsi="Calibri" w:cs="Calibri"/>
          <w:lang w:eastAsia="en-US"/>
        </w:rPr>
        <w:t xml:space="preserve"> [Hal, Henry Kissinger Distinguished Professor at Johns Hopkins University's School of Advanced International Studies and a senior fellow at the Center for Strategic and Budgetary Assessments." American Grand Strategy in the Age of Trump." Page 129-133] TDI</w:t>
      </w:r>
    </w:p>
    <w:p w14:paraId="6B3B9DF7"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u w:val="single"/>
          <w:lang w:eastAsia="en-US"/>
        </w:rPr>
        <w:t xml:space="preserve">Since World War II, the United States has had a military </w:t>
      </w:r>
      <w:r w:rsidRPr="000148CD">
        <w:rPr>
          <w:rFonts w:ascii="Calibri" w:eastAsia="SimSun" w:hAnsi="Calibri" w:cs="Calibri"/>
          <w:color w:val="2E74B5"/>
          <w:lang w:eastAsia="en-US"/>
        </w:rPr>
        <w:t>second to none</w:t>
      </w:r>
      <w:r w:rsidRPr="000148CD">
        <w:rPr>
          <w:rFonts w:ascii="Calibri" w:eastAsia="Calibri" w:hAnsi="Calibri" w:cs="Calibri"/>
          <w:lang w:eastAsia="en-US"/>
        </w:rPr>
        <w:t xml:space="preserve">. Since the Cold War, </w:t>
      </w:r>
      <w:r w:rsidRPr="000148CD">
        <w:rPr>
          <w:rFonts w:ascii="Calibri" w:eastAsia="Calibri" w:hAnsi="Calibri" w:cs="Calibri"/>
          <w:b/>
          <w:highlight w:val="green"/>
          <w:u w:val="single"/>
          <w:lang w:eastAsia="en-US"/>
        </w:rPr>
        <w:t xml:space="preserve">America </w:t>
      </w:r>
      <w:r w:rsidRPr="000148CD">
        <w:rPr>
          <w:rFonts w:ascii="Calibri" w:eastAsia="Calibri" w:hAnsi="Calibri" w:cs="Calibri"/>
          <w:b/>
          <w:u w:val="single"/>
          <w:lang w:eastAsia="en-US"/>
        </w:rPr>
        <w:t xml:space="preserve">has </w:t>
      </w:r>
      <w:r w:rsidRPr="000148CD">
        <w:rPr>
          <w:rFonts w:ascii="Calibri" w:eastAsia="SimSun" w:hAnsi="Calibri" w:cs="Calibri"/>
          <w:color w:val="2E74B5"/>
          <w:highlight w:val="green"/>
          <w:lang w:eastAsia="en-US"/>
        </w:rPr>
        <w:t>committed</w:t>
      </w:r>
      <w:r w:rsidRPr="000148CD">
        <w:rPr>
          <w:rFonts w:ascii="Calibri" w:eastAsia="Calibri" w:hAnsi="Calibri" w:cs="Calibri"/>
          <w:b/>
          <w:highlight w:val="green"/>
          <w:u w:val="single"/>
          <w:lang w:eastAsia="en-US"/>
        </w:rPr>
        <w:t xml:space="preserve"> to</w:t>
      </w:r>
      <w:r w:rsidRPr="000148CD">
        <w:rPr>
          <w:rFonts w:ascii="Calibri" w:eastAsia="Calibri" w:hAnsi="Calibri" w:cs="Calibri"/>
          <w:b/>
          <w:u w:val="single"/>
          <w:lang w:eastAsia="en-US"/>
        </w:rPr>
        <w:t xml:space="preserve"> having</w:t>
      </w:r>
      <w:r w:rsidRPr="000148CD">
        <w:rPr>
          <w:rFonts w:ascii="Calibri" w:eastAsia="Calibri" w:hAnsi="Calibri" w:cs="Calibri"/>
          <w:lang w:eastAsia="en-US"/>
        </w:rPr>
        <w:t xml:space="preserve"> </w:t>
      </w:r>
      <w:r w:rsidRPr="000148CD">
        <w:rPr>
          <w:rFonts w:ascii="Calibri" w:eastAsia="SimSun" w:hAnsi="Calibri" w:cs="Calibri"/>
          <w:color w:val="2E74B5"/>
          <w:highlight w:val="green"/>
          <w:lang w:eastAsia="en-US"/>
        </w:rPr>
        <w:t>overwhelming</w:t>
      </w:r>
      <w:r w:rsidRPr="000148CD">
        <w:rPr>
          <w:rFonts w:ascii="Calibri" w:eastAsia="SimSun" w:hAnsi="Calibri" w:cs="Calibri"/>
          <w:color w:val="2E74B5"/>
          <w:lang w:eastAsia="en-US"/>
        </w:rPr>
        <w:t xml:space="preserve"> military </w:t>
      </w:r>
      <w:r w:rsidRPr="000148CD">
        <w:rPr>
          <w:rFonts w:ascii="Calibri" w:eastAsia="SimSun" w:hAnsi="Calibri" w:cs="Calibri"/>
          <w:color w:val="2E74B5"/>
          <w:highlight w:val="green"/>
          <w:lang w:eastAsia="en-US"/>
        </w:rPr>
        <w:t>primacy</w:t>
      </w:r>
      <w:r w:rsidRPr="000148CD">
        <w:rPr>
          <w:rFonts w:ascii="Calibri" w:eastAsia="Calibri" w:hAnsi="Calibri" w:cs="Calibri"/>
          <w:lang w:eastAsia="en-US"/>
        </w:rPr>
        <w:t xml:space="preserve">. The idea, as George W. Bush declared in 2002, that America must possess “strengths beyond challenge” has featured in every major U.S. strategy document for a quarter century; it has also been reflected in concrete terms.6 </w:t>
      </w:r>
    </w:p>
    <w:p w14:paraId="692806A3" w14:textId="77777777" w:rsidR="000148CD" w:rsidRPr="000148CD" w:rsidRDefault="000148CD" w:rsidP="000148CD">
      <w:pPr>
        <w:rPr>
          <w:rFonts w:ascii="Calibri" w:eastAsia="SimSun" w:hAnsi="Calibri" w:cs="Calibri"/>
          <w:color w:val="2E74B5"/>
          <w:lang w:eastAsia="en-US"/>
        </w:rPr>
      </w:pPr>
      <w:r w:rsidRPr="000148CD">
        <w:rPr>
          <w:rFonts w:ascii="Calibri" w:eastAsia="Calibri" w:hAnsi="Calibri" w:cs="Calibri"/>
          <w:lang w:eastAsia="en-US"/>
        </w:rPr>
        <w:t xml:space="preserve">From the early 1990s, for example, the </w:t>
      </w:r>
      <w:r w:rsidRPr="000148CD">
        <w:rPr>
          <w:rFonts w:ascii="Calibri" w:eastAsia="SimSun" w:hAnsi="Calibri" w:cs="Calibri"/>
          <w:color w:val="2E74B5"/>
          <w:lang w:eastAsia="en-US"/>
        </w:rPr>
        <w:t>U</w:t>
      </w:r>
      <w:r w:rsidRPr="000148CD">
        <w:rPr>
          <w:rFonts w:ascii="Calibri" w:eastAsia="Calibri" w:hAnsi="Calibri" w:cs="Calibri"/>
          <w:b/>
          <w:u w:val="single"/>
          <w:lang w:eastAsia="en-US"/>
        </w:rPr>
        <w:t xml:space="preserve">nited </w:t>
      </w:r>
      <w:r w:rsidRPr="000148CD">
        <w:rPr>
          <w:rFonts w:ascii="Calibri" w:eastAsia="SimSun" w:hAnsi="Calibri" w:cs="Calibri"/>
          <w:color w:val="2E74B5"/>
          <w:lang w:eastAsia="en-US"/>
        </w:rPr>
        <w:t>S</w:t>
      </w:r>
      <w:r w:rsidRPr="000148CD">
        <w:rPr>
          <w:rFonts w:ascii="Calibri" w:eastAsia="Calibri" w:hAnsi="Calibri" w:cs="Calibri"/>
          <w:b/>
          <w:u w:val="single"/>
          <w:lang w:eastAsia="en-US"/>
        </w:rPr>
        <w:t xml:space="preserve">tates consistently accounted for around 35 to 45 percent of world defense spending and </w:t>
      </w:r>
      <w:r w:rsidRPr="000148CD">
        <w:rPr>
          <w:rFonts w:ascii="Calibri" w:eastAsia="Calibri" w:hAnsi="Calibri" w:cs="Calibri"/>
          <w:b/>
          <w:highlight w:val="green"/>
          <w:u w:val="single"/>
          <w:lang w:eastAsia="en-US"/>
        </w:rPr>
        <w:t xml:space="preserve">maintained </w:t>
      </w:r>
      <w:r w:rsidRPr="000148CD">
        <w:rPr>
          <w:rFonts w:ascii="Calibri" w:eastAsia="SimSun" w:hAnsi="Calibri" w:cs="Calibri"/>
          <w:color w:val="2E74B5"/>
          <w:highlight w:val="green"/>
          <w:lang w:eastAsia="en-US"/>
        </w:rPr>
        <w:t xml:space="preserve">peerless </w:t>
      </w:r>
      <w:r w:rsidRPr="000148CD">
        <w:rPr>
          <w:rFonts w:ascii="Calibri" w:eastAsia="SimSun" w:hAnsi="Calibri" w:cs="Calibri"/>
          <w:color w:val="2E74B5"/>
          <w:lang w:eastAsia="en-US"/>
        </w:rPr>
        <w:t xml:space="preserve">global </w:t>
      </w:r>
      <w:r w:rsidRPr="000148CD">
        <w:rPr>
          <w:rFonts w:ascii="Calibri" w:eastAsia="SimSun" w:hAnsi="Calibri" w:cs="Calibri"/>
          <w:color w:val="2E74B5"/>
          <w:highlight w:val="green"/>
          <w:lang w:eastAsia="en-US"/>
        </w:rPr>
        <w:t>power-projection</w:t>
      </w:r>
      <w:r w:rsidRPr="000148CD">
        <w:rPr>
          <w:rFonts w:ascii="Calibri" w:eastAsia="SimSun" w:hAnsi="Calibri" w:cs="Calibri"/>
          <w:color w:val="2E74B5"/>
          <w:lang w:eastAsia="en-US"/>
        </w:rPr>
        <w:t xml:space="preserve"> capabilities</w:t>
      </w:r>
      <w:r w:rsidRPr="000148CD">
        <w:rPr>
          <w:rFonts w:ascii="Calibri" w:eastAsia="Calibri" w:hAnsi="Calibri" w:cs="Calibri"/>
          <w:lang w:eastAsia="en-US"/>
        </w:rPr>
        <w:t xml:space="preserve">.7 Perhaps more important, U.S. </w:t>
      </w:r>
      <w:r w:rsidRPr="000148CD">
        <w:rPr>
          <w:rFonts w:ascii="Calibri" w:eastAsia="Calibri" w:hAnsi="Calibri" w:cs="Calibri"/>
          <w:b/>
          <w:u w:val="single"/>
          <w:lang w:eastAsia="en-US"/>
        </w:rPr>
        <w:t xml:space="preserve">primacy was also </w:t>
      </w:r>
      <w:r w:rsidRPr="000148CD">
        <w:rPr>
          <w:rFonts w:ascii="Calibri" w:eastAsia="Calibri" w:hAnsi="Calibri" w:cs="Calibri"/>
          <w:b/>
          <w:highlight w:val="green"/>
          <w:u w:val="single"/>
          <w:lang w:eastAsia="en-US"/>
        </w:rPr>
        <w:t>unrivaled in key</w:t>
      </w:r>
      <w:r w:rsidRPr="000148CD">
        <w:rPr>
          <w:rFonts w:ascii="Calibri" w:eastAsia="Calibri" w:hAnsi="Calibri" w:cs="Calibri"/>
          <w:b/>
          <w:u w:val="single"/>
          <w:lang w:eastAsia="en-US"/>
        </w:rPr>
        <w:t xml:space="preserve"> overseas </w:t>
      </w:r>
      <w:r w:rsidRPr="000148CD">
        <w:rPr>
          <w:rFonts w:ascii="Calibri" w:eastAsia="SimSun" w:hAnsi="Calibri" w:cs="Calibri"/>
          <w:color w:val="2E74B5"/>
          <w:lang w:eastAsia="en-US"/>
        </w:rPr>
        <w:t xml:space="preserve">strategic </w:t>
      </w:r>
      <w:r w:rsidRPr="000148CD">
        <w:rPr>
          <w:rFonts w:ascii="Calibri" w:eastAsia="SimSun" w:hAnsi="Calibri" w:cs="Calibri"/>
          <w:color w:val="2E74B5"/>
          <w:highlight w:val="green"/>
          <w:lang w:eastAsia="en-US"/>
        </w:rPr>
        <w:t>regions</w:t>
      </w:r>
      <w:r w:rsidRPr="000148CD">
        <w:rPr>
          <w:rFonts w:ascii="Calibri" w:eastAsia="Calibri" w:hAnsi="Calibri" w:cs="Calibri"/>
          <w:highlight w:val="green"/>
          <w:lang w:eastAsia="en-US"/>
        </w:rPr>
        <w:t>—</w:t>
      </w:r>
      <w:r w:rsidRPr="000148CD">
        <w:rPr>
          <w:rFonts w:ascii="Calibri" w:eastAsia="SimSun" w:hAnsi="Calibri" w:cs="Calibri"/>
          <w:color w:val="2E74B5"/>
          <w:highlight w:val="green"/>
          <w:lang w:eastAsia="en-US"/>
        </w:rPr>
        <w:t>Europe</w:t>
      </w:r>
      <w:r w:rsidRPr="000148CD">
        <w:rPr>
          <w:rFonts w:ascii="Calibri" w:eastAsia="SimSun" w:hAnsi="Calibri" w:cs="Calibri"/>
          <w:color w:val="2E74B5"/>
          <w:lang w:eastAsia="en-US"/>
        </w:rPr>
        <w:t xml:space="preserve">, East Asia, the </w:t>
      </w:r>
      <w:r w:rsidRPr="000148CD">
        <w:rPr>
          <w:rFonts w:ascii="Calibri" w:eastAsia="SimSun" w:hAnsi="Calibri" w:cs="Calibri"/>
          <w:color w:val="2E74B5"/>
          <w:highlight w:val="green"/>
          <w:lang w:eastAsia="en-US"/>
        </w:rPr>
        <w:t>Middle East</w:t>
      </w:r>
      <w:r w:rsidRPr="000148CD">
        <w:rPr>
          <w:rFonts w:ascii="Calibri" w:eastAsia="Calibri" w:hAnsi="Calibri" w:cs="Calibri"/>
          <w:lang w:eastAsia="en-US"/>
        </w:rPr>
        <w:t xml:space="preserve">. </w:t>
      </w:r>
      <w:r w:rsidRPr="000148CD">
        <w:rPr>
          <w:rFonts w:ascii="Calibri" w:eastAsia="Calibri" w:hAnsi="Calibri" w:cs="Calibri"/>
          <w:b/>
          <w:u w:val="single"/>
          <w:lang w:eastAsia="en-US"/>
        </w:rPr>
        <w:t xml:space="preserve">From </w:t>
      </w:r>
      <w:r w:rsidRPr="000148CD">
        <w:rPr>
          <w:rFonts w:ascii="Calibri" w:eastAsia="SimSun" w:hAnsi="Calibri" w:cs="Calibri"/>
          <w:color w:val="2E74B5"/>
          <w:lang w:eastAsia="en-US"/>
        </w:rPr>
        <w:t>thrashing Saddam</w:t>
      </w:r>
      <w:r w:rsidRPr="000148CD">
        <w:rPr>
          <w:rFonts w:ascii="Calibri" w:eastAsia="Calibri" w:hAnsi="Calibri" w:cs="Calibri"/>
          <w:lang w:eastAsia="en-US"/>
        </w:rPr>
        <w:t xml:space="preserve"> Hussein’s million-man Iraqi military </w:t>
      </w:r>
      <w:r w:rsidRPr="000148CD">
        <w:rPr>
          <w:rFonts w:ascii="Calibri" w:eastAsia="Calibri" w:hAnsi="Calibri" w:cs="Calibri"/>
          <w:b/>
          <w:u w:val="single"/>
          <w:lang w:eastAsia="en-US"/>
        </w:rPr>
        <w:t xml:space="preserve">during Operation Desert Storm, to deploying—with impunity—two carrier strike groups off Taiwan during the </w:t>
      </w:r>
      <w:r w:rsidRPr="000148CD">
        <w:rPr>
          <w:rFonts w:ascii="Calibri" w:eastAsia="Calibri" w:hAnsi="Calibri" w:cs="Calibri"/>
          <w:b/>
          <w:highlight w:val="green"/>
          <w:u w:val="single"/>
          <w:lang w:eastAsia="en-US"/>
        </w:rPr>
        <w:t>China-Taiwan</w:t>
      </w:r>
      <w:r w:rsidRPr="000148CD">
        <w:rPr>
          <w:rFonts w:ascii="Calibri" w:eastAsia="Calibri" w:hAnsi="Calibri" w:cs="Calibri"/>
          <w:b/>
          <w:u w:val="single"/>
          <w:lang w:eastAsia="en-US"/>
        </w:rPr>
        <w:t xml:space="preserve"> crisis of 1995– 96, Washington has been able to project military power </w:t>
      </w:r>
      <w:r w:rsidRPr="000148CD">
        <w:rPr>
          <w:rFonts w:ascii="Calibri" w:eastAsia="SimSun" w:hAnsi="Calibri" w:cs="Calibri"/>
          <w:color w:val="2E74B5"/>
          <w:lang w:eastAsia="en-US"/>
        </w:rPr>
        <w:t>superior</w:t>
      </w:r>
      <w:r w:rsidRPr="000148CD">
        <w:rPr>
          <w:rFonts w:ascii="Calibri" w:eastAsia="Calibri" w:hAnsi="Calibri" w:cs="Calibri"/>
          <w:b/>
          <w:u w:val="single"/>
          <w:lang w:eastAsia="en-US"/>
        </w:rPr>
        <w:t xml:space="preserve"> to anything a </w:t>
      </w:r>
      <w:r w:rsidRPr="000148CD">
        <w:rPr>
          <w:rFonts w:ascii="Calibri" w:eastAsia="SimSun" w:hAnsi="Calibri" w:cs="Calibri"/>
          <w:color w:val="2E74B5"/>
          <w:lang w:eastAsia="en-US"/>
        </w:rPr>
        <w:t xml:space="preserve">regional rival </w:t>
      </w:r>
      <w:r w:rsidRPr="000148CD">
        <w:rPr>
          <w:rFonts w:ascii="Calibri" w:eastAsia="Calibri" w:hAnsi="Calibri" w:cs="Calibri"/>
          <w:b/>
          <w:u w:val="single"/>
          <w:lang w:eastAsia="en-US"/>
        </w:rPr>
        <w:t xml:space="preserve">could employ even </w:t>
      </w:r>
      <w:r w:rsidRPr="000148CD">
        <w:rPr>
          <w:rFonts w:ascii="Calibri" w:eastAsia="SimSun" w:hAnsi="Calibri" w:cs="Calibri"/>
          <w:color w:val="2E74B5"/>
          <w:lang w:eastAsia="en-US"/>
        </w:rPr>
        <w:t>on its own geopolitical doorstep.</w:t>
      </w:r>
    </w:p>
    <w:p w14:paraId="3F93896F"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This </w:t>
      </w:r>
      <w:r w:rsidRPr="000148CD">
        <w:rPr>
          <w:rFonts w:ascii="Calibri" w:eastAsia="SimSun" w:hAnsi="Calibri" w:cs="Calibri"/>
          <w:color w:val="2E74B5"/>
          <w:highlight w:val="green"/>
          <w:lang w:eastAsia="en-US"/>
        </w:rPr>
        <w:t>military dominance</w:t>
      </w:r>
      <w:r w:rsidRPr="000148CD">
        <w:rPr>
          <w:rFonts w:ascii="Calibri" w:eastAsia="Calibri" w:hAnsi="Calibri" w:cs="Calibri"/>
          <w:lang w:eastAsia="en-US"/>
        </w:rPr>
        <w:t xml:space="preserve"> </w:t>
      </w:r>
      <w:r w:rsidRPr="000148CD">
        <w:rPr>
          <w:rFonts w:ascii="Calibri" w:eastAsia="Calibri" w:hAnsi="Calibri" w:cs="Calibri"/>
          <w:b/>
          <w:u w:val="single"/>
          <w:lang w:eastAsia="en-US"/>
        </w:rPr>
        <w:t xml:space="preserve">has </w:t>
      </w:r>
      <w:r w:rsidRPr="000148CD">
        <w:rPr>
          <w:rFonts w:ascii="Calibri" w:eastAsia="Calibri" w:hAnsi="Calibri" w:cs="Calibri"/>
          <w:b/>
          <w:highlight w:val="green"/>
          <w:u w:val="single"/>
          <w:lang w:eastAsia="en-US"/>
        </w:rPr>
        <w:t xml:space="preserve">constituted </w:t>
      </w:r>
      <w:r w:rsidRPr="000148CD">
        <w:rPr>
          <w:rFonts w:ascii="Calibri" w:eastAsia="Calibri" w:hAnsi="Calibri" w:cs="Calibri"/>
          <w:b/>
          <w:u w:val="single"/>
          <w:lang w:eastAsia="en-US"/>
        </w:rPr>
        <w:t>the</w:t>
      </w:r>
      <w:r w:rsidRPr="000148CD">
        <w:rPr>
          <w:rFonts w:ascii="Calibri" w:eastAsia="Calibri" w:hAnsi="Calibri" w:cs="Calibri"/>
          <w:lang w:eastAsia="en-US"/>
        </w:rPr>
        <w:t xml:space="preserve"> </w:t>
      </w:r>
      <w:r w:rsidRPr="000148CD">
        <w:rPr>
          <w:rFonts w:ascii="Calibri" w:eastAsia="SimSun" w:hAnsi="Calibri" w:cs="Calibri"/>
          <w:color w:val="2E74B5"/>
          <w:highlight w:val="green"/>
          <w:lang w:eastAsia="en-US"/>
        </w:rPr>
        <w:t xml:space="preserve">hard-power backbone </w:t>
      </w:r>
      <w:r w:rsidRPr="000148CD">
        <w:rPr>
          <w:rFonts w:ascii="Calibri" w:eastAsia="Calibri" w:hAnsi="Calibri" w:cs="Calibri"/>
          <w:b/>
          <w:highlight w:val="green"/>
          <w:u w:val="single"/>
          <w:lang w:eastAsia="en-US"/>
        </w:rPr>
        <w:t>of</w:t>
      </w:r>
      <w:r w:rsidRPr="000148CD">
        <w:rPr>
          <w:rFonts w:ascii="Calibri" w:eastAsia="Calibri" w:hAnsi="Calibri" w:cs="Calibri"/>
          <w:b/>
          <w:u w:val="single"/>
          <w:lang w:eastAsia="en-US"/>
        </w:rPr>
        <w:t xml:space="preserve"> an ambitious </w:t>
      </w:r>
      <w:r w:rsidRPr="000148CD">
        <w:rPr>
          <w:rFonts w:ascii="Calibri" w:eastAsia="Calibri" w:hAnsi="Calibri" w:cs="Calibri"/>
          <w:b/>
          <w:highlight w:val="green"/>
          <w:u w:val="single"/>
          <w:lang w:eastAsia="en-US"/>
        </w:rPr>
        <w:t>global strategy</w:t>
      </w:r>
      <w:r w:rsidRPr="000148CD">
        <w:rPr>
          <w:rFonts w:ascii="Calibri" w:eastAsia="Calibri" w:hAnsi="Calibri" w:cs="Calibri"/>
          <w:b/>
          <w:u w:val="single"/>
          <w:lang w:eastAsia="en-US"/>
        </w:rPr>
        <w:t xml:space="preserve">. </w:t>
      </w:r>
      <w:r w:rsidRPr="000148CD">
        <w:rPr>
          <w:rFonts w:ascii="Calibri" w:eastAsia="Calibri" w:hAnsi="Calibri" w:cs="Calibri"/>
          <w:lang w:eastAsia="en-US"/>
        </w:rPr>
        <w:t>After the Cold War, U.S.</w:t>
      </w:r>
      <w:r w:rsidRPr="000148CD">
        <w:rPr>
          <w:rFonts w:ascii="Calibri" w:eastAsia="Calibri" w:hAnsi="Calibri" w:cs="Calibri"/>
          <w:b/>
          <w:u w:val="single"/>
          <w:lang w:eastAsia="en-US"/>
        </w:rPr>
        <w:t xml:space="preserve"> policymakers committed to averting a return to the </w:t>
      </w:r>
      <w:r w:rsidRPr="000148CD">
        <w:rPr>
          <w:rFonts w:ascii="Calibri" w:eastAsia="SimSun" w:hAnsi="Calibri" w:cs="Calibri"/>
          <w:color w:val="2E74B5"/>
          <w:lang w:eastAsia="en-US"/>
        </w:rPr>
        <w:t>unstable multipolarity</w:t>
      </w:r>
      <w:r w:rsidRPr="000148CD">
        <w:rPr>
          <w:rFonts w:ascii="Calibri" w:eastAsia="Calibri" w:hAnsi="Calibri" w:cs="Calibri"/>
          <w:b/>
          <w:u w:val="single"/>
          <w:lang w:eastAsia="en-US"/>
        </w:rPr>
        <w:t xml:space="preserve"> of earlier eras, and to perpetuating the more favorable unipolar order.</w:t>
      </w:r>
      <w:r w:rsidRPr="000148CD">
        <w:rPr>
          <w:rFonts w:ascii="Calibri" w:eastAsia="Calibri" w:hAnsi="Calibri" w:cs="Calibri"/>
          <w:lang w:eastAsia="en-US"/>
        </w:rPr>
        <w:t xml:space="preserve"> </w:t>
      </w:r>
      <w:r w:rsidRPr="000148CD">
        <w:rPr>
          <w:rFonts w:ascii="Calibri" w:eastAsia="Calibri" w:hAnsi="Calibri" w:cs="Calibri"/>
          <w:b/>
          <w:u w:val="single"/>
          <w:lang w:eastAsia="en-US"/>
        </w:rPr>
        <w:t xml:space="preserve">They committed to building on the successes of the postwar era by further advancing </w:t>
      </w:r>
      <w:r w:rsidRPr="000148CD">
        <w:rPr>
          <w:rFonts w:ascii="Calibri" w:eastAsia="SimSun" w:hAnsi="Calibri" w:cs="Calibri"/>
          <w:color w:val="2E74B5"/>
          <w:lang w:eastAsia="en-US"/>
        </w:rPr>
        <w:t>liberal political values</w:t>
      </w:r>
      <w:r w:rsidRPr="000148CD">
        <w:rPr>
          <w:rFonts w:ascii="Calibri" w:eastAsia="Calibri" w:hAnsi="Calibri" w:cs="Calibri"/>
          <w:b/>
          <w:u w:val="single"/>
          <w:lang w:eastAsia="en-US"/>
        </w:rPr>
        <w:t xml:space="preserve"> and an open international </w:t>
      </w:r>
      <w:r w:rsidRPr="000148CD">
        <w:rPr>
          <w:rFonts w:ascii="Calibri" w:eastAsia="SimSun" w:hAnsi="Calibri" w:cs="Calibri"/>
          <w:color w:val="2E74B5"/>
          <w:lang w:eastAsia="en-US"/>
        </w:rPr>
        <w:t>economy</w:t>
      </w:r>
      <w:r w:rsidRPr="000148CD">
        <w:rPr>
          <w:rFonts w:ascii="Calibri" w:eastAsia="Calibri" w:hAnsi="Calibri" w:cs="Calibri"/>
          <w:b/>
          <w:u w:val="single"/>
          <w:lang w:eastAsia="en-US"/>
        </w:rPr>
        <w:t xml:space="preserve">, and to </w:t>
      </w:r>
      <w:r w:rsidRPr="000148CD">
        <w:rPr>
          <w:rFonts w:ascii="Calibri" w:eastAsia="SimSun" w:hAnsi="Calibri" w:cs="Calibri"/>
          <w:color w:val="2E74B5"/>
          <w:highlight w:val="green"/>
          <w:lang w:eastAsia="en-US"/>
        </w:rPr>
        <w:t>suppressing</w:t>
      </w:r>
      <w:r w:rsidRPr="000148CD">
        <w:rPr>
          <w:rFonts w:ascii="Calibri" w:eastAsia="Calibri" w:hAnsi="Calibri" w:cs="Calibri"/>
          <w:b/>
          <w:u w:val="single"/>
          <w:lang w:eastAsia="en-US"/>
        </w:rPr>
        <w:t xml:space="preserve"> international scourges such as </w:t>
      </w:r>
      <w:r w:rsidRPr="000148CD">
        <w:rPr>
          <w:rFonts w:ascii="Calibri" w:eastAsia="SimSun" w:hAnsi="Calibri" w:cs="Calibri"/>
          <w:color w:val="2E74B5"/>
          <w:highlight w:val="green"/>
          <w:lang w:eastAsia="en-US"/>
        </w:rPr>
        <w:t>rogue</w:t>
      </w:r>
      <w:r w:rsidRPr="000148CD">
        <w:rPr>
          <w:rFonts w:ascii="Calibri" w:eastAsia="SimSun" w:hAnsi="Calibri" w:cs="Calibri"/>
          <w:color w:val="2E74B5"/>
          <w:lang w:eastAsia="en-US"/>
        </w:rPr>
        <w:t xml:space="preserve"> states</w:t>
      </w:r>
      <w:r w:rsidRPr="000148CD">
        <w:rPr>
          <w:rFonts w:ascii="Calibri" w:eastAsia="Calibri" w:hAnsi="Calibri" w:cs="Calibri"/>
          <w:b/>
          <w:u w:val="single"/>
          <w:lang w:eastAsia="en-US"/>
        </w:rPr>
        <w:t xml:space="preserve">, </w:t>
      </w:r>
      <w:r w:rsidRPr="000148CD">
        <w:rPr>
          <w:rFonts w:ascii="Calibri" w:eastAsia="SimSun" w:hAnsi="Calibri" w:cs="Calibri"/>
          <w:color w:val="2E74B5"/>
          <w:lang w:eastAsia="en-US"/>
        </w:rPr>
        <w:t xml:space="preserve">nuclear </w:t>
      </w:r>
      <w:r w:rsidRPr="000148CD">
        <w:rPr>
          <w:rFonts w:ascii="Calibri" w:eastAsia="SimSun" w:hAnsi="Calibri" w:cs="Calibri"/>
          <w:color w:val="2E74B5"/>
          <w:highlight w:val="green"/>
          <w:lang w:eastAsia="en-US"/>
        </w:rPr>
        <w:t>prolif</w:t>
      </w:r>
      <w:r w:rsidRPr="000148CD">
        <w:rPr>
          <w:rFonts w:ascii="Calibri" w:eastAsia="SimSun" w:hAnsi="Calibri" w:cs="Calibri"/>
          <w:color w:val="2E74B5"/>
          <w:lang w:eastAsia="en-US"/>
        </w:rPr>
        <w:t>eration</w:t>
      </w:r>
      <w:r w:rsidRPr="000148CD">
        <w:rPr>
          <w:rFonts w:ascii="Calibri" w:eastAsia="Calibri" w:hAnsi="Calibri" w:cs="Calibri"/>
          <w:b/>
          <w:u w:val="single"/>
          <w:lang w:eastAsia="en-US"/>
        </w:rPr>
        <w:t xml:space="preserve">, </w:t>
      </w:r>
      <w:r w:rsidRPr="000148CD">
        <w:rPr>
          <w:rFonts w:ascii="Calibri" w:eastAsia="Calibri" w:hAnsi="Calibri" w:cs="Calibri"/>
          <w:b/>
          <w:highlight w:val="green"/>
          <w:u w:val="single"/>
          <w:lang w:eastAsia="en-US"/>
        </w:rPr>
        <w:t xml:space="preserve">and </w:t>
      </w:r>
      <w:r w:rsidRPr="000148CD">
        <w:rPr>
          <w:rFonts w:ascii="Calibri" w:eastAsia="Calibri" w:hAnsi="Calibri" w:cs="Calibri"/>
          <w:b/>
          <w:u w:val="single"/>
          <w:lang w:eastAsia="en-US"/>
        </w:rPr>
        <w:t xml:space="preserve">catastrophic </w:t>
      </w:r>
      <w:r w:rsidRPr="000148CD">
        <w:rPr>
          <w:rFonts w:ascii="Calibri" w:eastAsia="SimSun" w:hAnsi="Calibri" w:cs="Calibri"/>
          <w:color w:val="2E74B5"/>
          <w:highlight w:val="green"/>
          <w:lang w:eastAsia="en-US"/>
        </w:rPr>
        <w:t>terror</w:t>
      </w:r>
      <w:r w:rsidRPr="000148CD">
        <w:rPr>
          <w:rFonts w:ascii="Calibri" w:eastAsia="SimSun" w:hAnsi="Calibri" w:cs="Calibri"/>
          <w:color w:val="2E74B5"/>
          <w:lang w:eastAsia="en-US"/>
        </w:rPr>
        <w:t>ism</w:t>
      </w:r>
      <w:r w:rsidRPr="000148CD">
        <w:rPr>
          <w:rFonts w:ascii="Calibri" w:eastAsia="Calibri" w:hAnsi="Calibri" w:cs="Calibri"/>
          <w:b/>
          <w:u w:val="single"/>
          <w:lang w:eastAsia="en-US"/>
        </w:rPr>
        <w:t xml:space="preserve">. </w:t>
      </w:r>
      <w:r w:rsidRPr="000148CD">
        <w:rPr>
          <w:rFonts w:ascii="Calibri" w:eastAsia="Calibri" w:hAnsi="Calibri" w:cs="Calibri"/>
          <w:lang w:eastAsia="en-US"/>
        </w:rPr>
        <w:t xml:space="preserve">And because they recognized that military force remained the ultima ratio regum, </w:t>
      </w:r>
      <w:r w:rsidRPr="000148CD">
        <w:rPr>
          <w:rFonts w:ascii="Calibri" w:eastAsia="Calibri" w:hAnsi="Calibri" w:cs="Calibri"/>
          <w:b/>
          <w:u w:val="single"/>
          <w:lang w:eastAsia="en-US"/>
        </w:rPr>
        <w:t>they understood the</w:t>
      </w:r>
      <w:r w:rsidRPr="000148CD">
        <w:rPr>
          <w:rFonts w:ascii="Calibri" w:eastAsia="Calibri" w:hAnsi="Calibri" w:cs="Calibri"/>
          <w:lang w:eastAsia="en-US"/>
        </w:rPr>
        <w:t xml:space="preserve"> </w:t>
      </w:r>
      <w:r w:rsidRPr="000148CD">
        <w:rPr>
          <w:rFonts w:ascii="Calibri" w:eastAsia="SimSun" w:hAnsi="Calibri" w:cs="Calibri"/>
          <w:color w:val="2E74B5"/>
          <w:lang w:eastAsia="en-US"/>
        </w:rPr>
        <w:t>centrality</w:t>
      </w:r>
      <w:r w:rsidRPr="000148CD">
        <w:rPr>
          <w:rFonts w:ascii="Calibri" w:eastAsia="Calibri" w:hAnsi="Calibri" w:cs="Calibri"/>
          <w:lang w:eastAsia="en-US"/>
        </w:rPr>
        <w:t xml:space="preserve"> </w:t>
      </w:r>
      <w:r w:rsidRPr="000148CD">
        <w:rPr>
          <w:rFonts w:ascii="Calibri" w:eastAsia="Calibri" w:hAnsi="Calibri" w:cs="Calibri"/>
          <w:b/>
          <w:u w:val="single"/>
          <w:lang w:eastAsia="en-US"/>
        </w:rPr>
        <w:t>of military preponderance</w:t>
      </w:r>
      <w:r w:rsidRPr="000148CD">
        <w:rPr>
          <w:rFonts w:ascii="Calibri" w:eastAsia="Calibri" w:hAnsi="Calibri" w:cs="Calibri"/>
          <w:lang w:eastAsia="en-US"/>
        </w:rPr>
        <w:t xml:space="preserve">. </w:t>
      </w:r>
    </w:p>
    <w:p w14:paraId="1A0C4895"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b/>
          <w:u w:val="single"/>
          <w:lang w:eastAsia="en-US"/>
        </w:rPr>
        <w:t xml:space="preserve">Washington would </w:t>
      </w:r>
      <w:r w:rsidRPr="000148CD">
        <w:rPr>
          <w:rFonts w:ascii="Calibri" w:eastAsia="SimSun" w:hAnsi="Calibri" w:cs="Calibri"/>
          <w:color w:val="2E74B5"/>
          <w:lang w:eastAsia="en-US"/>
        </w:rPr>
        <w:t>need</w:t>
      </w:r>
      <w:r w:rsidRPr="000148CD">
        <w:rPr>
          <w:rFonts w:ascii="Calibri" w:eastAsia="Calibri" w:hAnsi="Calibri" w:cs="Calibri"/>
          <w:b/>
          <w:u w:val="single"/>
          <w:lang w:eastAsia="en-US"/>
        </w:rPr>
        <w:t xml:space="preserve"> the </w:t>
      </w:r>
      <w:r w:rsidRPr="000148CD">
        <w:rPr>
          <w:rFonts w:ascii="Calibri" w:eastAsia="SimSun" w:hAnsi="Calibri" w:cs="Calibri"/>
          <w:color w:val="2E74B5"/>
          <w:highlight w:val="green"/>
          <w:lang w:eastAsia="en-US"/>
        </w:rPr>
        <w:t>military power</w:t>
      </w:r>
      <w:r w:rsidRPr="000148CD">
        <w:rPr>
          <w:rFonts w:ascii="Calibri" w:eastAsia="Calibri" w:hAnsi="Calibri" w:cs="Calibri"/>
          <w:lang w:eastAsia="en-US"/>
        </w:rPr>
        <w:t xml:space="preserve"> </w:t>
      </w:r>
      <w:r w:rsidRPr="000148CD">
        <w:rPr>
          <w:rFonts w:ascii="Calibri" w:eastAsia="Calibri" w:hAnsi="Calibri" w:cs="Calibri"/>
          <w:b/>
          <w:u w:val="single"/>
          <w:lang w:eastAsia="en-US"/>
        </w:rPr>
        <w:t xml:space="preserve">necessary to </w:t>
      </w:r>
      <w:r w:rsidRPr="000148CD">
        <w:rPr>
          <w:rFonts w:ascii="Calibri" w:eastAsia="SimSun" w:hAnsi="Calibri" w:cs="Calibri"/>
          <w:color w:val="2E74B5"/>
          <w:highlight w:val="green"/>
          <w:lang w:eastAsia="en-US"/>
        </w:rPr>
        <w:t>underwrite</w:t>
      </w:r>
      <w:r w:rsidRPr="000148CD">
        <w:rPr>
          <w:rFonts w:ascii="Calibri" w:eastAsia="Calibri" w:hAnsi="Calibri" w:cs="Calibri"/>
          <w:b/>
          <w:u w:val="single"/>
          <w:lang w:eastAsia="en-US"/>
        </w:rPr>
        <w:t xml:space="preserve"> worldwide </w:t>
      </w:r>
      <w:r w:rsidRPr="000148CD">
        <w:rPr>
          <w:rFonts w:ascii="Calibri" w:eastAsia="SimSun" w:hAnsi="Calibri" w:cs="Calibri"/>
          <w:color w:val="2E74B5"/>
          <w:highlight w:val="green"/>
          <w:lang w:eastAsia="en-US"/>
        </w:rPr>
        <w:t>alliance commitments</w:t>
      </w:r>
      <w:r w:rsidRPr="000148CD">
        <w:rPr>
          <w:rFonts w:ascii="Calibri" w:eastAsia="Calibri" w:hAnsi="Calibri" w:cs="Calibri"/>
          <w:b/>
          <w:highlight w:val="green"/>
          <w:u w:val="single"/>
          <w:lang w:eastAsia="en-US"/>
        </w:rPr>
        <w:t xml:space="preserve">. </w:t>
      </w:r>
      <w:r w:rsidRPr="000148CD">
        <w:rPr>
          <w:rFonts w:ascii="Calibri" w:eastAsia="Calibri" w:hAnsi="Calibri" w:cs="Calibri"/>
          <w:b/>
          <w:u w:val="single"/>
          <w:lang w:eastAsia="en-US"/>
        </w:rPr>
        <w:t xml:space="preserve">It would have to preserve </w:t>
      </w:r>
      <w:r w:rsidRPr="000148CD">
        <w:rPr>
          <w:rFonts w:ascii="Calibri" w:eastAsia="SimSun" w:hAnsi="Calibri" w:cs="Calibri"/>
          <w:color w:val="2E74B5"/>
          <w:lang w:eastAsia="en-US"/>
        </w:rPr>
        <w:t>substantial overmatch</w:t>
      </w:r>
      <w:r w:rsidRPr="000148CD">
        <w:rPr>
          <w:rFonts w:ascii="Calibri" w:eastAsia="Calibri" w:hAnsi="Calibri" w:cs="Calibri"/>
          <w:lang w:eastAsia="en-US"/>
        </w:rPr>
        <w:t xml:space="preserve"> </w:t>
      </w:r>
      <w:r w:rsidRPr="000148CD">
        <w:rPr>
          <w:rFonts w:ascii="Calibri" w:eastAsia="Calibri" w:hAnsi="Calibri" w:cs="Calibri"/>
          <w:b/>
          <w:u w:val="single"/>
          <w:lang w:eastAsia="en-US"/>
        </w:rPr>
        <w:t>versus any potential</w:t>
      </w:r>
      <w:r w:rsidRPr="000148CD">
        <w:rPr>
          <w:rFonts w:ascii="Calibri" w:eastAsia="Calibri" w:hAnsi="Calibri" w:cs="Calibri"/>
          <w:lang w:eastAsia="en-US"/>
        </w:rPr>
        <w:t xml:space="preserve"> </w:t>
      </w:r>
      <w:r w:rsidRPr="000148CD">
        <w:rPr>
          <w:rFonts w:ascii="Calibri" w:eastAsia="SimSun" w:hAnsi="Calibri" w:cs="Calibri"/>
          <w:color w:val="2E74B5"/>
          <w:lang w:eastAsia="en-US"/>
        </w:rPr>
        <w:t xml:space="preserve">great-power rival. </w:t>
      </w:r>
      <w:r w:rsidRPr="000148CD">
        <w:rPr>
          <w:rFonts w:ascii="Calibri" w:eastAsia="Calibri" w:hAnsi="Calibri" w:cs="Calibri"/>
          <w:lang w:eastAsia="en-US"/>
        </w:rPr>
        <w:t xml:space="preserve">It must be able to answer the sharpest challenges to the international system, such as Saddam’s invasion of Kuwait in 1990 or jihadist extremism after 9/11. Finally, </w:t>
      </w:r>
      <w:r w:rsidRPr="000148CD">
        <w:rPr>
          <w:rFonts w:ascii="Calibri" w:eastAsia="Calibri" w:hAnsi="Calibri" w:cs="Calibri"/>
          <w:b/>
          <w:u w:val="single"/>
          <w:lang w:eastAsia="en-US"/>
        </w:rPr>
        <w:t xml:space="preserve">because prevailing global </w:t>
      </w:r>
      <w:r w:rsidRPr="000148CD">
        <w:rPr>
          <w:rFonts w:ascii="Calibri" w:eastAsia="SimSun" w:hAnsi="Calibri" w:cs="Calibri"/>
          <w:color w:val="2E74B5"/>
          <w:highlight w:val="green"/>
          <w:lang w:eastAsia="en-US"/>
        </w:rPr>
        <w:t>norms</w:t>
      </w:r>
      <w:r w:rsidRPr="000148CD">
        <w:rPr>
          <w:rFonts w:ascii="Calibri" w:eastAsia="Calibri" w:hAnsi="Calibri" w:cs="Calibri"/>
          <w:b/>
          <w:u w:val="single"/>
          <w:lang w:eastAsia="en-US"/>
        </w:rPr>
        <w:t xml:space="preserve"> generally </w:t>
      </w:r>
      <w:r w:rsidRPr="000148CD">
        <w:rPr>
          <w:rFonts w:ascii="Calibri" w:eastAsia="Calibri" w:hAnsi="Calibri" w:cs="Calibri"/>
          <w:b/>
          <w:highlight w:val="green"/>
          <w:u w:val="single"/>
          <w:lang w:eastAsia="en-US"/>
        </w:rPr>
        <w:t xml:space="preserve">reflect </w:t>
      </w:r>
      <w:r w:rsidRPr="000148CD">
        <w:rPr>
          <w:rFonts w:ascii="Calibri" w:eastAsia="SimSun" w:hAnsi="Calibri" w:cs="Calibri"/>
          <w:color w:val="2E74B5"/>
          <w:highlight w:val="green"/>
          <w:lang w:eastAsia="en-US"/>
        </w:rPr>
        <w:t>hard-power realities</w:t>
      </w:r>
      <w:r w:rsidRPr="000148CD">
        <w:rPr>
          <w:rFonts w:ascii="Calibri" w:eastAsia="Calibri" w:hAnsi="Calibri" w:cs="Calibri"/>
          <w:b/>
          <w:u w:val="single"/>
          <w:lang w:eastAsia="en-US"/>
        </w:rPr>
        <w:t xml:space="preserve">, America would need the superiority to assure that its own </w:t>
      </w:r>
      <w:r w:rsidRPr="000148CD">
        <w:rPr>
          <w:rFonts w:ascii="Calibri" w:eastAsia="SimSun" w:hAnsi="Calibri" w:cs="Calibri"/>
          <w:color w:val="2E74B5"/>
          <w:lang w:eastAsia="en-US"/>
        </w:rPr>
        <w:t>values remained ascendant</w:t>
      </w:r>
      <w:r w:rsidRPr="000148CD">
        <w:rPr>
          <w:rFonts w:ascii="Calibri" w:eastAsia="Calibri" w:hAnsi="Calibri" w:cs="Calibri"/>
          <w:b/>
          <w:u w:val="single"/>
          <w:lang w:eastAsia="en-US"/>
        </w:rPr>
        <w:t>. It was impolitic to say that U.S.</w:t>
      </w:r>
      <w:r w:rsidRPr="000148CD">
        <w:rPr>
          <w:rFonts w:ascii="Calibri" w:eastAsia="Calibri" w:hAnsi="Calibri" w:cs="Calibri"/>
          <w:b/>
          <w:highlight w:val="green"/>
          <w:u w:val="single"/>
          <w:lang w:eastAsia="en-US"/>
        </w:rPr>
        <w:t xml:space="preserve"> strategy</w:t>
      </w:r>
      <w:r w:rsidRPr="000148CD">
        <w:rPr>
          <w:rFonts w:ascii="Calibri" w:eastAsia="Calibri" w:hAnsi="Calibri" w:cs="Calibri"/>
          <w:b/>
          <w:u w:val="single"/>
          <w:lang w:eastAsia="en-US"/>
        </w:rPr>
        <w:t xml:space="preserve"> and the international order </w:t>
      </w:r>
      <w:r w:rsidRPr="000148CD">
        <w:rPr>
          <w:rFonts w:ascii="Calibri" w:eastAsia="Calibri" w:hAnsi="Calibri" w:cs="Calibri"/>
          <w:b/>
          <w:highlight w:val="green"/>
          <w:u w:val="single"/>
          <w:lang w:eastAsia="en-US"/>
        </w:rPr>
        <w:t>required “</w:t>
      </w:r>
      <w:r w:rsidRPr="000148CD">
        <w:rPr>
          <w:rFonts w:ascii="Calibri" w:eastAsia="SimSun" w:hAnsi="Calibri" w:cs="Calibri"/>
          <w:color w:val="2E74B5"/>
          <w:highlight w:val="green"/>
          <w:lang w:eastAsia="en-US"/>
        </w:rPr>
        <w:t>strengths beyond challenge</w:t>
      </w:r>
      <w:r w:rsidRPr="000148CD">
        <w:rPr>
          <w:rFonts w:ascii="Calibri" w:eastAsia="Calibri" w:hAnsi="Calibri" w:cs="Calibri"/>
          <w:b/>
          <w:u w:val="single"/>
          <w:lang w:eastAsia="en-US"/>
        </w:rPr>
        <w:t>,” but it was not at all inaccurate.</w:t>
      </w:r>
    </w:p>
    <w:p w14:paraId="64494D20"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B20AC06" w14:textId="77777777" w:rsidR="000148CD" w:rsidRPr="000148CD" w:rsidRDefault="000148CD" w:rsidP="000148CD">
      <w:pPr>
        <w:rPr>
          <w:rFonts w:ascii="Calibri" w:eastAsia="Calibri" w:hAnsi="Calibri" w:cs="Calibri"/>
          <w:b/>
          <w:u w:val="single"/>
          <w:lang w:eastAsia="en-US"/>
        </w:rPr>
      </w:pPr>
      <w:r w:rsidRPr="000148CD">
        <w:rPr>
          <w:rFonts w:ascii="Calibri" w:eastAsia="Calibri" w:hAnsi="Calibri" w:cs="Calibri"/>
          <w:lang w:eastAsia="en-US"/>
        </w:rPr>
        <w:t xml:space="preserve">Yet U.S. strategy also heeded, at least until recently, </w:t>
      </w:r>
      <w:r w:rsidRPr="000148CD">
        <w:rPr>
          <w:rFonts w:ascii="Calibri" w:eastAsia="Calibri" w:hAnsi="Calibri" w:cs="Calibri"/>
          <w:b/>
          <w:u w:val="single"/>
          <w:lang w:eastAsia="en-US"/>
        </w:rPr>
        <w:t xml:space="preserve">the fact that there was a limit to how cheaply that primacy could be had. The American military did shrink significantly during the 1990s, but U.S. officials understood that </w:t>
      </w:r>
      <w:r w:rsidRPr="000148CD">
        <w:rPr>
          <w:rFonts w:ascii="Calibri" w:eastAsia="Calibri" w:hAnsi="Calibri" w:cs="Calibri"/>
          <w:b/>
          <w:highlight w:val="green"/>
          <w:u w:val="single"/>
          <w:lang w:eastAsia="en-US"/>
        </w:rPr>
        <w:t>if</w:t>
      </w:r>
      <w:r w:rsidRPr="000148CD">
        <w:rPr>
          <w:rFonts w:ascii="Calibri" w:eastAsia="Calibri" w:hAnsi="Calibri" w:cs="Calibri"/>
          <w:b/>
          <w:u w:val="single"/>
          <w:lang w:eastAsia="en-US"/>
        </w:rPr>
        <w:t xml:space="preserve"> Washington cut back too far, its </w:t>
      </w:r>
      <w:r w:rsidRPr="000148CD">
        <w:rPr>
          <w:rFonts w:ascii="Calibri" w:eastAsia="Calibri" w:hAnsi="Calibri" w:cs="Calibri"/>
          <w:b/>
          <w:highlight w:val="green"/>
          <w:u w:val="single"/>
          <w:lang w:eastAsia="en-US"/>
        </w:rPr>
        <w:t>primacy</w:t>
      </w:r>
      <w:r w:rsidRPr="000148CD">
        <w:rPr>
          <w:rFonts w:ascii="Calibri" w:eastAsia="Calibri" w:hAnsi="Calibri" w:cs="Calibri"/>
          <w:b/>
          <w:u w:val="single"/>
          <w:lang w:eastAsia="en-US"/>
        </w:rPr>
        <w:t xml:space="preserve"> would </w:t>
      </w:r>
      <w:r w:rsidRPr="000148CD">
        <w:rPr>
          <w:rFonts w:ascii="Calibri" w:eastAsia="Calibri" w:hAnsi="Calibri" w:cs="Calibri"/>
          <w:b/>
          <w:highlight w:val="green"/>
          <w:u w:val="single"/>
          <w:lang w:eastAsia="en-US"/>
        </w:rPr>
        <w:t>erode</w:t>
      </w:r>
      <w:r w:rsidRPr="000148CD">
        <w:rPr>
          <w:rFonts w:ascii="Calibri" w:eastAsia="Calibri" w:hAnsi="Calibri" w:cs="Calibri"/>
          <w:b/>
          <w:u w:val="single"/>
          <w:lang w:eastAsia="en-US"/>
        </w:rPr>
        <w:t xml:space="preserve"> to a point where it ceased to deliver its geopolitical benefits</w:t>
      </w:r>
      <w:r w:rsidRPr="000148CD">
        <w:rPr>
          <w:rFonts w:ascii="Calibri" w:eastAsia="Calibri" w:hAnsi="Calibri" w:cs="Calibri"/>
          <w:lang w:eastAsia="en-US"/>
        </w:rPr>
        <w:t xml:space="preserve">. </w:t>
      </w:r>
      <w:r w:rsidRPr="000148CD">
        <w:rPr>
          <w:rFonts w:ascii="Calibri" w:eastAsia="SimSun" w:hAnsi="Calibri" w:cs="Calibri"/>
          <w:color w:val="2E74B5"/>
          <w:highlight w:val="green"/>
          <w:lang w:eastAsia="en-US"/>
        </w:rPr>
        <w:t>Alliances</w:t>
      </w:r>
      <w:r w:rsidRPr="000148CD">
        <w:rPr>
          <w:rFonts w:ascii="Calibri" w:eastAsia="Calibri" w:hAnsi="Calibri" w:cs="Calibri"/>
          <w:highlight w:val="green"/>
          <w:lang w:eastAsia="en-US"/>
        </w:rPr>
        <w:t xml:space="preserve"> </w:t>
      </w:r>
      <w:r w:rsidRPr="000148CD">
        <w:rPr>
          <w:rFonts w:ascii="Calibri" w:eastAsia="Calibri" w:hAnsi="Calibri" w:cs="Calibri"/>
          <w:b/>
          <w:u w:val="single"/>
          <w:lang w:eastAsia="en-US"/>
        </w:rPr>
        <w:t>would</w:t>
      </w:r>
      <w:r w:rsidRPr="000148CD">
        <w:rPr>
          <w:rFonts w:ascii="Calibri" w:eastAsia="Calibri" w:hAnsi="Calibri" w:cs="Calibri"/>
          <w:lang w:eastAsia="en-US"/>
        </w:rPr>
        <w:t xml:space="preserve"> </w:t>
      </w:r>
      <w:r w:rsidRPr="000148CD">
        <w:rPr>
          <w:rFonts w:ascii="Calibri" w:eastAsia="SimSun" w:hAnsi="Calibri" w:cs="Calibri"/>
          <w:color w:val="2E74B5"/>
          <w:highlight w:val="green"/>
          <w:lang w:eastAsia="en-US"/>
        </w:rPr>
        <w:t>lose credibility</w:t>
      </w:r>
      <w:r w:rsidRPr="000148CD">
        <w:rPr>
          <w:rFonts w:ascii="Calibri" w:eastAsia="Calibri" w:hAnsi="Calibri" w:cs="Calibri"/>
          <w:lang w:eastAsia="en-US"/>
        </w:rPr>
        <w:t xml:space="preserve">; </w:t>
      </w:r>
      <w:r w:rsidRPr="000148CD">
        <w:rPr>
          <w:rFonts w:ascii="Calibri" w:eastAsia="Calibri" w:hAnsi="Calibri" w:cs="Calibri"/>
          <w:b/>
          <w:u w:val="single"/>
          <w:lang w:eastAsia="en-US"/>
        </w:rPr>
        <w:t>the</w:t>
      </w:r>
      <w:r w:rsidRPr="000148CD">
        <w:rPr>
          <w:rFonts w:ascii="Calibri" w:eastAsia="Calibri" w:hAnsi="Calibri" w:cs="Calibri"/>
          <w:lang w:eastAsia="en-US"/>
        </w:rPr>
        <w:t xml:space="preserve"> </w:t>
      </w:r>
      <w:r w:rsidRPr="000148CD">
        <w:rPr>
          <w:rFonts w:ascii="Calibri" w:eastAsia="Calibri" w:hAnsi="Calibri" w:cs="Calibri"/>
          <w:b/>
          <w:highlight w:val="green"/>
          <w:u w:val="single"/>
          <w:lang w:eastAsia="en-US"/>
        </w:rPr>
        <w:t>stability</w:t>
      </w:r>
      <w:r w:rsidRPr="000148CD">
        <w:rPr>
          <w:rFonts w:ascii="Calibri" w:eastAsia="Calibri" w:hAnsi="Calibri" w:cs="Calibri"/>
          <w:b/>
          <w:u w:val="single"/>
          <w:lang w:eastAsia="en-US"/>
        </w:rPr>
        <w:t xml:space="preserve"> of key </w:t>
      </w:r>
      <w:r w:rsidRPr="000148CD">
        <w:rPr>
          <w:rFonts w:ascii="Calibri" w:eastAsia="SimSun" w:hAnsi="Calibri" w:cs="Calibri"/>
          <w:color w:val="2E74B5"/>
          <w:lang w:eastAsia="en-US"/>
        </w:rPr>
        <w:t>regions</w:t>
      </w:r>
      <w:r w:rsidRPr="000148CD">
        <w:rPr>
          <w:rFonts w:ascii="Calibri" w:eastAsia="Calibri" w:hAnsi="Calibri" w:cs="Calibri"/>
          <w:b/>
          <w:u w:val="single"/>
          <w:lang w:eastAsia="en-US"/>
        </w:rPr>
        <w:t xml:space="preserve"> would be </w:t>
      </w:r>
      <w:r w:rsidRPr="000148CD">
        <w:rPr>
          <w:rFonts w:ascii="Calibri" w:eastAsia="SimSun" w:hAnsi="Calibri" w:cs="Calibri"/>
          <w:color w:val="2E74B5"/>
          <w:highlight w:val="green"/>
          <w:lang w:eastAsia="en-US"/>
        </w:rPr>
        <w:t>eroded</w:t>
      </w:r>
      <w:r w:rsidRPr="000148CD">
        <w:rPr>
          <w:rFonts w:ascii="Calibri" w:eastAsia="Calibri" w:hAnsi="Calibri" w:cs="Calibri"/>
          <w:highlight w:val="green"/>
          <w:lang w:eastAsia="en-US"/>
        </w:rPr>
        <w:t xml:space="preserve">; </w:t>
      </w:r>
      <w:r w:rsidRPr="000148CD">
        <w:rPr>
          <w:rFonts w:ascii="Calibri" w:eastAsia="SimSun" w:hAnsi="Calibri" w:cs="Calibri"/>
          <w:color w:val="2E74B5"/>
          <w:highlight w:val="green"/>
          <w:lang w:eastAsia="en-US"/>
        </w:rPr>
        <w:t xml:space="preserve">rivals </w:t>
      </w:r>
      <w:r w:rsidRPr="000148CD">
        <w:rPr>
          <w:rFonts w:ascii="Calibri" w:eastAsia="SimSun" w:hAnsi="Calibri" w:cs="Calibri"/>
          <w:color w:val="2E74B5"/>
          <w:lang w:eastAsia="en-US"/>
        </w:rPr>
        <w:t xml:space="preserve">would be </w:t>
      </w:r>
      <w:r w:rsidRPr="000148CD">
        <w:rPr>
          <w:rFonts w:ascii="Calibri" w:eastAsia="SimSun" w:hAnsi="Calibri" w:cs="Calibri"/>
          <w:color w:val="2E74B5"/>
          <w:highlight w:val="green"/>
          <w:lang w:eastAsia="en-US"/>
        </w:rPr>
        <w:t>emboldened</w:t>
      </w:r>
      <w:r w:rsidRPr="000148CD">
        <w:rPr>
          <w:rFonts w:ascii="Calibri" w:eastAsia="Calibri" w:hAnsi="Calibri" w:cs="Calibri"/>
          <w:lang w:eastAsia="en-US"/>
        </w:rPr>
        <w:t xml:space="preserve">; </w:t>
      </w:r>
      <w:r w:rsidRPr="000148CD">
        <w:rPr>
          <w:rFonts w:ascii="Calibri" w:eastAsia="SimSun" w:hAnsi="Calibri" w:cs="Calibri"/>
          <w:color w:val="2E74B5"/>
          <w:lang w:eastAsia="en-US"/>
        </w:rPr>
        <w:t xml:space="preserve">international </w:t>
      </w:r>
      <w:r w:rsidRPr="000148CD">
        <w:rPr>
          <w:rFonts w:ascii="Calibri" w:eastAsia="SimSun" w:hAnsi="Calibri" w:cs="Calibri"/>
          <w:color w:val="2E74B5"/>
          <w:highlight w:val="green"/>
          <w:lang w:eastAsia="en-US"/>
        </w:rPr>
        <w:t xml:space="preserve">crises </w:t>
      </w:r>
      <w:r w:rsidRPr="000148CD">
        <w:rPr>
          <w:rFonts w:ascii="Calibri" w:eastAsia="SimSun" w:hAnsi="Calibri" w:cs="Calibri"/>
          <w:color w:val="2E74B5"/>
          <w:lang w:eastAsia="en-US"/>
        </w:rPr>
        <w:t xml:space="preserve">would go </w:t>
      </w:r>
      <w:r w:rsidRPr="000148CD">
        <w:rPr>
          <w:rFonts w:ascii="Calibri" w:eastAsia="SimSun" w:hAnsi="Calibri" w:cs="Calibri"/>
          <w:color w:val="2E74B5"/>
          <w:highlight w:val="green"/>
          <w:lang w:eastAsia="en-US"/>
        </w:rPr>
        <w:t>unaddressed</w:t>
      </w:r>
      <w:r w:rsidRPr="000148CD">
        <w:rPr>
          <w:rFonts w:ascii="Calibri" w:eastAsia="Calibri" w:hAnsi="Calibri" w:cs="Calibri"/>
          <w:lang w:eastAsia="en-US"/>
        </w:rPr>
        <w:t xml:space="preserve">. American </w:t>
      </w:r>
      <w:r w:rsidRPr="000148CD">
        <w:rPr>
          <w:rFonts w:ascii="Calibri" w:eastAsia="Calibri" w:hAnsi="Calibri" w:cs="Calibri"/>
          <w:b/>
          <w:u w:val="single"/>
          <w:lang w:eastAsia="en-US"/>
        </w:rPr>
        <w:t xml:space="preserve">primacy was thus like a </w:t>
      </w:r>
      <w:r w:rsidRPr="000148CD">
        <w:rPr>
          <w:rFonts w:ascii="Calibri" w:eastAsia="SimSun" w:hAnsi="Calibri" w:cs="Calibri"/>
          <w:color w:val="2E74B5"/>
          <w:lang w:eastAsia="en-US"/>
        </w:rPr>
        <w:t>reasonably priced insurance policy</w:t>
      </w:r>
      <w:r w:rsidRPr="000148CD">
        <w:rPr>
          <w:rFonts w:ascii="Calibri" w:eastAsia="Calibri" w:hAnsi="Calibri" w:cs="Calibri"/>
          <w:lang w:eastAsia="en-US"/>
        </w:rPr>
        <w:t xml:space="preserve">. </w:t>
      </w:r>
      <w:r w:rsidRPr="000148CD">
        <w:rPr>
          <w:rFonts w:ascii="Calibri" w:eastAsia="Calibri" w:hAnsi="Calibri" w:cs="Calibri"/>
          <w:b/>
          <w:u w:val="single"/>
          <w:lang w:eastAsia="en-US"/>
        </w:rPr>
        <w:t>It required nontrivial expenditures, but protected against far costlier outcomes.</w:t>
      </w:r>
      <w:r w:rsidRPr="000148CD">
        <w:rPr>
          <w:rFonts w:ascii="Calibri" w:eastAsia="Calibri" w:hAnsi="Calibri" w:cs="Calibri"/>
          <w:lang w:eastAsia="en-US"/>
        </w:rPr>
        <w:t>9 Washington paid its insurance premiums for two decades after the Cold War. But more</w:t>
      </w:r>
      <w:r w:rsidRPr="000148CD">
        <w:rPr>
          <w:rFonts w:ascii="Calibri" w:eastAsia="Calibri" w:hAnsi="Calibri" w:cs="Calibri"/>
          <w:b/>
          <w:u w:val="single"/>
          <w:lang w:eastAsia="en-US"/>
        </w:rPr>
        <w:t xml:space="preserve"> recently American primacy and strategic solvency have been imperiled.</w:t>
      </w:r>
    </w:p>
    <w:p w14:paraId="5F74557E"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0148CD">
        <w:rPr>
          <w:rFonts w:ascii="Calibri" w:eastAsia="Calibri" w:hAnsi="Calibri" w:cs="Calibri"/>
          <w:b/>
          <w:u w:val="single"/>
          <w:lang w:eastAsia="en-US"/>
        </w:rPr>
        <w:t xml:space="preserve">two decades after the Soviet collapse, the </w:t>
      </w:r>
      <w:r w:rsidRPr="000148CD">
        <w:rPr>
          <w:rFonts w:ascii="Calibri" w:eastAsia="Calibri" w:hAnsi="Calibri" w:cs="Calibri"/>
          <w:b/>
          <w:highlight w:val="green"/>
          <w:u w:val="single"/>
          <w:lang w:eastAsia="en-US"/>
        </w:rPr>
        <w:t xml:space="preserve">world was characterized by </w:t>
      </w:r>
      <w:r w:rsidRPr="000148CD">
        <w:rPr>
          <w:rFonts w:ascii="Calibri" w:eastAsia="SimSun" w:hAnsi="Calibri" w:cs="Calibri"/>
          <w:color w:val="2E74B5"/>
          <w:lang w:eastAsia="en-US"/>
        </w:rPr>
        <w:t xml:space="preserve">remarkably low levels of great-power competition, </w:t>
      </w:r>
      <w:r w:rsidRPr="000148CD">
        <w:rPr>
          <w:rFonts w:ascii="Calibri" w:eastAsia="Calibri" w:hAnsi="Calibri" w:cs="Calibri"/>
          <w:b/>
          <w:highlight w:val="green"/>
          <w:u w:val="single"/>
          <w:lang w:eastAsia="en-US"/>
        </w:rPr>
        <w:t xml:space="preserve">high levels of </w:t>
      </w:r>
      <w:r w:rsidRPr="000148CD">
        <w:rPr>
          <w:rFonts w:ascii="Calibri" w:eastAsia="SimSun" w:hAnsi="Calibri" w:cs="Calibri"/>
          <w:color w:val="2E74B5"/>
          <w:highlight w:val="green"/>
          <w:lang w:eastAsia="en-US"/>
        </w:rPr>
        <w:t>security</w:t>
      </w:r>
      <w:r w:rsidRPr="000148CD">
        <w:rPr>
          <w:rFonts w:ascii="Calibri" w:eastAsia="Calibri" w:hAnsi="Calibri" w:cs="Calibri"/>
          <w:b/>
          <w:highlight w:val="green"/>
          <w:u w:val="single"/>
          <w:lang w:eastAsia="en-US"/>
        </w:rPr>
        <w:t xml:space="preserve"> in</w:t>
      </w:r>
      <w:r w:rsidRPr="000148CD">
        <w:rPr>
          <w:rFonts w:ascii="Calibri" w:eastAsia="Calibri" w:hAnsi="Calibri" w:cs="Calibri"/>
          <w:b/>
          <w:u w:val="single"/>
          <w:lang w:eastAsia="en-US"/>
        </w:rPr>
        <w:t xml:space="preserve"> key theaters such as </w:t>
      </w:r>
      <w:r w:rsidRPr="000148CD">
        <w:rPr>
          <w:rFonts w:ascii="Calibri" w:eastAsia="SimSun" w:hAnsi="Calibri" w:cs="Calibri"/>
          <w:color w:val="2E74B5"/>
          <w:highlight w:val="green"/>
          <w:lang w:eastAsia="en-US"/>
        </w:rPr>
        <w:t>Europe</w:t>
      </w:r>
      <w:r w:rsidRPr="000148CD">
        <w:rPr>
          <w:rFonts w:ascii="Calibri" w:eastAsia="Calibri" w:hAnsi="Calibri" w:cs="Calibri"/>
          <w:b/>
          <w:highlight w:val="green"/>
          <w:u w:val="single"/>
          <w:lang w:eastAsia="en-US"/>
        </w:rPr>
        <w:t xml:space="preserve"> and </w:t>
      </w:r>
      <w:r w:rsidRPr="000148CD">
        <w:rPr>
          <w:rFonts w:ascii="Calibri" w:eastAsia="SimSun" w:hAnsi="Calibri" w:cs="Calibri"/>
          <w:color w:val="2E74B5"/>
          <w:highlight w:val="green"/>
          <w:lang w:eastAsia="en-US"/>
        </w:rPr>
        <w:t>East Asia</w:t>
      </w:r>
      <w:r w:rsidRPr="000148CD">
        <w:rPr>
          <w:rFonts w:ascii="Calibri" w:eastAsia="Calibri" w:hAnsi="Calibri" w:cs="Calibri"/>
          <w:b/>
          <w:highlight w:val="green"/>
          <w:u w:val="single"/>
          <w:lang w:eastAsia="en-US"/>
        </w:rPr>
        <w:t xml:space="preserve">, and </w:t>
      </w:r>
      <w:r w:rsidRPr="000148CD">
        <w:rPr>
          <w:rFonts w:ascii="Calibri" w:eastAsia="Calibri" w:hAnsi="Calibri" w:cs="Calibri"/>
          <w:b/>
          <w:u w:val="single"/>
          <w:lang w:eastAsia="en-US"/>
        </w:rPr>
        <w:t xml:space="preserve">the </w:t>
      </w:r>
      <w:r w:rsidRPr="000148CD">
        <w:rPr>
          <w:rFonts w:ascii="Calibri" w:eastAsia="SimSun" w:hAnsi="Calibri" w:cs="Calibri"/>
          <w:color w:val="2E74B5"/>
          <w:lang w:eastAsia="en-US"/>
        </w:rPr>
        <w:t xml:space="preserve">comparative </w:t>
      </w:r>
      <w:r w:rsidRPr="000148CD">
        <w:rPr>
          <w:rFonts w:ascii="Calibri" w:eastAsia="SimSun" w:hAnsi="Calibri" w:cs="Calibri"/>
          <w:color w:val="2E74B5"/>
          <w:highlight w:val="green"/>
          <w:lang w:eastAsia="en-US"/>
        </w:rPr>
        <w:t>weakness</w:t>
      </w:r>
      <w:r w:rsidRPr="000148CD">
        <w:rPr>
          <w:rFonts w:ascii="Calibri" w:eastAsia="Calibri" w:hAnsi="Calibri" w:cs="Calibri"/>
          <w:b/>
          <w:highlight w:val="green"/>
          <w:u w:val="single"/>
          <w:lang w:eastAsia="en-US"/>
        </w:rPr>
        <w:t xml:space="preserve"> of</w:t>
      </w:r>
      <w:r w:rsidRPr="000148CD">
        <w:rPr>
          <w:rFonts w:ascii="Calibri" w:eastAsia="Calibri" w:hAnsi="Calibri" w:cs="Calibri"/>
          <w:b/>
          <w:u w:val="single"/>
          <w:lang w:eastAsia="en-US"/>
        </w:rPr>
        <w:t xml:space="preserve"> those “</w:t>
      </w:r>
      <w:r w:rsidRPr="000148CD">
        <w:rPr>
          <w:rFonts w:ascii="Calibri" w:eastAsia="SimSun" w:hAnsi="Calibri" w:cs="Calibri"/>
          <w:color w:val="2E74B5"/>
          <w:highlight w:val="green"/>
          <w:lang w:eastAsia="en-US"/>
        </w:rPr>
        <w:t>rogue” actors</w:t>
      </w:r>
      <w:r w:rsidRPr="000148CD">
        <w:rPr>
          <w:rFonts w:ascii="Calibri" w:eastAsia="Calibri" w:hAnsi="Calibri" w:cs="Calibri"/>
          <w:b/>
          <w:u w:val="single"/>
          <w:lang w:eastAsia="en-US"/>
        </w:rPr>
        <w:t>—Iran, Iraq, North Korea, al-Qaeda—who most aggressively challenged American power.</w:t>
      </w:r>
      <w:r w:rsidRPr="000148CD">
        <w:rPr>
          <w:rFonts w:ascii="Calibri" w:eastAsia="Calibri" w:hAnsi="Calibri" w:cs="Calibri"/>
          <w:lang w:eastAsia="en-US"/>
        </w:rPr>
        <w:t xml:space="preserve"> During the 1990s, some observers even spoke of a “strategic pause,” the idea being that the end of the Cold War had afforded the United States a respite from normal levels of geopolitical danger and competition. Now, however, </w:t>
      </w:r>
      <w:r w:rsidRPr="000148CD">
        <w:rPr>
          <w:rFonts w:ascii="Calibri" w:eastAsia="SimSun" w:hAnsi="Calibri" w:cs="Calibri"/>
          <w:color w:val="2E74B5"/>
          <w:highlight w:val="green"/>
          <w:lang w:eastAsia="en-US"/>
        </w:rPr>
        <w:t xml:space="preserve">the </w:t>
      </w:r>
      <w:r w:rsidRPr="000148CD">
        <w:rPr>
          <w:rFonts w:ascii="Calibri" w:eastAsia="SimSun" w:hAnsi="Calibri" w:cs="Calibri"/>
          <w:color w:val="2E74B5"/>
          <w:lang w:eastAsia="en-US"/>
        </w:rPr>
        <w:t xml:space="preserve">strategic </w:t>
      </w:r>
      <w:r w:rsidRPr="000148CD">
        <w:rPr>
          <w:rFonts w:ascii="Calibri" w:eastAsia="SimSun" w:hAnsi="Calibri" w:cs="Calibri"/>
          <w:color w:val="2E74B5"/>
          <w:highlight w:val="green"/>
          <w:lang w:eastAsia="en-US"/>
        </w:rPr>
        <w:t>horizon is darkening</w:t>
      </w:r>
      <w:r w:rsidRPr="000148CD">
        <w:rPr>
          <w:rFonts w:ascii="Calibri" w:eastAsia="Calibri" w:hAnsi="Calibri" w:cs="Calibri"/>
          <w:lang w:eastAsia="en-US"/>
        </w:rPr>
        <w:t>, due to four factors.</w:t>
      </w:r>
    </w:p>
    <w:p w14:paraId="0D00B199" w14:textId="77777777" w:rsidR="000148CD" w:rsidRPr="000148CD" w:rsidRDefault="000148CD" w:rsidP="000148CD">
      <w:pPr>
        <w:rPr>
          <w:rFonts w:ascii="Calibri" w:eastAsia="SimSun" w:hAnsi="Calibri" w:cs="Calibri"/>
          <w:color w:val="2E74B5"/>
          <w:lang w:eastAsia="en-US"/>
        </w:rPr>
      </w:pPr>
      <w:r w:rsidRPr="000148CD">
        <w:rPr>
          <w:rFonts w:ascii="Calibri" w:eastAsia="Calibri" w:hAnsi="Calibri" w:cs="Calibri"/>
          <w:lang w:eastAsia="en-US"/>
        </w:rPr>
        <w:t xml:space="preserve">First, </w:t>
      </w:r>
      <w:r w:rsidRPr="000148CD">
        <w:rPr>
          <w:rFonts w:ascii="Calibri" w:eastAsia="SimSun" w:hAnsi="Calibri" w:cs="Calibri"/>
          <w:color w:val="2E74B5"/>
          <w:highlight w:val="green"/>
          <w:lang w:eastAsia="en-US"/>
        </w:rPr>
        <w:t xml:space="preserve">great-power </w:t>
      </w:r>
      <w:r w:rsidRPr="000148CD">
        <w:rPr>
          <w:rFonts w:ascii="Calibri" w:eastAsia="SimSun" w:hAnsi="Calibri" w:cs="Calibri"/>
          <w:color w:val="2E74B5"/>
          <w:lang w:eastAsia="en-US"/>
        </w:rPr>
        <w:t xml:space="preserve">military </w:t>
      </w:r>
      <w:r w:rsidRPr="000148CD">
        <w:rPr>
          <w:rFonts w:ascii="Calibri" w:eastAsia="SimSun" w:hAnsi="Calibri" w:cs="Calibri"/>
          <w:color w:val="2E74B5"/>
          <w:highlight w:val="green"/>
          <w:lang w:eastAsia="en-US"/>
        </w:rPr>
        <w:t>competition is back</w:t>
      </w:r>
      <w:r w:rsidRPr="000148CD">
        <w:rPr>
          <w:rFonts w:ascii="Calibri" w:eastAsia="Calibri" w:hAnsi="Calibri" w:cs="Calibri"/>
          <w:lang w:eastAsia="en-US"/>
        </w:rPr>
        <w:t xml:space="preserve">. </w:t>
      </w:r>
      <w:r w:rsidRPr="000148CD">
        <w:rPr>
          <w:rFonts w:ascii="Calibri" w:eastAsia="Calibri" w:hAnsi="Calibri" w:cs="Calibri"/>
          <w:b/>
          <w:u w:val="single"/>
          <w:lang w:eastAsia="en-US"/>
        </w:rPr>
        <w:t>The world’s two leading authoritarian powers</w:t>
      </w:r>
      <w:r w:rsidRPr="000148CD">
        <w:rPr>
          <w:rFonts w:ascii="Calibri" w:eastAsia="Calibri" w:hAnsi="Calibri" w:cs="Calibri"/>
          <w:lang w:eastAsia="en-US"/>
        </w:rPr>
        <w:t>—</w:t>
      </w:r>
      <w:r w:rsidRPr="000148CD">
        <w:rPr>
          <w:rFonts w:ascii="Calibri" w:eastAsia="SimSun" w:hAnsi="Calibri" w:cs="Calibri"/>
          <w:color w:val="2E74B5"/>
          <w:highlight w:val="green"/>
          <w:lang w:eastAsia="en-US"/>
        </w:rPr>
        <w:t>China</w:t>
      </w:r>
      <w:r w:rsidRPr="000148CD">
        <w:rPr>
          <w:rFonts w:ascii="Calibri" w:eastAsia="Calibri" w:hAnsi="Calibri" w:cs="Calibri"/>
          <w:highlight w:val="green"/>
          <w:lang w:eastAsia="en-US"/>
        </w:rPr>
        <w:t xml:space="preserve"> </w:t>
      </w:r>
      <w:r w:rsidRPr="000148CD">
        <w:rPr>
          <w:rFonts w:ascii="Calibri" w:eastAsia="Calibri" w:hAnsi="Calibri" w:cs="Calibri"/>
          <w:b/>
          <w:highlight w:val="green"/>
          <w:u w:val="single"/>
          <w:lang w:eastAsia="en-US"/>
        </w:rPr>
        <w:t>and</w:t>
      </w:r>
      <w:r w:rsidRPr="000148CD">
        <w:rPr>
          <w:rFonts w:ascii="Calibri" w:eastAsia="Calibri" w:hAnsi="Calibri" w:cs="Calibri"/>
          <w:highlight w:val="green"/>
          <w:lang w:eastAsia="en-US"/>
        </w:rPr>
        <w:t xml:space="preserve"> </w:t>
      </w:r>
      <w:r w:rsidRPr="000148CD">
        <w:rPr>
          <w:rFonts w:ascii="Calibri" w:eastAsia="SimSun" w:hAnsi="Calibri" w:cs="Calibri"/>
          <w:color w:val="2E74B5"/>
          <w:highlight w:val="green"/>
          <w:lang w:eastAsia="en-US"/>
        </w:rPr>
        <w:t>Russia</w:t>
      </w:r>
      <w:r w:rsidRPr="000148CD">
        <w:rPr>
          <w:rFonts w:ascii="Calibri" w:eastAsia="Calibri" w:hAnsi="Calibri" w:cs="Calibri"/>
          <w:highlight w:val="green"/>
          <w:lang w:eastAsia="en-US"/>
        </w:rPr>
        <w:t>—</w:t>
      </w:r>
      <w:r w:rsidRPr="000148CD">
        <w:rPr>
          <w:rFonts w:ascii="Calibri" w:eastAsia="Calibri" w:hAnsi="Calibri" w:cs="Calibri"/>
          <w:b/>
          <w:highlight w:val="green"/>
          <w:u w:val="single"/>
          <w:lang w:eastAsia="en-US"/>
        </w:rPr>
        <w:t xml:space="preserve">are seeking </w:t>
      </w:r>
      <w:r w:rsidRPr="000148CD">
        <w:rPr>
          <w:rFonts w:ascii="Calibri" w:eastAsia="SimSun" w:hAnsi="Calibri" w:cs="Calibri"/>
          <w:color w:val="2E74B5"/>
          <w:highlight w:val="green"/>
          <w:lang w:eastAsia="en-US"/>
        </w:rPr>
        <w:t>regional hegemony</w:t>
      </w:r>
      <w:r w:rsidRPr="000148CD">
        <w:rPr>
          <w:rFonts w:ascii="Calibri" w:eastAsia="Calibri" w:hAnsi="Calibri" w:cs="Calibri"/>
          <w:lang w:eastAsia="en-US"/>
        </w:rPr>
        <w:t xml:space="preserve">, </w:t>
      </w:r>
      <w:r w:rsidRPr="000148CD">
        <w:rPr>
          <w:rFonts w:ascii="Calibri" w:eastAsia="Calibri" w:hAnsi="Calibri" w:cs="Calibri"/>
          <w:b/>
          <w:u w:val="single"/>
          <w:lang w:eastAsia="en-US"/>
        </w:rPr>
        <w:t xml:space="preserve">contesting global norms such as nonaggression and freedom of navigation, and developing the </w:t>
      </w:r>
      <w:r w:rsidRPr="000148CD">
        <w:rPr>
          <w:rFonts w:ascii="Calibri" w:eastAsia="SimSun" w:hAnsi="Calibri" w:cs="Calibri"/>
          <w:color w:val="2E74B5"/>
          <w:lang w:eastAsia="en-US"/>
        </w:rPr>
        <w:t>military punch</w:t>
      </w:r>
      <w:r w:rsidRPr="000148CD">
        <w:rPr>
          <w:rFonts w:ascii="Calibri" w:eastAsia="Calibri" w:hAnsi="Calibri" w:cs="Calibri"/>
          <w:b/>
          <w:u w:val="single"/>
          <w:lang w:eastAsia="en-US"/>
        </w:rPr>
        <w:t xml:space="preserve"> to underwrite these ambitions</w:t>
      </w:r>
      <w:r w:rsidRPr="000148CD">
        <w:rPr>
          <w:rFonts w:ascii="Calibri" w:eastAsia="Calibri" w:hAnsi="Calibri" w:cs="Calibri"/>
          <w:lang w:eastAsia="en-US"/>
        </w:rPr>
        <w:t>. Notwithstanding severe economic and demographic problems</w:t>
      </w:r>
      <w:r w:rsidRPr="000148CD">
        <w:rPr>
          <w:rFonts w:ascii="Calibri" w:eastAsia="Calibri" w:hAnsi="Calibri" w:cs="Calibri"/>
          <w:b/>
          <w:u w:val="single"/>
          <w:lang w:eastAsia="en-US"/>
        </w:rPr>
        <w:t xml:space="preserve">, </w:t>
      </w:r>
      <w:r w:rsidRPr="000148CD">
        <w:rPr>
          <w:rFonts w:ascii="Calibri" w:eastAsia="Calibri" w:hAnsi="Calibri" w:cs="Calibri"/>
          <w:b/>
          <w:highlight w:val="green"/>
          <w:u w:val="single"/>
          <w:lang w:eastAsia="en-US"/>
        </w:rPr>
        <w:t>Russia</w:t>
      </w:r>
      <w:r w:rsidRPr="000148CD">
        <w:rPr>
          <w:rFonts w:ascii="Calibri" w:eastAsia="Calibri" w:hAnsi="Calibri" w:cs="Calibri"/>
          <w:b/>
          <w:u w:val="single"/>
          <w:lang w:eastAsia="en-US"/>
        </w:rPr>
        <w:t xml:space="preserve"> has </w:t>
      </w:r>
      <w:r w:rsidRPr="000148CD">
        <w:rPr>
          <w:rFonts w:ascii="Calibri" w:eastAsia="Calibri" w:hAnsi="Calibri" w:cs="Calibri"/>
          <w:b/>
          <w:highlight w:val="green"/>
          <w:u w:val="single"/>
          <w:lang w:eastAsia="en-US"/>
        </w:rPr>
        <w:t xml:space="preserve">conducted </w:t>
      </w:r>
      <w:r w:rsidRPr="000148CD">
        <w:rPr>
          <w:rFonts w:ascii="Calibri" w:eastAsia="Calibri" w:hAnsi="Calibri" w:cs="Calibri"/>
          <w:b/>
          <w:u w:val="single"/>
          <w:lang w:eastAsia="en-US"/>
        </w:rPr>
        <w:t xml:space="preserve">a major military </w:t>
      </w:r>
      <w:r w:rsidRPr="000148CD">
        <w:rPr>
          <w:rFonts w:ascii="Calibri" w:eastAsia="SimSun" w:hAnsi="Calibri" w:cs="Calibri"/>
          <w:color w:val="2E74B5"/>
          <w:highlight w:val="green"/>
          <w:lang w:eastAsia="en-US"/>
        </w:rPr>
        <w:t>modernization</w:t>
      </w:r>
      <w:r w:rsidRPr="000148CD">
        <w:rPr>
          <w:rFonts w:ascii="Calibri" w:eastAsia="Calibri" w:hAnsi="Calibri" w:cs="Calibri"/>
          <w:b/>
          <w:highlight w:val="green"/>
          <w:u w:val="single"/>
          <w:lang w:eastAsia="en-US"/>
        </w:rPr>
        <w:t xml:space="preserve"> emphasizing </w:t>
      </w:r>
      <w:r w:rsidRPr="000148CD">
        <w:rPr>
          <w:rFonts w:ascii="Calibri" w:eastAsia="SimSun" w:hAnsi="Calibri" w:cs="Calibri"/>
          <w:color w:val="2E74B5"/>
          <w:highlight w:val="green"/>
          <w:lang w:eastAsia="en-US"/>
        </w:rPr>
        <w:t>nuclear weapons</w:t>
      </w:r>
      <w:r w:rsidRPr="000148CD">
        <w:rPr>
          <w:rFonts w:ascii="Calibri" w:eastAsia="Calibri" w:hAnsi="Calibri" w:cs="Calibri"/>
          <w:b/>
          <w:u w:val="single"/>
          <w:lang w:eastAsia="en-US"/>
        </w:rPr>
        <w:t xml:space="preserve">, high-end conventional capabilities, and rapid-deployment and special operations forces— and utilized many of these capabilities in </w:t>
      </w:r>
      <w:r w:rsidRPr="000148CD">
        <w:rPr>
          <w:rFonts w:ascii="Calibri" w:eastAsia="Calibri" w:hAnsi="Calibri" w:cs="Calibri"/>
          <w:b/>
          <w:highlight w:val="green"/>
          <w:u w:val="single"/>
          <w:lang w:eastAsia="en-US"/>
        </w:rPr>
        <w:t>conflicts in Ukraine and Syria</w:t>
      </w:r>
      <w:r w:rsidRPr="000148CD">
        <w:rPr>
          <w:rFonts w:ascii="Calibri" w:eastAsia="Calibri" w:hAnsi="Calibri" w:cs="Calibri"/>
          <w:lang w:eastAsia="en-US"/>
        </w:rPr>
        <w:t xml:space="preserve">.10 </w:t>
      </w:r>
      <w:r w:rsidRPr="000148CD">
        <w:rPr>
          <w:rFonts w:ascii="Calibri" w:eastAsia="Calibri" w:hAnsi="Calibri" w:cs="Calibri"/>
          <w:b/>
          <w:highlight w:val="green"/>
          <w:u w:val="single"/>
          <w:lang w:eastAsia="en-US"/>
        </w:rPr>
        <w:t>China</w:t>
      </w:r>
      <w:r w:rsidRPr="000148CD">
        <w:rPr>
          <w:rFonts w:ascii="Calibri" w:eastAsia="Calibri" w:hAnsi="Calibri" w:cs="Calibri"/>
          <w:lang w:eastAsia="en-US"/>
        </w:rPr>
        <w:t xml:space="preserve">, meanwhile, </w:t>
      </w:r>
      <w:r w:rsidRPr="000148CD">
        <w:rPr>
          <w:rFonts w:ascii="Calibri" w:eastAsia="Calibri" w:hAnsi="Calibri" w:cs="Calibri"/>
          <w:b/>
          <w:u w:val="single"/>
          <w:lang w:eastAsia="en-US"/>
        </w:rPr>
        <w:t xml:space="preserve">has carried out a </w:t>
      </w:r>
      <w:r w:rsidRPr="000148CD">
        <w:rPr>
          <w:rFonts w:ascii="Calibri" w:eastAsia="SimSun" w:hAnsi="Calibri" w:cs="Calibri"/>
          <w:color w:val="2E74B5"/>
          <w:highlight w:val="green"/>
          <w:lang w:eastAsia="en-US"/>
        </w:rPr>
        <w:t xml:space="preserve">buildup of historic </w:t>
      </w:r>
      <w:r w:rsidRPr="000148CD">
        <w:rPr>
          <w:rFonts w:ascii="Calibri" w:eastAsia="SimSun" w:hAnsi="Calibri" w:cs="Calibri"/>
          <w:color w:val="2E74B5"/>
          <w:lang w:eastAsia="en-US"/>
        </w:rPr>
        <w:t>proportions,</w:t>
      </w:r>
      <w:r w:rsidRPr="000148CD">
        <w:rPr>
          <w:rFonts w:ascii="Calibri" w:eastAsia="Calibri" w:hAnsi="Calibri" w:cs="Calibri"/>
          <w:lang w:eastAsia="en-US"/>
        </w:rPr>
        <w:t xml:space="preserve"> with constant-dollar defense outlays rising from US$26 billion in 1995 to US$226 billion in 2016.11 Ominously, </w:t>
      </w:r>
      <w:r w:rsidRPr="000148CD">
        <w:rPr>
          <w:rFonts w:ascii="Calibri" w:eastAsia="Calibri" w:hAnsi="Calibri" w:cs="Calibri"/>
          <w:b/>
          <w:u w:val="single"/>
          <w:lang w:eastAsia="en-US"/>
        </w:rPr>
        <w:t xml:space="preserve">these expenditures have funded development of </w:t>
      </w:r>
      <w:r w:rsidRPr="000148CD">
        <w:rPr>
          <w:rFonts w:ascii="Calibri" w:eastAsia="SimSun" w:hAnsi="Calibri" w:cs="Calibri"/>
          <w:color w:val="2E74B5"/>
          <w:highlight w:val="green"/>
          <w:lang w:eastAsia="en-US"/>
        </w:rPr>
        <w:t>power-projection</w:t>
      </w:r>
      <w:r w:rsidRPr="000148CD">
        <w:rPr>
          <w:rFonts w:ascii="Calibri" w:eastAsia="Calibri" w:hAnsi="Calibri" w:cs="Calibri"/>
          <w:b/>
          <w:highlight w:val="green"/>
          <w:u w:val="single"/>
          <w:lang w:eastAsia="en-US"/>
        </w:rPr>
        <w:t xml:space="preserve"> and</w:t>
      </w:r>
      <w:r w:rsidRPr="000148CD">
        <w:rPr>
          <w:rFonts w:ascii="Calibri" w:eastAsia="Calibri" w:hAnsi="Calibri" w:cs="Calibri"/>
          <w:b/>
          <w:u w:val="single"/>
          <w:lang w:eastAsia="en-US"/>
        </w:rPr>
        <w:t xml:space="preserve"> antiaccess/area denial </w:t>
      </w:r>
      <w:r w:rsidRPr="000148CD">
        <w:rPr>
          <w:rFonts w:ascii="Calibri" w:eastAsia="Calibri" w:hAnsi="Calibri" w:cs="Calibri"/>
          <w:b/>
          <w:highlight w:val="green"/>
          <w:u w:val="single"/>
          <w:lang w:eastAsia="en-US"/>
        </w:rPr>
        <w:t>(A2/</w:t>
      </w:r>
      <w:r w:rsidRPr="000148CD">
        <w:rPr>
          <w:rFonts w:ascii="Calibri" w:eastAsia="SimSun" w:hAnsi="Calibri" w:cs="Calibri"/>
          <w:color w:val="2E74B5"/>
          <w:highlight w:val="green"/>
          <w:lang w:eastAsia="en-US"/>
        </w:rPr>
        <w:t xml:space="preserve">AD) </w:t>
      </w:r>
      <w:r w:rsidRPr="000148CD">
        <w:rPr>
          <w:rFonts w:ascii="Calibri" w:eastAsia="SimSun" w:hAnsi="Calibri" w:cs="Calibri"/>
          <w:color w:val="2E74B5"/>
          <w:lang w:eastAsia="en-US"/>
        </w:rPr>
        <w:t>tools</w:t>
      </w:r>
      <w:r w:rsidRPr="000148CD">
        <w:rPr>
          <w:rFonts w:ascii="Calibri" w:eastAsia="Calibri" w:hAnsi="Calibri" w:cs="Calibri"/>
          <w:lang w:eastAsia="en-US"/>
        </w:rPr>
        <w:t xml:space="preserve"> </w:t>
      </w:r>
      <w:r w:rsidRPr="000148CD">
        <w:rPr>
          <w:rFonts w:ascii="Calibri" w:eastAsia="Calibri" w:hAnsi="Calibri" w:cs="Calibri"/>
          <w:b/>
          <w:u w:val="single"/>
          <w:lang w:eastAsia="en-US"/>
        </w:rPr>
        <w:t>necessary to threaten China’s neighbors and complicate U.S. intervention on their behalf</w:t>
      </w:r>
      <w:r w:rsidRPr="000148CD">
        <w:rPr>
          <w:rFonts w:ascii="Calibri" w:eastAsia="Calibri" w:hAnsi="Calibri" w:cs="Calibri"/>
          <w:lang w:eastAsia="en-US"/>
        </w:rPr>
        <w:t xml:space="preserve">. Washington has grown accustomed to having a generational military lead; </w:t>
      </w:r>
      <w:r w:rsidRPr="000148CD">
        <w:rPr>
          <w:rFonts w:ascii="Calibri" w:eastAsia="Calibri" w:hAnsi="Calibri" w:cs="Calibri"/>
          <w:b/>
          <w:u w:val="single"/>
          <w:lang w:eastAsia="en-US"/>
        </w:rPr>
        <w:t xml:space="preserve">Russian and Chinese modernization efforts are now creating a </w:t>
      </w:r>
      <w:r w:rsidRPr="000148CD">
        <w:rPr>
          <w:rFonts w:ascii="Calibri" w:eastAsia="SimSun" w:hAnsi="Calibri" w:cs="Calibri"/>
          <w:color w:val="2E74B5"/>
          <w:lang w:eastAsia="en-US"/>
        </w:rPr>
        <w:t xml:space="preserve">far more competitive environment. </w:t>
      </w:r>
    </w:p>
    <w:p w14:paraId="6EA9E07E" w14:textId="77777777" w:rsidR="000148CD" w:rsidRPr="000148CD" w:rsidRDefault="000148CD" w:rsidP="000148CD">
      <w:pPr>
        <w:rPr>
          <w:rFonts w:ascii="Calibri" w:eastAsia="Calibri" w:hAnsi="Calibri" w:cs="Calibri"/>
          <w:lang w:eastAsia="en-US"/>
        </w:rPr>
      </w:pPr>
    </w:p>
    <w:p w14:paraId="06163E88" w14:textId="77777777" w:rsidR="000148CD" w:rsidRPr="000148CD" w:rsidRDefault="000148CD" w:rsidP="000148CD">
      <w:pPr>
        <w:keepNext/>
        <w:keepLines/>
        <w:pageBreakBefore/>
        <w:spacing w:before="40" w:after="0"/>
        <w:jc w:val="center"/>
        <w:outlineLvl w:val="1"/>
        <w:rPr>
          <w:rFonts w:ascii="Calibri" w:eastAsia="SimSun" w:hAnsi="Calibri" w:cs="Calibri"/>
          <w:b/>
          <w:sz w:val="44"/>
          <w:szCs w:val="26"/>
          <w:u w:val="double"/>
          <w:lang w:eastAsia="en-US"/>
        </w:rPr>
      </w:pPr>
      <w:r w:rsidRPr="000148CD">
        <w:rPr>
          <w:rFonts w:ascii="Calibri" w:eastAsia="SimSun" w:hAnsi="Calibri" w:cs="Calibri"/>
          <w:b/>
          <w:sz w:val="44"/>
          <w:szCs w:val="26"/>
          <w:u w:val="double"/>
          <w:lang w:eastAsia="en-US"/>
        </w:rPr>
        <w:t>Case</w:t>
      </w:r>
    </w:p>
    <w:p w14:paraId="1E69AB85" w14:textId="77777777" w:rsidR="000148CD" w:rsidRPr="000148CD" w:rsidRDefault="000148CD" w:rsidP="000148CD">
      <w:pPr>
        <w:keepNext/>
        <w:keepLines/>
        <w:pageBreakBefore/>
        <w:spacing w:before="40" w:after="0"/>
        <w:jc w:val="center"/>
        <w:outlineLvl w:val="2"/>
        <w:rPr>
          <w:rFonts w:ascii="Calibri" w:eastAsia="SimSun" w:hAnsi="Calibri" w:cs="Calibri"/>
          <w:b/>
          <w:sz w:val="32"/>
          <w:szCs w:val="24"/>
          <w:u w:val="single"/>
          <w:lang w:eastAsia="en-US"/>
        </w:rPr>
      </w:pPr>
      <w:r w:rsidRPr="000148CD">
        <w:rPr>
          <w:rFonts w:ascii="Calibri" w:eastAsia="SimSun" w:hAnsi="Calibri" w:cs="Calibri"/>
          <w:b/>
          <w:sz w:val="32"/>
          <w:szCs w:val="24"/>
          <w:u w:val="single"/>
          <w:lang w:eastAsia="en-US"/>
        </w:rPr>
        <w:t>Adv</w:t>
      </w:r>
    </w:p>
    <w:p w14:paraId="56E5C510"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Gent 20 says that US policy is terrible, stops multilateralism, and lets countries mine without restriction. This ev proves the plan will get fought tooth and nail by the us and inevitably get watered down</w:t>
      </w:r>
    </w:p>
    <w:p w14:paraId="47C5D60C"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AT monitoring – tech and ground radars solve data – paris flip flops prove politics overdetermine climate response</w:t>
      </w:r>
    </w:p>
    <w:p w14:paraId="0BB15F08" w14:textId="77777777" w:rsidR="000148CD" w:rsidRPr="000148CD" w:rsidRDefault="000148CD" w:rsidP="000148CD">
      <w:pPr>
        <w:keepNext/>
        <w:keepLines/>
        <w:spacing w:before="40" w:after="0"/>
        <w:outlineLvl w:val="3"/>
        <w:rPr>
          <w:rFonts w:ascii="Calibri" w:eastAsia="Calibri" w:hAnsi="Calibri" w:cs="Times New Roman"/>
          <w:b/>
          <w:iCs/>
          <w:sz w:val="26"/>
          <w:lang w:eastAsia="en-US"/>
        </w:rPr>
      </w:pPr>
      <w:r w:rsidRPr="000148CD">
        <w:rPr>
          <w:rFonts w:ascii="Calibri" w:eastAsia="Calibri" w:hAnsi="Calibri" w:cs="Times New Roman"/>
          <w:b/>
          <w:iCs/>
          <w:sz w:val="26"/>
          <w:lang w:eastAsia="en-US"/>
        </w:rPr>
        <w:t>Data not key to solve warming – and it’s not used anwyays</w:t>
      </w:r>
    </w:p>
    <w:p w14:paraId="2E977320"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bCs/>
          <w:sz w:val="26"/>
          <w:lang w:eastAsia="en-US"/>
        </w:rPr>
        <w:t>Starr 14</w:t>
      </w:r>
      <w:r w:rsidRPr="000148CD">
        <w:rPr>
          <w:rFonts w:ascii="Calibri" w:eastAsia="Calibri" w:hAnsi="Calibri" w:cs="Calibri"/>
          <w:lang w:eastAsia="en-US"/>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03285577" w14:textId="77777777" w:rsidR="000148CD" w:rsidRPr="000148CD" w:rsidRDefault="000148CD" w:rsidP="000148CD">
      <w:pPr>
        <w:rPr>
          <w:rFonts w:ascii="Calibri" w:eastAsia="Calibri" w:hAnsi="Calibri" w:cs="Calibri"/>
          <w:u w:val="single"/>
          <w:lang w:eastAsia="en-US"/>
        </w:rPr>
      </w:pPr>
      <w:r w:rsidRPr="000148CD">
        <w:rPr>
          <w:rFonts w:ascii="Calibri" w:eastAsia="Calibri" w:hAnsi="Calibri" w:cs="Calibri"/>
          <w:u w:val="single"/>
          <w:lang w:eastAsia="en-US"/>
        </w:rPr>
        <w:t xml:space="preserve">After an eighteen-month investigation, </w:t>
      </w:r>
      <w:r w:rsidRPr="000148CD">
        <w:rPr>
          <w:rFonts w:ascii="Calibri" w:eastAsia="Calibri" w:hAnsi="Calibri" w:cs="Calibri"/>
          <w:highlight w:val="green"/>
          <w:u w:val="single"/>
          <w:lang w:eastAsia="en-US"/>
        </w:rPr>
        <w:t>the Commission</w:t>
      </w:r>
      <w:r w:rsidRPr="000148CD">
        <w:rPr>
          <w:rFonts w:ascii="Calibri" w:eastAsia="Calibri" w:hAnsi="Calibri" w:cs="Calibri"/>
          <w:u w:val="single"/>
          <w:lang w:eastAsia="en-US"/>
        </w:rPr>
        <w:t xml:space="preserve">, made up of former heads of state, government officials, and prominent business leaders concluded that our </w:t>
      </w:r>
      <w:r w:rsidRPr="000148CD">
        <w:rPr>
          <w:rFonts w:ascii="Calibri" w:eastAsia="Calibri" w:hAnsi="Calibri" w:cs="Calibri"/>
          <w:highlight w:val="green"/>
          <w:u w:val="single"/>
          <w:lang w:eastAsia="en-US"/>
        </w:rPr>
        <w:t>oceans are dying from climate change, pollution, and over-fishing</w:t>
      </w:r>
      <w:r w:rsidRPr="000148CD">
        <w:rPr>
          <w:rFonts w:ascii="Calibri" w:eastAsia="Calibri" w:hAnsi="Calibri" w:cs="Calibri"/>
          <w:u w:val="single"/>
          <w:lang w:eastAsia="en-US"/>
        </w:rPr>
        <w:t xml:space="preserve">. </w:t>
      </w:r>
      <w:r w:rsidRPr="000148CD">
        <w:rPr>
          <w:rFonts w:ascii="Calibri" w:eastAsia="Calibri" w:hAnsi="Calibri" w:cs="Calibri"/>
          <w:sz w:val="10"/>
          <w:lang w:eastAsia="en-US"/>
        </w:rPr>
        <w:t>The Commission proposes an eight point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0148CD">
        <w:rPr>
          <w:rFonts w:ascii="Calibri" w:eastAsia="Calibri" w:hAnsi="Calibri" w:cs="Calibri"/>
          <w:u w:val="single"/>
          <w:lang w:eastAsia="en-US"/>
        </w:rPr>
        <w:t xml:space="preserve"> Miliband, </w:t>
      </w:r>
      <w:r w:rsidRPr="000148CD">
        <w:rPr>
          <w:rFonts w:ascii="Calibri" w:eastAsia="Calibri" w:hAnsi="Calibri" w:cs="Calibri"/>
          <w:sz w:val="10"/>
          <w:lang w:eastAsia="en-US"/>
        </w:rPr>
        <w:t>also co-chair of the Ocean Commission and former UK Foreign Secretary,</w:t>
      </w:r>
      <w:r w:rsidRPr="000148CD">
        <w:rPr>
          <w:rFonts w:ascii="Calibri" w:eastAsia="Calibri" w:hAnsi="Calibri" w:cs="Calibri"/>
          <w:u w:val="single"/>
          <w:lang w:eastAsia="en-US"/>
        </w:rPr>
        <w:t xml:space="preserve"> </w:t>
      </w:r>
      <w:r w:rsidRPr="000148CD">
        <w:rPr>
          <w:rFonts w:ascii="Calibri" w:eastAsia="Calibri" w:hAnsi="Calibri" w:cs="Calibri"/>
          <w:highlight w:val="green"/>
          <w:u w:val="single"/>
          <w:lang w:eastAsia="en-US"/>
        </w:rPr>
        <w:t>urged politicians</w:t>
      </w:r>
      <w:r w:rsidRPr="000148CD">
        <w:rPr>
          <w:rFonts w:ascii="Calibri" w:eastAsia="Calibri" w:hAnsi="Calibri" w:cs="Calibri"/>
          <w:u w:val="single"/>
          <w:lang w:eastAsia="en-US"/>
        </w:rPr>
        <w:t xml:space="preserve">, scientists, journalists, and ordinary citizens to rally behind the salvation of our oceans and the planet -- and </w:t>
      </w:r>
      <w:r w:rsidRPr="000148CD">
        <w:rPr>
          <w:rFonts w:ascii="Calibri" w:eastAsia="Calibri" w:hAnsi="Calibri" w:cs="Calibri"/>
          <w:highlight w:val="green"/>
          <w:u w:val="single"/>
          <w:lang w:eastAsia="en-US"/>
        </w:rPr>
        <w:t xml:space="preserve">to get the message </w:t>
      </w:r>
      <w:r w:rsidRPr="000148CD">
        <w:rPr>
          <w:rFonts w:ascii="Calibri" w:eastAsia="Calibri" w:hAnsi="Calibri" w:cs="Calibri"/>
          <w:u w:val="single"/>
          <w:lang w:eastAsia="en-US"/>
        </w:rPr>
        <w:t xml:space="preserve">out to others. Will getting the message out turn the tide in the battle to save the planet? I doubt it. </w:t>
      </w:r>
      <w:r w:rsidRPr="000148CD">
        <w:rPr>
          <w:rFonts w:ascii="Calibri" w:eastAsia="Calibri" w:hAnsi="Calibri" w:cs="Calibri"/>
          <w:b/>
          <w:iCs/>
          <w:sz w:val="24"/>
          <w:highlight w:val="green"/>
          <w:u w:val="single"/>
          <w:lang w:eastAsia="en-US"/>
        </w:rPr>
        <w:t xml:space="preserve">We are swimming in information </w:t>
      </w:r>
      <w:r w:rsidRPr="000148CD">
        <w:rPr>
          <w:rFonts w:ascii="Calibri" w:eastAsia="Calibri" w:hAnsi="Calibri" w:cs="Calibri"/>
          <w:b/>
          <w:iCs/>
          <w:sz w:val="24"/>
          <w:u w:val="single"/>
          <w:lang w:eastAsia="en-US"/>
        </w:rPr>
        <w:t>and messages</w:t>
      </w:r>
      <w:r w:rsidRPr="000148CD">
        <w:rPr>
          <w:rFonts w:ascii="Calibri" w:eastAsia="Calibri" w:hAnsi="Calibri" w:cs="Calibri"/>
          <w:sz w:val="10"/>
          <w:lang w:eastAsia="en-US"/>
        </w:rPr>
        <w:t xml:space="preserve">. </w:t>
      </w:r>
      <w:r w:rsidRPr="000148CD">
        <w:rPr>
          <w:rFonts w:ascii="Calibri" w:eastAsia="Calibri" w:hAnsi="Calibri" w:cs="Calibri"/>
          <w:u w:val="single"/>
          <w:lang w:eastAsia="en-US"/>
        </w:rPr>
        <w:t xml:space="preserve">Earlier the this year leading </w:t>
      </w:r>
      <w:r w:rsidRPr="000148CD">
        <w:rPr>
          <w:rFonts w:ascii="Calibri" w:eastAsia="Calibri" w:hAnsi="Calibri" w:cs="Calibri"/>
          <w:highlight w:val="green"/>
          <w:u w:val="single"/>
          <w:lang w:eastAsia="en-US"/>
        </w:rPr>
        <w:t>scientists declared</w:t>
      </w:r>
      <w:r w:rsidRPr="000148CD">
        <w:rPr>
          <w:rFonts w:ascii="Calibri" w:eastAsia="Calibri" w:hAnsi="Calibri" w:cs="Calibri"/>
          <w:u w:val="single"/>
          <w:lang w:eastAsia="en-US"/>
        </w:rPr>
        <w:t xml:space="preserve"> that we are fast approaching the critical point of no return for climate change -- a point with </w:t>
      </w:r>
      <w:r w:rsidRPr="000148CD">
        <w:rPr>
          <w:rFonts w:ascii="Calibri" w:eastAsia="Calibri" w:hAnsi="Calibri" w:cs="Calibri"/>
          <w:highlight w:val="green"/>
          <w:u w:val="single"/>
          <w:lang w:eastAsia="en-US"/>
        </w:rPr>
        <w:t>predictable</w:t>
      </w:r>
      <w:r w:rsidRPr="000148CD">
        <w:rPr>
          <w:rFonts w:ascii="Calibri" w:eastAsia="Calibri" w:hAnsi="Calibri" w:cs="Calibri"/>
          <w:u w:val="single"/>
          <w:lang w:eastAsia="en-US"/>
        </w:rPr>
        <w:t xml:space="preserve"> devastating </w:t>
      </w:r>
      <w:r w:rsidRPr="000148CD">
        <w:rPr>
          <w:rFonts w:ascii="Calibri" w:eastAsia="Calibri" w:hAnsi="Calibri" w:cs="Calibri"/>
          <w:highlight w:val="green"/>
          <w:u w:val="single"/>
          <w:lang w:eastAsia="en-US"/>
        </w:rPr>
        <w:t>consequences</w:t>
      </w:r>
      <w:r w:rsidRPr="000148CD">
        <w:rPr>
          <w:rFonts w:ascii="Calibri" w:eastAsia="Calibri" w:hAnsi="Calibri" w:cs="Calibri"/>
          <w:u w:val="single"/>
          <w:lang w:eastAsia="en-US"/>
        </w:rPr>
        <w:t xml:space="preserve">. But </w:t>
      </w:r>
      <w:r w:rsidRPr="000148CD">
        <w:rPr>
          <w:rFonts w:ascii="Calibri" w:eastAsia="Calibri" w:hAnsi="Calibri" w:cs="Calibri"/>
          <w:b/>
          <w:iCs/>
          <w:sz w:val="24"/>
          <w:highlight w:val="green"/>
          <w:u w:val="single"/>
          <w:lang w:eastAsia="en-US"/>
        </w:rPr>
        <w:t>who is listening?</w:t>
      </w:r>
      <w:r w:rsidRPr="000148CD">
        <w:rPr>
          <w:rFonts w:ascii="Calibri" w:eastAsia="Calibri" w:hAnsi="Calibri" w:cs="Calibri"/>
          <w:highlight w:val="green"/>
          <w:u w:val="single"/>
          <w:lang w:eastAsia="en-US"/>
        </w:rPr>
        <w:t xml:space="preserve"> The public continues to be </w:t>
      </w:r>
      <w:r w:rsidRPr="000148CD">
        <w:rPr>
          <w:rFonts w:ascii="Calibri" w:eastAsia="Calibri" w:hAnsi="Calibri" w:cs="Calibri"/>
          <w:b/>
          <w:iCs/>
          <w:sz w:val="24"/>
          <w:highlight w:val="green"/>
          <w:u w:val="single"/>
          <w:lang w:eastAsia="en-US"/>
        </w:rPr>
        <w:t>frighteningly indifferent</w:t>
      </w:r>
      <w:r w:rsidRPr="000148CD">
        <w:rPr>
          <w:rFonts w:ascii="Calibri" w:eastAsia="Calibri" w:hAnsi="Calibri" w:cs="Calibri"/>
          <w:highlight w:val="green"/>
          <w:u w:val="single"/>
          <w:lang w:eastAsia="en-US"/>
        </w:rPr>
        <w:t>.</w:t>
      </w:r>
      <w:r w:rsidRPr="000148CD">
        <w:rPr>
          <w:rFonts w:ascii="Calibri" w:eastAsia="Calibri" w:hAnsi="Calibri" w:cs="Calibri"/>
          <w:u w:val="single"/>
          <w:lang w:eastAsia="en-US"/>
        </w:rPr>
        <w:t xml:space="preserve"> Who among the public is willing to place the salvation of the planet over immediate personal concerns?</w:t>
      </w:r>
      <w:r w:rsidRPr="000148CD">
        <w:rPr>
          <w:rFonts w:ascii="Calibri" w:eastAsia="Calibri" w:hAnsi="Calibri" w:cs="Calibri"/>
          <w:sz w:val="10"/>
          <w:lang w:eastAsia="en-US"/>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0148CD">
        <w:rPr>
          <w:rFonts w:ascii="Calibri" w:eastAsia="Calibri" w:hAnsi="Calibri" w:cs="Calibri"/>
          <w:u w:val="single"/>
          <w:lang w:eastAsia="en-US"/>
        </w:rPr>
        <w:t>Politicians avoid talking about environmental issues for fear of losing favor with their constituents</w:t>
      </w:r>
      <w:r w:rsidRPr="000148CD">
        <w:rPr>
          <w:rFonts w:ascii="Calibri" w:eastAsia="Calibri" w:hAnsi="Calibri" w:cs="Calibri"/>
          <w:sz w:val="10"/>
          <w:lang w:eastAsia="en-US"/>
        </w:rPr>
        <w:t xml:space="preserve">, who are clamoring for jobs, mortgage relief, and financial security. During the 2012 presidential debates between Barack Obama and Mitt Romney environmental issues took a far </w:t>
      </w:r>
      <w:r w:rsidRPr="000148CD">
        <w:rPr>
          <w:rFonts w:ascii="Calibri" w:eastAsia="Calibri" w:hAnsi="Calibri" w:cs="Calibri"/>
          <w:b/>
          <w:bCs/>
          <w:sz w:val="10"/>
          <w:lang w:eastAsia="en-US"/>
        </w:rPr>
        <w:t>back</w:t>
      </w:r>
      <w:r w:rsidRPr="000148CD">
        <w:rPr>
          <w:rFonts w:ascii="Calibri" w:eastAsia="Calibri" w:hAnsi="Calibri" w:cs="Calibri"/>
          <w:sz w:val="10"/>
          <w:lang w:eastAsia="en-US"/>
        </w:rPr>
        <w:t xml:space="preserve"> seat; in fact, they were barely mentioned. Both candidates knew instinctively that </w:t>
      </w:r>
      <w:r w:rsidRPr="000148CD">
        <w:rPr>
          <w:rFonts w:ascii="Calibri" w:eastAsia="Calibri" w:hAnsi="Calibri" w:cs="Calibri"/>
          <w:u w:val="single"/>
          <w:lang w:eastAsia="en-US"/>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0148CD">
        <w:rPr>
          <w:rFonts w:ascii="Calibri" w:eastAsia="Calibri" w:hAnsi="Calibri" w:cs="Calibri"/>
          <w:sz w:val="10"/>
          <w:lang w:eastAsia="en-US"/>
        </w:rPr>
        <w:t xml:space="preserve">So where does this leave us? </w:t>
      </w:r>
      <w:r w:rsidRPr="000148CD">
        <w:rPr>
          <w:rFonts w:ascii="Calibri" w:eastAsia="Calibri" w:hAnsi="Calibri" w:cs="Calibri"/>
          <w:u w:val="single"/>
          <w:lang w:eastAsia="en-US"/>
        </w:rPr>
        <w:t xml:space="preserve">If more </w:t>
      </w:r>
      <w:r w:rsidRPr="000148CD">
        <w:rPr>
          <w:rFonts w:ascii="Calibri" w:eastAsia="Calibri" w:hAnsi="Calibri" w:cs="Calibri"/>
          <w:highlight w:val="green"/>
          <w:u w:val="single"/>
          <w:lang w:eastAsia="en-US"/>
        </w:rPr>
        <w:t xml:space="preserve">environmental studies </w:t>
      </w:r>
      <w:r w:rsidRPr="000148CD">
        <w:rPr>
          <w:rFonts w:ascii="Calibri" w:eastAsia="Calibri" w:hAnsi="Calibri" w:cs="Calibri"/>
          <w:u w:val="single"/>
          <w:lang w:eastAsia="en-US"/>
        </w:rPr>
        <w:t xml:space="preserve">and more alarming news </w:t>
      </w:r>
      <w:r w:rsidRPr="000148CD">
        <w:rPr>
          <w:rFonts w:ascii="Calibri" w:eastAsia="Calibri" w:hAnsi="Calibri" w:cs="Calibri"/>
          <w:highlight w:val="green"/>
          <w:u w:val="single"/>
          <w:lang w:eastAsia="en-US"/>
        </w:rPr>
        <w:t xml:space="preserve">will not mobilize leaders and the public </w:t>
      </w:r>
      <w:r w:rsidRPr="000148CD">
        <w:rPr>
          <w:rFonts w:ascii="Calibri" w:eastAsia="Calibri" w:hAnsi="Calibri" w:cs="Calibri"/>
          <w:u w:val="single"/>
          <w:lang w:eastAsia="en-US"/>
        </w:rPr>
        <w:t>for an all-out commitment to the preservation of our small vulnerable corner of the universe, what will?</w:t>
      </w:r>
      <w:r w:rsidRPr="000148CD">
        <w:rPr>
          <w:rFonts w:ascii="Calibri" w:eastAsia="Calibri" w:hAnsi="Calibri" w:cs="Calibri"/>
          <w:sz w:val="10"/>
          <w:lang w:eastAsia="en-US"/>
        </w:rPr>
        <w:t xml:space="preserve"> Perhaps </w:t>
      </w:r>
      <w:r w:rsidRPr="000148CD">
        <w:rPr>
          <w:rFonts w:ascii="Calibri" w:eastAsia="Calibri" w:hAnsi="Calibri" w:cs="Calibri"/>
          <w:u w:val="single"/>
          <w:lang w:eastAsia="en-US"/>
        </w:rPr>
        <w:t>we need to shift our focus from information to changing human behavior</w:t>
      </w:r>
      <w:r w:rsidRPr="000148CD">
        <w:rPr>
          <w:rFonts w:ascii="Calibri" w:eastAsia="Calibri" w:hAnsi="Calibri" w:cs="Calibri"/>
          <w:sz w:val="10"/>
          <w:lang w:eastAsia="en-US"/>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0148CD">
        <w:rPr>
          <w:rFonts w:ascii="Calibri" w:eastAsia="Calibri" w:hAnsi="Calibri" w:cs="Calibri"/>
          <w:u w:val="single"/>
          <w:lang w:eastAsia="en-US"/>
        </w:rPr>
        <w:t xml:space="preserve"> </w:t>
      </w:r>
    </w:p>
    <w:p w14:paraId="3D636A9B" w14:textId="77777777" w:rsidR="000148CD" w:rsidRPr="000148CD" w:rsidRDefault="000148CD" w:rsidP="000148CD">
      <w:pPr>
        <w:keepNext/>
        <w:keepLines/>
        <w:spacing w:before="40"/>
        <w:outlineLvl w:val="3"/>
        <w:rPr>
          <w:rFonts w:ascii="Calibri" w:eastAsia="MS Gothic" w:hAnsi="Calibri" w:cs="Calibri"/>
          <w:b/>
          <w:sz w:val="26"/>
          <w:lang w:eastAsia="en-US"/>
        </w:rPr>
      </w:pPr>
      <w:r w:rsidRPr="000148CD">
        <w:rPr>
          <w:rFonts w:ascii="Calibri" w:eastAsia="MS Gothic" w:hAnsi="Calibri" w:cs="Calibri"/>
          <w:b/>
          <w:sz w:val="26"/>
          <w:lang w:eastAsia="en-US"/>
        </w:rPr>
        <w:t xml:space="preserve">Ozone impact is hype – emissions not key, ozone hole not dangerous </w:t>
      </w:r>
    </w:p>
    <w:p w14:paraId="29FD94E1" w14:textId="77777777" w:rsidR="000148CD" w:rsidRPr="000148CD" w:rsidRDefault="000148CD" w:rsidP="000148CD">
      <w:pPr>
        <w:rPr>
          <w:rFonts w:ascii="Calibri" w:eastAsia="Cambria" w:hAnsi="Calibri" w:cs="Calibri"/>
          <w:sz w:val="16"/>
          <w:lang w:eastAsia="en-US"/>
        </w:rPr>
      </w:pPr>
      <w:r w:rsidRPr="000148CD">
        <w:rPr>
          <w:rFonts w:ascii="Calibri" w:eastAsia="Cambria" w:hAnsi="Calibri" w:cs="Calibri"/>
          <w:b/>
          <w:lang w:eastAsia="en-US"/>
        </w:rPr>
        <w:t>Ridley 14</w:t>
      </w:r>
      <w:r w:rsidRPr="000148CD">
        <w:rPr>
          <w:rFonts w:ascii="Calibri" w:eastAsia="Cambria" w:hAnsi="Calibri" w:cs="Calibri"/>
          <w:sz w:val="16"/>
          <w:lang w:eastAsia="en-US"/>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00453AAF" w14:textId="77777777" w:rsidR="000148CD" w:rsidRPr="000148CD" w:rsidRDefault="000148CD" w:rsidP="000148CD">
      <w:pPr>
        <w:rPr>
          <w:rFonts w:ascii="Calibri" w:eastAsia="Cambria" w:hAnsi="Calibri" w:cs="Calibri"/>
          <w:sz w:val="12"/>
          <w:lang w:eastAsia="en-US"/>
        </w:rPr>
      </w:pPr>
      <w:r w:rsidRPr="000148CD">
        <w:rPr>
          <w:rFonts w:ascii="Calibri" w:eastAsia="Cambria" w:hAnsi="Calibri" w:cs="Calibri"/>
          <w:b/>
          <w:highlight w:val="green"/>
          <w:u w:val="single"/>
          <w:lang w:eastAsia="en-US"/>
        </w:rPr>
        <w:t>Serial hyperbole does the environmental movement no favours</w:t>
      </w:r>
      <w:r w:rsidRPr="000148CD">
        <w:rPr>
          <w:rFonts w:ascii="Calibri" w:eastAsia="Cambria" w:hAnsi="Calibri" w:cs="Calibri"/>
          <w:b/>
          <w:u w:val="single"/>
          <w:lang w:eastAsia="en-US"/>
        </w:rPr>
        <w:t xml:space="preserve"> </w:t>
      </w:r>
      <w:r w:rsidRPr="000148CD">
        <w:rPr>
          <w:rFonts w:ascii="Calibri" w:eastAsia="Cambria" w:hAnsi="Calibri" w:cs="Calibri"/>
          <w:sz w:val="12"/>
          <w:lang w:eastAsia="en-US"/>
        </w:rPr>
        <w:t xml:space="preserve">My recent </w:t>
      </w:r>
      <w:hyperlink r:id="rId18" w:tgtFrame="_blank" w:history="1">
        <w:r w:rsidRPr="000148CD">
          <w:rPr>
            <w:rFonts w:ascii="Calibri" w:eastAsia="Cambria" w:hAnsi="Calibri" w:cs="Calibri"/>
            <w:sz w:val="12"/>
            <w:lang w:eastAsia="en-US"/>
          </w:rPr>
          <w:t>Times column</w:t>
        </w:r>
      </w:hyperlink>
      <w:r w:rsidRPr="000148CD">
        <w:rPr>
          <w:rFonts w:ascii="Calibri" w:eastAsia="Cambria" w:hAnsi="Calibri" w:cs="Calibri"/>
          <w:sz w:val="12"/>
          <w:lang w:eastAsia="en-US"/>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148CD">
        <w:rPr>
          <w:rFonts w:ascii="Calibri" w:eastAsia="Cambria" w:hAnsi="Calibri" w:cs="Calibri"/>
          <w:highlight w:val="green"/>
          <w:u w:val="single"/>
          <w:lang w:eastAsia="en-US"/>
        </w:rPr>
        <w:t>You do not have to dig</w:t>
      </w:r>
      <w:r w:rsidRPr="000148CD">
        <w:rPr>
          <w:rFonts w:ascii="Calibri" w:eastAsia="Cambria" w:hAnsi="Calibri" w:cs="Calibri"/>
          <w:u w:val="single"/>
          <w:lang w:eastAsia="en-US"/>
        </w:rPr>
        <w:t xml:space="preserve"> far </w:t>
      </w:r>
      <w:r w:rsidRPr="000148CD">
        <w:rPr>
          <w:rFonts w:ascii="Calibri" w:eastAsia="Cambria" w:hAnsi="Calibri" w:cs="Calibri"/>
          <w:highlight w:val="green"/>
          <w:u w:val="single"/>
          <w:lang w:eastAsia="en-US"/>
        </w:rPr>
        <w:t>to find evidence</w:t>
      </w:r>
      <w:r w:rsidRPr="000148CD">
        <w:rPr>
          <w:rFonts w:ascii="Calibri" w:eastAsia="Cambria" w:hAnsi="Calibri" w:cs="Calibri"/>
          <w:u w:val="single"/>
          <w:lang w:eastAsia="en-US"/>
        </w:rPr>
        <w:t xml:space="preserve"> that </w:t>
      </w:r>
      <w:r w:rsidRPr="000148CD">
        <w:rPr>
          <w:rFonts w:ascii="Calibri" w:eastAsia="Cambria" w:hAnsi="Calibri" w:cs="Calibri"/>
          <w:highlight w:val="green"/>
          <w:u w:val="single"/>
          <w:lang w:eastAsia="en-US"/>
        </w:rPr>
        <w:t>the ozone</w:t>
      </w:r>
      <w:r w:rsidRPr="000148CD">
        <w:rPr>
          <w:rFonts w:ascii="Calibri" w:eastAsia="Cambria" w:hAnsi="Calibri" w:cs="Calibri"/>
          <w:u w:val="single"/>
          <w:lang w:eastAsia="en-US"/>
        </w:rPr>
        <w:t xml:space="preserve"> hole </w:t>
      </w:r>
      <w:r w:rsidRPr="000148CD">
        <w:rPr>
          <w:rFonts w:ascii="Calibri" w:eastAsia="Cambria" w:hAnsi="Calibri" w:cs="Calibri"/>
          <w:b/>
          <w:highlight w:val="green"/>
          <w:u w:val="single"/>
          <w:lang w:eastAsia="en-US"/>
        </w:rPr>
        <w:t>was never nearly as dangerous as</w:t>
      </w:r>
      <w:r w:rsidRPr="000148CD">
        <w:rPr>
          <w:rFonts w:ascii="Calibri" w:eastAsia="Cambria" w:hAnsi="Calibri" w:cs="Calibri"/>
          <w:b/>
          <w:u w:val="single"/>
          <w:lang w:eastAsia="en-US"/>
        </w:rPr>
        <w:t xml:space="preserve"> </w:t>
      </w:r>
      <w:r w:rsidRPr="000148CD">
        <w:rPr>
          <w:rFonts w:ascii="Calibri" w:eastAsia="Cambria" w:hAnsi="Calibri" w:cs="Calibri"/>
          <w:u w:val="single"/>
          <w:lang w:eastAsia="en-US"/>
        </w:rPr>
        <w:t>some</w:t>
      </w:r>
      <w:r w:rsidRPr="000148CD">
        <w:rPr>
          <w:rFonts w:ascii="Calibri" w:eastAsia="Cambria" w:hAnsi="Calibri" w:cs="Calibri"/>
          <w:b/>
          <w:u w:val="single"/>
          <w:lang w:eastAsia="en-US"/>
        </w:rPr>
        <w:t xml:space="preserve"> </w:t>
      </w:r>
      <w:r w:rsidRPr="000148CD">
        <w:rPr>
          <w:rFonts w:ascii="Calibri" w:eastAsia="Cambria" w:hAnsi="Calibri" w:cs="Calibri"/>
          <w:b/>
          <w:highlight w:val="green"/>
          <w:u w:val="single"/>
          <w:lang w:eastAsia="en-US"/>
        </w:rPr>
        <w:t>people said</w:t>
      </w:r>
      <w:r w:rsidRPr="000148CD">
        <w:rPr>
          <w:rFonts w:ascii="Calibri" w:eastAsia="Cambria" w:hAnsi="Calibri" w:cs="Calibri"/>
          <w:u w:val="single"/>
          <w:lang w:eastAsia="en-US"/>
        </w:rPr>
        <w:t xml:space="preserve">, that it is not necessarily healing yet </w:t>
      </w:r>
      <w:r w:rsidRPr="000148CD">
        <w:rPr>
          <w:rFonts w:ascii="Calibri" w:eastAsia="Cambria" w:hAnsi="Calibri" w:cs="Calibri"/>
          <w:highlight w:val="green"/>
          <w:u w:val="single"/>
          <w:lang w:eastAsia="en-US"/>
        </w:rPr>
        <w:t>and</w:t>
      </w:r>
      <w:r w:rsidRPr="000148CD">
        <w:rPr>
          <w:rFonts w:ascii="Calibri" w:eastAsia="Cambria" w:hAnsi="Calibri" w:cs="Calibri"/>
          <w:u w:val="single"/>
          <w:lang w:eastAsia="en-US"/>
        </w:rPr>
        <w:t xml:space="preserve"> that </w:t>
      </w:r>
      <w:r w:rsidRPr="000148CD">
        <w:rPr>
          <w:rFonts w:ascii="Calibri" w:eastAsia="Cambria" w:hAnsi="Calibri" w:cs="Calibri"/>
          <w:highlight w:val="green"/>
          <w:u w:val="single"/>
          <w:lang w:eastAsia="en-US"/>
        </w:rPr>
        <w:t>it might not have been caused</w:t>
      </w:r>
      <w:r w:rsidRPr="000148CD">
        <w:rPr>
          <w:rFonts w:ascii="Calibri" w:eastAsia="Cambria" w:hAnsi="Calibri" w:cs="Calibri"/>
          <w:u w:val="single"/>
          <w:lang w:eastAsia="en-US"/>
        </w:rPr>
        <w:t xml:space="preserve"> mainly </w:t>
      </w:r>
      <w:r w:rsidRPr="000148CD">
        <w:rPr>
          <w:rFonts w:ascii="Calibri" w:eastAsia="Cambria" w:hAnsi="Calibri" w:cs="Calibri"/>
          <w:highlight w:val="green"/>
          <w:u w:val="single"/>
          <w:lang w:eastAsia="en-US"/>
        </w:rPr>
        <w:t>by CFCs</w:t>
      </w:r>
      <w:r w:rsidRPr="000148CD">
        <w:rPr>
          <w:rFonts w:ascii="Calibri" w:eastAsia="Cambria" w:hAnsi="Calibri" w:cs="Calibri"/>
          <w:u w:val="single"/>
          <w:lang w:eastAsia="en-US"/>
        </w:rPr>
        <w:t xml:space="preserve"> </w:t>
      </w:r>
      <w:r w:rsidRPr="000148CD">
        <w:rPr>
          <w:rFonts w:ascii="Calibri" w:eastAsia="Cambria" w:hAnsi="Calibri" w:cs="Calibri"/>
          <w:sz w:val="12"/>
          <w:lang w:eastAsia="en-US"/>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9" w:history="1">
        <w:r w:rsidRPr="000148CD">
          <w:rPr>
            <w:rFonts w:ascii="Calibri" w:eastAsia="Cambria" w:hAnsi="Calibri" w:cs="Calibri"/>
            <w:sz w:val="12"/>
            <w:lang w:eastAsia="en-US"/>
          </w:rPr>
          <w:t>40 or 50 per cent each September</w:t>
        </w:r>
      </w:hyperlink>
      <w:r w:rsidRPr="000148CD">
        <w:rPr>
          <w:rFonts w:ascii="Calibri" w:eastAsia="Cambria" w:hAnsi="Calibri" w:cs="Calibri"/>
          <w:sz w:val="12"/>
          <w:lang w:eastAsia="en-US"/>
        </w:rPr>
        <w:t xml:space="preserve"> before the sun rebuilds it. So what’s happening to the Antarctic ozone hole? Thanks to a diligent blogger named Anthony Watts, I came across a press release also from </w:t>
      </w:r>
      <w:r w:rsidRPr="000148CD">
        <w:rPr>
          <w:rFonts w:ascii="Calibri" w:eastAsia="Cambria" w:hAnsi="Calibri" w:cs="Calibri"/>
          <w:highlight w:val="green"/>
          <w:u w:val="single"/>
          <w:lang w:eastAsia="en-US"/>
        </w:rPr>
        <w:t>Nasa</w:t>
      </w:r>
      <w:r w:rsidRPr="000148CD">
        <w:rPr>
          <w:rFonts w:ascii="Calibri" w:eastAsia="Cambria" w:hAnsi="Calibri" w:cs="Calibri"/>
          <w:u w:val="single"/>
          <w:lang w:eastAsia="en-US"/>
        </w:rPr>
        <w:t xml:space="preserve"> about nine months ago, which </w:t>
      </w:r>
      <w:r w:rsidRPr="000148CD">
        <w:rPr>
          <w:rFonts w:ascii="Calibri" w:eastAsia="Cambria" w:hAnsi="Calibri" w:cs="Calibri"/>
          <w:highlight w:val="green"/>
          <w:u w:val="single"/>
          <w:lang w:eastAsia="en-US"/>
        </w:rPr>
        <w:t xml:space="preserve">said: “ </w:t>
      </w:r>
      <w:hyperlink r:id="rId20" w:history="1">
        <w:r w:rsidRPr="000148CD">
          <w:rPr>
            <w:rFonts w:ascii="Calibri" w:eastAsia="Cambria" w:hAnsi="Calibri" w:cs="Calibri"/>
            <w:highlight w:val="green"/>
            <w:u w:val="single"/>
            <w:lang w:eastAsia="en-US"/>
          </w:rPr>
          <w:t>Two new studies show</w:t>
        </w:r>
      </w:hyperlink>
      <w:r w:rsidRPr="000148CD">
        <w:rPr>
          <w:rFonts w:ascii="Calibri" w:eastAsia="Cambria" w:hAnsi="Calibri" w:cs="Calibri"/>
          <w:u w:val="single"/>
          <w:lang w:eastAsia="en-US"/>
        </w:rPr>
        <w:t xml:space="preserve"> that signs of recovery are not yet present, and that </w:t>
      </w:r>
      <w:r w:rsidRPr="000148CD">
        <w:rPr>
          <w:rFonts w:ascii="Calibri" w:eastAsia="Cambria" w:hAnsi="Calibri" w:cs="Calibri"/>
          <w:highlight w:val="green"/>
          <w:u w:val="single"/>
          <w:lang w:eastAsia="en-US"/>
        </w:rPr>
        <w:t>temperature and winds are</w:t>
      </w:r>
      <w:r w:rsidRPr="000148CD">
        <w:rPr>
          <w:rFonts w:ascii="Calibri" w:eastAsia="Cambria" w:hAnsi="Calibri" w:cs="Calibri"/>
          <w:u w:val="single"/>
          <w:lang w:eastAsia="en-US"/>
        </w:rPr>
        <w:t xml:space="preserve"> still </w:t>
      </w:r>
      <w:r w:rsidRPr="000148CD">
        <w:rPr>
          <w:rFonts w:ascii="Calibri" w:eastAsia="Cambria" w:hAnsi="Calibri" w:cs="Calibri"/>
          <w:highlight w:val="green"/>
          <w:u w:val="single"/>
          <w:lang w:eastAsia="en-US"/>
        </w:rPr>
        <w:t>driving</w:t>
      </w:r>
      <w:r w:rsidRPr="000148CD">
        <w:rPr>
          <w:rFonts w:ascii="Calibri" w:eastAsia="Cambria" w:hAnsi="Calibri" w:cs="Calibri"/>
          <w:u w:val="single"/>
          <w:lang w:eastAsia="en-US"/>
        </w:rPr>
        <w:t xml:space="preserve"> any </w:t>
      </w:r>
      <w:r w:rsidRPr="000148CD">
        <w:rPr>
          <w:rFonts w:ascii="Calibri" w:eastAsia="Cambria" w:hAnsi="Calibri" w:cs="Calibri"/>
          <w:highlight w:val="green"/>
          <w:u w:val="single"/>
          <w:lang w:eastAsia="en-US"/>
        </w:rPr>
        <w:t>annual changes in ozone hole size.”</w:t>
      </w:r>
      <w:r w:rsidRPr="000148CD">
        <w:rPr>
          <w:rFonts w:ascii="Calibri" w:eastAsia="Cambria" w:hAnsi="Calibri" w:cs="Calibri"/>
          <w:u w:val="single"/>
          <w:lang w:eastAsia="en-US"/>
        </w:rPr>
        <w:t xml:space="preserve"> </w:t>
      </w:r>
      <w:r w:rsidRPr="000148CD">
        <w:rPr>
          <w:rFonts w:ascii="Calibri" w:eastAsia="Cambria" w:hAnsi="Calibri" w:cs="Calibri"/>
          <w:sz w:val="12"/>
          <w:lang w:eastAsia="en-US"/>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148CD">
        <w:rPr>
          <w:rFonts w:ascii="Calibri" w:eastAsia="Cambria" w:hAnsi="Calibri" w:cs="Calibri"/>
          <w:highlight w:val="green"/>
          <w:u w:val="single"/>
          <w:lang w:eastAsia="en-US"/>
        </w:rPr>
        <w:t>How much damage did the</w:t>
      </w:r>
      <w:r w:rsidRPr="000148CD">
        <w:rPr>
          <w:rFonts w:ascii="Calibri" w:eastAsia="Cambria" w:hAnsi="Calibri" w:cs="Calibri"/>
          <w:u w:val="single"/>
          <w:lang w:eastAsia="en-US"/>
        </w:rPr>
        <w:t xml:space="preserve"> ozone </w:t>
      </w:r>
      <w:r w:rsidRPr="000148CD">
        <w:rPr>
          <w:rFonts w:ascii="Calibri" w:eastAsia="Cambria" w:hAnsi="Calibri" w:cs="Calibri"/>
          <w:highlight w:val="green"/>
          <w:u w:val="single"/>
          <w:lang w:eastAsia="en-US"/>
        </w:rPr>
        <w:t>hole</w:t>
      </w:r>
      <w:r w:rsidRPr="000148CD">
        <w:rPr>
          <w:rFonts w:ascii="Calibri" w:eastAsia="Cambria" w:hAnsi="Calibri" w:cs="Calibri"/>
          <w:u w:val="single"/>
          <w:lang w:eastAsia="en-US"/>
        </w:rPr>
        <w:t xml:space="preserve"> ever </w:t>
      </w:r>
      <w:r w:rsidRPr="000148CD">
        <w:rPr>
          <w:rFonts w:ascii="Calibri" w:eastAsia="Cambria" w:hAnsi="Calibri" w:cs="Calibri"/>
          <w:highlight w:val="green"/>
          <w:u w:val="single"/>
          <w:lang w:eastAsia="en-US"/>
        </w:rPr>
        <w:t>threaten to do anyway?</w:t>
      </w:r>
      <w:r w:rsidRPr="000148CD">
        <w:rPr>
          <w:rFonts w:ascii="Calibri" w:eastAsia="Cambria" w:hAnsi="Calibri" w:cs="Calibri"/>
          <w:u w:val="single"/>
          <w:lang w:eastAsia="en-US"/>
        </w:rPr>
        <w:t xml:space="preserve"> </w:t>
      </w:r>
      <w:r w:rsidRPr="000148CD">
        <w:rPr>
          <w:rFonts w:ascii="Calibri" w:eastAsia="Cambria" w:hAnsi="Calibri" w:cs="Calibri"/>
          <w:sz w:val="12"/>
          <w:lang w:eastAsia="en-US"/>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148CD">
        <w:rPr>
          <w:rFonts w:ascii="Calibri" w:eastAsia="Cambria" w:hAnsi="Calibri" w:cs="Calibri"/>
          <w:highlight w:val="green"/>
          <w:u w:val="single"/>
          <w:lang w:eastAsia="en-US"/>
        </w:rPr>
        <w:t>the weak September sunshine</w:t>
      </w:r>
      <w:r w:rsidRPr="000148CD">
        <w:rPr>
          <w:rFonts w:ascii="Calibri" w:eastAsia="Cambria" w:hAnsi="Calibri" w:cs="Calibri"/>
          <w:u w:val="single"/>
          <w:lang w:eastAsia="en-US"/>
        </w:rPr>
        <w:t xml:space="preserve">, though it feels much the same, </w:t>
      </w:r>
      <w:r w:rsidRPr="000148CD">
        <w:rPr>
          <w:rFonts w:ascii="Calibri" w:eastAsia="Cambria" w:hAnsi="Calibri" w:cs="Calibri"/>
          <w:highlight w:val="green"/>
          <w:u w:val="single"/>
          <w:lang w:eastAsia="en-US"/>
        </w:rPr>
        <w:t>has the power to cause sunburn</w:t>
      </w:r>
      <w:r w:rsidRPr="000148CD">
        <w:rPr>
          <w:rFonts w:ascii="Calibri" w:eastAsia="Cambria" w:hAnsi="Calibri" w:cs="Calibri"/>
          <w:u w:val="single"/>
          <w:lang w:eastAsia="en-US"/>
        </w:rPr>
        <w:t xml:space="preserve"> more like that of latitudes a few hundred miles north. </w:t>
      </w:r>
      <w:r w:rsidRPr="000148CD">
        <w:rPr>
          <w:rFonts w:ascii="Calibri" w:eastAsia="Cambria" w:hAnsi="Calibri" w:cs="Calibri"/>
          <w:b/>
          <w:highlight w:val="green"/>
          <w:u w:val="single"/>
          <w:lang w:eastAsia="en-US"/>
        </w:rPr>
        <w:t>Hardly Armageddon</w:t>
      </w:r>
      <w:r w:rsidRPr="000148CD">
        <w:rPr>
          <w:rFonts w:ascii="Calibri" w:eastAsia="Cambria" w:hAnsi="Calibri" w:cs="Calibri"/>
          <w:highlight w:val="green"/>
          <w:u w:val="single"/>
          <w:lang w:eastAsia="en-US"/>
        </w:rPr>
        <w:t>.</w:t>
      </w:r>
      <w:r w:rsidRPr="000148CD">
        <w:rPr>
          <w:rFonts w:ascii="Calibri" w:eastAsia="Cambria" w:hAnsi="Calibri" w:cs="Calibri"/>
          <w:u w:val="single"/>
          <w:lang w:eastAsia="en-US"/>
        </w:rPr>
        <w:t xml:space="preserve"> </w:t>
      </w:r>
      <w:r w:rsidRPr="000148CD">
        <w:rPr>
          <w:rFonts w:ascii="Calibri" w:eastAsia="Cambria" w:hAnsi="Calibri" w:cs="Calibri"/>
          <w:sz w:val="12"/>
          <w:lang w:eastAsia="en-US"/>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21" w:history="1">
        <w:r w:rsidRPr="000148CD">
          <w:rPr>
            <w:rFonts w:ascii="Calibri" w:eastAsia="Cambria" w:hAnsi="Calibri" w:cs="Calibri"/>
            <w:highlight w:val="green"/>
            <w:u w:val="single"/>
            <w:lang w:eastAsia="en-US"/>
          </w:rPr>
          <w:t>Melanoma</w:t>
        </w:r>
        <w:r w:rsidRPr="000148CD">
          <w:rPr>
            <w:rFonts w:ascii="Calibri" w:eastAsia="Cambria" w:hAnsi="Calibri" w:cs="Calibri"/>
            <w:u w:val="single"/>
            <w:lang w:eastAsia="en-US"/>
          </w:rPr>
          <w:t xml:space="preserve"> in people</w:t>
        </w:r>
      </w:hyperlink>
      <w:r w:rsidRPr="000148CD">
        <w:rPr>
          <w:rFonts w:ascii="Calibri" w:eastAsia="Cambria" w:hAnsi="Calibri" w:cs="Calibri"/>
          <w:u w:val="single"/>
          <w:lang w:eastAsia="en-US"/>
        </w:rPr>
        <w:t xml:space="preserve"> </w:t>
      </w:r>
      <w:r w:rsidRPr="000148CD">
        <w:rPr>
          <w:rFonts w:ascii="Calibri" w:eastAsia="Cambria" w:hAnsi="Calibri" w:cs="Calibri"/>
          <w:highlight w:val="green"/>
          <w:u w:val="single"/>
          <w:lang w:eastAsia="en-US"/>
        </w:rPr>
        <w:t>was</w:t>
      </w:r>
      <w:r w:rsidRPr="000148CD">
        <w:rPr>
          <w:rFonts w:ascii="Calibri" w:eastAsia="Cambria" w:hAnsi="Calibri" w:cs="Calibri"/>
          <w:u w:val="single"/>
          <w:lang w:eastAsia="en-US"/>
        </w:rPr>
        <w:t xml:space="preserve"> also </w:t>
      </w:r>
      <w:r w:rsidRPr="000148CD">
        <w:rPr>
          <w:rFonts w:ascii="Calibri" w:eastAsia="Cambria" w:hAnsi="Calibri" w:cs="Calibri"/>
          <w:highlight w:val="green"/>
          <w:u w:val="single"/>
          <w:lang w:eastAsia="en-US"/>
        </w:rPr>
        <w:t>said to be on the rise</w:t>
      </w:r>
      <w:r w:rsidRPr="000148CD">
        <w:rPr>
          <w:rFonts w:ascii="Calibri" w:eastAsia="Cambria" w:hAnsi="Calibri" w:cs="Calibri"/>
          <w:sz w:val="12"/>
          <w:lang w:eastAsia="en-US"/>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148CD">
        <w:rPr>
          <w:rFonts w:ascii="Calibri" w:eastAsia="Cambria" w:hAnsi="Calibri" w:cs="Calibri"/>
          <w:highlight w:val="green"/>
          <w:u w:val="single"/>
          <w:lang w:eastAsia="en-US"/>
        </w:rPr>
        <w:t>melanoma</w:t>
      </w:r>
      <w:r w:rsidRPr="000148CD">
        <w:rPr>
          <w:rFonts w:ascii="Calibri" w:eastAsia="Cambria" w:hAnsi="Calibri" w:cs="Calibri"/>
          <w:u w:val="single"/>
          <w:lang w:eastAsia="en-US"/>
        </w:rPr>
        <w:t xml:space="preserve"> incidence in people actually </w:t>
      </w:r>
      <w:r w:rsidRPr="000148CD">
        <w:rPr>
          <w:rFonts w:ascii="Calibri" w:eastAsia="Cambria" w:hAnsi="Calibri" w:cs="Calibri"/>
          <w:highlight w:val="green"/>
          <w:u w:val="single"/>
          <w:lang w:eastAsia="en-US"/>
        </w:rPr>
        <w:t>levelled out during the period</w:t>
      </w:r>
      <w:r w:rsidRPr="000148CD">
        <w:rPr>
          <w:rFonts w:ascii="Calibri" w:eastAsia="Cambria" w:hAnsi="Calibri" w:cs="Calibri"/>
          <w:u w:val="single"/>
          <w:lang w:eastAsia="en-US"/>
        </w:rPr>
        <w:t xml:space="preserve"> when </w:t>
      </w:r>
      <w:r w:rsidRPr="000148CD">
        <w:rPr>
          <w:rFonts w:ascii="Calibri" w:eastAsia="Cambria" w:hAnsi="Calibri" w:cs="Calibri"/>
          <w:highlight w:val="green"/>
          <w:u w:val="single"/>
          <w:lang w:eastAsia="en-US"/>
        </w:rPr>
        <w:t xml:space="preserve">the </w:t>
      </w:r>
      <w:hyperlink r:id="rId22" w:history="1">
        <w:r w:rsidRPr="000148CD">
          <w:rPr>
            <w:rFonts w:ascii="Calibri" w:eastAsia="Cambria" w:hAnsi="Calibri" w:cs="Calibri"/>
            <w:highlight w:val="green"/>
            <w:u w:val="single"/>
            <w:lang w:eastAsia="en-US"/>
          </w:rPr>
          <w:t>ozone got thinner</w:t>
        </w:r>
      </w:hyperlink>
      <w:r w:rsidRPr="000148CD">
        <w:rPr>
          <w:rFonts w:ascii="Calibri" w:eastAsia="Cambria" w:hAnsi="Calibri" w:cs="Calibri"/>
          <w:u w:val="single"/>
          <w:lang w:eastAsia="en-US"/>
        </w:rPr>
        <w:t xml:space="preserve">. </w:t>
      </w:r>
      <w:r w:rsidRPr="000148CD">
        <w:rPr>
          <w:rFonts w:ascii="Calibri" w:eastAsia="Cambria" w:hAnsi="Calibri" w:cs="Calibri"/>
          <w:sz w:val="12"/>
          <w:lang w:eastAsia="en-US"/>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148CD">
        <w:rPr>
          <w:rFonts w:ascii="Calibri" w:eastAsia="Cambria" w:hAnsi="Calibri" w:cs="Calibri"/>
          <w:highlight w:val="green"/>
          <w:u w:val="single"/>
          <w:lang w:eastAsia="en-US"/>
        </w:rPr>
        <w:t>This</w:t>
      </w:r>
      <w:r w:rsidRPr="000148CD">
        <w:rPr>
          <w:rFonts w:ascii="Calibri" w:eastAsia="Cambria" w:hAnsi="Calibri" w:cs="Calibri"/>
          <w:sz w:val="12"/>
          <w:lang w:eastAsia="en-US"/>
        </w:rPr>
        <w:t xml:space="preserve"> kind of </w:t>
      </w:r>
      <w:r w:rsidRPr="000148CD">
        <w:rPr>
          <w:rFonts w:ascii="Calibri" w:eastAsia="Cambria" w:hAnsi="Calibri" w:cs="Calibri"/>
          <w:highlight w:val="green"/>
          <w:u w:val="single"/>
          <w:lang w:eastAsia="en-US"/>
        </w:rPr>
        <w:t>eco-exaggeration has been going on for 50 years.</w:t>
      </w:r>
      <w:r w:rsidRPr="000148CD">
        <w:rPr>
          <w:rFonts w:ascii="Calibri" w:eastAsia="Cambria" w:hAnsi="Calibri" w:cs="Calibri"/>
          <w:sz w:val="12"/>
          <w:lang w:eastAsia="en-US"/>
        </w:rPr>
        <w:t xml:space="preserve"> In the 1960s Rachel Carson said there was an epidemic of childhood cancer caused by DDT; it was not true — DDT had environmental effects but did not cause human cancers.</w:t>
      </w:r>
    </w:p>
    <w:p w14:paraId="7AE8EEDD" w14:textId="77777777" w:rsidR="000148CD" w:rsidRPr="000148CD" w:rsidRDefault="000148CD" w:rsidP="000148CD">
      <w:pPr>
        <w:rPr>
          <w:rFonts w:ascii="Calibri" w:eastAsia="Cambria" w:hAnsi="Calibri" w:cs="Calibri"/>
          <w:sz w:val="12"/>
          <w:lang w:eastAsia="en-US"/>
        </w:rPr>
      </w:pPr>
    </w:p>
    <w:p w14:paraId="55208354" w14:textId="77777777" w:rsidR="000148CD" w:rsidRPr="000148CD" w:rsidRDefault="000148CD" w:rsidP="000148CD">
      <w:pPr>
        <w:keepNext/>
        <w:keepLines/>
        <w:spacing w:before="40" w:after="0"/>
        <w:outlineLvl w:val="3"/>
        <w:rPr>
          <w:rFonts w:ascii="Calibri" w:eastAsia="MS Gothic" w:hAnsi="Calibri" w:cs="Calibri"/>
          <w:b/>
          <w:sz w:val="26"/>
          <w:lang w:eastAsia="en-US"/>
        </w:rPr>
      </w:pPr>
      <w:r w:rsidRPr="000148CD">
        <w:rPr>
          <w:rFonts w:ascii="Calibri" w:eastAsia="MS Gothic" w:hAnsi="Calibri" w:cs="Calibri"/>
          <w:b/>
          <w:sz w:val="26"/>
          <w:lang w:eastAsia="en-US"/>
        </w:rPr>
        <w:t>No impact to Ozone hole- also unknown causes</w:t>
      </w:r>
    </w:p>
    <w:p w14:paraId="5B5B1D15" w14:textId="77777777" w:rsidR="000148CD" w:rsidRPr="000148CD" w:rsidRDefault="000148CD" w:rsidP="000148CD">
      <w:pPr>
        <w:rPr>
          <w:rFonts w:ascii="Calibri" w:eastAsia="Cambria" w:hAnsi="Calibri" w:cs="Calibri"/>
          <w:lang w:eastAsia="en-US"/>
        </w:rPr>
      </w:pPr>
      <w:r w:rsidRPr="000148CD">
        <w:rPr>
          <w:rFonts w:ascii="Calibri" w:eastAsia="Cambria" w:hAnsi="Calibri" w:cs="Calibri"/>
          <w:b/>
          <w:bCs/>
          <w:sz w:val="26"/>
          <w:lang w:eastAsia="en-US"/>
        </w:rPr>
        <w:t>Hand 16</w:t>
      </w:r>
      <w:r w:rsidRPr="000148CD">
        <w:rPr>
          <w:rFonts w:ascii="Calibri" w:eastAsia="Cambria" w:hAnsi="Calibri" w:cs="Calibri"/>
          <w:lang w:eastAsia="en-US"/>
        </w:rPr>
        <w:t xml:space="preserve">. Eric Hand is a staff writer who writes about planetary issures. </w:t>
      </w:r>
      <w:hyperlink r:id="rId23" w:history="1">
        <w:r w:rsidRPr="000148CD">
          <w:rPr>
            <w:rFonts w:ascii="Calibri" w:eastAsia="Cambria" w:hAnsi="Calibri" w:cs="Calibri"/>
            <w:lang w:eastAsia="en-US"/>
          </w:rPr>
          <w:t>http://www.sciencemag.org/news/2016/02/record-ozone-hole-may-open-over-arctic-spring</w:t>
        </w:r>
      </w:hyperlink>
      <w:r w:rsidRPr="000148CD">
        <w:rPr>
          <w:rFonts w:ascii="Calibri" w:eastAsia="Cambria" w:hAnsi="Calibri" w:cs="Calibri"/>
          <w:lang w:eastAsia="en-US"/>
        </w:rPr>
        <w:t xml:space="preserve">, Ben Bernstein </w:t>
      </w:r>
    </w:p>
    <w:p w14:paraId="51779A3A" w14:textId="77777777" w:rsidR="000148CD" w:rsidRPr="000148CD" w:rsidRDefault="000148CD" w:rsidP="000148CD">
      <w:pPr>
        <w:rPr>
          <w:rFonts w:ascii="Calibri" w:eastAsia="Cambria" w:hAnsi="Calibri" w:cs="Calibri"/>
          <w:sz w:val="12"/>
          <w:lang w:eastAsia="en-US"/>
        </w:rPr>
      </w:pPr>
      <w:r w:rsidRPr="000148CD">
        <w:rPr>
          <w:rFonts w:ascii="Calibri" w:eastAsia="Cambria" w:hAnsi="Calibri" w:cs="Calibri"/>
          <w:sz w:val="12"/>
          <w:lang w:eastAsia="en-US"/>
        </w:rPr>
        <w:t xml:space="preserve">Lingering atmospheric pollutants and a blast of frigid air have carved an unusually deep hole in Earth’s protective ozone layer over the Arctic, and it threatens to get deeper. Atmospheric scientists are analyzing data from weather balloons and satellites for clues to how the ozone will fare when sunlight—a third factor in ozone loss—returns to the Arctic in the spring. But they are already worrying about how extra ultraviolet light might affect humans and ecosystems below and wondering whether climate change will make such Arctic holes more common or severe. Record cold temperatures in the Arctic stratospheric ozone layer, 15 to 35 kilometers up, are the proximate cause for this year’s losses, because they help to unleash ozone-destroying chemicals. “This winter has been stunning,” says Markus Rex, an atmospheric chemist at the Alfred Wegener Institute in Potsdam, Germany. By next week, about 25% of the Arctic’s ozone will be destroyed, he says. This time of year, the stratosphere tends to warm up with the breakdown of the polar vortex, a cyclone that traps cold air. But if a strong vortex persists another month as light returns to the Arctic after the dark winter, ozone losses will get much bigger, Rex says. Conditions are ripe for losses to surpass a record Arctic ozone hole observed in the spring of 2011, he adds. At Earth’s surface, ozone is a caustic chemical and a health hazard. But in the stratosphere, it shields the planet from ultraviolet light. Scientists noticed in the 1980s that chlorine-containing chemicals commonly used in refrigerants were reacting to form compounds that ate away stratospheric ozone, especially over the poles. The 1989 Montreal Protocol led to the phaseout of those chemicals, but their long atmospheric lifetime means that seasonal ozone losses will persist well into this century. Every year, a major ozone hole opens up over Antarctica, where winters are colder and polar vortices are stronger and more stable than over the Arctic. But this year, the Arctic could be the poster child. Cold temperatures have allowed nitric acid, mostly from natural sources, to condense and form the peculiar, iridescent clouds that have been spotted all over northern latitudes this winter. “They’re beautiful, but once I see them, I’m concerned—they’re dangerous,” Rex says. That’s because the clouds catalyze the reactions that mobilize chlorine into active chemicals that can react in the presence of sunlight to destroy ozone. An instrument on the NASA AURA satellite has detected record lows of the inert forms of chlorine and rising amounts of the active ones, notes Gloria Manney, an atmospheric scientist at NorthWest Research Associates in Socorro, New Mexico. “Conditions are primed,” she says. “The last ingredient we need is sunlight.” Weather models are predicting some warming of the stratosphere this week, she adds, but probably not enough to halt the ozone destroying brew. The Arctic vortex tends to behave erratically, with blobs of cold air often dipping into more heavily populated northern latitudes. The influx of ozone-poor air could cause problems for people there, who are unused to wearing sunscreen in March, Rex says. “If we get such a deep minimum, then people need to be informed,” he says. The extra radiation could even adversely affect phytoplankton, which typically bloom in the Arctic Ocean each spring, Rex suggests. </w:t>
      </w:r>
      <w:r w:rsidRPr="000148CD">
        <w:rPr>
          <w:rFonts w:ascii="Calibri" w:eastAsia="Cambria" w:hAnsi="Calibri" w:cs="Calibri"/>
          <w:u w:val="single"/>
          <w:lang w:eastAsia="en-US"/>
        </w:rPr>
        <w:t>Ross Salawitch, an atmospheric chemist at the University of Maryland</w:t>
      </w:r>
      <w:r w:rsidRPr="000148CD">
        <w:rPr>
          <w:rFonts w:ascii="Calibri" w:eastAsia="Cambria" w:hAnsi="Calibri" w:cs="Calibri"/>
          <w:sz w:val="12"/>
          <w:lang w:eastAsia="en-US"/>
        </w:rPr>
        <w:t xml:space="preserve">, College Park, </w:t>
      </w:r>
      <w:r w:rsidRPr="000148CD">
        <w:rPr>
          <w:rFonts w:ascii="Calibri" w:eastAsia="Cambria" w:hAnsi="Calibri" w:cs="Calibri"/>
          <w:u w:val="single"/>
          <w:lang w:eastAsia="en-US"/>
        </w:rPr>
        <w:t xml:space="preserve">says </w:t>
      </w:r>
      <w:r w:rsidRPr="000148CD">
        <w:rPr>
          <w:rFonts w:ascii="Calibri" w:eastAsia="Cambria" w:hAnsi="Calibri" w:cs="Calibri"/>
          <w:highlight w:val="green"/>
          <w:u w:val="single"/>
          <w:lang w:eastAsia="en-US"/>
        </w:rPr>
        <w:t>the health hazards shouldn’t be sensationalized</w:t>
      </w:r>
      <w:r w:rsidRPr="000148CD">
        <w:rPr>
          <w:rFonts w:ascii="Calibri" w:eastAsia="Cambria" w:hAnsi="Calibri" w:cs="Calibri"/>
          <w:sz w:val="12"/>
          <w:lang w:eastAsia="en-US"/>
        </w:rPr>
        <w:t>. “</w:t>
      </w:r>
      <w:r w:rsidRPr="000148CD">
        <w:rPr>
          <w:rFonts w:ascii="Calibri" w:eastAsia="Cambria" w:hAnsi="Calibri" w:cs="Calibri"/>
          <w:b/>
          <w:highlight w:val="green"/>
          <w:u w:val="single"/>
          <w:lang w:eastAsia="en-US"/>
        </w:rPr>
        <w:t xml:space="preserve">The worst-case scenario would be </w:t>
      </w:r>
      <w:r w:rsidRPr="000148CD">
        <w:rPr>
          <w:rFonts w:ascii="Calibri" w:eastAsia="Cambria" w:hAnsi="Calibri" w:cs="Calibri"/>
          <w:b/>
          <w:u w:val="single"/>
          <w:lang w:eastAsia="en-US"/>
        </w:rPr>
        <w:t xml:space="preserve">folks in high northern latitudes being in a type of </w:t>
      </w:r>
      <w:r w:rsidRPr="000148CD">
        <w:rPr>
          <w:rFonts w:ascii="Calibri" w:eastAsia="Cambria" w:hAnsi="Calibri" w:cs="Calibri"/>
          <w:b/>
          <w:highlight w:val="green"/>
          <w:u w:val="single"/>
          <w:lang w:eastAsia="en-US"/>
        </w:rPr>
        <w:t>ultraviolet environment that people are exposed to all the time in San Diego</w:t>
      </w:r>
      <w:r w:rsidRPr="000148CD">
        <w:rPr>
          <w:rFonts w:ascii="Calibri" w:eastAsia="Cambria" w:hAnsi="Calibri" w:cs="Calibri"/>
          <w:sz w:val="12"/>
          <w:lang w:eastAsia="en-US"/>
        </w:rPr>
        <w:t xml:space="preserve">.” For Salawitch, </w:t>
      </w:r>
      <w:r w:rsidRPr="000148CD">
        <w:rPr>
          <w:rFonts w:ascii="Calibri" w:eastAsia="Cambria" w:hAnsi="Calibri" w:cs="Calibri"/>
          <w:u w:val="single"/>
          <w:lang w:eastAsia="en-US"/>
        </w:rPr>
        <w:t xml:space="preserve">the bigger question is what role climate change might be playing. The notoriously </w:t>
      </w:r>
      <w:r w:rsidRPr="000148CD">
        <w:rPr>
          <w:rFonts w:ascii="Calibri" w:eastAsia="Cambria" w:hAnsi="Calibri" w:cs="Calibri"/>
          <w:highlight w:val="green"/>
          <w:u w:val="single"/>
          <w:lang w:eastAsia="en-US"/>
        </w:rPr>
        <w:t xml:space="preserve">mercurial polar weather is the main factor determining how much ozone is destroyed </w:t>
      </w:r>
      <w:r w:rsidRPr="000148CD">
        <w:rPr>
          <w:rFonts w:ascii="Calibri" w:eastAsia="Cambria" w:hAnsi="Calibri" w:cs="Calibri"/>
          <w:u w:val="single"/>
          <w:lang w:eastAsia="en-US"/>
        </w:rPr>
        <w:t>each spring, he says</w:t>
      </w:r>
      <w:r w:rsidRPr="000148CD">
        <w:rPr>
          <w:rFonts w:ascii="Calibri" w:eastAsia="Cambria" w:hAnsi="Calibri" w:cs="Calibri"/>
          <w:sz w:val="12"/>
          <w:lang w:eastAsia="en-US"/>
        </w:rPr>
        <w:t xml:space="preserve">. But </w:t>
      </w:r>
      <w:r w:rsidRPr="000148CD">
        <w:rPr>
          <w:rFonts w:ascii="Calibri" w:eastAsia="Cambria" w:hAnsi="Calibri" w:cs="Calibri"/>
          <w:u w:val="single"/>
          <w:lang w:eastAsia="en-US"/>
        </w:rPr>
        <w:t>climate change is also expected to cool the stratosphere over the long run. The same greenhouse gases that trap heat in the lower atmosphere allow the stratosphere to more effectively radiate energy into space</w:t>
      </w:r>
      <w:r w:rsidRPr="000148CD">
        <w:rPr>
          <w:rFonts w:ascii="Calibri" w:eastAsia="Cambria" w:hAnsi="Calibri" w:cs="Calibri"/>
          <w:sz w:val="12"/>
          <w:lang w:eastAsia="en-US"/>
        </w:rPr>
        <w:t xml:space="preserve">. On its own, </w:t>
      </w:r>
      <w:r w:rsidRPr="000148CD">
        <w:rPr>
          <w:rFonts w:ascii="Calibri" w:eastAsia="Cambria" w:hAnsi="Calibri" w:cs="Calibri"/>
          <w:u w:val="single"/>
          <w:lang w:eastAsia="en-US"/>
        </w:rPr>
        <w:t xml:space="preserve">the </w:t>
      </w:r>
      <w:r w:rsidRPr="000148CD">
        <w:rPr>
          <w:rFonts w:ascii="Calibri" w:eastAsia="Cambria" w:hAnsi="Calibri" w:cs="Calibri"/>
          <w:highlight w:val="green"/>
          <w:u w:val="single"/>
          <w:lang w:eastAsia="en-US"/>
        </w:rPr>
        <w:t xml:space="preserve">stratospheric cooling could make bad ozone years </w:t>
      </w:r>
      <w:r w:rsidRPr="000148CD">
        <w:rPr>
          <w:rFonts w:ascii="Calibri" w:eastAsia="Cambria" w:hAnsi="Calibri" w:cs="Calibri"/>
          <w:u w:val="single"/>
          <w:lang w:eastAsia="en-US"/>
        </w:rPr>
        <w:t xml:space="preserve">in the Arctic </w:t>
      </w:r>
      <w:r w:rsidRPr="000148CD">
        <w:rPr>
          <w:rFonts w:ascii="Calibri" w:eastAsia="Cambria" w:hAnsi="Calibri" w:cs="Calibri"/>
          <w:highlight w:val="green"/>
          <w:u w:val="single"/>
          <w:lang w:eastAsia="en-US"/>
        </w:rPr>
        <w:t xml:space="preserve">more common. </w:t>
      </w:r>
      <w:r w:rsidRPr="000148CD">
        <w:rPr>
          <w:rFonts w:ascii="Calibri" w:eastAsia="Cambria" w:hAnsi="Calibri" w:cs="Calibri"/>
          <w:u w:val="single"/>
          <w:lang w:eastAsia="en-US"/>
        </w:rPr>
        <w:t>It should also make polar vortices stronger, and more stable</w:t>
      </w:r>
      <w:r w:rsidRPr="000148CD">
        <w:rPr>
          <w:rFonts w:ascii="Calibri" w:eastAsia="Cambria" w:hAnsi="Calibri" w:cs="Calibri"/>
          <w:sz w:val="12"/>
          <w:lang w:eastAsia="en-US"/>
        </w:rPr>
        <w:t xml:space="preserve">. But there is evidence that storminess at lower latitudes—another thing that is expected to increase in a warming world—will make stable polar vortices less common. Which effects will win out? Salawitch offers a parallel to hurricanes. Climate change is expected to make tropical hurricanes less frequent but more intense. Persistent Arctic vortices, too, could become scarcer but stronger. “When you have cold winters, they tend to be whoppers.” And that could mean that Arctic holes like this year’s could get deeper in the future. </w:t>
      </w:r>
    </w:p>
    <w:p w14:paraId="7464769D" w14:textId="77777777" w:rsidR="000148CD" w:rsidRPr="000148CD" w:rsidRDefault="000148CD" w:rsidP="000148CD">
      <w:pPr>
        <w:rPr>
          <w:rFonts w:ascii="Calibri" w:eastAsia="Cambria" w:hAnsi="Calibri" w:cs="Calibri"/>
          <w:sz w:val="12"/>
          <w:lang w:eastAsia="en-US"/>
        </w:rPr>
      </w:pPr>
    </w:p>
    <w:p w14:paraId="4D27532E"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Xu speaks In extreme hypotheticals as discussed on the K, and speaks of national races. It doesn’t say bezos and musk are going to go to war over a random asteroid, which is the only scenario they can solve for</w:t>
      </w:r>
    </w:p>
    <w:p w14:paraId="78AEE625"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Grego 18 is also in the context of international war, and no nations are going to war to protect the asteroid that a given company wants</w:t>
      </w:r>
    </w:p>
    <w:p w14:paraId="68C022DC"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Wall 20 concedes public sector alt cause in the small text:</w:t>
      </w:r>
    </w:p>
    <w:p w14:paraId="2E0630DC" w14:textId="77777777" w:rsidR="000148CD" w:rsidRPr="000148CD" w:rsidRDefault="000148CD" w:rsidP="000148CD">
      <w:pPr>
        <w:rPr>
          <w:rFonts w:ascii="Calibri" w:eastAsia="Cambria" w:hAnsi="Calibri" w:cs="Calibri"/>
          <w:lang w:eastAsia="en-US"/>
        </w:rPr>
      </w:pPr>
      <w:r w:rsidRPr="000148CD">
        <w:rPr>
          <w:rFonts w:ascii="Calibri" w:eastAsia="Cambria" w:hAnsi="Calibri" w:cs="Calibri"/>
          <w:lang w:eastAsia="en-US"/>
        </w:rPr>
        <w:t xml:space="preserve">For </w:t>
      </w:r>
      <w:r w:rsidRPr="000148CD">
        <w:rPr>
          <w:rFonts w:ascii="Calibri" w:eastAsia="Cambria" w:hAnsi="Calibri" w:cs="Calibri"/>
          <w:highlight w:val="green"/>
          <w:lang w:eastAsia="en-US"/>
        </w:rPr>
        <w:t>decades, spacefaring nations have been licensing launches internally</w:t>
      </w:r>
      <w:r w:rsidRPr="000148CD">
        <w:rPr>
          <w:rFonts w:ascii="Calibri" w:eastAsia="Cambria" w:hAnsi="Calibri" w:cs="Calibri"/>
          <w:lang w:eastAsia="en-US"/>
        </w:rPr>
        <w:t xml:space="preserve">, </w:t>
      </w:r>
      <w:r w:rsidRPr="000148CD">
        <w:rPr>
          <w:rFonts w:ascii="Calibri" w:eastAsia="Cambria" w:hAnsi="Calibri" w:cs="Calibri"/>
          <w:highlight w:val="green"/>
          <w:lang w:eastAsia="en-US"/>
        </w:rPr>
        <w:t>without much international coordination</w:t>
      </w:r>
      <w:r w:rsidRPr="000148CD">
        <w:rPr>
          <w:rFonts w:ascii="Calibri" w:eastAsia="Cambria" w:hAnsi="Calibri" w:cs="Calibri"/>
          <w:lang w:eastAsia="en-US"/>
        </w:rPr>
        <w:t xml:space="preserve">, cooperation or long-term planning. In recent years, low-Earth orbit has become </w:t>
      </w:r>
      <w:r w:rsidRPr="000148CD">
        <w:rPr>
          <w:rFonts w:ascii="Calibri" w:eastAsia="Cambria" w:hAnsi="Calibri" w:cs="Calibri"/>
          <w:highlight w:val="green"/>
          <w:lang w:eastAsia="en-US"/>
        </w:rPr>
        <w:t>crowded enough with satellites</w:t>
      </w:r>
      <w:r w:rsidRPr="000148CD">
        <w:rPr>
          <w:rFonts w:ascii="Calibri" w:eastAsia="Cambria" w:hAnsi="Calibri" w:cs="Calibri"/>
          <w:lang w:eastAsia="en-US"/>
        </w:rPr>
        <w:t xml:space="preserve"> and hunks of debris that collisions are a real concern. For example, the </w:t>
      </w:r>
      <w:r w:rsidRPr="000148CD">
        <w:rPr>
          <w:rFonts w:ascii="Calibri" w:eastAsia="Cambria" w:hAnsi="Calibri" w:cs="Calibri"/>
          <w:highlight w:val="green"/>
          <w:lang w:eastAsia="en-US"/>
        </w:rPr>
        <w:t>International Space Station</w:t>
      </w:r>
      <w:r w:rsidRPr="000148CD">
        <w:rPr>
          <w:rFonts w:ascii="Calibri" w:eastAsia="Cambria" w:hAnsi="Calibri" w:cs="Calibri"/>
          <w:lang w:eastAsia="en-US"/>
        </w:rPr>
        <w:t xml:space="preserve"> has had to maneuver itself away from potential impacts three times so far in 2020 alone.</w:t>
      </w:r>
    </w:p>
    <w:p w14:paraId="3E8D20B8" w14:textId="77777777" w:rsidR="000148CD" w:rsidRPr="000148CD" w:rsidRDefault="000148CD" w:rsidP="000148CD">
      <w:pPr>
        <w:keepNext/>
        <w:keepLines/>
        <w:spacing w:before="40" w:after="0"/>
        <w:outlineLvl w:val="3"/>
        <w:rPr>
          <w:rFonts w:ascii="Calibri" w:eastAsia="MS Gothic" w:hAnsi="Calibri" w:cs="Times New Roman"/>
          <w:b/>
          <w:iCs/>
          <w:sz w:val="26"/>
          <w:lang w:eastAsia="en-US"/>
        </w:rPr>
      </w:pPr>
      <w:r w:rsidRPr="000148CD">
        <w:rPr>
          <w:rFonts w:ascii="Calibri" w:eastAsia="MS Gothic" w:hAnsi="Calibri" w:cs="Times New Roman"/>
          <w:b/>
          <w:iCs/>
          <w:sz w:val="26"/>
          <w:lang w:eastAsia="en-US"/>
        </w:rPr>
        <w:t xml:space="preserve">Debris and long standing legal framework promote </w:t>
      </w:r>
      <w:r w:rsidRPr="000148CD">
        <w:rPr>
          <w:rFonts w:ascii="Calibri" w:eastAsia="MS Gothic" w:hAnsi="Calibri" w:cs="Times New Roman"/>
          <w:b/>
          <w:iCs/>
          <w:sz w:val="26"/>
          <w:u w:val="single"/>
          <w:lang w:eastAsia="en-US"/>
        </w:rPr>
        <w:t>restraint</w:t>
      </w:r>
      <w:r w:rsidRPr="000148CD">
        <w:rPr>
          <w:rFonts w:ascii="Calibri" w:eastAsia="MS Gothic" w:hAnsi="Calibri" w:cs="Times New Roman"/>
          <w:b/>
          <w:iCs/>
          <w:sz w:val="26"/>
          <w:lang w:eastAsia="en-US"/>
        </w:rPr>
        <w:t xml:space="preserve"> in outer space</w:t>
      </w:r>
    </w:p>
    <w:p w14:paraId="472D008B" w14:textId="77777777" w:rsidR="000148CD" w:rsidRPr="000148CD" w:rsidRDefault="000148CD" w:rsidP="000148CD">
      <w:pPr>
        <w:rPr>
          <w:rFonts w:ascii="Calibri" w:eastAsia="Cambria" w:hAnsi="Calibri" w:cs="Calibri"/>
          <w:lang w:eastAsia="en-US"/>
        </w:rPr>
      </w:pPr>
      <w:r w:rsidRPr="000148CD">
        <w:rPr>
          <w:rFonts w:ascii="Calibri" w:eastAsia="Cambria" w:hAnsi="Calibri" w:cs="Calibri"/>
          <w:b/>
          <w:bCs/>
          <w:sz w:val="26"/>
          <w:lang w:eastAsia="en-US"/>
        </w:rPr>
        <w:t>Pavur 19</w:t>
      </w:r>
      <w:r w:rsidRPr="000148CD">
        <w:rPr>
          <w:rFonts w:ascii="Calibri" w:eastAsia="Cambria" w:hAnsi="Calibri" w:cs="Calibri"/>
          <w:b/>
          <w:lang w:eastAsia="en-US"/>
        </w:rPr>
        <w:t xml:space="preserve"> </w:t>
      </w:r>
      <w:r w:rsidRPr="000148CD">
        <w:rPr>
          <w:rFonts w:ascii="Calibri" w:eastAsia="Cambria" w:hAnsi="Calibri" w:cs="Calibri"/>
          <w:lang w:eastAsia="en-US"/>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24" w:history="1">
        <w:r w:rsidRPr="000148CD">
          <w:rPr>
            <w:rFonts w:ascii="Calibri" w:eastAsia="Cambria" w:hAnsi="Calibri" w:cs="Calibri"/>
            <w:lang w:eastAsia="en-US"/>
          </w:rPr>
          <w:t>https://ccdcoe.org/uploads/2019/06/Art_12_The-Cyber-ASAT.pdf</w:t>
        </w:r>
      </w:hyperlink>
      <w:r w:rsidRPr="000148CD">
        <w:rPr>
          <w:rFonts w:ascii="Calibri" w:eastAsia="Cambria" w:hAnsi="Calibri" w:cs="Calibri"/>
          <w:lang w:eastAsia="en-US"/>
        </w:rPr>
        <w:t>]</w:t>
      </w:r>
    </w:p>
    <w:p w14:paraId="247ABC33" w14:textId="77777777" w:rsidR="000148CD" w:rsidRPr="000148CD" w:rsidRDefault="000148CD" w:rsidP="000148CD">
      <w:pPr>
        <w:rPr>
          <w:rFonts w:ascii="Calibri" w:eastAsia="Cambria" w:hAnsi="Calibri" w:cs="Calibri"/>
          <w:lang w:eastAsia="en-US"/>
        </w:rPr>
      </w:pPr>
      <w:r w:rsidRPr="000148CD">
        <w:rPr>
          <w:rFonts w:ascii="Calibri" w:eastAsia="Cambria" w:hAnsi="Calibri" w:cs="Calibri"/>
          <w:sz w:val="16"/>
          <w:lang w:eastAsia="en-US"/>
        </w:rPr>
        <w:t xml:space="preserve">A. Limited Accessibility Space is difficult. Over 60 years have passed since the first Sputnik launch and only nine countries (ten including the EU) have orbital launch capabilities. Moreover, </w:t>
      </w:r>
      <w:r w:rsidRPr="000148CD">
        <w:rPr>
          <w:rFonts w:ascii="Calibri" w:eastAsia="Cambria" w:hAnsi="Calibri" w:cs="Calibri"/>
          <w:highlight w:val="green"/>
          <w:u w:val="single"/>
          <w:lang w:eastAsia="en-US"/>
        </w:rPr>
        <w:t>a launch programme</w:t>
      </w:r>
      <w:r w:rsidRPr="000148CD">
        <w:rPr>
          <w:rFonts w:ascii="Calibri" w:eastAsia="Cambria" w:hAnsi="Calibri" w:cs="Calibri"/>
          <w:u w:val="single"/>
          <w:lang w:eastAsia="en-US"/>
        </w:rPr>
        <w:t xml:space="preserve"> alone </w:t>
      </w:r>
      <w:r w:rsidRPr="000148CD">
        <w:rPr>
          <w:rFonts w:ascii="Calibri" w:eastAsia="Cambria" w:hAnsi="Calibri" w:cs="Calibri"/>
          <w:highlight w:val="green"/>
          <w:u w:val="single"/>
          <w:lang w:eastAsia="en-US"/>
        </w:rPr>
        <w:t xml:space="preserve">does not guarantee the </w:t>
      </w:r>
      <w:r w:rsidRPr="000148CD">
        <w:rPr>
          <w:rFonts w:ascii="Calibri" w:eastAsia="Cambria" w:hAnsi="Calibri" w:cs="Calibri"/>
          <w:b/>
          <w:iCs/>
          <w:highlight w:val="green"/>
          <w:u w:val="single"/>
          <w:bdr w:val="single" w:sz="8" w:space="0" w:color="auto"/>
          <w:lang w:eastAsia="en-US"/>
        </w:rPr>
        <w:t>resources</w:t>
      </w:r>
      <w:r w:rsidRPr="000148CD">
        <w:rPr>
          <w:rFonts w:ascii="Calibri" w:eastAsia="Cambria" w:hAnsi="Calibri" w:cs="Calibri"/>
          <w:highlight w:val="green"/>
          <w:u w:val="single"/>
          <w:lang w:eastAsia="en-US"/>
        </w:rPr>
        <w:t xml:space="preserve"> and </w:t>
      </w:r>
      <w:r w:rsidRPr="000148CD">
        <w:rPr>
          <w:rFonts w:ascii="Calibri" w:eastAsia="Cambria" w:hAnsi="Calibri" w:cs="Calibri"/>
          <w:b/>
          <w:iCs/>
          <w:highlight w:val="green"/>
          <w:u w:val="single"/>
          <w:bdr w:val="single" w:sz="8" w:space="0" w:color="auto"/>
          <w:lang w:eastAsia="en-US"/>
        </w:rPr>
        <w:t>precision</w:t>
      </w:r>
      <w:r w:rsidRPr="000148CD">
        <w:rPr>
          <w:rFonts w:ascii="Calibri" w:eastAsia="Cambria" w:hAnsi="Calibri" w:cs="Calibri"/>
          <w:b/>
          <w:iCs/>
          <w:u w:val="single"/>
          <w:bdr w:val="single" w:sz="8" w:space="0" w:color="auto"/>
          <w:lang w:eastAsia="en-US"/>
        </w:rPr>
        <w:t xml:space="preserve"> required</w:t>
      </w:r>
      <w:r w:rsidRPr="000148CD">
        <w:rPr>
          <w:rFonts w:ascii="Calibri" w:eastAsia="Cambria" w:hAnsi="Calibri" w:cs="Calibri"/>
          <w:u w:val="single"/>
          <w:lang w:eastAsia="en-US"/>
        </w:rPr>
        <w:t xml:space="preserve"> </w:t>
      </w:r>
      <w:r w:rsidRPr="000148CD">
        <w:rPr>
          <w:rFonts w:ascii="Calibri" w:eastAsia="Cambria" w:hAnsi="Calibri" w:cs="Calibri"/>
          <w:highlight w:val="green"/>
          <w:u w:val="single"/>
          <w:lang w:eastAsia="en-US"/>
        </w:rPr>
        <w:t xml:space="preserve">to </w:t>
      </w:r>
      <w:r w:rsidRPr="000148CD">
        <w:rPr>
          <w:rFonts w:ascii="Calibri" w:eastAsia="Cambria" w:hAnsi="Calibri" w:cs="Calibri"/>
          <w:b/>
          <w:iCs/>
          <w:highlight w:val="green"/>
          <w:u w:val="single"/>
          <w:bdr w:val="single" w:sz="8" w:space="0" w:color="auto"/>
          <w:lang w:eastAsia="en-US"/>
        </w:rPr>
        <w:t>operate</w:t>
      </w:r>
      <w:r w:rsidRPr="000148CD">
        <w:rPr>
          <w:rFonts w:ascii="Calibri" w:eastAsia="Cambria" w:hAnsi="Calibri" w:cs="Calibri"/>
          <w:b/>
          <w:iCs/>
          <w:u w:val="single"/>
          <w:bdr w:val="single" w:sz="8" w:space="0" w:color="auto"/>
          <w:lang w:eastAsia="en-US"/>
        </w:rPr>
        <w:t xml:space="preserve"> a </w:t>
      </w:r>
      <w:r w:rsidRPr="000148CD">
        <w:rPr>
          <w:rFonts w:ascii="Calibri" w:eastAsia="Cambria" w:hAnsi="Calibri" w:cs="Calibri"/>
          <w:b/>
          <w:iCs/>
          <w:highlight w:val="green"/>
          <w:u w:val="single"/>
          <w:bdr w:val="single" w:sz="8" w:space="0" w:color="auto"/>
          <w:lang w:eastAsia="en-US"/>
        </w:rPr>
        <w:t>meaningful ASAT capability</w:t>
      </w:r>
      <w:r w:rsidRPr="000148CD">
        <w:rPr>
          <w:rFonts w:ascii="Calibri" w:eastAsia="Cambria" w:hAnsi="Calibri" w:cs="Calibri"/>
          <w:u w:val="single"/>
          <w:lang w:eastAsia="en-US"/>
        </w:rPr>
        <w:t>.</w:t>
      </w:r>
      <w:r w:rsidRPr="000148CD">
        <w:rPr>
          <w:rFonts w:ascii="Calibri" w:eastAsia="Cambria" w:hAnsi="Calibri" w:cs="Calibri"/>
          <w:sz w:val="16"/>
          <w:lang w:eastAsia="en-US"/>
        </w:rPr>
        <w:t xml:space="preserve"> Given this, one possible reason why </w:t>
      </w:r>
      <w:r w:rsidRPr="000148CD">
        <w:rPr>
          <w:rFonts w:ascii="Calibri" w:eastAsia="Cambria" w:hAnsi="Calibri" w:cs="Calibri"/>
          <w:b/>
          <w:iCs/>
          <w:u w:val="single"/>
          <w:bdr w:val="single" w:sz="8" w:space="0" w:color="auto"/>
          <w:lang w:eastAsia="en-US"/>
        </w:rPr>
        <w:t>space wars have not broken out</w:t>
      </w:r>
      <w:r w:rsidRPr="000148CD">
        <w:rPr>
          <w:rFonts w:ascii="Calibri" w:eastAsia="Cambria" w:hAnsi="Calibri" w:cs="Calibri"/>
          <w:sz w:val="16"/>
          <w:lang w:eastAsia="en-US"/>
        </w:rPr>
        <w:t xml:space="preserve"> is simply </w:t>
      </w:r>
      <w:r w:rsidRPr="000148CD">
        <w:rPr>
          <w:rFonts w:ascii="Calibri" w:eastAsia="Cambria" w:hAnsi="Calibri" w:cs="Calibri"/>
          <w:u w:val="single"/>
          <w:lang w:eastAsia="en-US"/>
        </w:rPr>
        <w:t>because only the US has ever had the ability to fight one</w:t>
      </w:r>
      <w:r w:rsidRPr="000148CD">
        <w:rPr>
          <w:rFonts w:ascii="Calibri" w:eastAsia="Cambria" w:hAnsi="Calibri" w:cs="Calibri"/>
          <w:sz w:val="16"/>
          <w:lang w:eastAsia="en-US"/>
        </w:rPr>
        <w:t xml:space="preserve"> [21, p. 402], [22, pp. 419–420]. </w:t>
      </w:r>
      <w:r w:rsidRPr="000148CD">
        <w:rPr>
          <w:rFonts w:ascii="Calibri" w:eastAsia="Cambria" w:hAnsi="Calibri" w:cs="Calibri"/>
          <w:u w:val="single"/>
          <w:lang w:eastAsia="en-US"/>
        </w:rPr>
        <w:t xml:space="preserve">Although launch technology may become cheaper and easier, it is unclear to what extent these advances will be distributed among presently non-spacefaring nations. </w:t>
      </w:r>
      <w:r w:rsidRPr="000148CD">
        <w:rPr>
          <w:rFonts w:ascii="Calibri" w:eastAsia="Cambria" w:hAnsi="Calibri" w:cs="Calibri"/>
          <w:b/>
          <w:iCs/>
          <w:highlight w:val="green"/>
          <w:u w:val="single"/>
          <w:bdr w:val="single" w:sz="8" w:space="0" w:color="auto"/>
          <w:lang w:eastAsia="en-US"/>
        </w:rPr>
        <w:t>Limited access to orbit</w:t>
      </w:r>
      <w:r w:rsidRPr="000148CD">
        <w:rPr>
          <w:rFonts w:ascii="Calibri" w:eastAsia="Cambria" w:hAnsi="Calibri" w:cs="Calibri"/>
          <w:u w:val="single"/>
          <w:lang w:eastAsia="en-US"/>
        </w:rPr>
        <w:t xml:space="preserve"> necessarily </w:t>
      </w:r>
      <w:r w:rsidRPr="000148CD">
        <w:rPr>
          <w:rFonts w:ascii="Calibri" w:eastAsia="Cambria" w:hAnsi="Calibri" w:cs="Calibri"/>
          <w:highlight w:val="green"/>
          <w:u w:val="single"/>
          <w:lang w:eastAsia="en-US"/>
        </w:rPr>
        <w:t>reduces</w:t>
      </w:r>
      <w:r w:rsidRPr="000148CD">
        <w:rPr>
          <w:rFonts w:ascii="Calibri" w:eastAsia="Cambria" w:hAnsi="Calibri" w:cs="Calibri"/>
          <w:u w:val="single"/>
          <w:lang w:eastAsia="en-US"/>
        </w:rPr>
        <w:t xml:space="preserve"> the </w:t>
      </w:r>
      <w:r w:rsidRPr="000148CD">
        <w:rPr>
          <w:rFonts w:ascii="Calibri" w:eastAsia="Cambria" w:hAnsi="Calibri" w:cs="Calibri"/>
          <w:highlight w:val="green"/>
          <w:u w:val="single"/>
          <w:lang w:eastAsia="en-US"/>
        </w:rPr>
        <w:t>scenarios which could plausibly escalate</w:t>
      </w:r>
      <w:r w:rsidRPr="000148CD">
        <w:rPr>
          <w:rFonts w:ascii="Calibri" w:eastAsia="Cambria" w:hAnsi="Calibri" w:cs="Calibri"/>
          <w:u w:val="single"/>
          <w:lang w:eastAsia="en-US"/>
        </w:rPr>
        <w:t xml:space="preserve"> to ASAT usage.</w:t>
      </w:r>
      <w:r w:rsidRPr="000148CD">
        <w:rPr>
          <w:rFonts w:ascii="Calibri" w:eastAsia="Cambria" w:hAnsi="Calibri" w:cs="Calibri"/>
          <w:sz w:val="16"/>
          <w:lang w:eastAsia="en-US"/>
        </w:rPr>
        <w:t xml:space="preserve"> Only major conflicts between the handful of states with ‘space club’ membership could be considered possible flashpoints. Even then, the </w:t>
      </w:r>
      <w:r w:rsidRPr="000148CD">
        <w:rPr>
          <w:rFonts w:ascii="Calibri" w:eastAsia="Cambria" w:hAnsi="Calibri" w:cs="Calibri"/>
          <w:b/>
          <w:iCs/>
          <w:highlight w:val="green"/>
          <w:u w:val="single"/>
          <w:bdr w:val="single" w:sz="8" w:space="0" w:color="auto"/>
          <w:lang w:eastAsia="en-US"/>
        </w:rPr>
        <w:t>fragility</w:t>
      </w:r>
      <w:r w:rsidRPr="000148CD">
        <w:rPr>
          <w:rFonts w:ascii="Calibri" w:eastAsia="Cambria" w:hAnsi="Calibri" w:cs="Calibri"/>
          <w:b/>
          <w:iCs/>
          <w:u w:val="single"/>
          <w:bdr w:val="single" w:sz="8" w:space="0" w:color="auto"/>
          <w:lang w:eastAsia="en-US"/>
        </w:rPr>
        <w:t xml:space="preserve"> of an attacker’s own space assets</w:t>
      </w:r>
      <w:r w:rsidRPr="000148CD">
        <w:rPr>
          <w:rFonts w:ascii="Calibri" w:eastAsia="Cambria" w:hAnsi="Calibri" w:cs="Calibri"/>
          <w:u w:val="single"/>
          <w:lang w:eastAsia="en-US"/>
        </w:rPr>
        <w:t xml:space="preserve"> </w:t>
      </w:r>
      <w:r w:rsidRPr="000148CD">
        <w:rPr>
          <w:rFonts w:ascii="Calibri" w:eastAsia="Cambria" w:hAnsi="Calibri" w:cs="Calibri"/>
          <w:highlight w:val="green"/>
          <w:u w:val="single"/>
          <w:lang w:eastAsia="en-US"/>
        </w:rPr>
        <w:t xml:space="preserve">creates </w:t>
      </w:r>
      <w:r w:rsidRPr="000148CD">
        <w:rPr>
          <w:rFonts w:ascii="Calibri" w:eastAsia="Cambria" w:hAnsi="Calibri" w:cs="Calibri"/>
          <w:b/>
          <w:iCs/>
          <w:highlight w:val="green"/>
          <w:u w:val="single"/>
          <w:bdr w:val="single" w:sz="8" w:space="0" w:color="auto"/>
          <w:lang w:eastAsia="en-US"/>
        </w:rPr>
        <w:t>de-escalatory pressures</w:t>
      </w:r>
      <w:r w:rsidRPr="000148CD">
        <w:rPr>
          <w:rFonts w:ascii="Calibri" w:eastAsia="Cambria" w:hAnsi="Calibri" w:cs="Calibri"/>
          <w:highlight w:val="green"/>
          <w:u w:val="single"/>
          <w:lang w:eastAsia="en-US"/>
        </w:rPr>
        <w:t xml:space="preserve"> due to the </w:t>
      </w:r>
      <w:r w:rsidRPr="000148CD">
        <w:rPr>
          <w:rFonts w:ascii="Calibri" w:eastAsia="Cambria" w:hAnsi="Calibri" w:cs="Calibri"/>
          <w:b/>
          <w:iCs/>
          <w:highlight w:val="green"/>
          <w:u w:val="single"/>
          <w:bdr w:val="single" w:sz="8" w:space="0" w:color="auto"/>
          <w:lang w:eastAsia="en-US"/>
        </w:rPr>
        <w:t>deterrent effect of retaliation</w:t>
      </w:r>
      <w:r w:rsidRPr="000148CD">
        <w:rPr>
          <w:rFonts w:ascii="Calibri" w:eastAsia="Cambria" w:hAnsi="Calibri" w:cs="Calibri"/>
          <w:u w:val="single"/>
          <w:lang w:eastAsia="en-US"/>
        </w:rPr>
        <w:t>. Since</w:t>
      </w:r>
      <w:r w:rsidRPr="000148CD">
        <w:rPr>
          <w:rFonts w:ascii="Calibri" w:eastAsia="Cambria" w:hAnsi="Calibri" w:cs="Calibri"/>
          <w:sz w:val="16"/>
          <w:lang w:eastAsia="en-US"/>
        </w:rPr>
        <w:t xml:space="preserve"> the earliest days of </w:t>
      </w:r>
      <w:r w:rsidRPr="000148CD">
        <w:rPr>
          <w:rFonts w:ascii="Calibri" w:eastAsia="Cambria" w:hAnsi="Calibri" w:cs="Calibri"/>
          <w:u w:val="single"/>
          <w:lang w:eastAsia="en-US"/>
        </w:rPr>
        <w:t xml:space="preserve">the space race, dominant powers have recognized this dynamic and demonstrated an inclination </w:t>
      </w:r>
      <w:r w:rsidRPr="000148CD">
        <w:rPr>
          <w:rFonts w:ascii="Calibri" w:eastAsia="Cambria" w:hAnsi="Calibri" w:cs="Calibri"/>
          <w:b/>
          <w:iCs/>
          <w:u w:val="single"/>
          <w:bdr w:val="single" w:sz="8" w:space="0" w:color="auto"/>
          <w:lang w:eastAsia="en-US"/>
        </w:rPr>
        <w:t>towards de-escalatory space strategies</w:t>
      </w:r>
      <w:r w:rsidRPr="000148CD">
        <w:rPr>
          <w:rFonts w:ascii="Calibri" w:eastAsia="Cambria" w:hAnsi="Calibri" w:cs="Calibri"/>
          <w:sz w:val="16"/>
          <w:lang w:eastAsia="en-US"/>
        </w:rPr>
        <w:t xml:space="preserve"> [23]. B. Attributable Norms </w:t>
      </w:r>
      <w:r w:rsidRPr="000148CD">
        <w:rPr>
          <w:rFonts w:ascii="Calibri" w:eastAsia="Cambria" w:hAnsi="Calibri" w:cs="Calibri"/>
          <w:highlight w:val="green"/>
          <w:u w:val="single"/>
          <w:lang w:eastAsia="en-US"/>
        </w:rPr>
        <w:t>There</w:t>
      </w:r>
      <w:r w:rsidRPr="000148CD">
        <w:rPr>
          <w:rFonts w:ascii="Calibri" w:eastAsia="Cambria" w:hAnsi="Calibri" w:cs="Calibri"/>
          <w:sz w:val="16"/>
          <w:lang w:eastAsia="en-US"/>
        </w:rPr>
        <w:t xml:space="preserve"> also </w:t>
      </w:r>
      <w:r w:rsidRPr="000148CD">
        <w:rPr>
          <w:rFonts w:ascii="Calibri" w:eastAsia="Cambria" w:hAnsi="Calibri" w:cs="Calibri"/>
          <w:highlight w:val="green"/>
          <w:u w:val="single"/>
          <w:lang w:eastAsia="en-US"/>
        </w:rPr>
        <w:t xml:space="preserve">exists a </w:t>
      </w:r>
      <w:r w:rsidRPr="000148CD">
        <w:rPr>
          <w:rFonts w:ascii="Calibri" w:eastAsia="Cambria" w:hAnsi="Calibri" w:cs="Calibri"/>
          <w:b/>
          <w:iCs/>
          <w:highlight w:val="green"/>
          <w:u w:val="single"/>
          <w:bdr w:val="single" w:sz="8" w:space="0" w:color="auto"/>
          <w:lang w:eastAsia="en-US"/>
        </w:rPr>
        <w:t>long-standing normative framework</w:t>
      </w:r>
      <w:r w:rsidRPr="000148CD">
        <w:rPr>
          <w:rFonts w:ascii="Calibri" w:eastAsia="Cambria" w:hAnsi="Calibri" w:cs="Calibri"/>
          <w:highlight w:val="green"/>
          <w:u w:val="single"/>
          <w:lang w:eastAsia="en-US"/>
        </w:rPr>
        <w:t xml:space="preserve"> favouring</w:t>
      </w:r>
      <w:r w:rsidRPr="000148CD">
        <w:rPr>
          <w:rFonts w:ascii="Calibri" w:eastAsia="Cambria" w:hAnsi="Calibri" w:cs="Calibri"/>
          <w:u w:val="single"/>
          <w:lang w:eastAsia="en-US"/>
        </w:rPr>
        <w:t xml:space="preserve"> the </w:t>
      </w:r>
      <w:r w:rsidRPr="000148CD">
        <w:rPr>
          <w:rFonts w:ascii="Calibri" w:eastAsia="Cambria" w:hAnsi="Calibri" w:cs="Calibri"/>
          <w:b/>
          <w:iCs/>
          <w:highlight w:val="green"/>
          <w:u w:val="single"/>
          <w:bdr w:val="single" w:sz="8" w:space="0" w:color="auto"/>
          <w:lang w:eastAsia="en-US"/>
        </w:rPr>
        <w:t xml:space="preserve">peaceful use </w:t>
      </w:r>
      <w:r w:rsidRPr="000148CD">
        <w:rPr>
          <w:rFonts w:ascii="Calibri" w:eastAsia="Cambria" w:hAnsi="Calibri" w:cs="Calibri"/>
          <w:b/>
          <w:iCs/>
          <w:u w:val="single"/>
          <w:bdr w:val="single" w:sz="8" w:space="0" w:color="auto"/>
          <w:lang w:eastAsia="en-US"/>
        </w:rPr>
        <w:t>of space</w:t>
      </w:r>
      <w:r w:rsidRPr="000148CD">
        <w:rPr>
          <w:rFonts w:ascii="Calibri" w:eastAsia="Cambria" w:hAnsi="Calibri" w:cs="Calibri"/>
          <w:u w:val="single"/>
          <w:lang w:eastAsia="en-US"/>
        </w:rPr>
        <w:t>.</w:t>
      </w:r>
      <w:r w:rsidRPr="000148CD">
        <w:rPr>
          <w:rFonts w:ascii="Calibri" w:eastAsia="Cambria" w:hAnsi="Calibri" w:cs="Calibri"/>
          <w:sz w:val="16"/>
          <w:lang w:eastAsia="en-US"/>
        </w:rPr>
        <w:t xml:space="preserve"> The effectiveness of this regime, centred around the Outer Space Treaty </w:t>
      </w:r>
      <w:r w:rsidRPr="000148CD">
        <w:rPr>
          <w:rFonts w:ascii="Calibri" w:eastAsia="Cambria" w:hAnsi="Calibri" w:cs="Calibri"/>
          <w:u w:val="single"/>
          <w:lang w:eastAsia="en-US"/>
        </w:rPr>
        <w:t>(</w:t>
      </w:r>
      <w:r w:rsidRPr="000148CD">
        <w:rPr>
          <w:rFonts w:ascii="Calibri" w:eastAsia="Cambria" w:hAnsi="Calibri" w:cs="Calibri"/>
          <w:b/>
          <w:iCs/>
          <w:u w:val="single"/>
          <w:bdr w:val="single" w:sz="8" w:space="0" w:color="auto"/>
          <w:lang w:eastAsia="en-US"/>
        </w:rPr>
        <w:t>OST</w:t>
      </w:r>
      <w:r w:rsidRPr="000148CD">
        <w:rPr>
          <w:rFonts w:ascii="Calibri" w:eastAsia="Cambria" w:hAnsi="Calibri" w:cs="Calibri"/>
          <w:u w:val="single"/>
          <w:lang w:eastAsia="en-US"/>
        </w:rPr>
        <w:t>)</w:t>
      </w:r>
      <w:r w:rsidRPr="000148CD">
        <w:rPr>
          <w:rFonts w:ascii="Calibri" w:eastAsia="Cambria" w:hAnsi="Calibri" w:cs="Calibri"/>
          <w:sz w:val="16"/>
          <w:lang w:eastAsia="en-US"/>
        </w:rPr>
        <w:t xml:space="preserve">, is highly contentious and many have pointed out its serious legal and political shortcomings [24]–[26]. Nevertheless, this status quo framework has somehow </w:t>
      </w:r>
      <w:r w:rsidRPr="000148CD">
        <w:rPr>
          <w:rFonts w:ascii="Calibri" w:eastAsia="Cambria" w:hAnsi="Calibri" w:cs="Calibri"/>
          <w:u w:val="single"/>
          <w:lang w:eastAsia="en-US"/>
        </w:rPr>
        <w:t xml:space="preserve">supported over </w:t>
      </w:r>
      <w:r w:rsidRPr="000148CD">
        <w:rPr>
          <w:rFonts w:ascii="Calibri" w:eastAsia="Cambria" w:hAnsi="Calibri" w:cs="Calibri"/>
          <w:b/>
          <w:iCs/>
          <w:u w:val="single"/>
          <w:bdr w:val="single" w:sz="8" w:space="0" w:color="auto"/>
          <w:lang w:eastAsia="en-US"/>
        </w:rPr>
        <w:t>six decades of relative peace</w:t>
      </w:r>
      <w:r w:rsidRPr="000148CD">
        <w:rPr>
          <w:rFonts w:ascii="Calibri" w:eastAsia="Cambria" w:hAnsi="Calibri" w:cs="Calibri"/>
          <w:u w:val="single"/>
          <w:lang w:eastAsia="en-US"/>
        </w:rPr>
        <w:t xml:space="preserve"> in orbit.</w:t>
      </w:r>
      <w:r w:rsidRPr="000148CD">
        <w:rPr>
          <w:rFonts w:ascii="Calibri" w:eastAsia="Cambria" w:hAnsi="Calibri" w:cs="Calibri"/>
          <w:sz w:val="16"/>
          <w:lang w:eastAsia="en-US"/>
        </w:rPr>
        <w:t xml:space="preserve"> Over these six decades, </w:t>
      </w:r>
      <w:r w:rsidRPr="000148CD">
        <w:rPr>
          <w:rFonts w:ascii="Calibri" w:eastAsia="Cambria" w:hAnsi="Calibri" w:cs="Calibri"/>
          <w:b/>
          <w:iCs/>
          <w:highlight w:val="green"/>
          <w:u w:val="single"/>
          <w:bdr w:val="single" w:sz="8" w:space="0" w:color="auto"/>
          <w:lang w:eastAsia="en-US"/>
        </w:rPr>
        <w:t>norms have become deeply ingrained</w:t>
      </w:r>
      <w:r w:rsidRPr="000148CD">
        <w:rPr>
          <w:rFonts w:ascii="Calibri" w:eastAsia="Cambria" w:hAnsi="Calibri" w:cs="Calibri"/>
          <w:u w:val="single"/>
          <w:lang w:eastAsia="en-US"/>
        </w:rPr>
        <w:t xml:space="preserve"> into the way states describe and perceive space weaponization.</w:t>
      </w:r>
      <w:r w:rsidRPr="000148CD">
        <w:rPr>
          <w:rFonts w:ascii="Calibri" w:eastAsia="Cambria" w:hAnsi="Calibri" w:cs="Calibri"/>
          <w:sz w:val="16"/>
          <w:lang w:eastAsia="en-US"/>
        </w:rPr>
        <w:t xml:space="preserve"> This de facto codification was dramatically demonstrated in 2005 when the US found itself on the short end of a 160-1 UN vote after opposing a non-binding resolution on space weaponization. </w:t>
      </w:r>
      <w:r w:rsidRPr="000148CD">
        <w:rPr>
          <w:rFonts w:ascii="Calibri" w:eastAsia="Cambria" w:hAnsi="Calibri" w:cs="Calibri"/>
          <w:u w:val="single"/>
          <w:lang w:eastAsia="en-US"/>
        </w:rPr>
        <w:t>Although states have occasionally pushed the boundaries of these norms, this</w:t>
      </w:r>
      <w:r w:rsidRPr="000148CD">
        <w:rPr>
          <w:rFonts w:ascii="Calibri" w:eastAsia="Cambria" w:hAnsi="Calibri" w:cs="Calibri"/>
          <w:sz w:val="16"/>
          <w:lang w:eastAsia="en-US"/>
        </w:rPr>
        <w:t xml:space="preserve"> has typically </w:t>
      </w:r>
      <w:r w:rsidRPr="000148CD">
        <w:rPr>
          <w:rFonts w:ascii="Calibri" w:eastAsia="Cambria" w:hAnsi="Calibri" w:cs="Calibri"/>
          <w:u w:val="single"/>
          <w:lang w:eastAsia="en-US"/>
        </w:rPr>
        <w:t>occurred through incremental legal re-interpretation</w:t>
      </w:r>
      <w:r w:rsidRPr="000148CD">
        <w:rPr>
          <w:rFonts w:ascii="Calibri" w:eastAsia="Cambria" w:hAnsi="Calibri" w:cs="Calibri"/>
          <w:sz w:val="16"/>
          <w:lang w:eastAsia="en-US"/>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0148CD">
        <w:rPr>
          <w:rFonts w:ascii="Calibri" w:eastAsia="Cambria" w:hAnsi="Calibri" w:cs="Calibri"/>
          <w:b/>
          <w:iCs/>
          <w:highlight w:val="green"/>
          <w:u w:val="single"/>
          <w:bdr w:val="single" w:sz="8" w:space="0" w:color="auto"/>
          <w:lang w:eastAsia="en-US"/>
        </w:rPr>
        <w:t>states perceive real costs</w:t>
      </w:r>
      <w:r w:rsidRPr="000148CD">
        <w:rPr>
          <w:rFonts w:ascii="Calibri" w:eastAsia="Cambria" w:hAnsi="Calibri" w:cs="Calibri"/>
          <w:u w:val="single"/>
          <w:lang w:eastAsia="en-US"/>
        </w:rPr>
        <w:t xml:space="preserve"> to breaking this normative tradition and may even </w:t>
      </w:r>
      <w:r w:rsidRPr="000148CD">
        <w:rPr>
          <w:rFonts w:ascii="Calibri" w:eastAsia="Cambria" w:hAnsi="Calibri" w:cs="Calibri"/>
          <w:b/>
          <w:iCs/>
          <w:u w:val="single"/>
          <w:bdr w:val="single" w:sz="8" w:space="0" w:color="auto"/>
          <w:lang w:eastAsia="en-US"/>
        </w:rPr>
        <w:t>moderate their behaviours</w:t>
      </w:r>
      <w:r w:rsidRPr="000148CD">
        <w:rPr>
          <w:rFonts w:ascii="Calibri" w:eastAsia="Cambria" w:hAnsi="Calibri" w:cs="Calibri"/>
          <w:u w:val="single"/>
          <w:lang w:eastAsia="en-US"/>
        </w:rPr>
        <w:t xml:space="preserve"> accordingly.</w:t>
      </w:r>
      <w:r w:rsidRPr="000148CD">
        <w:rPr>
          <w:rFonts w:ascii="Calibri" w:eastAsia="Cambria" w:hAnsi="Calibri" w:cs="Calibri"/>
          <w:sz w:val="16"/>
          <w:lang w:eastAsia="en-US"/>
        </w:rPr>
        <w:t xml:space="preserve"> One further factor supporting this norms regime is the </w:t>
      </w:r>
      <w:r w:rsidRPr="000148CD">
        <w:rPr>
          <w:rFonts w:ascii="Calibri" w:eastAsia="Cambria" w:hAnsi="Calibri" w:cs="Calibri"/>
          <w:b/>
          <w:iCs/>
          <w:u w:val="single"/>
          <w:bdr w:val="single" w:sz="8" w:space="0" w:color="auto"/>
          <w:lang w:eastAsia="en-US"/>
        </w:rPr>
        <w:t>high degree of attributability</w:t>
      </w:r>
      <w:r w:rsidRPr="000148CD">
        <w:rPr>
          <w:rFonts w:ascii="Calibri" w:eastAsia="Cambria" w:hAnsi="Calibri" w:cs="Calibri"/>
          <w:u w:val="single"/>
          <w:lang w:eastAsia="en-US"/>
        </w:rPr>
        <w:t xml:space="preserve"> surrounding ASAT weapons.</w:t>
      </w:r>
      <w:r w:rsidRPr="000148CD">
        <w:rPr>
          <w:rFonts w:ascii="Calibri" w:eastAsia="Cambria" w:hAnsi="Calibri" w:cs="Calibri"/>
          <w:sz w:val="16"/>
          <w:lang w:eastAsia="en-US"/>
        </w:rPr>
        <w:t xml:space="preserve"> For kinetic ASAT technology, </w:t>
      </w:r>
      <w:r w:rsidRPr="000148CD">
        <w:rPr>
          <w:rFonts w:ascii="Calibri" w:eastAsia="Cambria" w:hAnsi="Calibri" w:cs="Calibri"/>
          <w:b/>
          <w:iCs/>
          <w:highlight w:val="green"/>
          <w:u w:val="single"/>
          <w:bdr w:val="single" w:sz="8" w:space="0" w:color="auto"/>
          <w:lang w:eastAsia="en-US"/>
        </w:rPr>
        <w:t>plausible deniability</w:t>
      </w:r>
      <w:r w:rsidRPr="000148CD">
        <w:rPr>
          <w:rFonts w:ascii="Calibri" w:eastAsia="Cambria" w:hAnsi="Calibri" w:cs="Calibri"/>
          <w:highlight w:val="green"/>
          <w:u w:val="single"/>
          <w:lang w:eastAsia="en-US"/>
        </w:rPr>
        <w:t xml:space="preserve"> and </w:t>
      </w:r>
      <w:r w:rsidRPr="000148CD">
        <w:rPr>
          <w:rFonts w:ascii="Calibri" w:eastAsia="Cambria" w:hAnsi="Calibri" w:cs="Calibri"/>
          <w:b/>
          <w:iCs/>
          <w:highlight w:val="green"/>
          <w:u w:val="single"/>
          <w:bdr w:val="single" w:sz="8" w:space="0" w:color="auto"/>
          <w:lang w:eastAsia="en-US"/>
        </w:rPr>
        <w:t>stealth</w:t>
      </w:r>
      <w:r w:rsidRPr="000148CD">
        <w:rPr>
          <w:rFonts w:ascii="Calibri" w:eastAsia="Cambria" w:hAnsi="Calibri" w:cs="Calibri"/>
          <w:highlight w:val="green"/>
          <w:u w:val="single"/>
          <w:lang w:eastAsia="en-US"/>
        </w:rPr>
        <w:t xml:space="preserve"> are essentially </w:t>
      </w:r>
      <w:r w:rsidRPr="000148CD">
        <w:rPr>
          <w:rFonts w:ascii="Calibri" w:eastAsia="Cambria" w:hAnsi="Calibri" w:cs="Calibri"/>
          <w:b/>
          <w:iCs/>
          <w:highlight w:val="green"/>
          <w:u w:val="single"/>
          <w:bdr w:val="single" w:sz="8" w:space="0" w:color="auto"/>
          <w:lang w:eastAsia="en-US"/>
        </w:rPr>
        <w:t>impossible</w:t>
      </w:r>
      <w:r w:rsidRPr="000148CD">
        <w:rPr>
          <w:rFonts w:ascii="Calibri" w:eastAsia="Cambria" w:hAnsi="Calibri" w:cs="Calibri"/>
          <w:u w:val="single"/>
          <w:lang w:eastAsia="en-US"/>
        </w:rPr>
        <w:t>.</w:t>
      </w:r>
      <w:r w:rsidRPr="000148CD">
        <w:rPr>
          <w:rFonts w:ascii="Calibri" w:eastAsia="Cambria" w:hAnsi="Calibri" w:cs="Calibri"/>
          <w:sz w:val="16"/>
          <w:lang w:eastAsia="en-US"/>
        </w:rPr>
        <w:t xml:space="preserve"> The literally explosive act of launching a rocket cannot evade detection and, if used offensively, retaliation. </w:t>
      </w:r>
      <w:r w:rsidRPr="000148CD">
        <w:rPr>
          <w:rFonts w:ascii="Calibri" w:eastAsia="Cambria" w:hAnsi="Calibri" w:cs="Calibri"/>
          <w:highlight w:val="green"/>
          <w:u w:val="single"/>
          <w:lang w:eastAsia="en-US"/>
        </w:rPr>
        <w:t xml:space="preserve">This imposes </w:t>
      </w:r>
      <w:r w:rsidRPr="000148CD">
        <w:rPr>
          <w:rFonts w:ascii="Calibri" w:eastAsia="Cambria" w:hAnsi="Calibri" w:cs="Calibri"/>
          <w:b/>
          <w:iCs/>
          <w:highlight w:val="green"/>
          <w:u w:val="single"/>
          <w:bdr w:val="single" w:sz="8" w:space="0" w:color="auto"/>
          <w:lang w:eastAsia="en-US"/>
        </w:rPr>
        <w:t>high diplomatic costs</w:t>
      </w:r>
      <w:r w:rsidRPr="000148CD">
        <w:rPr>
          <w:rFonts w:ascii="Calibri" w:eastAsia="Cambria" w:hAnsi="Calibri" w:cs="Calibri"/>
          <w:u w:val="single"/>
          <w:lang w:eastAsia="en-US"/>
        </w:rPr>
        <w:t xml:space="preserve"> on ASAT usage </w:t>
      </w:r>
      <w:r w:rsidRPr="000148CD">
        <w:rPr>
          <w:rFonts w:ascii="Calibri" w:eastAsia="Cambria" w:hAnsi="Calibri" w:cs="Calibri"/>
          <w:sz w:val="16"/>
          <w:lang w:eastAsia="en-US"/>
        </w:rPr>
        <w:t xml:space="preserve">and testing, particularly during peacetime. C. Environmental Interdependence </w:t>
      </w:r>
      <w:r w:rsidRPr="000148CD">
        <w:rPr>
          <w:rFonts w:ascii="Calibri" w:eastAsia="Cambria" w:hAnsi="Calibri" w:cs="Calibri"/>
          <w:u w:val="single"/>
          <w:lang w:eastAsia="en-US"/>
        </w:rPr>
        <w:t xml:space="preserve">A third stabilizing force relates to the </w:t>
      </w:r>
      <w:r w:rsidRPr="000148CD">
        <w:rPr>
          <w:rFonts w:ascii="Calibri" w:eastAsia="Cambria" w:hAnsi="Calibri" w:cs="Calibri"/>
          <w:b/>
          <w:iCs/>
          <w:u w:val="single"/>
          <w:bdr w:val="single" w:sz="8" w:space="0" w:color="auto"/>
          <w:lang w:eastAsia="en-US"/>
        </w:rPr>
        <w:t>orbital debris consequences</w:t>
      </w:r>
      <w:r w:rsidRPr="000148CD">
        <w:rPr>
          <w:rFonts w:ascii="Calibri" w:eastAsia="Cambria" w:hAnsi="Calibri" w:cs="Calibri"/>
          <w:lang w:eastAsia="en-US"/>
        </w:rPr>
        <w:t xml:space="preserve"> </w:t>
      </w:r>
      <w:r w:rsidRPr="000148CD">
        <w:rPr>
          <w:rFonts w:ascii="Calibri" w:eastAsia="Cambria" w:hAnsi="Calibri" w:cs="Calibri"/>
          <w:sz w:val="16"/>
          <w:lang w:eastAsia="en-US"/>
        </w:rPr>
        <w:t xml:space="preserve">of ASATs. China’s 2007 ASAT demonstration was the largest debris-generating event in history, as the targeted satellite dissipated into thousands of dangerous debris particles [28, p. 4]. </w:t>
      </w:r>
      <w:r w:rsidRPr="000148CD">
        <w:rPr>
          <w:rFonts w:ascii="Calibri" w:eastAsia="Cambria" w:hAnsi="Calibri" w:cs="Calibri"/>
          <w:u w:val="single"/>
          <w:lang w:eastAsia="en-US"/>
        </w:rPr>
        <w:t xml:space="preserve">Since </w:t>
      </w:r>
      <w:r w:rsidRPr="000148CD">
        <w:rPr>
          <w:rFonts w:ascii="Calibri" w:eastAsia="Cambria" w:hAnsi="Calibri" w:cs="Calibri"/>
          <w:highlight w:val="green"/>
          <w:u w:val="single"/>
          <w:lang w:eastAsia="en-US"/>
        </w:rPr>
        <w:t>debris particles are</w:t>
      </w:r>
      <w:r w:rsidRPr="000148CD">
        <w:rPr>
          <w:rFonts w:ascii="Calibri" w:eastAsia="Cambria" w:hAnsi="Calibri" w:cs="Calibri"/>
          <w:u w:val="single"/>
          <w:lang w:eastAsia="en-US"/>
        </w:rPr>
        <w:t xml:space="preserve"> indiscriminate and </w:t>
      </w:r>
      <w:r w:rsidRPr="000148CD">
        <w:rPr>
          <w:rFonts w:ascii="Calibri" w:eastAsia="Cambria" w:hAnsi="Calibri" w:cs="Calibri"/>
          <w:highlight w:val="green"/>
          <w:u w:val="single"/>
          <w:lang w:eastAsia="en-US"/>
        </w:rPr>
        <w:t>unpredictable, they</w:t>
      </w:r>
      <w:r w:rsidRPr="000148CD">
        <w:rPr>
          <w:rFonts w:ascii="Calibri" w:eastAsia="Cambria" w:hAnsi="Calibri" w:cs="Calibri"/>
          <w:u w:val="single"/>
          <w:lang w:eastAsia="en-US"/>
        </w:rPr>
        <w:t xml:space="preserve"> often </w:t>
      </w:r>
      <w:r w:rsidRPr="000148CD">
        <w:rPr>
          <w:rFonts w:ascii="Calibri" w:eastAsia="Cambria" w:hAnsi="Calibri" w:cs="Calibri"/>
          <w:highlight w:val="green"/>
          <w:u w:val="single"/>
          <w:lang w:eastAsia="en-US"/>
        </w:rPr>
        <w:t>threaten the attacker’s own space assets</w:t>
      </w:r>
      <w:r w:rsidRPr="000148CD">
        <w:rPr>
          <w:rFonts w:ascii="Calibri" w:eastAsia="Cambria" w:hAnsi="Calibri" w:cs="Calibri"/>
          <w:sz w:val="16"/>
          <w:lang w:eastAsia="en-US"/>
        </w:rPr>
        <w:t xml:space="preserve"> [22, p. 420]. This is compounded by Kessler syndrome, a phenomenon whereby orbital debris ‘breeds’ as large pieces of debris collide and disintegrate. As space debris remains in orbit for hundreds of years, the </w:t>
      </w:r>
      <w:r w:rsidRPr="000148CD">
        <w:rPr>
          <w:rFonts w:ascii="Calibri" w:eastAsia="Cambria" w:hAnsi="Calibri" w:cs="Calibri"/>
          <w:b/>
          <w:iCs/>
          <w:highlight w:val="green"/>
          <w:u w:val="single"/>
          <w:bdr w:val="single" w:sz="8" w:space="0" w:color="auto"/>
          <w:lang w:eastAsia="en-US"/>
        </w:rPr>
        <w:t>cascade effect</w:t>
      </w:r>
      <w:r w:rsidRPr="000148CD">
        <w:rPr>
          <w:rFonts w:ascii="Calibri" w:eastAsia="Cambria" w:hAnsi="Calibri" w:cs="Calibri"/>
          <w:u w:val="single"/>
          <w:lang w:eastAsia="en-US"/>
        </w:rPr>
        <w:t xml:space="preserve"> of an ASAT attack </w:t>
      </w:r>
      <w:r w:rsidRPr="000148CD">
        <w:rPr>
          <w:rFonts w:ascii="Calibri" w:eastAsia="Cambria" w:hAnsi="Calibri" w:cs="Calibri"/>
          <w:highlight w:val="green"/>
          <w:u w:val="single"/>
          <w:lang w:eastAsia="en-US"/>
        </w:rPr>
        <w:t>can constrain the attacker’s long-term use</w:t>
      </w:r>
      <w:r w:rsidRPr="000148CD">
        <w:rPr>
          <w:rFonts w:ascii="Calibri" w:eastAsia="Cambria" w:hAnsi="Calibri" w:cs="Calibri"/>
          <w:u w:val="single"/>
          <w:lang w:eastAsia="en-US"/>
        </w:rPr>
        <w:t xml:space="preserve"> of space</w:t>
      </w:r>
      <w:r w:rsidRPr="000148CD">
        <w:rPr>
          <w:rFonts w:ascii="Calibri" w:eastAsia="Cambria" w:hAnsi="Calibri" w:cs="Calibri"/>
          <w:sz w:val="16"/>
          <w:lang w:eastAsia="en-US"/>
        </w:rPr>
        <w:t xml:space="preserve"> [29, pp. 295– 296]. Any state with kinetic ASAT capabilities will likely also operate satellites of its own, and they are necessarily exposed to this collateral damage threat.</w:t>
      </w:r>
      <w:r w:rsidRPr="000148CD">
        <w:rPr>
          <w:rFonts w:ascii="Calibri" w:eastAsia="Cambria" w:hAnsi="Calibri" w:cs="Calibri"/>
          <w:u w:val="single"/>
          <w:lang w:eastAsia="en-US"/>
        </w:rPr>
        <w:t xml:space="preserve"> Space debris thus acts as a strong strategic deterrent to ASAT usage</w:t>
      </w:r>
      <w:r w:rsidRPr="000148CD">
        <w:rPr>
          <w:rFonts w:ascii="Calibri" w:eastAsia="Cambria" w:hAnsi="Calibri" w:cs="Calibri"/>
          <w:lang w:eastAsia="en-US"/>
        </w:rPr>
        <w:t>.</w:t>
      </w:r>
    </w:p>
    <w:p w14:paraId="1392B2FE" w14:textId="77777777" w:rsidR="000148CD" w:rsidRPr="000148CD" w:rsidRDefault="000148CD" w:rsidP="000148CD">
      <w:pPr>
        <w:rPr>
          <w:rFonts w:ascii="Calibri" w:eastAsia="Cambria" w:hAnsi="Calibri" w:cs="Calibri"/>
          <w:lang w:eastAsia="en-US"/>
        </w:rPr>
      </w:pPr>
    </w:p>
    <w:p w14:paraId="7DE9722B" w14:textId="77777777" w:rsidR="000148CD" w:rsidRPr="000148CD" w:rsidRDefault="000148CD" w:rsidP="000148CD">
      <w:pPr>
        <w:rPr>
          <w:rFonts w:ascii="Calibri" w:eastAsia="Calibri" w:hAnsi="Calibri" w:cs="Calibri"/>
          <w:lang w:eastAsia="en-US"/>
        </w:rPr>
      </w:pPr>
    </w:p>
    <w:p w14:paraId="7FCDC8CA"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NASA rock relocations thump the aff --- plan doesn’t affect, and there’s other methods of mining</w:t>
      </w:r>
    </w:p>
    <w:p w14:paraId="149CE040"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Sarah </w:t>
      </w:r>
      <w:r w:rsidRPr="000148CD">
        <w:rPr>
          <w:rFonts w:ascii="Calibri" w:eastAsia="Calibri" w:hAnsi="Calibri" w:cs="Calibri"/>
          <w:b/>
          <w:bCs/>
          <w:sz w:val="26"/>
          <w:lang w:eastAsia="en-US"/>
        </w:rPr>
        <w:t>Scoles 15</w:t>
      </w:r>
      <w:r w:rsidRPr="000148CD">
        <w:rPr>
          <w:rFonts w:ascii="Calibri" w:eastAsia="Calibri" w:hAnsi="Calibri" w:cs="Calibri"/>
          <w:lang w:eastAsia="en-US"/>
        </w:rPr>
        <w:t>, “Dust from asteroid mining spells danger for satellites,” New Scientist, 5-27-2015, https://www.newscientist.com/article/mg22630235-100-dust-from-asteroid-mining-spells-danger-for-satellites/</w:t>
      </w:r>
    </w:p>
    <w:p w14:paraId="6153BC42" w14:textId="77777777" w:rsidR="000148CD" w:rsidRPr="000148CD" w:rsidRDefault="000148CD" w:rsidP="000148CD">
      <w:pPr>
        <w:rPr>
          <w:rFonts w:ascii="Calibri" w:eastAsia="Calibri" w:hAnsi="Calibri" w:cs="Calibri"/>
          <w:b/>
          <w:iCs/>
          <w:u w:val="single"/>
          <w:bdr w:val="single" w:sz="8" w:space="0" w:color="auto"/>
          <w:lang w:eastAsia="en-US"/>
        </w:rPr>
      </w:pPr>
      <w:r w:rsidRPr="000148CD">
        <w:rPr>
          <w:rFonts w:ascii="Calibri" w:eastAsia="Calibri" w:hAnsi="Calibri" w:cs="Calibri"/>
          <w:highlight w:val="green"/>
          <w:u w:val="single"/>
          <w:lang w:eastAsia="en-US"/>
        </w:rPr>
        <w:t>NASA chose</w:t>
      </w:r>
      <w:r w:rsidRPr="000148CD">
        <w:rPr>
          <w:rFonts w:ascii="Calibri" w:eastAsia="Calibri" w:hAnsi="Calibri" w:cs="Calibri"/>
          <w:u w:val="single"/>
          <w:lang w:eastAsia="en-US"/>
        </w:rPr>
        <w:t xml:space="preserve"> the second option for </w:t>
      </w:r>
      <w:r w:rsidRPr="000148CD">
        <w:rPr>
          <w:rFonts w:ascii="Calibri" w:eastAsia="Calibri" w:hAnsi="Calibri" w:cs="Calibri"/>
          <w:highlight w:val="green"/>
          <w:u w:val="single"/>
          <w:lang w:eastAsia="en-US"/>
        </w:rPr>
        <w:t>its Asteroid Redirect Mission</w:t>
      </w:r>
      <w:r w:rsidRPr="000148CD">
        <w:rPr>
          <w:rFonts w:ascii="Calibri" w:eastAsia="Calibri" w:hAnsi="Calibri" w:cs="Calibri"/>
          <w:u w:val="single"/>
          <w:lang w:eastAsia="en-US"/>
        </w:rPr>
        <w:t>, which aims to pluck a boulder from an asteroid’s surface and relocate it to a stable orbit around the moon. But an asteroid’s gravity is so weak that it’s not hard for surface particles to escape into space</w:t>
      </w:r>
      <w:r w:rsidRPr="000148CD">
        <w:rPr>
          <w:rFonts w:ascii="Calibri" w:eastAsia="Calibri" w:hAnsi="Calibri" w:cs="Calibri"/>
          <w:sz w:val="12"/>
          <w:lang w:eastAsia="en-US"/>
        </w:rPr>
        <w:t xml:space="preserve">. </w:t>
      </w:r>
      <w:r w:rsidRPr="000148CD">
        <w:rPr>
          <w:rFonts w:ascii="Calibri" w:eastAsia="Calibri" w:hAnsi="Calibri" w:cs="Calibri"/>
          <w:b/>
          <w:iCs/>
          <w:u w:val="single"/>
          <w:lang w:eastAsia="en-US"/>
        </w:rPr>
        <w:t xml:space="preserve">Now a new model warns that </w:t>
      </w:r>
      <w:r w:rsidRPr="000148CD">
        <w:rPr>
          <w:rFonts w:ascii="Calibri" w:eastAsia="Calibri" w:hAnsi="Calibri" w:cs="Calibri"/>
          <w:b/>
          <w:iCs/>
          <w:highlight w:val="green"/>
          <w:u w:val="single"/>
          <w:lang w:eastAsia="en-US"/>
        </w:rPr>
        <w:t xml:space="preserve">debris </w:t>
      </w:r>
      <w:r w:rsidRPr="000148CD">
        <w:rPr>
          <w:rFonts w:ascii="Calibri" w:eastAsia="Calibri" w:hAnsi="Calibri" w:cs="Calibri"/>
          <w:b/>
          <w:iCs/>
          <w:u w:val="single"/>
          <w:lang w:eastAsia="en-US"/>
        </w:rPr>
        <w:t xml:space="preserve">shed by such transplanted rocks </w:t>
      </w:r>
      <w:r w:rsidRPr="000148CD">
        <w:rPr>
          <w:rFonts w:ascii="Calibri" w:eastAsia="Calibri" w:hAnsi="Calibri" w:cs="Calibri"/>
          <w:b/>
          <w:iCs/>
          <w:highlight w:val="green"/>
          <w:u w:val="single"/>
          <w:lang w:eastAsia="en-US"/>
        </w:rPr>
        <w:t xml:space="preserve">could intrude </w:t>
      </w:r>
      <w:r w:rsidRPr="000148CD">
        <w:rPr>
          <w:rFonts w:ascii="Calibri" w:eastAsia="Calibri" w:hAnsi="Calibri" w:cs="Calibri"/>
          <w:b/>
          <w:iCs/>
          <w:u w:val="single"/>
          <w:lang w:eastAsia="en-US"/>
        </w:rPr>
        <w:t xml:space="preserve">where many </w:t>
      </w:r>
      <w:r w:rsidRPr="000148CD">
        <w:rPr>
          <w:rFonts w:ascii="Calibri" w:eastAsia="Calibri" w:hAnsi="Calibri" w:cs="Calibri"/>
          <w:b/>
          <w:iCs/>
          <w:highlight w:val="green"/>
          <w:u w:val="single"/>
          <w:lang w:eastAsia="en-US"/>
        </w:rPr>
        <w:t xml:space="preserve">defence and communication satellites </w:t>
      </w:r>
      <w:r w:rsidRPr="000148CD">
        <w:rPr>
          <w:rFonts w:ascii="Calibri" w:eastAsia="Calibri" w:hAnsi="Calibri" w:cs="Calibri"/>
          <w:b/>
          <w:iCs/>
          <w:u w:val="single"/>
          <w:lang w:eastAsia="en-US"/>
        </w:rPr>
        <w:t>live</w:t>
      </w:r>
      <w:r w:rsidRPr="000148CD">
        <w:rPr>
          <w:rFonts w:ascii="Calibri" w:eastAsia="Calibri" w:hAnsi="Calibri" w:cs="Calibri"/>
          <w:sz w:val="12"/>
          <w:lang w:eastAsia="en-US"/>
        </w:rPr>
        <w:t xml:space="preserve"> – in geosynchronous orbit. According to Casey Handmer of the California Institute of Technology in Pasadena and Javier Roa of the Technical University of Madrid in Spain, </w:t>
      </w:r>
      <w:r w:rsidRPr="000148CD">
        <w:rPr>
          <w:rFonts w:ascii="Calibri" w:eastAsia="Calibri" w:hAnsi="Calibri" w:cs="Calibri"/>
          <w:u w:val="single"/>
          <w:lang w:eastAsia="en-US"/>
        </w:rPr>
        <w:t>5 per cent of the escaped debris will end up in regions traversed by satellite</w:t>
      </w:r>
      <w:r w:rsidRPr="000148CD">
        <w:rPr>
          <w:rFonts w:ascii="Calibri" w:eastAsia="Calibri" w:hAnsi="Calibri" w:cs="Calibri"/>
          <w:sz w:val="12"/>
          <w:lang w:eastAsia="en-US"/>
        </w:rPr>
        <w:t>s</w:t>
      </w:r>
      <w:r w:rsidRPr="000148CD">
        <w:rPr>
          <w:rFonts w:ascii="Calibri" w:eastAsia="Calibri" w:hAnsi="Calibri" w:cs="Calibri"/>
          <w:u w:val="single"/>
          <w:lang w:eastAsia="en-US"/>
        </w:rPr>
        <w:t>. Over 10 years, it would cross geosynchronous orbit 63 times on average</w:t>
      </w:r>
      <w:r w:rsidRPr="000148CD">
        <w:rPr>
          <w:rFonts w:ascii="Calibri" w:eastAsia="Calibri" w:hAnsi="Calibri" w:cs="Calibri"/>
          <w:sz w:val="12"/>
          <w:highlight w:val="green"/>
          <w:lang w:eastAsia="en-US"/>
        </w:rPr>
        <w:t xml:space="preserve">. </w:t>
      </w:r>
      <w:r w:rsidRPr="000148CD">
        <w:rPr>
          <w:rFonts w:ascii="Calibri" w:eastAsia="Calibri" w:hAnsi="Calibri" w:cs="Calibri"/>
          <w:b/>
          <w:iCs/>
          <w:highlight w:val="green"/>
          <w:u w:val="single"/>
          <w:lang w:eastAsia="en-US"/>
        </w:rPr>
        <w:t xml:space="preserve">A satellite in the wrong spot at the wrong time will suffer a damaging high-speed collision </w:t>
      </w:r>
      <w:r w:rsidRPr="000148CD">
        <w:rPr>
          <w:rFonts w:ascii="Calibri" w:eastAsia="Calibri" w:hAnsi="Calibri" w:cs="Calibri"/>
          <w:b/>
          <w:iCs/>
          <w:u w:val="single"/>
          <w:lang w:eastAsia="en-US"/>
        </w:rPr>
        <w:t xml:space="preserve">with that dust. </w:t>
      </w:r>
      <w:r w:rsidRPr="000148CD">
        <w:rPr>
          <w:rFonts w:ascii="Calibri" w:eastAsia="Calibri" w:hAnsi="Calibri" w:cs="Calibri"/>
          <w:u w:val="single"/>
          <w:lang w:eastAsia="en-US"/>
        </w:rPr>
        <w:t>The study also looks at the “catastrophic disruption” of an asteroid 5 metres across or bigger. Its total break-up into a pile of rubble would increase the risk to satellites by more than 30 per cent</w:t>
      </w:r>
      <w:r w:rsidRPr="000148CD">
        <w:rPr>
          <w:rFonts w:ascii="Calibri" w:eastAsia="Calibri" w:hAnsi="Calibri" w:cs="Calibri"/>
          <w:sz w:val="12"/>
          <w:lang w:eastAsia="en-US"/>
        </w:rPr>
        <w:t xml:space="preserve"> (arxiv.org/abs/1505.03800). That may not have immediate consequences. But </w:t>
      </w:r>
      <w:r w:rsidRPr="000148CD">
        <w:rPr>
          <w:rFonts w:ascii="Calibri" w:eastAsia="Calibri" w:hAnsi="Calibri" w:cs="Calibri"/>
          <w:u w:val="single"/>
          <w:lang w:eastAsia="en-US"/>
        </w:rPr>
        <w:t xml:space="preserve">as Earth orbits get more crowded with spent rocket stages and satellites, </w:t>
      </w:r>
      <w:r w:rsidRPr="000148CD">
        <w:rPr>
          <w:rFonts w:ascii="Calibri" w:eastAsia="Calibri" w:hAnsi="Calibri" w:cs="Calibri"/>
          <w:highlight w:val="green"/>
          <w:u w:val="single"/>
          <w:lang w:eastAsia="en-US"/>
        </w:rPr>
        <w:t xml:space="preserve">we will have to worry about cascades </w:t>
      </w:r>
      <w:r w:rsidRPr="000148CD">
        <w:rPr>
          <w:rFonts w:ascii="Calibri" w:eastAsia="Calibri" w:hAnsi="Calibri" w:cs="Calibri"/>
          <w:u w:val="single"/>
          <w:lang w:eastAsia="en-US"/>
        </w:rPr>
        <w:t>of collisions like the one depicted in the movie Gravity</w:t>
      </w:r>
      <w:r w:rsidRPr="000148CD">
        <w:rPr>
          <w:rFonts w:ascii="Calibri" w:eastAsia="Calibri" w:hAnsi="Calibri" w:cs="Calibri"/>
          <w:sz w:val="12"/>
          <w:lang w:eastAsia="en-US"/>
        </w:rPr>
        <w:t xml:space="preserve">. </w:t>
      </w:r>
      <w:r w:rsidRPr="000148CD">
        <w:rPr>
          <w:rFonts w:ascii="Calibri" w:eastAsia="Calibri" w:hAnsi="Calibri" w:cs="Calibri"/>
          <w:u w:val="single"/>
          <w:lang w:eastAsia="en-US"/>
        </w:rPr>
        <w:t>Handmer and Roa want to point out the problem now so that we can find a solution before any satellites get dinged</w:t>
      </w:r>
      <w:r w:rsidRPr="000148CD">
        <w:rPr>
          <w:rFonts w:ascii="Calibri" w:eastAsia="Calibri" w:hAnsi="Calibri" w:cs="Calibri"/>
          <w:sz w:val="12"/>
          <w:lang w:eastAsia="en-US"/>
        </w:rPr>
        <w:t xml:space="preserve">. </w:t>
      </w:r>
      <w:r w:rsidRPr="000148CD">
        <w:rPr>
          <w:rFonts w:ascii="Calibri" w:eastAsia="Calibri" w:hAnsi="Calibri" w:cs="Calibri"/>
          <w:b/>
          <w:iCs/>
          <w:u w:val="single"/>
          <w:lang w:eastAsia="en-US"/>
        </w:rPr>
        <w:t>“</w:t>
      </w:r>
      <w:r w:rsidRPr="000148CD">
        <w:rPr>
          <w:rFonts w:ascii="Calibri" w:eastAsia="Calibri" w:hAnsi="Calibri" w:cs="Calibri"/>
          <w:b/>
          <w:iCs/>
          <w:highlight w:val="green"/>
          <w:u w:val="single"/>
          <w:lang w:eastAsia="en-US"/>
        </w:rPr>
        <w:t xml:space="preserve">It is possible to </w:t>
      </w:r>
      <w:r w:rsidRPr="000148CD">
        <w:rPr>
          <w:rFonts w:ascii="Calibri" w:eastAsia="Calibri" w:hAnsi="Calibri" w:cs="Calibri"/>
          <w:b/>
          <w:iCs/>
          <w:u w:val="single"/>
          <w:lang w:eastAsia="en-US"/>
        </w:rPr>
        <w:t xml:space="preserve">quantify and </w:t>
      </w:r>
      <w:r w:rsidRPr="000148CD">
        <w:rPr>
          <w:rFonts w:ascii="Calibri" w:eastAsia="Calibri" w:hAnsi="Calibri" w:cs="Calibri"/>
          <w:b/>
          <w:iCs/>
          <w:highlight w:val="green"/>
          <w:u w:val="single"/>
          <w:lang w:eastAsia="en-US"/>
        </w:rPr>
        <w:t>manage the risk</w:t>
      </w:r>
      <w:r w:rsidRPr="000148CD">
        <w:rPr>
          <w:rFonts w:ascii="Calibri" w:eastAsia="Calibri" w:hAnsi="Calibri" w:cs="Calibri"/>
          <w:sz w:val="12"/>
          <w:highlight w:val="green"/>
          <w:lang w:eastAsia="en-US"/>
        </w:rPr>
        <w:t xml:space="preserve">,” </w:t>
      </w:r>
      <w:r w:rsidRPr="000148CD">
        <w:rPr>
          <w:rFonts w:ascii="Calibri" w:eastAsia="Calibri" w:hAnsi="Calibri" w:cs="Calibri"/>
          <w:sz w:val="12"/>
          <w:lang w:eastAsia="en-US"/>
        </w:rPr>
        <w:t>says Handmer. “</w:t>
      </w:r>
      <w:r w:rsidRPr="000148CD">
        <w:rPr>
          <w:rFonts w:ascii="Calibri" w:eastAsia="Calibri" w:hAnsi="Calibri" w:cs="Calibri"/>
          <w:b/>
          <w:iCs/>
          <w:u w:val="single"/>
          <w:lang w:eastAsia="en-US"/>
        </w:rPr>
        <w:t xml:space="preserve">A few basic </w:t>
      </w:r>
      <w:r w:rsidRPr="000148CD">
        <w:rPr>
          <w:rFonts w:ascii="Calibri" w:eastAsia="Calibri" w:hAnsi="Calibri" w:cs="Calibri"/>
          <w:b/>
          <w:iCs/>
          <w:highlight w:val="green"/>
          <w:u w:val="single"/>
          <w:lang w:eastAsia="en-US"/>
        </w:rPr>
        <w:t>precautions will prevent harm due to stray asteroid material.”</w:t>
      </w:r>
    </w:p>
    <w:p w14:paraId="646A14FA"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 xml:space="preserve">Collision risk is </w:t>
      </w:r>
      <w:r w:rsidRPr="000148CD">
        <w:rPr>
          <w:rFonts w:ascii="Calibri" w:eastAsia="SimSun" w:hAnsi="Calibri" w:cs="Times New Roman"/>
          <w:b/>
          <w:iCs/>
          <w:sz w:val="26"/>
          <w:u w:val="single"/>
          <w:lang w:eastAsia="en-US"/>
        </w:rPr>
        <w:t>infinitesimally small</w:t>
      </w:r>
    </w:p>
    <w:p w14:paraId="54B3B554"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b/>
          <w:bCs/>
          <w:sz w:val="26"/>
          <w:lang w:eastAsia="en-US"/>
        </w:rPr>
        <w:t>Fange 17</w:t>
      </w:r>
      <w:r w:rsidRPr="000148CD">
        <w:rPr>
          <w:rFonts w:ascii="Calibri" w:eastAsia="Calibri" w:hAnsi="Calibri" w:cs="Calibri"/>
          <w:lang w:eastAsia="en-US"/>
        </w:rPr>
        <w:t xml:space="preserve"> Daniel Von Fange 17, Web Application Engineer, Founder and Owner of LeanCoder, Full Stack, Polyglot Web Developer, “Kessler Syndrome is Over Hyped”, 5/21/2017, http://braino.org/essays/kessler_syndrome_is_over_hyped/</w:t>
      </w:r>
    </w:p>
    <w:p w14:paraId="0D4030AF"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u w:val="single"/>
          <w:lang w:eastAsia="en-US"/>
        </w:rPr>
        <w:t xml:space="preserve">The orbital area around earth can be broken down into </w:t>
      </w:r>
      <w:r w:rsidRPr="000148CD">
        <w:rPr>
          <w:rFonts w:ascii="Calibri" w:eastAsia="Calibri" w:hAnsi="Calibri" w:cs="Calibri"/>
          <w:highlight w:val="green"/>
          <w:u w:val="single"/>
          <w:lang w:eastAsia="en-US"/>
        </w:rPr>
        <w:t>four regions.</w:t>
      </w:r>
      <w:r w:rsidRPr="000148CD">
        <w:rPr>
          <w:rFonts w:ascii="Calibri" w:eastAsia="Calibri" w:hAnsi="Calibri" w:cs="Calibri"/>
          <w:u w:val="single"/>
          <w:lang w:eastAsia="en-US"/>
        </w:rPr>
        <w:t xml:space="preserve"> </w:t>
      </w:r>
      <w:r w:rsidRPr="000148CD">
        <w:rPr>
          <w:rFonts w:ascii="Calibri" w:eastAsia="Calibri" w:hAnsi="Calibri" w:cs="Calibri"/>
          <w:b/>
          <w:iCs/>
          <w:highlight w:val="green"/>
          <w:u w:val="single"/>
          <w:lang w:eastAsia="en-US"/>
        </w:rPr>
        <w:t>Low LEO</w:t>
      </w:r>
      <w:r w:rsidRPr="000148CD">
        <w:rPr>
          <w:rFonts w:ascii="Calibri" w:eastAsia="Calibri" w:hAnsi="Calibri" w:cs="Calibri"/>
          <w:u w:val="single"/>
          <w:lang w:eastAsia="en-US"/>
        </w:rPr>
        <w:t xml:space="preserve"> - Up to about 400km. </w:t>
      </w:r>
      <w:r w:rsidRPr="000148CD">
        <w:rPr>
          <w:rFonts w:ascii="Calibri" w:eastAsia="Calibri" w:hAnsi="Calibri" w:cs="Calibri"/>
          <w:highlight w:val="green"/>
          <w:u w:val="single"/>
          <w:lang w:eastAsia="en-US"/>
        </w:rPr>
        <w:t>Things</w:t>
      </w:r>
      <w:r w:rsidRPr="000148CD">
        <w:rPr>
          <w:rFonts w:ascii="Calibri" w:eastAsia="Calibri" w:hAnsi="Calibri" w:cs="Calibri"/>
          <w:u w:val="single"/>
          <w:lang w:eastAsia="en-US"/>
        </w:rPr>
        <w:t xml:space="preserve"> that orbit here </w:t>
      </w:r>
      <w:r w:rsidRPr="000148CD">
        <w:rPr>
          <w:rFonts w:ascii="Calibri" w:eastAsia="Calibri" w:hAnsi="Calibri" w:cs="Calibri"/>
          <w:highlight w:val="green"/>
          <w:u w:val="single"/>
          <w:lang w:eastAsia="en-US"/>
        </w:rPr>
        <w:t>burn up</w:t>
      </w:r>
      <w:r w:rsidRPr="000148CD">
        <w:rPr>
          <w:rFonts w:ascii="Calibri" w:eastAsia="Calibri" w:hAnsi="Calibri" w:cs="Calibri"/>
          <w:u w:val="single"/>
          <w:lang w:eastAsia="en-US"/>
        </w:rPr>
        <w:t xml:space="preserve"> in the earth’s atmosphere quickly - between a few months to two years</w:t>
      </w:r>
      <w:r w:rsidRPr="000148CD">
        <w:rPr>
          <w:rFonts w:ascii="Calibri" w:eastAsia="Calibri" w:hAnsi="Calibri" w:cs="Calibri"/>
          <w:sz w:val="16"/>
          <w:lang w:eastAsia="en-US"/>
        </w:rPr>
        <w:t xml:space="preserve">. The space station operates at the high end of this range. It loses about a kilometer of altitude a month and if not pushed higher every few months, would soon burn up. </w:t>
      </w:r>
      <w:r w:rsidRPr="000148CD">
        <w:rPr>
          <w:rFonts w:ascii="Calibri" w:eastAsia="Calibri" w:hAnsi="Calibri" w:cs="Calibri"/>
          <w:u w:val="single"/>
          <w:lang w:eastAsia="en-US"/>
        </w:rPr>
        <w:t xml:space="preserve">For all practical purposes, Low LEO </w:t>
      </w:r>
      <w:r w:rsidRPr="000148CD">
        <w:rPr>
          <w:rFonts w:ascii="Calibri" w:eastAsia="Calibri" w:hAnsi="Calibri" w:cs="Calibri"/>
          <w:b/>
          <w:iCs/>
          <w:u w:val="single"/>
          <w:lang w:eastAsia="en-US"/>
        </w:rPr>
        <w:t>doesn’t matter</w:t>
      </w:r>
      <w:r w:rsidRPr="000148CD">
        <w:rPr>
          <w:rFonts w:ascii="Calibri" w:eastAsia="Calibri" w:hAnsi="Calibri" w:cs="Calibri"/>
          <w:u w:val="single"/>
          <w:lang w:eastAsia="en-US"/>
        </w:rPr>
        <w:t xml:space="preserve"> for Kessler Syndrome. If Low LEO was ever full of space junk, we’d just wait</w:t>
      </w:r>
      <w:r w:rsidRPr="000148CD">
        <w:rPr>
          <w:rFonts w:ascii="Calibri" w:eastAsia="Calibri" w:hAnsi="Calibri" w:cs="Calibri"/>
          <w:sz w:val="16"/>
          <w:lang w:eastAsia="en-US"/>
        </w:rPr>
        <w:t xml:space="preserve"> a year and a half, </w:t>
      </w:r>
      <w:r w:rsidRPr="000148CD">
        <w:rPr>
          <w:rFonts w:ascii="Calibri" w:eastAsia="Calibri" w:hAnsi="Calibri" w:cs="Calibri"/>
          <w:u w:val="single"/>
          <w:lang w:eastAsia="en-US"/>
        </w:rPr>
        <w:t>and the problem would be over</w:t>
      </w:r>
      <w:r w:rsidRPr="000148CD">
        <w:rPr>
          <w:rFonts w:ascii="Calibri" w:eastAsia="Calibri" w:hAnsi="Calibri" w:cs="Calibri"/>
          <w:sz w:val="16"/>
          <w:lang w:eastAsia="en-US"/>
        </w:rPr>
        <w:t xml:space="preserve">. </w:t>
      </w:r>
      <w:r w:rsidRPr="000148CD">
        <w:rPr>
          <w:rFonts w:ascii="Calibri" w:eastAsia="Calibri" w:hAnsi="Calibri" w:cs="Calibri"/>
          <w:b/>
          <w:iCs/>
          <w:highlight w:val="green"/>
          <w:u w:val="single"/>
          <w:lang w:eastAsia="en-US"/>
        </w:rPr>
        <w:t>High LEO</w:t>
      </w:r>
      <w:r w:rsidRPr="000148CD">
        <w:rPr>
          <w:rFonts w:ascii="Calibri" w:eastAsia="Calibri" w:hAnsi="Calibri" w:cs="Calibri"/>
          <w:u w:val="single"/>
          <w:lang w:eastAsia="en-US"/>
        </w:rPr>
        <w:t xml:space="preserve"> - 400km to 2000km. This where </w:t>
      </w:r>
      <w:r w:rsidRPr="000148CD">
        <w:rPr>
          <w:rFonts w:ascii="Calibri" w:eastAsia="Calibri" w:hAnsi="Calibri" w:cs="Calibri"/>
          <w:highlight w:val="green"/>
          <w:u w:val="single"/>
          <w:lang w:eastAsia="en-US"/>
        </w:rPr>
        <w:t>most</w:t>
      </w:r>
      <w:r w:rsidRPr="000148CD">
        <w:rPr>
          <w:rFonts w:ascii="Calibri" w:eastAsia="Calibri" w:hAnsi="Calibri" w:cs="Calibri"/>
          <w:u w:val="single"/>
          <w:lang w:eastAsia="en-US"/>
        </w:rPr>
        <w:t xml:space="preserve"> heavy satellites and most space </w:t>
      </w:r>
      <w:r w:rsidRPr="000148CD">
        <w:rPr>
          <w:rFonts w:ascii="Calibri" w:eastAsia="Calibri" w:hAnsi="Calibri" w:cs="Calibri"/>
          <w:highlight w:val="green"/>
          <w:u w:val="single"/>
          <w:lang w:eastAsia="en-US"/>
        </w:rPr>
        <w:t>junk orbits</w:t>
      </w:r>
      <w:r w:rsidRPr="000148CD">
        <w:rPr>
          <w:rFonts w:ascii="Calibri" w:eastAsia="Calibri" w:hAnsi="Calibri" w:cs="Calibri"/>
          <w:sz w:val="16"/>
          <w:lang w:eastAsia="en-US"/>
        </w:rPr>
        <w:t xml:space="preserve">. The air is thin enough here that satellites only go down slowly, and they have a much farther distance to fall. </w:t>
      </w:r>
      <w:r w:rsidRPr="000148CD">
        <w:rPr>
          <w:rFonts w:ascii="Calibri" w:eastAsia="Calibri" w:hAnsi="Calibri" w:cs="Calibri"/>
          <w:u w:val="single"/>
          <w:lang w:eastAsia="en-US"/>
        </w:rPr>
        <w:t>It can take 50 years for stuff here to get down. This is where Kessler Syndrome could be an issue</w:t>
      </w:r>
      <w:r w:rsidRPr="000148CD">
        <w:rPr>
          <w:rFonts w:ascii="Calibri" w:eastAsia="Calibri" w:hAnsi="Calibri" w:cs="Calibri"/>
          <w:sz w:val="16"/>
          <w:lang w:eastAsia="en-US"/>
        </w:rPr>
        <w:t xml:space="preserve">. </w:t>
      </w:r>
      <w:r w:rsidRPr="000148CD">
        <w:rPr>
          <w:rFonts w:ascii="Calibri" w:eastAsia="Calibri" w:hAnsi="Calibri" w:cs="Calibri"/>
          <w:b/>
          <w:iCs/>
          <w:highlight w:val="green"/>
          <w:u w:val="single"/>
          <w:lang w:eastAsia="en-US"/>
        </w:rPr>
        <w:t>Mid Orbit</w:t>
      </w:r>
      <w:r w:rsidRPr="000148CD">
        <w:rPr>
          <w:rFonts w:ascii="Calibri" w:eastAsia="Calibri" w:hAnsi="Calibri" w:cs="Calibri"/>
          <w:highlight w:val="green"/>
          <w:u w:val="single"/>
          <w:lang w:eastAsia="en-US"/>
        </w:rPr>
        <w:t xml:space="preserve"> - </w:t>
      </w:r>
      <w:r w:rsidRPr="000148CD">
        <w:rPr>
          <w:rFonts w:ascii="Calibri" w:eastAsia="Calibri" w:hAnsi="Calibri" w:cs="Calibri"/>
          <w:b/>
          <w:iCs/>
          <w:u w:val="single"/>
          <w:lang w:eastAsia="en-US"/>
        </w:rPr>
        <w:t>GPS</w:t>
      </w:r>
      <w:r w:rsidRPr="000148CD">
        <w:rPr>
          <w:rFonts w:ascii="Calibri" w:eastAsia="Calibri" w:hAnsi="Calibri" w:cs="Calibri"/>
          <w:u w:val="single"/>
          <w:lang w:eastAsia="en-US"/>
        </w:rPr>
        <w:t xml:space="preserve"> satellites and other navigation </w:t>
      </w:r>
      <w:r w:rsidRPr="000148CD">
        <w:rPr>
          <w:rFonts w:ascii="Calibri" w:eastAsia="Calibri" w:hAnsi="Calibri" w:cs="Calibri"/>
          <w:highlight w:val="green"/>
          <w:u w:val="single"/>
          <w:lang w:eastAsia="en-US"/>
        </w:rPr>
        <w:t>sat</w:t>
      </w:r>
      <w:r w:rsidRPr="000148CD">
        <w:rPr>
          <w:rFonts w:ascii="Calibri" w:eastAsia="Calibri" w:hAnsi="Calibri" w:cs="Calibri"/>
          <w:u w:val="single"/>
          <w:lang w:eastAsia="en-US"/>
        </w:rPr>
        <w:t>ellite</w:t>
      </w:r>
      <w:r w:rsidRPr="000148CD">
        <w:rPr>
          <w:rFonts w:ascii="Calibri" w:eastAsia="Calibri" w:hAnsi="Calibri" w:cs="Calibri"/>
          <w:highlight w:val="green"/>
          <w:u w:val="single"/>
          <w:lang w:eastAsia="en-US"/>
        </w:rPr>
        <w:t>s travel here</w:t>
      </w:r>
      <w:r w:rsidRPr="000148CD">
        <w:rPr>
          <w:rFonts w:ascii="Calibri" w:eastAsia="Calibri" w:hAnsi="Calibri" w:cs="Calibri"/>
          <w:u w:val="single"/>
          <w:lang w:eastAsia="en-US"/>
        </w:rPr>
        <w:t xml:space="preserve"> in lonely, long lives. The </w:t>
      </w:r>
      <w:r w:rsidRPr="000148CD">
        <w:rPr>
          <w:rFonts w:ascii="Calibri" w:eastAsia="Calibri" w:hAnsi="Calibri" w:cs="Calibri"/>
          <w:b/>
          <w:iCs/>
          <w:highlight w:val="green"/>
          <w:u w:val="single"/>
          <w:lang w:eastAsia="en-US"/>
        </w:rPr>
        <w:t>volume</w:t>
      </w:r>
      <w:r w:rsidRPr="000148CD">
        <w:rPr>
          <w:rFonts w:ascii="Calibri" w:eastAsia="Calibri" w:hAnsi="Calibri" w:cs="Calibri"/>
          <w:b/>
          <w:iCs/>
          <w:u w:val="single"/>
          <w:lang w:eastAsia="en-US"/>
        </w:rPr>
        <w:t xml:space="preserve"> of space </w:t>
      </w:r>
      <w:r w:rsidRPr="000148CD">
        <w:rPr>
          <w:rFonts w:ascii="Calibri" w:eastAsia="Calibri" w:hAnsi="Calibri" w:cs="Calibri"/>
          <w:b/>
          <w:iCs/>
          <w:highlight w:val="green"/>
          <w:u w:val="single"/>
          <w:lang w:eastAsia="en-US"/>
        </w:rPr>
        <w:t>is so huge</w:t>
      </w:r>
      <w:r w:rsidRPr="000148CD">
        <w:rPr>
          <w:rFonts w:ascii="Calibri" w:eastAsia="Calibri" w:hAnsi="Calibri" w:cs="Calibri"/>
          <w:highlight w:val="green"/>
          <w:u w:val="single"/>
          <w:lang w:eastAsia="en-US"/>
        </w:rPr>
        <w:t>, and</w:t>
      </w:r>
      <w:r w:rsidRPr="000148CD">
        <w:rPr>
          <w:rFonts w:ascii="Calibri" w:eastAsia="Calibri" w:hAnsi="Calibri" w:cs="Calibri"/>
          <w:u w:val="single"/>
          <w:lang w:eastAsia="en-US"/>
        </w:rPr>
        <w:t xml:space="preserve"> the </w:t>
      </w:r>
      <w:r w:rsidRPr="000148CD">
        <w:rPr>
          <w:rFonts w:ascii="Calibri" w:eastAsia="Calibri" w:hAnsi="Calibri" w:cs="Calibri"/>
          <w:b/>
          <w:iCs/>
          <w:highlight w:val="green"/>
          <w:u w:val="single"/>
          <w:lang w:eastAsia="en-US"/>
        </w:rPr>
        <w:t>number of sat</w:t>
      </w:r>
      <w:r w:rsidRPr="000148CD">
        <w:rPr>
          <w:rFonts w:ascii="Calibri" w:eastAsia="Calibri" w:hAnsi="Calibri" w:cs="Calibri"/>
          <w:b/>
          <w:iCs/>
          <w:u w:val="single"/>
          <w:lang w:eastAsia="en-US"/>
        </w:rPr>
        <w:t>ellite</w:t>
      </w:r>
      <w:r w:rsidRPr="000148CD">
        <w:rPr>
          <w:rFonts w:ascii="Calibri" w:eastAsia="Calibri" w:hAnsi="Calibri" w:cs="Calibri"/>
          <w:b/>
          <w:iCs/>
          <w:highlight w:val="green"/>
          <w:u w:val="single"/>
          <w:lang w:eastAsia="en-US"/>
        </w:rPr>
        <w:t>s so few</w:t>
      </w:r>
      <w:r w:rsidRPr="000148CD">
        <w:rPr>
          <w:rFonts w:ascii="Calibri" w:eastAsia="Calibri" w:hAnsi="Calibri" w:cs="Calibri"/>
          <w:u w:val="single"/>
          <w:lang w:eastAsia="en-US"/>
        </w:rPr>
        <w:t xml:space="preserve">, that </w:t>
      </w:r>
      <w:r w:rsidRPr="000148CD">
        <w:rPr>
          <w:rFonts w:ascii="Calibri" w:eastAsia="Calibri" w:hAnsi="Calibri" w:cs="Calibri"/>
          <w:highlight w:val="green"/>
          <w:u w:val="single"/>
          <w:lang w:eastAsia="en-US"/>
        </w:rPr>
        <w:t xml:space="preserve">we </w:t>
      </w:r>
      <w:r w:rsidRPr="000148CD">
        <w:rPr>
          <w:rFonts w:ascii="Calibri" w:eastAsia="Calibri" w:hAnsi="Calibri" w:cs="Calibri"/>
          <w:b/>
          <w:iCs/>
          <w:highlight w:val="green"/>
          <w:u w:val="single"/>
          <w:lang w:eastAsia="en-US"/>
        </w:rPr>
        <w:t>don’t</w:t>
      </w:r>
      <w:r w:rsidRPr="000148CD">
        <w:rPr>
          <w:rFonts w:ascii="Calibri" w:eastAsia="Calibri" w:hAnsi="Calibri" w:cs="Calibri"/>
          <w:b/>
          <w:iCs/>
          <w:u w:val="single"/>
          <w:lang w:eastAsia="en-US"/>
        </w:rPr>
        <w:t xml:space="preserve"> need to </w:t>
      </w:r>
      <w:r w:rsidRPr="000148CD">
        <w:rPr>
          <w:rFonts w:ascii="Calibri" w:eastAsia="Calibri" w:hAnsi="Calibri" w:cs="Calibri"/>
          <w:b/>
          <w:iCs/>
          <w:highlight w:val="green"/>
          <w:u w:val="single"/>
          <w:lang w:eastAsia="en-US"/>
        </w:rPr>
        <w:t>worry</w:t>
      </w:r>
      <w:r w:rsidRPr="000148CD">
        <w:rPr>
          <w:rFonts w:ascii="Calibri" w:eastAsia="Calibri" w:hAnsi="Calibri" w:cs="Calibri"/>
          <w:u w:val="single"/>
          <w:lang w:eastAsia="en-US"/>
        </w:rPr>
        <w:t xml:space="preserve"> about Kessler </w:t>
      </w:r>
      <w:r w:rsidRPr="000148CD">
        <w:rPr>
          <w:rFonts w:ascii="Calibri" w:eastAsia="Calibri" w:hAnsi="Calibri" w:cs="Calibri"/>
          <w:b/>
          <w:iCs/>
          <w:u w:val="single"/>
          <w:lang w:eastAsia="en-US"/>
        </w:rPr>
        <w:t>here</w:t>
      </w:r>
      <w:r w:rsidRPr="000148CD">
        <w:rPr>
          <w:rFonts w:ascii="Calibri" w:eastAsia="Calibri" w:hAnsi="Calibri" w:cs="Calibri"/>
          <w:sz w:val="16"/>
          <w:lang w:eastAsia="en-US"/>
        </w:rPr>
        <w:t xml:space="preserve">. </w:t>
      </w:r>
      <w:r w:rsidRPr="000148CD">
        <w:rPr>
          <w:rFonts w:ascii="Calibri" w:eastAsia="Calibri" w:hAnsi="Calibri" w:cs="Calibri"/>
          <w:b/>
          <w:iCs/>
          <w:u w:val="single"/>
          <w:lang w:eastAsia="en-US"/>
        </w:rPr>
        <w:t>GEO</w:t>
      </w:r>
      <w:r w:rsidRPr="000148CD">
        <w:rPr>
          <w:rFonts w:ascii="Calibri" w:eastAsia="Calibri" w:hAnsi="Calibri" w:cs="Calibri"/>
          <w:u w:val="single"/>
          <w:lang w:eastAsia="en-US"/>
        </w:rPr>
        <w:t xml:space="preserve"> - If you put a satellite far enough out from earth, the speed that the satellite travels around the earth will match the speed of the surface of the earth rotating under it</w:t>
      </w:r>
      <w:r w:rsidRPr="000148CD">
        <w:rPr>
          <w:rFonts w:ascii="Calibri" w:eastAsia="Calibri" w:hAnsi="Calibri" w:cs="Calibri"/>
          <w:sz w:val="16"/>
          <w:lang w:eastAsia="en-US"/>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0148CD">
        <w:rPr>
          <w:rFonts w:ascii="Calibri" w:eastAsia="Calibri" w:hAnsi="Calibri" w:cs="Calibri"/>
          <w:u w:val="single"/>
          <w:lang w:eastAsia="en-US"/>
        </w:rPr>
        <w:t>GEO orbit is roughly a ring 384,400 km around. However, all</w:t>
      </w:r>
      <w:r w:rsidRPr="000148CD">
        <w:rPr>
          <w:rFonts w:ascii="Calibri" w:eastAsia="Calibri" w:hAnsi="Calibri" w:cs="Calibri"/>
          <w:sz w:val="16"/>
          <w:lang w:eastAsia="en-US"/>
        </w:rPr>
        <w:t xml:space="preserve"> the </w:t>
      </w:r>
      <w:r w:rsidRPr="000148CD">
        <w:rPr>
          <w:rFonts w:ascii="Calibri" w:eastAsia="Calibri" w:hAnsi="Calibri" w:cs="Calibri"/>
          <w:highlight w:val="green"/>
          <w:u w:val="single"/>
          <w:lang w:eastAsia="en-US"/>
        </w:rPr>
        <w:t>sat</w:t>
      </w:r>
      <w:r w:rsidRPr="000148CD">
        <w:rPr>
          <w:rFonts w:ascii="Calibri" w:eastAsia="Calibri" w:hAnsi="Calibri" w:cs="Calibri"/>
          <w:u w:val="single"/>
          <w:lang w:eastAsia="en-US"/>
        </w:rPr>
        <w:t>ellite</w:t>
      </w:r>
      <w:r w:rsidRPr="000148CD">
        <w:rPr>
          <w:rFonts w:ascii="Calibri" w:eastAsia="Calibri" w:hAnsi="Calibri" w:cs="Calibri"/>
          <w:highlight w:val="green"/>
          <w:u w:val="single"/>
          <w:lang w:eastAsia="en-US"/>
        </w:rPr>
        <w:t>s</w:t>
      </w:r>
      <w:r w:rsidRPr="000148CD">
        <w:rPr>
          <w:rFonts w:ascii="Calibri" w:eastAsia="Calibri" w:hAnsi="Calibri" w:cs="Calibri"/>
          <w:u w:val="single"/>
          <w:lang w:eastAsia="en-US"/>
        </w:rPr>
        <w:t xml:space="preserve"> here are </w:t>
      </w:r>
      <w:r w:rsidRPr="000148CD">
        <w:rPr>
          <w:rFonts w:ascii="Calibri" w:eastAsia="Calibri" w:hAnsi="Calibri" w:cs="Calibri"/>
          <w:highlight w:val="green"/>
          <w:u w:val="single"/>
          <w:lang w:eastAsia="en-US"/>
        </w:rPr>
        <w:t>moving the same</w:t>
      </w:r>
      <w:r w:rsidRPr="000148CD">
        <w:rPr>
          <w:rFonts w:ascii="Calibri" w:eastAsia="Calibri" w:hAnsi="Calibri" w:cs="Calibri"/>
          <w:u w:val="single"/>
          <w:lang w:eastAsia="en-US"/>
        </w:rPr>
        <w:t xml:space="preserve"> direction at the same </w:t>
      </w:r>
      <w:r w:rsidRPr="000148CD">
        <w:rPr>
          <w:rFonts w:ascii="Calibri" w:eastAsia="Calibri" w:hAnsi="Calibri" w:cs="Calibri"/>
          <w:highlight w:val="green"/>
          <w:u w:val="single"/>
          <w:lang w:eastAsia="en-US"/>
        </w:rPr>
        <w:t>speed</w:t>
      </w:r>
      <w:r w:rsidRPr="000148CD">
        <w:rPr>
          <w:rFonts w:ascii="Calibri" w:eastAsia="Calibri" w:hAnsi="Calibri" w:cs="Calibri"/>
          <w:u w:val="single"/>
          <w:lang w:eastAsia="en-US"/>
        </w:rPr>
        <w:t xml:space="preserve"> - debris doesn’t get free velocity</w:t>
      </w:r>
      <w:r w:rsidRPr="000148CD">
        <w:rPr>
          <w:rFonts w:ascii="Calibri" w:eastAsia="Calibri" w:hAnsi="Calibri" w:cs="Calibri"/>
          <w:sz w:val="16"/>
          <w:lang w:eastAsia="en-US"/>
        </w:rPr>
        <w:t xml:space="preserve"> from the speed of the satellites. </w:t>
      </w:r>
      <w:r w:rsidRPr="000148CD">
        <w:rPr>
          <w:rFonts w:ascii="Calibri" w:eastAsia="Calibri" w:hAnsi="Calibri" w:cs="Calibri"/>
          <w:u w:val="single"/>
          <w:lang w:eastAsia="en-US"/>
        </w:rPr>
        <w:t xml:space="preserve">Also, it’s quite expensive to get a satellite here, and so there aren’t many, only about </w:t>
      </w:r>
      <w:r w:rsidRPr="000148CD">
        <w:rPr>
          <w:rFonts w:ascii="Calibri" w:eastAsia="Calibri" w:hAnsi="Calibri" w:cs="Calibri"/>
          <w:b/>
          <w:iCs/>
          <w:highlight w:val="green"/>
          <w:u w:val="single"/>
          <w:lang w:eastAsia="en-US"/>
        </w:rPr>
        <w:t>one</w:t>
      </w:r>
      <w:r w:rsidRPr="000148CD">
        <w:rPr>
          <w:rFonts w:ascii="Calibri" w:eastAsia="Calibri" w:hAnsi="Calibri" w:cs="Calibri"/>
          <w:b/>
          <w:iCs/>
          <w:u w:val="single"/>
          <w:lang w:eastAsia="en-US"/>
        </w:rPr>
        <w:t xml:space="preserve"> satellite </w:t>
      </w:r>
      <w:r w:rsidRPr="000148CD">
        <w:rPr>
          <w:rFonts w:ascii="Calibri" w:eastAsia="Calibri" w:hAnsi="Calibri" w:cs="Calibri"/>
          <w:b/>
          <w:iCs/>
          <w:highlight w:val="green"/>
          <w:u w:val="single"/>
          <w:lang w:eastAsia="en-US"/>
        </w:rPr>
        <w:t>per 1000km</w:t>
      </w:r>
      <w:r w:rsidRPr="000148CD">
        <w:rPr>
          <w:rFonts w:ascii="Calibri" w:eastAsia="Calibri" w:hAnsi="Calibri" w:cs="Calibri"/>
          <w:u w:val="single"/>
          <w:lang w:eastAsia="en-US"/>
        </w:rPr>
        <w:t xml:space="preserve"> of the ring. Kessler is </w:t>
      </w:r>
      <w:r w:rsidRPr="000148CD">
        <w:rPr>
          <w:rFonts w:ascii="Calibri" w:eastAsia="Calibri" w:hAnsi="Calibri" w:cs="Calibri"/>
          <w:b/>
          <w:iCs/>
          <w:highlight w:val="green"/>
          <w:u w:val="single"/>
          <w:lang w:eastAsia="en-US"/>
        </w:rPr>
        <w:t>not a problem</w:t>
      </w:r>
      <w:r w:rsidRPr="000148CD">
        <w:rPr>
          <w:rFonts w:ascii="Calibri" w:eastAsia="Calibri" w:hAnsi="Calibri" w:cs="Calibri"/>
          <w:u w:val="single"/>
          <w:lang w:eastAsia="en-US"/>
        </w:rPr>
        <w:t xml:space="preserve"> here</w:t>
      </w:r>
      <w:r w:rsidRPr="000148CD">
        <w:rPr>
          <w:rFonts w:ascii="Calibri" w:eastAsia="Calibri" w:hAnsi="Calibri" w:cs="Calibri"/>
          <w:sz w:val="16"/>
          <w:lang w:eastAsia="en-US"/>
        </w:rPr>
        <w:t xml:space="preserve">. How bad could Kessler Syndrome in High LEO be? Let’s </w:t>
      </w:r>
      <w:r w:rsidRPr="000148CD">
        <w:rPr>
          <w:rFonts w:ascii="Calibri" w:eastAsia="Calibri" w:hAnsi="Calibri" w:cs="Calibri"/>
          <w:u w:val="single"/>
          <w:lang w:eastAsia="en-US"/>
        </w:rPr>
        <w:t xml:space="preserve">imagine a </w:t>
      </w:r>
      <w:r w:rsidRPr="000148CD">
        <w:rPr>
          <w:rFonts w:ascii="Calibri" w:eastAsia="Calibri" w:hAnsi="Calibri" w:cs="Calibri"/>
          <w:b/>
          <w:iCs/>
          <w:highlight w:val="green"/>
          <w:u w:val="single"/>
          <w:lang w:eastAsia="en-US"/>
        </w:rPr>
        <w:t>worst case</w:t>
      </w:r>
      <w:r w:rsidRPr="000148CD">
        <w:rPr>
          <w:rFonts w:ascii="Calibri" w:eastAsia="Calibri" w:hAnsi="Calibri" w:cs="Calibri"/>
          <w:highlight w:val="green"/>
          <w:u w:val="single"/>
          <w:lang w:eastAsia="en-US"/>
        </w:rPr>
        <w:t xml:space="preserve"> scenario</w:t>
      </w:r>
      <w:r w:rsidRPr="000148CD">
        <w:rPr>
          <w:rFonts w:ascii="Calibri" w:eastAsia="Calibri" w:hAnsi="Calibri" w:cs="Calibri"/>
          <w:sz w:val="16"/>
          <w:lang w:eastAsia="en-US"/>
        </w:rPr>
        <w:t xml:space="preserve">. </w:t>
      </w:r>
      <w:r w:rsidRPr="000148CD">
        <w:rPr>
          <w:rFonts w:ascii="Calibri" w:eastAsia="Calibri" w:hAnsi="Calibri" w:cs="Calibri"/>
          <w:u w:val="single"/>
          <w:lang w:eastAsia="en-US"/>
        </w:rPr>
        <w:t>An evil alien</w:t>
      </w:r>
      <w:r w:rsidRPr="000148CD">
        <w:rPr>
          <w:rFonts w:ascii="Calibri" w:eastAsia="Calibri" w:hAnsi="Calibri" w:cs="Calibri"/>
          <w:sz w:val="16"/>
          <w:lang w:eastAsia="en-US"/>
        </w:rPr>
        <w:t xml:space="preserve"> intelligence </w:t>
      </w:r>
      <w:r w:rsidRPr="000148CD">
        <w:rPr>
          <w:rFonts w:ascii="Calibri" w:eastAsia="Calibri" w:hAnsi="Calibri" w:cs="Calibri"/>
          <w:u w:val="single"/>
          <w:lang w:eastAsia="en-US"/>
        </w:rPr>
        <w:t xml:space="preserve">chops up everything in High LEO, </w:t>
      </w:r>
      <w:r w:rsidRPr="000148CD">
        <w:rPr>
          <w:rFonts w:ascii="Calibri" w:eastAsia="Calibri" w:hAnsi="Calibri" w:cs="Calibri"/>
          <w:b/>
          <w:iCs/>
          <w:u w:val="single"/>
          <w:lang w:eastAsia="en-US"/>
        </w:rPr>
        <w:t>turn</w:t>
      </w:r>
      <w:r w:rsidRPr="000148CD">
        <w:rPr>
          <w:rFonts w:ascii="Calibri" w:eastAsia="Calibri" w:hAnsi="Calibri" w:cs="Calibri"/>
          <w:u w:val="single"/>
          <w:lang w:eastAsia="en-US"/>
        </w:rPr>
        <w:t>ing it into 1cm cubes of death</w:t>
      </w:r>
      <w:r w:rsidRPr="000148CD">
        <w:rPr>
          <w:rFonts w:ascii="Calibri" w:eastAsia="Calibri" w:hAnsi="Calibri" w:cs="Calibri"/>
          <w:sz w:val="16"/>
          <w:lang w:eastAsia="en-US"/>
        </w:rPr>
        <w:t xml:space="preserve"> orbiting at 1000km, </w:t>
      </w:r>
      <w:r w:rsidRPr="000148CD">
        <w:rPr>
          <w:rFonts w:ascii="Calibri" w:eastAsia="Calibri" w:hAnsi="Calibri" w:cs="Calibri"/>
          <w:u w:val="single"/>
          <w:lang w:eastAsia="en-US"/>
        </w:rPr>
        <w:t>spread</w:t>
      </w:r>
      <w:r w:rsidRPr="000148CD">
        <w:rPr>
          <w:rFonts w:ascii="Calibri" w:eastAsia="Calibri" w:hAnsi="Calibri" w:cs="Calibri"/>
          <w:sz w:val="16"/>
          <w:lang w:eastAsia="en-US"/>
        </w:rPr>
        <w:t xml:space="preserve"> as </w:t>
      </w:r>
      <w:r w:rsidRPr="000148CD">
        <w:rPr>
          <w:rFonts w:ascii="Calibri" w:eastAsia="Calibri" w:hAnsi="Calibri" w:cs="Calibri"/>
          <w:u w:val="single"/>
          <w:lang w:eastAsia="en-US"/>
        </w:rPr>
        <w:t>evenly</w:t>
      </w:r>
      <w:r w:rsidRPr="000148CD">
        <w:rPr>
          <w:rFonts w:ascii="Calibri" w:eastAsia="Calibri" w:hAnsi="Calibri" w:cs="Calibri"/>
          <w:sz w:val="16"/>
          <w:lang w:eastAsia="en-US"/>
        </w:rPr>
        <w:t xml:space="preserve"> across the surface of this sphere as orbital mechanics would allow. </w:t>
      </w:r>
      <w:r w:rsidRPr="000148CD">
        <w:rPr>
          <w:rFonts w:ascii="Calibri" w:eastAsia="Calibri" w:hAnsi="Calibri" w:cs="Calibri"/>
          <w:u w:val="single"/>
          <w:lang w:eastAsia="en-US"/>
        </w:rPr>
        <w:t xml:space="preserve">Is humanity cut off from space? </w:t>
      </w:r>
      <w:r w:rsidRPr="000148CD">
        <w:rPr>
          <w:rFonts w:ascii="Calibri" w:eastAsia="Calibri" w:hAnsi="Calibri" w:cs="Calibri"/>
          <w:sz w:val="16"/>
          <w:lang w:eastAsia="en-US"/>
        </w:rPr>
        <w:t xml:space="preserve">I’m guessing </w:t>
      </w:r>
      <w:r w:rsidRPr="000148CD">
        <w:rPr>
          <w:rFonts w:ascii="Calibri" w:eastAsia="Calibri" w:hAnsi="Calibri" w:cs="Calibri"/>
          <w:u w:val="single"/>
          <w:lang w:eastAsia="en-US"/>
        </w:rPr>
        <w:t>the world has launched</w:t>
      </w:r>
      <w:r w:rsidRPr="000148CD">
        <w:rPr>
          <w:rFonts w:ascii="Calibri" w:eastAsia="Calibri" w:hAnsi="Calibri" w:cs="Calibri"/>
          <w:sz w:val="16"/>
          <w:lang w:eastAsia="en-US"/>
        </w:rPr>
        <w:t xml:space="preserve"> about </w:t>
      </w:r>
      <w:r w:rsidRPr="000148CD">
        <w:rPr>
          <w:rFonts w:ascii="Calibri" w:eastAsia="Calibri" w:hAnsi="Calibri" w:cs="Calibri"/>
          <w:u w:val="single"/>
          <w:lang w:eastAsia="en-US"/>
        </w:rPr>
        <w:t>10,000 tons of satellites total</w:t>
      </w:r>
      <w:r w:rsidRPr="000148CD">
        <w:rPr>
          <w:rFonts w:ascii="Calibri" w:eastAsia="Calibri" w:hAnsi="Calibri" w:cs="Calibri"/>
          <w:sz w:val="16"/>
          <w:lang w:eastAsia="en-US"/>
        </w:rPr>
        <w:t xml:space="preserve">. For guessing purposes, </w:t>
      </w:r>
      <w:r w:rsidRPr="000148CD">
        <w:rPr>
          <w:rFonts w:ascii="Calibri" w:eastAsia="Calibri" w:hAnsi="Calibri" w:cs="Calibri"/>
          <w:u w:val="single"/>
          <w:lang w:eastAsia="en-US"/>
        </w:rPr>
        <w:t>I’ll assume 2,500 tons of satellites</w:t>
      </w:r>
      <w:r w:rsidRPr="000148CD">
        <w:rPr>
          <w:rFonts w:ascii="Calibri" w:eastAsia="Calibri" w:hAnsi="Calibri" w:cs="Calibri"/>
          <w:sz w:val="16"/>
          <w:lang w:eastAsia="en-US"/>
        </w:rPr>
        <w:t xml:space="preserve"> and junk </w:t>
      </w:r>
      <w:r w:rsidRPr="000148CD">
        <w:rPr>
          <w:rFonts w:ascii="Calibri" w:eastAsia="Calibri" w:hAnsi="Calibri" w:cs="Calibri"/>
          <w:u w:val="single"/>
          <w:lang w:eastAsia="en-US"/>
        </w:rPr>
        <w:t>currently in High LEO</w:t>
      </w:r>
      <w:r w:rsidRPr="000148CD">
        <w:rPr>
          <w:rFonts w:ascii="Calibri" w:eastAsia="Calibri" w:hAnsi="Calibri" w:cs="Calibri"/>
          <w:sz w:val="16"/>
          <w:lang w:eastAsia="en-US"/>
        </w:rPr>
        <w:t xml:space="preserve">. If satellites are made of aluminum, with a density of 2.70 g/cm3, </w:t>
      </w:r>
      <w:r w:rsidRPr="000148CD">
        <w:rPr>
          <w:rFonts w:ascii="Calibri" w:eastAsia="Calibri" w:hAnsi="Calibri" w:cs="Calibri"/>
          <w:u w:val="single"/>
          <w:lang w:eastAsia="en-US"/>
        </w:rPr>
        <w:t xml:space="preserve">then that’s </w:t>
      </w:r>
      <w:r w:rsidRPr="000148CD">
        <w:rPr>
          <w:rFonts w:ascii="Calibri" w:eastAsia="Calibri" w:hAnsi="Calibri" w:cs="Calibri"/>
          <w:b/>
          <w:iCs/>
          <w:u w:val="single"/>
          <w:lang w:eastAsia="en-US"/>
        </w:rPr>
        <w:t>839,985,870 1cm cubes</w:t>
      </w:r>
      <w:r w:rsidRPr="000148CD">
        <w:rPr>
          <w:rFonts w:ascii="Calibri" w:eastAsia="Calibri" w:hAnsi="Calibri" w:cs="Calibri"/>
          <w:sz w:val="16"/>
          <w:lang w:eastAsia="en-US"/>
        </w:rPr>
        <w:t xml:space="preserve">. A sphere for an orbit of 1,000km has a surface area of 682,752,000 square KM. So </w:t>
      </w:r>
      <w:r w:rsidRPr="000148CD">
        <w:rPr>
          <w:rFonts w:ascii="Calibri" w:eastAsia="Calibri" w:hAnsi="Calibri" w:cs="Calibri"/>
          <w:u w:val="single"/>
          <w:lang w:eastAsia="en-US"/>
        </w:rPr>
        <w:t>there would be one cube</w:t>
      </w:r>
      <w:r w:rsidRPr="000148CD">
        <w:rPr>
          <w:rFonts w:ascii="Calibri" w:eastAsia="Calibri" w:hAnsi="Calibri" w:cs="Calibri"/>
          <w:sz w:val="16"/>
          <w:lang w:eastAsia="en-US"/>
        </w:rPr>
        <w:t xml:space="preserve"> of junk </w:t>
      </w:r>
      <w:r w:rsidRPr="000148CD">
        <w:rPr>
          <w:rFonts w:ascii="Calibri" w:eastAsia="Calibri" w:hAnsi="Calibri" w:cs="Calibri"/>
          <w:u w:val="single"/>
          <w:lang w:eastAsia="en-US"/>
        </w:rPr>
        <w:t xml:space="preserve">per .81 square KM. If a rocket traveled through that, its </w:t>
      </w:r>
      <w:r w:rsidRPr="000148CD">
        <w:rPr>
          <w:rFonts w:ascii="Calibri" w:eastAsia="Calibri" w:hAnsi="Calibri" w:cs="Calibri"/>
          <w:highlight w:val="green"/>
          <w:u w:val="single"/>
          <w:lang w:eastAsia="en-US"/>
        </w:rPr>
        <w:t>odds of hitting</w:t>
      </w:r>
      <w:r w:rsidRPr="000148CD">
        <w:rPr>
          <w:rFonts w:ascii="Calibri" w:eastAsia="Calibri" w:hAnsi="Calibri" w:cs="Calibri"/>
          <w:u w:val="single"/>
          <w:lang w:eastAsia="en-US"/>
        </w:rPr>
        <w:t xml:space="preserve"> that cube </w:t>
      </w:r>
      <w:r w:rsidRPr="000148CD">
        <w:rPr>
          <w:rFonts w:ascii="Calibri" w:eastAsia="Calibri" w:hAnsi="Calibri" w:cs="Calibri"/>
          <w:highlight w:val="green"/>
          <w:u w:val="single"/>
          <w:lang w:eastAsia="en-US"/>
        </w:rPr>
        <w:t xml:space="preserve">are </w:t>
      </w:r>
      <w:r w:rsidRPr="000148CD">
        <w:rPr>
          <w:rFonts w:ascii="Calibri" w:eastAsia="Calibri" w:hAnsi="Calibri" w:cs="Calibri"/>
          <w:b/>
          <w:iCs/>
          <w:highlight w:val="green"/>
          <w:u w:val="single"/>
          <w:lang w:eastAsia="en-US"/>
        </w:rPr>
        <w:t xml:space="preserve">tiny </w:t>
      </w:r>
      <w:r w:rsidRPr="000148CD">
        <w:rPr>
          <w:rFonts w:ascii="Calibri" w:eastAsia="Calibri" w:hAnsi="Calibri" w:cs="Calibri"/>
          <w:b/>
          <w:iCs/>
          <w:u w:val="single"/>
          <w:lang w:eastAsia="en-US"/>
        </w:rPr>
        <w:t>- less than 1 in 10,000</w:t>
      </w:r>
      <w:r w:rsidRPr="000148CD">
        <w:rPr>
          <w:rFonts w:ascii="Calibri" w:eastAsia="Calibri" w:hAnsi="Calibri" w:cs="Calibri"/>
          <w:sz w:val="16"/>
          <w:lang w:eastAsia="en-US"/>
        </w:rPr>
        <w:t>.</w:t>
      </w:r>
    </w:p>
    <w:p w14:paraId="729862E4" w14:textId="77777777" w:rsidR="000148CD" w:rsidRPr="000148CD" w:rsidRDefault="000148CD" w:rsidP="000148CD">
      <w:pPr>
        <w:rPr>
          <w:rFonts w:ascii="Calibri" w:eastAsia="Calibri" w:hAnsi="Calibri" w:cs="Calibri"/>
          <w:lang w:eastAsia="en-US"/>
        </w:rPr>
      </w:pPr>
    </w:p>
    <w:p w14:paraId="614A2017" w14:textId="77777777" w:rsidR="000148CD" w:rsidRPr="000148CD" w:rsidRDefault="000148CD" w:rsidP="000148CD">
      <w:pPr>
        <w:rPr>
          <w:rFonts w:ascii="Calibri" w:eastAsia="Calibri" w:hAnsi="Calibri" w:cs="Calibri"/>
          <w:lang w:eastAsia="en-US"/>
        </w:rPr>
      </w:pPr>
    </w:p>
    <w:p w14:paraId="73BE08D0"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 xml:space="preserve">No Astro-terror – no one will use deflection technology. </w:t>
      </w:r>
    </w:p>
    <w:p w14:paraId="5C651A6F" w14:textId="77777777" w:rsidR="000148CD" w:rsidRPr="000148CD" w:rsidRDefault="000148CD" w:rsidP="000148CD">
      <w:pPr>
        <w:rPr>
          <w:rFonts w:ascii="Calibri" w:eastAsia="Calibri" w:hAnsi="Calibri" w:cs="Calibri"/>
          <w:b/>
          <w:bCs/>
          <w:sz w:val="26"/>
          <w:lang w:eastAsia="en-US"/>
        </w:rPr>
      </w:pPr>
      <w:r w:rsidRPr="000148CD">
        <w:rPr>
          <w:rFonts w:ascii="Calibri" w:eastAsia="Calibri" w:hAnsi="Calibri" w:cs="Calibri"/>
          <w:b/>
          <w:bCs/>
          <w:sz w:val="26"/>
          <w:lang w:eastAsia="en-US"/>
        </w:rPr>
        <w:t>Wall 11</w:t>
      </w:r>
      <w:r w:rsidRPr="000148CD">
        <w:rPr>
          <w:rFonts w:ascii="Calibri" w:eastAsia="Calibri" w:hAnsi="Calibri" w:cs="Calibri"/>
          <w:lang w:eastAsia="en-US"/>
        </w:rPr>
        <w:t xml:space="preserve"> Mike Wall 11-4-2011 “Why Asteroids Make Lousy Space Weapons” </w:t>
      </w:r>
      <w:hyperlink r:id="rId25" w:history="1">
        <w:r w:rsidRPr="000148CD">
          <w:rPr>
            <w:rFonts w:ascii="Calibri" w:eastAsia="Calibri" w:hAnsi="Calibri" w:cs="Calibri"/>
            <w:lang w:eastAsia="en-US"/>
          </w:rPr>
          <w:t>https://www.space.com/13515-asteroid-deflection-space-weapons.html</w:t>
        </w:r>
      </w:hyperlink>
      <w:r w:rsidRPr="000148CD">
        <w:rPr>
          <w:rFonts w:ascii="Calibri" w:eastAsia="Calibri" w:hAnsi="Calibri" w:cs="Calibri"/>
          <w:lang w:eastAsia="en-US"/>
        </w:rPr>
        <w:t xml:space="preserve"> (Ph.D. in evolutionary biology from the University of Sydney, Australia)//Elmer </w:t>
      </w:r>
    </w:p>
    <w:p w14:paraId="2DB3EC5E"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I</w:t>
      </w:r>
      <w:r w:rsidRPr="000148CD">
        <w:rPr>
          <w:rFonts w:ascii="Calibri" w:eastAsia="Calibri" w:hAnsi="Calibri" w:cs="Calibri"/>
          <w:u w:val="single"/>
          <w:lang w:eastAsia="en-US"/>
        </w:rPr>
        <w:t xml:space="preserve">f you lie awake at night worrying about </w:t>
      </w:r>
      <w:r w:rsidRPr="000148CD">
        <w:rPr>
          <w:rFonts w:ascii="Calibri" w:eastAsia="Calibri" w:hAnsi="Calibri" w:cs="Calibri"/>
          <w:highlight w:val="green"/>
          <w:u w:val="single"/>
          <w:lang w:eastAsia="en-US"/>
        </w:rPr>
        <w:t>some supervillain steering giant asteroids</w:t>
      </w:r>
      <w:r w:rsidRPr="000148CD">
        <w:rPr>
          <w:rFonts w:ascii="Calibri" w:eastAsia="Calibri" w:hAnsi="Calibri" w:cs="Calibri"/>
          <w:u w:val="single"/>
          <w:lang w:eastAsia="en-US"/>
        </w:rPr>
        <w:t xml:space="preserve"> toward your hometown, you really should relax, experts say</w:t>
      </w:r>
      <w:r w:rsidRPr="000148CD">
        <w:rPr>
          <w:rFonts w:ascii="Calibri" w:eastAsia="Calibri" w:hAnsi="Calibri" w:cs="Calibri"/>
          <w:sz w:val="16"/>
          <w:lang w:eastAsia="en-US"/>
        </w:rPr>
        <w:t xml:space="preserve">. </w:t>
      </w:r>
      <w:r w:rsidRPr="000148CD">
        <w:rPr>
          <w:rFonts w:ascii="Calibri" w:eastAsia="Calibri" w:hAnsi="Calibri" w:cs="Calibri"/>
          <w:u w:val="single"/>
          <w:lang w:eastAsia="en-US"/>
        </w:rPr>
        <w:t xml:space="preserve">It's </w:t>
      </w:r>
      <w:r w:rsidRPr="000148CD">
        <w:rPr>
          <w:rFonts w:ascii="Calibri" w:eastAsia="Calibri" w:hAnsi="Calibri" w:cs="Calibri"/>
          <w:highlight w:val="green"/>
          <w:u w:val="single"/>
          <w:lang w:eastAsia="en-US"/>
        </w:rPr>
        <w:t>not going to happen</w:t>
      </w:r>
      <w:r w:rsidRPr="000148CD">
        <w:rPr>
          <w:rFonts w:ascii="Calibri" w:eastAsia="Calibri" w:hAnsi="Calibri" w:cs="Calibri"/>
          <w:u w:val="single"/>
          <w:lang w:eastAsia="en-US"/>
        </w:rPr>
        <w:t xml:space="preserve"> anytime soon. </w:t>
      </w:r>
      <w:r w:rsidRPr="000148CD">
        <w:rPr>
          <w:rFonts w:ascii="Calibri" w:eastAsia="Calibri" w:hAnsi="Calibri" w:cs="Calibri"/>
          <w:sz w:val="16"/>
          <w:lang w:eastAsia="en-US"/>
        </w:rPr>
        <w:t xml:space="preserve">Humanity does indeed have the technical skills to move space rocks around, and we may employ this know-how at some point to avoid a catastrophic impact like the one that killed the dinosaurs 65 million years ago. But </w:t>
      </w:r>
      <w:r w:rsidRPr="000148CD">
        <w:rPr>
          <w:rFonts w:ascii="Calibri" w:eastAsia="Calibri" w:hAnsi="Calibri" w:cs="Calibri"/>
          <w:b/>
          <w:iCs/>
          <w:highlight w:val="green"/>
          <w:u w:val="single"/>
          <w:lang w:eastAsia="en-US"/>
        </w:rPr>
        <w:t>the odds of any rogue state using asteroids</w:t>
      </w:r>
      <w:r w:rsidRPr="000148CD">
        <w:rPr>
          <w:rFonts w:ascii="Calibri" w:eastAsia="Calibri" w:hAnsi="Calibri" w:cs="Calibri"/>
          <w:b/>
          <w:iCs/>
          <w:u w:val="single"/>
          <w:lang w:eastAsia="en-US"/>
        </w:rPr>
        <w:t xml:space="preserve"> to rain death down on its enemies </w:t>
      </w:r>
      <w:r w:rsidRPr="000148CD">
        <w:rPr>
          <w:rFonts w:ascii="Calibri" w:eastAsia="Calibri" w:hAnsi="Calibri" w:cs="Calibri"/>
          <w:b/>
          <w:iCs/>
          <w:highlight w:val="green"/>
          <w:u w:val="single"/>
          <w:lang w:eastAsia="en-US"/>
        </w:rPr>
        <w:t>are minuscule</w:t>
      </w:r>
      <w:r w:rsidRPr="000148CD">
        <w:rPr>
          <w:rFonts w:ascii="Calibri" w:eastAsia="Calibri" w:hAnsi="Calibri" w:cs="Calibri"/>
          <w:sz w:val="16"/>
          <w:lang w:eastAsia="en-US"/>
        </w:rPr>
        <w:t xml:space="preserve">, </w:t>
      </w:r>
      <w:r w:rsidRPr="000148CD">
        <w:rPr>
          <w:rFonts w:ascii="Calibri" w:eastAsia="Calibri" w:hAnsi="Calibri" w:cs="Calibri"/>
          <w:u w:val="single"/>
          <w:lang w:eastAsia="en-US"/>
        </w:rPr>
        <w:t>experts say.</w:t>
      </w:r>
      <w:r w:rsidRPr="000148CD">
        <w:rPr>
          <w:rFonts w:ascii="Calibri" w:eastAsia="Calibri" w:hAnsi="Calibri" w:cs="Calibri"/>
          <w:sz w:val="16"/>
          <w:lang w:eastAsia="en-US"/>
        </w:rPr>
        <w:t xml:space="preserve"> "</w:t>
      </w:r>
      <w:r w:rsidRPr="000148CD">
        <w:rPr>
          <w:rFonts w:ascii="Calibri" w:eastAsia="Calibri" w:hAnsi="Calibri" w:cs="Calibri"/>
          <w:b/>
          <w:iCs/>
          <w:highlight w:val="green"/>
          <w:u w:val="single"/>
          <w:lang w:eastAsia="en-US"/>
        </w:rPr>
        <w:t>It's a lousy weapon</w:t>
      </w:r>
      <w:r w:rsidRPr="000148CD">
        <w:rPr>
          <w:rFonts w:ascii="Calibri" w:eastAsia="Calibri" w:hAnsi="Calibri" w:cs="Calibri"/>
          <w:sz w:val="16"/>
          <w:lang w:eastAsia="en-US"/>
        </w:rPr>
        <w:t>," said former astronaut Rusty Schweickart, chairman of the B612 Foundation, a group dedicated to predicting and preventing cataclysmic asteroid impacts on Earth. "</w:t>
      </w:r>
      <w:r w:rsidRPr="000148CD">
        <w:rPr>
          <w:rFonts w:ascii="Calibri" w:eastAsia="Calibri" w:hAnsi="Calibri" w:cs="Calibri"/>
          <w:b/>
          <w:iCs/>
          <w:highlight w:val="green"/>
          <w:u w:val="single"/>
          <w:lang w:eastAsia="en-US"/>
        </w:rPr>
        <w:t xml:space="preserve">You get a chance to use one </w:t>
      </w:r>
      <w:r w:rsidRPr="000148CD">
        <w:rPr>
          <w:rFonts w:ascii="Calibri" w:eastAsia="Calibri" w:hAnsi="Calibri" w:cs="Calibri"/>
          <w:b/>
          <w:iCs/>
          <w:highlight w:val="green"/>
          <w:u w:val="single"/>
          <w:bdr w:val="single" w:sz="18" w:space="0" w:color="auto"/>
          <w:lang w:eastAsia="en-US"/>
        </w:rPr>
        <w:t>once every several hundred years</w:t>
      </w:r>
      <w:r w:rsidRPr="000148CD">
        <w:rPr>
          <w:rFonts w:ascii="Calibri" w:eastAsia="Calibri" w:hAnsi="Calibri" w:cs="Calibri"/>
          <w:u w:val="single"/>
          <w:lang w:eastAsia="en-US"/>
        </w:rPr>
        <w:t>,"</w:t>
      </w:r>
      <w:r w:rsidRPr="000148CD">
        <w:rPr>
          <w:rFonts w:ascii="Calibri" w:eastAsia="Calibri" w:hAnsi="Calibri" w:cs="Calibri"/>
          <w:sz w:val="16"/>
          <w:lang w:eastAsia="en-US"/>
        </w:rPr>
        <w:t xml:space="preserve"> Schweickart said during a recent panel discussion called "Moving an Asteroid" at the California Institute of Technology in Pasadena. "And </w:t>
      </w:r>
      <w:r w:rsidRPr="000148CD">
        <w:rPr>
          <w:rFonts w:ascii="Calibri" w:eastAsia="Calibri" w:hAnsi="Calibri" w:cs="Calibri"/>
          <w:b/>
          <w:iCs/>
          <w:highlight w:val="green"/>
          <w:u w:val="single"/>
          <w:lang w:eastAsia="en-US"/>
        </w:rPr>
        <w:t>even then, you can only deflect it to hit someplace along a sort of arbitrary line</w:t>
      </w:r>
      <w:r w:rsidRPr="000148CD">
        <w:rPr>
          <w:rFonts w:ascii="Calibri" w:eastAsia="Calibri" w:hAnsi="Calibri" w:cs="Calibri"/>
          <w:highlight w:val="green"/>
          <w:u w:val="single"/>
          <w:lang w:eastAsia="en-US"/>
        </w:rPr>
        <w:t xml:space="preserve"> </w:t>
      </w:r>
      <w:r w:rsidRPr="000148CD">
        <w:rPr>
          <w:rFonts w:ascii="Calibri" w:eastAsia="Calibri" w:hAnsi="Calibri" w:cs="Calibri"/>
          <w:u w:val="single"/>
          <w:lang w:eastAsia="en-US"/>
        </w:rPr>
        <w:t>across the Earth</w:t>
      </w:r>
      <w:r w:rsidRPr="000148CD">
        <w:rPr>
          <w:rFonts w:ascii="Calibri" w:eastAsia="Calibri" w:hAnsi="Calibri" w:cs="Calibri"/>
          <w:sz w:val="16"/>
          <w:lang w:eastAsia="en-US"/>
        </w:rPr>
        <w:t xml:space="preserve">." [Top 10 Space Weapons] Serious spaceflight skills Changing the orbit of a massive asteroid hurtling through deep space sounds like a daunting task, but our species knows how to do it. For example, we could launch a spacecraft that would rendezvous with an asteroid, then travel alongside it for months or years. Over time, the probe's modest gravity would tug on the space rock, pulling it into a different orbit, Schweickart said. Given enough time to act, this so-called "gravity tractor" method could work in quite precise and predictable ways. And we've demonstrated the skills necessary to make it happen. Multiple missions have met up with asteroids in deep space. For example, NASA's Dawn spacecraft is currently in orbit around Vesta, the second-largest object in the main asteroid belt between Mars and Jupiter. And in 2005, Japan's Hayabusa probe rendezvoused with a space rock called Itokawa. The craft even scraped some samples off Itokawa and sent them back to Earth for analysis. It's a good thing we possess these potential asteroid-moving skills, Schweickart said, for they may save our bacon someday. Earth has been pummeled by many dangerous asteroids throughout its history, and </w:t>
      </w:r>
      <w:r w:rsidRPr="000148CD">
        <w:rPr>
          <w:rFonts w:ascii="Calibri" w:eastAsia="Calibri" w:hAnsi="Calibri" w:cs="Calibri"/>
          <w:u w:val="single"/>
          <w:lang w:eastAsia="en-US"/>
        </w:rPr>
        <w:t>there's no reason to think the barrage will stop in the future. Space rocks big enough to cause major damage and disruption to the global economy and society</w:t>
      </w:r>
      <w:r w:rsidRPr="000148CD">
        <w:rPr>
          <w:rFonts w:ascii="Calibri" w:eastAsia="Calibri" w:hAnsi="Calibri" w:cs="Calibri"/>
          <w:sz w:val="16"/>
          <w:lang w:eastAsia="en-US"/>
        </w:rPr>
        <w:t xml:space="preserve"> (were they to strike a populated area today) </w:t>
      </w:r>
      <w:r w:rsidRPr="000148CD">
        <w:rPr>
          <w:rFonts w:ascii="Calibri" w:eastAsia="Calibri" w:hAnsi="Calibri" w:cs="Calibri"/>
          <w:u w:val="single"/>
          <w:lang w:eastAsia="en-US"/>
        </w:rPr>
        <w:t>have hit Earth</w:t>
      </w:r>
      <w:r w:rsidRPr="000148CD">
        <w:rPr>
          <w:rFonts w:ascii="Calibri" w:eastAsia="Calibri" w:hAnsi="Calibri" w:cs="Calibri"/>
          <w:sz w:val="16"/>
          <w:lang w:eastAsia="en-US"/>
        </w:rPr>
        <w:t xml:space="preserve">, on average, </w:t>
      </w:r>
      <w:r w:rsidRPr="000148CD">
        <w:rPr>
          <w:rFonts w:ascii="Calibri" w:eastAsia="Calibri" w:hAnsi="Calibri" w:cs="Calibri"/>
          <w:u w:val="single"/>
          <w:lang w:eastAsia="en-US"/>
        </w:rPr>
        <w:t>every 200 or 300 years, S</w:t>
      </w:r>
      <w:r w:rsidRPr="000148CD">
        <w:rPr>
          <w:rFonts w:ascii="Calibri" w:eastAsia="Calibri" w:hAnsi="Calibri" w:cs="Calibri"/>
          <w:sz w:val="16"/>
          <w:lang w:eastAsia="en-US"/>
        </w:rPr>
        <w:t xml:space="preserve">chweickart said. Firing a weapon once every 300 years That bombardment rate is scarily frequent to anyone worried about the long-term survival of human civilization. But </w:t>
      </w:r>
      <w:r w:rsidRPr="000148CD">
        <w:rPr>
          <w:rFonts w:ascii="Calibri" w:eastAsia="Calibri" w:hAnsi="Calibri" w:cs="Calibri"/>
          <w:b/>
          <w:iCs/>
          <w:highlight w:val="green"/>
          <w:u w:val="single"/>
          <w:bdr w:val="single" w:sz="18" w:space="0" w:color="auto"/>
          <w:lang w:eastAsia="en-US"/>
        </w:rPr>
        <w:t>it's not nearly frequent enough</w:t>
      </w:r>
      <w:r w:rsidRPr="000148CD">
        <w:rPr>
          <w:rFonts w:ascii="Calibri" w:eastAsia="Calibri" w:hAnsi="Calibri" w:cs="Calibri"/>
          <w:b/>
          <w:iCs/>
          <w:highlight w:val="green"/>
          <w:u w:val="single"/>
          <w:lang w:eastAsia="en-US"/>
        </w:rPr>
        <w:t xml:space="preserve"> </w:t>
      </w:r>
      <w:r w:rsidRPr="000148CD">
        <w:rPr>
          <w:rFonts w:ascii="Calibri" w:eastAsia="Calibri" w:hAnsi="Calibri" w:cs="Calibri"/>
          <w:b/>
          <w:iCs/>
          <w:u w:val="single"/>
          <w:lang w:eastAsia="en-US"/>
        </w:rPr>
        <w:t>to make asteroids good weapons</w:t>
      </w:r>
      <w:r w:rsidRPr="000148CD">
        <w:rPr>
          <w:rFonts w:ascii="Calibri" w:eastAsia="Calibri" w:hAnsi="Calibri" w:cs="Calibri"/>
          <w:u w:val="single"/>
          <w:lang w:eastAsia="en-US"/>
        </w:rPr>
        <w:t xml:space="preserve"> of mass destruction, </w:t>
      </w:r>
      <w:r w:rsidRPr="000148CD">
        <w:rPr>
          <w:rFonts w:ascii="Calibri" w:eastAsia="Calibri" w:hAnsi="Calibri" w:cs="Calibri"/>
          <w:sz w:val="16"/>
          <w:lang w:eastAsia="en-US"/>
        </w:rPr>
        <w:t>according to Schweickart. [5 Reasons to Care About Asteroids] "</w:t>
      </w:r>
      <w:r w:rsidRPr="000148CD">
        <w:rPr>
          <w:rFonts w:ascii="Calibri" w:eastAsia="Calibri" w:hAnsi="Calibri" w:cs="Calibri"/>
          <w:u w:val="single"/>
          <w:lang w:eastAsia="en-US"/>
        </w:rPr>
        <w:t>You're going to have an opportunity once every two or three hundred years to go up and have a weapon to hit Baghdad</w:t>
      </w:r>
      <w:r w:rsidRPr="000148CD">
        <w:rPr>
          <w:rFonts w:ascii="Calibri" w:eastAsia="Calibri" w:hAnsi="Calibri" w:cs="Calibri"/>
          <w:sz w:val="16"/>
          <w:lang w:eastAsia="en-US"/>
        </w:rPr>
        <w:t>," Schweickart said. "</w:t>
      </w:r>
      <w:r w:rsidRPr="000148CD">
        <w:rPr>
          <w:rFonts w:ascii="Calibri" w:eastAsia="Calibri" w:hAnsi="Calibri" w:cs="Calibri"/>
          <w:u w:val="single"/>
          <w:lang w:eastAsia="en-US"/>
        </w:rPr>
        <w:t>Of course</w:t>
      </w:r>
      <w:r w:rsidRPr="000148CD">
        <w:rPr>
          <w:rFonts w:ascii="Calibri" w:eastAsia="Calibri" w:hAnsi="Calibri" w:cs="Calibri"/>
          <w:sz w:val="16"/>
          <w:lang w:eastAsia="en-US"/>
        </w:rPr>
        <w:t xml:space="preserve">, the problem is that </w:t>
      </w:r>
      <w:r w:rsidRPr="000148CD">
        <w:rPr>
          <w:rFonts w:ascii="Calibri" w:eastAsia="Calibri" w:hAnsi="Calibri" w:cs="Calibri"/>
          <w:u w:val="single"/>
          <w:lang w:eastAsia="en-US"/>
        </w:rPr>
        <w:t>by that time, the Zambian space program is the world's premier space program, and Baghdad is a buddy of yours</w:t>
      </w:r>
      <w:r w:rsidRPr="000148CD">
        <w:rPr>
          <w:rFonts w:ascii="Calibri" w:eastAsia="Calibri" w:hAnsi="Calibri" w:cs="Calibri"/>
          <w:sz w:val="16"/>
          <w:lang w:eastAsia="en-US"/>
        </w:rPr>
        <w:t xml:space="preserve">." </w:t>
      </w:r>
      <w:r w:rsidRPr="000148CD">
        <w:rPr>
          <w:rFonts w:ascii="Calibri" w:eastAsia="Calibri" w:hAnsi="Calibri" w:cs="Calibri"/>
          <w:u w:val="single"/>
          <w:lang w:eastAsia="en-US"/>
        </w:rPr>
        <w:t>Potential asteroid wranglers</w:t>
      </w:r>
      <w:r w:rsidRPr="000148CD">
        <w:rPr>
          <w:rFonts w:ascii="Calibri" w:eastAsia="Calibri" w:hAnsi="Calibri" w:cs="Calibri"/>
          <w:sz w:val="16"/>
          <w:lang w:eastAsia="en-US"/>
        </w:rPr>
        <w:t xml:space="preserve"> also </w:t>
      </w:r>
      <w:r w:rsidRPr="000148CD">
        <w:rPr>
          <w:rFonts w:ascii="Calibri" w:eastAsia="Calibri" w:hAnsi="Calibri" w:cs="Calibri"/>
          <w:b/>
          <w:iCs/>
          <w:highlight w:val="green"/>
          <w:u w:val="single"/>
          <w:lang w:eastAsia="en-US"/>
        </w:rPr>
        <w:t>wouldn't be able to direct a space rock just anywhere</w:t>
      </w:r>
      <w:r w:rsidRPr="000148CD">
        <w:rPr>
          <w:rFonts w:ascii="Calibri" w:eastAsia="Calibri" w:hAnsi="Calibri" w:cs="Calibri"/>
          <w:u w:val="single"/>
          <w:lang w:eastAsia="en-US"/>
        </w:rPr>
        <w:t xml:space="preserve"> on Eart</w:t>
      </w:r>
      <w:r w:rsidRPr="000148CD">
        <w:rPr>
          <w:rFonts w:ascii="Calibri" w:eastAsia="Calibri" w:hAnsi="Calibri" w:cs="Calibri"/>
          <w:sz w:val="16"/>
          <w:lang w:eastAsia="en-US"/>
        </w:rPr>
        <w:t xml:space="preserve">h, he added. For the foreseeable future, </w:t>
      </w:r>
      <w:r w:rsidRPr="000148CD">
        <w:rPr>
          <w:rFonts w:ascii="Calibri" w:eastAsia="Calibri" w:hAnsi="Calibri" w:cs="Calibri"/>
          <w:u w:val="single"/>
          <w:lang w:eastAsia="en-US"/>
        </w:rPr>
        <w:t>we'll be able only to speed up or slow down an asteroid, moving it in an "east-west" direction</w:t>
      </w:r>
      <w:r w:rsidRPr="000148CD">
        <w:rPr>
          <w:rFonts w:ascii="Calibri" w:eastAsia="Calibri" w:hAnsi="Calibri" w:cs="Calibri"/>
          <w:sz w:val="16"/>
          <w:lang w:eastAsia="en-US"/>
        </w:rPr>
        <w:t xml:space="preserve"> along its trajectory. </w:t>
      </w:r>
      <w:r w:rsidRPr="000148CD">
        <w:rPr>
          <w:rFonts w:ascii="Calibri" w:eastAsia="Calibri" w:hAnsi="Calibri" w:cs="Calibri"/>
          <w:b/>
          <w:iCs/>
          <w:highlight w:val="green"/>
          <w:u w:val="single"/>
          <w:lang w:eastAsia="en-US"/>
        </w:rPr>
        <w:t>Moving it in the "north-south" plane is not an option.</w:t>
      </w:r>
      <w:r w:rsidRPr="000148CD">
        <w:rPr>
          <w:rFonts w:ascii="Calibri" w:eastAsia="Calibri" w:hAnsi="Calibri" w:cs="Calibri"/>
          <w:b/>
          <w:iCs/>
          <w:u w:val="single"/>
          <w:lang w:eastAsia="en-US"/>
        </w:rPr>
        <w:t xml:space="preserve"> </w:t>
      </w:r>
      <w:r w:rsidRPr="000148CD">
        <w:rPr>
          <w:rFonts w:ascii="Calibri" w:eastAsia="Calibri" w:hAnsi="Calibri" w:cs="Calibri"/>
          <w:sz w:val="16"/>
          <w:lang w:eastAsia="en-US"/>
        </w:rPr>
        <w:t>"</w:t>
      </w:r>
      <w:r w:rsidRPr="000148CD">
        <w:rPr>
          <w:rFonts w:ascii="Calibri" w:eastAsia="Calibri" w:hAnsi="Calibri" w:cs="Calibri"/>
          <w:b/>
          <w:iCs/>
          <w:highlight w:val="green"/>
          <w:u w:val="single"/>
          <w:lang w:eastAsia="en-US"/>
        </w:rPr>
        <w:t>If you do anything other than speed up or slow down the asteroid, it has almost no effect</w:t>
      </w:r>
      <w:r w:rsidRPr="000148CD">
        <w:rPr>
          <w:rFonts w:ascii="Calibri" w:eastAsia="Calibri" w:hAnsi="Calibri" w:cs="Calibri"/>
          <w:sz w:val="16"/>
          <w:lang w:eastAsia="en-US"/>
        </w:rPr>
        <w:t>," Schweickart said. "</w:t>
      </w:r>
      <w:r w:rsidRPr="000148CD">
        <w:rPr>
          <w:rFonts w:ascii="Calibri" w:eastAsia="Calibri" w:hAnsi="Calibri" w:cs="Calibri"/>
          <w:u w:val="single"/>
          <w:lang w:eastAsia="en-US"/>
        </w:rPr>
        <w:t>You've got to go along that line; it's the only way physics lets you do i</w:t>
      </w:r>
      <w:r w:rsidRPr="000148CD">
        <w:rPr>
          <w:rFonts w:ascii="Calibri" w:eastAsia="Calibri" w:hAnsi="Calibri" w:cs="Calibri"/>
          <w:sz w:val="16"/>
          <w:lang w:eastAsia="en-US"/>
        </w:rPr>
        <w:t xml:space="preserve">t." So anyone wishing to asteroid-bomb the United States would have to manipulate a space rock whose trajectory already crossed American territory. The trick would be tweaking its velocity enough to ensure an impact on American soil. In practice, therefore, </w:t>
      </w:r>
      <w:r w:rsidRPr="000148CD">
        <w:rPr>
          <w:rFonts w:ascii="Calibri" w:eastAsia="Calibri" w:hAnsi="Calibri" w:cs="Calibri"/>
          <w:b/>
          <w:iCs/>
          <w:u w:val="single"/>
          <w:lang w:eastAsia="en-US"/>
        </w:rPr>
        <w:t xml:space="preserve">the wait for a suitable asteroid weapon could be considerably longer than 200 or 300 years. </w:t>
      </w:r>
      <w:r w:rsidRPr="000148CD">
        <w:rPr>
          <w:rFonts w:ascii="Calibri" w:eastAsia="Calibri" w:hAnsi="Calibri" w:cs="Calibri"/>
          <w:sz w:val="16"/>
          <w:lang w:eastAsia="en-US"/>
        </w:rPr>
        <w:t xml:space="preserve">Protecting Earth Schweickart and other panelists argued that </w:t>
      </w:r>
      <w:r w:rsidRPr="000148CD">
        <w:rPr>
          <w:rFonts w:ascii="Calibri" w:eastAsia="Calibri" w:hAnsi="Calibri" w:cs="Calibri"/>
          <w:u w:val="single"/>
          <w:lang w:eastAsia="en-US"/>
        </w:rPr>
        <w:t xml:space="preserve">humanity will need to deflect a killer asteroid away from Earth someday. </w:t>
      </w:r>
      <w:r w:rsidRPr="000148CD">
        <w:rPr>
          <w:rFonts w:ascii="Calibri" w:eastAsia="Calibri" w:hAnsi="Calibri" w:cs="Calibri"/>
          <w:b/>
          <w:iCs/>
          <w:u w:val="single"/>
          <w:lang w:eastAsia="en-US"/>
        </w:rPr>
        <w:t>It would be a shame</w:t>
      </w:r>
      <w:r w:rsidRPr="000148CD">
        <w:rPr>
          <w:rFonts w:ascii="Calibri" w:eastAsia="Calibri" w:hAnsi="Calibri" w:cs="Calibri"/>
          <w:sz w:val="16"/>
          <w:lang w:eastAsia="en-US"/>
        </w:rPr>
        <w:t xml:space="preserve">, they said, </w:t>
      </w:r>
      <w:r w:rsidRPr="000148CD">
        <w:rPr>
          <w:rFonts w:ascii="Calibri" w:eastAsia="Calibri" w:hAnsi="Calibri" w:cs="Calibri"/>
          <w:b/>
          <w:iCs/>
          <w:u w:val="single"/>
          <w:lang w:eastAsia="en-US"/>
        </w:rPr>
        <w:t>if unfounded fears</w:t>
      </w:r>
      <w:r w:rsidRPr="000148CD">
        <w:rPr>
          <w:rFonts w:ascii="Calibri" w:eastAsia="Calibri" w:hAnsi="Calibri" w:cs="Calibri"/>
          <w:u w:val="single"/>
          <w:lang w:eastAsia="en-US"/>
        </w:rPr>
        <w:t xml:space="preserve"> about possible nefarious uses of asteroid-moving technology </w:t>
      </w:r>
      <w:r w:rsidRPr="000148CD">
        <w:rPr>
          <w:rFonts w:ascii="Calibri" w:eastAsia="Calibri" w:hAnsi="Calibri" w:cs="Calibri"/>
          <w:b/>
          <w:iCs/>
          <w:u w:val="single"/>
          <w:lang w:eastAsia="en-US"/>
        </w:rPr>
        <w:t>impeded its development</w:t>
      </w:r>
      <w:r w:rsidRPr="000148CD">
        <w:rPr>
          <w:rFonts w:ascii="Calibri" w:eastAsia="Calibri" w:hAnsi="Calibri" w:cs="Calibri"/>
          <w:sz w:val="16"/>
          <w:lang w:eastAsia="en-US"/>
        </w:rPr>
        <w:t xml:space="preserve">. "The public perception of asteroids can be pretty scary," Schweickart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0148CD">
        <w:rPr>
          <w:rFonts w:ascii="Calibri" w:eastAsia="Calibri" w:hAnsi="Calibri" w:cs="Calibri"/>
          <w:u w:val="single"/>
          <w:lang w:eastAsia="en-US"/>
        </w:rPr>
        <w:t>There are plenty of much more viable space weapons than asteroids</w:t>
      </w:r>
      <w:r w:rsidRPr="000148CD">
        <w:rPr>
          <w:rFonts w:ascii="Calibri" w:eastAsia="Calibri" w:hAnsi="Calibri" w:cs="Calibri"/>
          <w:sz w:val="16"/>
          <w:lang w:eastAsia="en-US"/>
        </w:rPr>
        <w:t xml:space="preserve"> already up there. "Space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6A7F9608" w14:textId="77777777" w:rsidR="000148CD" w:rsidRPr="000148CD" w:rsidRDefault="000148CD" w:rsidP="000148CD">
      <w:pPr>
        <w:rPr>
          <w:rFonts w:ascii="Calibri" w:eastAsia="Calibri" w:hAnsi="Calibri" w:cs="Calibri"/>
          <w:sz w:val="16"/>
          <w:lang w:eastAsia="en-US"/>
        </w:rPr>
      </w:pPr>
    </w:p>
    <w:p w14:paraId="3BABA07A"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Concede asteroid collisions cause extinction – means 0 impact to limited deflection because any asteroid collision wipes out humanity regardless of where the collision is so no war could emerge afterward</w:t>
      </w:r>
    </w:p>
    <w:p w14:paraId="42382D8E" w14:textId="77777777" w:rsidR="000148CD" w:rsidRPr="000148CD" w:rsidRDefault="000148CD" w:rsidP="000148CD">
      <w:pPr>
        <w:rPr>
          <w:rFonts w:ascii="Calibri" w:eastAsia="Calibri" w:hAnsi="Calibri" w:cs="Calibri"/>
          <w:lang w:eastAsia="en-US"/>
        </w:rPr>
      </w:pPr>
    </w:p>
    <w:p w14:paraId="00387423"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Satellites are crucial for large, industrial megafarms</w:t>
      </w:r>
    </w:p>
    <w:p w14:paraId="10CC0423"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Les </w:t>
      </w:r>
      <w:r w:rsidRPr="000148CD">
        <w:rPr>
          <w:rFonts w:ascii="Calibri" w:eastAsia="Calibri" w:hAnsi="Calibri" w:cs="Calibri"/>
          <w:b/>
          <w:bCs/>
          <w:sz w:val="26"/>
          <w:lang w:eastAsia="en-US"/>
        </w:rPr>
        <w:t>Johnson 13</w:t>
      </w:r>
      <w:r w:rsidRPr="000148CD">
        <w:rPr>
          <w:rFonts w:ascii="Calibri" w:eastAsia="Calibri" w:hAnsi="Calibri" w:cs="Calibri"/>
          <w:lang w:eastAsia="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7DC766A3"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Agriculture</w:t>
      </w:r>
    </w:p>
    <w:p w14:paraId="65B98510"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u w:val="single"/>
          <w:lang w:eastAsia="en-US"/>
        </w:rPr>
        <w:t xml:space="preserve">To feed the Earth's growing population affordably, </w:t>
      </w:r>
      <w:r w:rsidRPr="000148CD">
        <w:rPr>
          <w:rFonts w:ascii="Calibri" w:eastAsia="Calibri" w:hAnsi="Calibri" w:cs="Calibri"/>
          <w:highlight w:val="green"/>
          <w:u w:val="single"/>
          <w:lang w:eastAsia="en-US"/>
        </w:rPr>
        <w:t>farming has gone from</w:t>
      </w:r>
      <w:r w:rsidRPr="000148CD">
        <w:rPr>
          <w:rFonts w:ascii="Calibri" w:eastAsia="Calibri" w:hAnsi="Calibri" w:cs="Calibri"/>
          <w:u w:val="single"/>
          <w:lang w:eastAsia="en-US"/>
        </w:rPr>
        <w:t xml:space="preserve"> a </w:t>
      </w:r>
      <w:r w:rsidRPr="000148CD">
        <w:rPr>
          <w:rFonts w:ascii="Calibri" w:eastAsia="Calibri" w:hAnsi="Calibri" w:cs="Calibri"/>
          <w:b/>
          <w:iCs/>
          <w:u w:val="single"/>
          <w:lang w:eastAsia="en-US"/>
        </w:rPr>
        <w:t xml:space="preserve">mostly </w:t>
      </w:r>
      <w:r w:rsidRPr="000148CD">
        <w:rPr>
          <w:rFonts w:ascii="Calibri" w:eastAsia="Calibri" w:hAnsi="Calibri" w:cs="Calibri"/>
          <w:b/>
          <w:iCs/>
          <w:highlight w:val="green"/>
          <w:u w:val="single"/>
          <w:lang w:eastAsia="en-US"/>
        </w:rPr>
        <w:t>decentralized, family-owned business</w:t>
      </w:r>
      <w:r w:rsidRPr="000148CD">
        <w:rPr>
          <w:rFonts w:ascii="Calibri" w:eastAsia="Calibri" w:hAnsi="Calibri" w:cs="Calibri"/>
          <w:highlight w:val="green"/>
          <w:u w:val="single"/>
          <w:lang w:eastAsia="en-US"/>
        </w:rPr>
        <w:t xml:space="preserve"> to </w:t>
      </w:r>
      <w:r w:rsidRPr="000148CD">
        <w:rPr>
          <w:rFonts w:ascii="Calibri" w:eastAsia="Calibri" w:hAnsi="Calibri" w:cs="Calibri"/>
          <w:b/>
          <w:iCs/>
          <w:highlight w:val="green"/>
          <w:u w:val="single"/>
          <w:lang w:eastAsia="en-US"/>
        </w:rPr>
        <w:t>corporate farming</w:t>
      </w:r>
      <w:r w:rsidRPr="000148CD">
        <w:rPr>
          <w:rFonts w:ascii="Calibri" w:eastAsia="Calibri" w:hAnsi="Calibri" w:cs="Calibri"/>
          <w:highlight w:val="green"/>
          <w:u w:val="single"/>
          <w:lang w:eastAsia="en-US"/>
        </w:rPr>
        <w:t xml:space="preserve"> on a </w:t>
      </w:r>
      <w:r w:rsidRPr="000148CD">
        <w:rPr>
          <w:rFonts w:ascii="Calibri" w:eastAsia="Calibri" w:hAnsi="Calibri" w:cs="Calibri"/>
          <w:b/>
          <w:iCs/>
          <w:highlight w:val="green"/>
          <w:u w:val="single"/>
          <w:lang w:eastAsia="en-US"/>
        </w:rPr>
        <w:t>scale</w:t>
      </w:r>
      <w:r w:rsidRPr="000148CD">
        <w:rPr>
          <w:rFonts w:ascii="Calibri" w:eastAsia="Calibri" w:hAnsi="Calibri" w:cs="Calibri"/>
          <w:highlight w:val="green"/>
          <w:u w:val="single"/>
          <w:lang w:eastAsia="en-US"/>
        </w:rPr>
        <w:t xml:space="preserve"> never</w:t>
      </w:r>
      <w:r w:rsidRPr="000148CD">
        <w:rPr>
          <w:rFonts w:ascii="Calibri" w:eastAsia="Calibri" w:hAnsi="Calibri" w:cs="Calibri"/>
          <w:u w:val="single"/>
          <w:lang w:eastAsia="en-US"/>
        </w:rPr>
        <w:t xml:space="preserve"> before </w:t>
      </w:r>
      <w:r w:rsidRPr="000148CD">
        <w:rPr>
          <w:rFonts w:ascii="Calibri" w:eastAsia="Calibri" w:hAnsi="Calibri" w:cs="Calibri"/>
          <w:highlight w:val="green"/>
          <w:u w:val="single"/>
          <w:lang w:eastAsia="en-US"/>
        </w:rPr>
        <w:t>imagined</w:t>
      </w:r>
      <w:r w:rsidRPr="000148CD">
        <w:rPr>
          <w:rFonts w:ascii="Calibri" w:eastAsia="Calibri" w:hAnsi="Calibri" w:cs="Calibri"/>
          <w:lang w:eastAsia="en-US"/>
        </w:rPr>
        <w:t xml:space="preserve">. These </w:t>
      </w:r>
      <w:r w:rsidRPr="000148CD">
        <w:rPr>
          <w:rFonts w:ascii="Calibri" w:eastAsia="Calibri" w:hAnsi="Calibri" w:cs="Calibri"/>
          <w:b/>
          <w:iCs/>
          <w:highlight w:val="green"/>
          <w:u w:val="single"/>
          <w:lang w:eastAsia="en-US"/>
        </w:rPr>
        <w:t>industrial megafarms</w:t>
      </w:r>
      <w:r w:rsidRPr="000148CD">
        <w:rPr>
          <w:rFonts w:ascii="Calibri" w:eastAsia="Calibri" w:hAnsi="Calibri" w:cs="Calibri"/>
          <w:u w:val="single"/>
          <w:lang w:eastAsia="en-US"/>
        </w:rPr>
        <w:t xml:space="preserve"> are a</w:t>
      </w:r>
      <w:r w:rsidRPr="000148CD">
        <w:rPr>
          <w:rFonts w:ascii="Calibri" w:eastAsia="Calibri" w:hAnsi="Calibri" w:cs="Calibri"/>
          <w:lang w:eastAsia="en-US"/>
        </w:rPr>
        <w:t xml:space="preserve"> primary </w:t>
      </w:r>
      <w:r w:rsidRPr="000148CD">
        <w:rPr>
          <w:rFonts w:ascii="Calibri" w:eastAsia="Calibri" w:hAnsi="Calibri" w:cs="Calibri"/>
          <w:u w:val="single"/>
          <w:lang w:eastAsia="en-US"/>
        </w:rPr>
        <w:t>reason</w:t>
      </w:r>
      <w:r w:rsidRPr="000148CD">
        <w:rPr>
          <w:rFonts w:ascii="Calibri" w:eastAsia="Calibri" w:hAnsi="Calibri" w:cs="Calibri"/>
          <w:lang w:eastAsia="en-US"/>
        </w:rPr>
        <w:t xml:space="preserve"> that </w:t>
      </w:r>
      <w:r w:rsidRPr="000148CD">
        <w:rPr>
          <w:rFonts w:ascii="Calibri" w:eastAsia="Calibri" w:hAnsi="Calibri" w:cs="Calibri"/>
          <w:u w:val="single"/>
          <w:lang w:eastAsia="en-US"/>
        </w:rPr>
        <w:t>many</w:t>
      </w:r>
      <w:r w:rsidRPr="000148CD">
        <w:rPr>
          <w:rFonts w:ascii="Calibri" w:eastAsia="Calibri" w:hAnsi="Calibri" w:cs="Calibri"/>
          <w:lang w:eastAsia="en-US"/>
        </w:rPr>
        <w:t xml:space="preserve"> people in the world can </w:t>
      </w:r>
      <w:r w:rsidRPr="000148CD">
        <w:rPr>
          <w:rFonts w:ascii="Calibri" w:eastAsia="Calibri" w:hAnsi="Calibri" w:cs="Calibri"/>
          <w:u w:val="single"/>
          <w:lang w:eastAsia="en-US"/>
        </w:rPr>
        <w:t>enjoy</w:t>
      </w:r>
      <w:r w:rsidRPr="000148CD">
        <w:rPr>
          <w:rFonts w:ascii="Calibri" w:eastAsia="Calibri" w:hAnsi="Calibri" w:cs="Calibri"/>
          <w:lang w:eastAsia="en-US"/>
        </w:rPr>
        <w:t xml:space="preserve"> plentiful and </w:t>
      </w:r>
      <w:r w:rsidRPr="000148CD">
        <w:rPr>
          <w:rFonts w:ascii="Calibri" w:eastAsia="Calibri" w:hAnsi="Calibri" w:cs="Calibri"/>
          <w:u w:val="single"/>
          <w:lang w:eastAsia="en-US"/>
        </w:rPr>
        <w:t>varied foods</w:t>
      </w:r>
      <w:r w:rsidRPr="000148CD">
        <w:rPr>
          <w:rFonts w:ascii="Calibri" w:eastAsia="Calibri" w:hAnsi="Calibri" w:cs="Calibri"/>
          <w:lang w:eastAsia="en-US"/>
        </w:rPr>
        <w:t xml:space="preserve"> at a reasonable cost. On this scale, deciding what crop to plant in a given field is not just business - it's science. </w:t>
      </w:r>
      <w:r w:rsidRPr="000148CD">
        <w:rPr>
          <w:rFonts w:ascii="Calibri" w:eastAsia="Calibri" w:hAnsi="Calibri" w:cs="Calibri"/>
          <w:u w:val="single"/>
          <w:lang w:eastAsia="en-US"/>
        </w:rPr>
        <w:t>And</w:t>
      </w:r>
      <w:r w:rsidRPr="000148CD">
        <w:rPr>
          <w:rFonts w:ascii="Calibri" w:eastAsia="Calibri" w:hAnsi="Calibri" w:cs="Calibri"/>
          <w:lang w:eastAsia="en-US"/>
        </w:rPr>
        <w:t xml:space="preserve"> the science </w:t>
      </w:r>
      <w:r w:rsidRPr="000148CD">
        <w:rPr>
          <w:rFonts w:ascii="Calibri" w:eastAsia="Calibri" w:hAnsi="Calibri" w:cs="Calibri"/>
          <w:b/>
          <w:iCs/>
          <w:highlight w:val="green"/>
          <w:u w:val="single"/>
          <w:lang w:eastAsia="en-US"/>
        </w:rPr>
        <w:t>relies</w:t>
      </w:r>
      <w:r w:rsidRPr="000148CD">
        <w:rPr>
          <w:rFonts w:ascii="Calibri" w:eastAsia="Calibri" w:hAnsi="Calibri" w:cs="Calibri"/>
          <w:u w:val="single"/>
          <w:lang w:eastAsia="en-US"/>
        </w:rPr>
        <w:t xml:space="preserve">, in large part, </w:t>
      </w:r>
      <w:r w:rsidRPr="000148CD">
        <w:rPr>
          <w:rFonts w:ascii="Calibri" w:eastAsia="Calibri" w:hAnsi="Calibri" w:cs="Calibri"/>
          <w:highlight w:val="green"/>
          <w:u w:val="single"/>
          <w:lang w:eastAsia="en-US"/>
        </w:rPr>
        <w:t xml:space="preserve">on </w:t>
      </w:r>
      <w:r w:rsidRPr="000148CD">
        <w:rPr>
          <w:rFonts w:ascii="Calibri" w:eastAsia="Calibri" w:hAnsi="Calibri" w:cs="Calibri"/>
          <w:b/>
          <w:iCs/>
          <w:highlight w:val="green"/>
          <w:u w:val="single"/>
          <w:lang w:eastAsia="en-US"/>
        </w:rPr>
        <w:t>data from space</w:t>
      </w:r>
      <w:r w:rsidRPr="000148CD">
        <w:rPr>
          <w:rFonts w:ascii="Calibri" w:eastAsia="Calibri" w:hAnsi="Calibri" w:cs="Calibri"/>
          <w:lang w:eastAsia="en-US"/>
        </w:rPr>
        <w:t>.</w:t>
      </w:r>
    </w:p>
    <w:p w14:paraId="1932A0FD"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u w:val="single"/>
          <w:lang w:eastAsia="en-US"/>
        </w:rPr>
        <w:t>Companies such as the</w:t>
      </w:r>
      <w:r w:rsidRPr="000148CD">
        <w:rPr>
          <w:rFonts w:ascii="Calibri" w:eastAsia="Calibri" w:hAnsi="Calibri" w:cs="Calibri"/>
          <w:lang w:eastAsia="en-US"/>
        </w:rPr>
        <w:t xml:space="preserve"> Satellite Imaging Corporation </w:t>
      </w:r>
      <w:r w:rsidRPr="000148CD">
        <w:rPr>
          <w:rFonts w:ascii="Calibri" w:eastAsia="Calibri" w:hAnsi="Calibri" w:cs="Calibri"/>
          <w:highlight w:val="green"/>
          <w:u w:val="single"/>
          <w:lang w:eastAsia="en-US"/>
        </w:rPr>
        <w:t>(SIC) provide data</w:t>
      </w:r>
      <w:r w:rsidRPr="000148CD">
        <w:rPr>
          <w:rFonts w:ascii="Calibri" w:eastAsia="Calibri" w:hAnsi="Calibri" w:cs="Calibri"/>
          <w:u w:val="single"/>
          <w:lang w:eastAsia="en-US"/>
        </w:rPr>
        <w:t xml:space="preserve"> from space on overall crop health, soil analysis, and irrigation impacts and efficiencies</w:t>
      </w:r>
      <w:r w:rsidRPr="000148CD">
        <w:rPr>
          <w:rFonts w:ascii="Calibri" w:eastAsia="Calibri" w:hAnsi="Calibri" w:cs="Calibri"/>
          <w:lang w:eastAsia="en-US"/>
        </w:rPr>
        <w:t xml:space="preserve">. From space, you can easily map soil variations, finding areas rich in organic matter and others less so - this allows optimized planting to take advantage of crops that thrive in any given soil environment. </w:t>
      </w:r>
      <w:r w:rsidRPr="000148CD">
        <w:rPr>
          <w:rFonts w:ascii="Calibri" w:eastAsia="Calibri" w:hAnsi="Calibri" w:cs="Calibri"/>
          <w:b/>
          <w:iCs/>
          <w:highlight w:val="green"/>
          <w:u w:val="single"/>
          <w:lang w:eastAsia="en-US"/>
        </w:rPr>
        <w:t>Very large</w:t>
      </w:r>
      <w:r w:rsidRPr="000148CD">
        <w:rPr>
          <w:rFonts w:ascii="Calibri" w:eastAsia="Calibri" w:hAnsi="Calibri" w:cs="Calibri"/>
          <w:highlight w:val="green"/>
          <w:u w:val="single"/>
          <w:lang w:eastAsia="en-US"/>
        </w:rPr>
        <w:t xml:space="preserve"> farms</w:t>
      </w:r>
      <w:r w:rsidRPr="000148CD">
        <w:rPr>
          <w:rFonts w:ascii="Calibri" w:eastAsia="Calibri" w:hAnsi="Calibri" w:cs="Calibri"/>
          <w:lang w:eastAsia="en-US"/>
        </w:rPr>
        <w:t xml:space="preserve"> also </w:t>
      </w:r>
      <w:r w:rsidRPr="000148CD">
        <w:rPr>
          <w:rFonts w:ascii="Calibri" w:eastAsia="Calibri" w:hAnsi="Calibri" w:cs="Calibri"/>
          <w:highlight w:val="green"/>
          <w:u w:val="single"/>
          <w:lang w:eastAsia="en-US"/>
        </w:rPr>
        <w:t>use satellite images to assess</w:t>
      </w:r>
      <w:r w:rsidRPr="000148CD">
        <w:rPr>
          <w:rFonts w:ascii="Calibri" w:eastAsia="Calibri" w:hAnsi="Calibri" w:cs="Calibri"/>
          <w:u w:val="single"/>
          <w:lang w:eastAsia="en-US"/>
        </w:rPr>
        <w:t xml:space="preserve"> the overall </w:t>
      </w:r>
      <w:r w:rsidRPr="000148CD">
        <w:rPr>
          <w:rFonts w:ascii="Calibri" w:eastAsia="Calibri" w:hAnsi="Calibri" w:cs="Calibri"/>
          <w:highlight w:val="green"/>
          <w:u w:val="single"/>
          <w:lang w:eastAsia="en-US"/>
        </w:rPr>
        <w:t>health of</w:t>
      </w:r>
      <w:r w:rsidRPr="000148CD">
        <w:rPr>
          <w:rFonts w:ascii="Calibri" w:eastAsia="Calibri" w:hAnsi="Calibri" w:cs="Calibri"/>
          <w:u w:val="single"/>
          <w:lang w:eastAsia="en-US"/>
        </w:rPr>
        <w:t xml:space="preserve"> their </w:t>
      </w:r>
      <w:r w:rsidRPr="000148CD">
        <w:rPr>
          <w:rFonts w:ascii="Calibri" w:eastAsia="Calibri" w:hAnsi="Calibri" w:cs="Calibri"/>
          <w:highlight w:val="green"/>
          <w:u w:val="single"/>
          <w:lang w:eastAsia="en-US"/>
        </w:rPr>
        <w:t>crops</w:t>
      </w:r>
      <w:r w:rsidRPr="000148CD">
        <w:rPr>
          <w:rFonts w:ascii="Calibri" w:eastAsia="Calibri" w:hAnsi="Calibri" w:cs="Calibri"/>
          <w:u w:val="single"/>
          <w:lang w:eastAsia="en-US"/>
        </w:rPr>
        <w:t xml:space="preserve"> by land area, spotting those that are being impacted by non-optimal soil moisture content, etc., allowing the farmer to take corrective action while there is still time to save the crop</w:t>
      </w:r>
      <w:r w:rsidRPr="000148CD">
        <w:rPr>
          <w:rFonts w:ascii="Calibri" w:eastAsia="Calibri" w:hAnsi="Calibri" w:cs="Calibri"/>
          <w:lang w:eastAsia="en-US"/>
        </w:rPr>
        <w:t>.</w:t>
      </w:r>
    </w:p>
    <w:p w14:paraId="4656CC26" w14:textId="77777777" w:rsidR="000148CD" w:rsidRPr="000148CD" w:rsidRDefault="000148CD" w:rsidP="000148CD">
      <w:pPr>
        <w:keepNext/>
        <w:keepLines/>
        <w:spacing w:before="40" w:after="0"/>
        <w:outlineLvl w:val="3"/>
        <w:rPr>
          <w:rFonts w:ascii="Calibri" w:eastAsia="SimSun" w:hAnsi="Calibri" w:cs="Times New Roman"/>
          <w:b/>
          <w:iCs/>
          <w:sz w:val="26"/>
          <w:lang w:eastAsia="en-US"/>
        </w:rPr>
      </w:pPr>
      <w:r w:rsidRPr="000148CD">
        <w:rPr>
          <w:rFonts w:ascii="Calibri" w:eastAsia="SimSun" w:hAnsi="Calibri" w:cs="Times New Roman"/>
          <w:b/>
          <w:iCs/>
          <w:sz w:val="26"/>
          <w:lang w:eastAsia="en-US"/>
        </w:rPr>
        <w:t xml:space="preserve">Industrial ag’s </w:t>
      </w:r>
      <w:r w:rsidRPr="000148CD">
        <w:rPr>
          <w:rFonts w:ascii="Calibri" w:eastAsia="SimSun" w:hAnsi="Calibri" w:cs="Times New Roman"/>
          <w:b/>
          <w:iCs/>
          <w:sz w:val="26"/>
          <w:u w:val="single"/>
          <w:lang w:eastAsia="en-US"/>
        </w:rPr>
        <w:t>unsustainable</w:t>
      </w:r>
      <w:r w:rsidRPr="000148CD">
        <w:rPr>
          <w:rFonts w:ascii="Calibri" w:eastAsia="SimSun" w:hAnsi="Calibri" w:cs="Times New Roman"/>
          <w:b/>
          <w:iCs/>
          <w:sz w:val="26"/>
          <w:lang w:eastAsia="en-US"/>
        </w:rPr>
        <w:t xml:space="preserve"> and causes </w:t>
      </w:r>
      <w:r w:rsidRPr="000148CD">
        <w:rPr>
          <w:rFonts w:ascii="Calibri" w:eastAsia="SimSun" w:hAnsi="Calibri" w:cs="Times New Roman"/>
          <w:b/>
          <w:iCs/>
          <w:sz w:val="26"/>
          <w:u w:val="single"/>
          <w:lang w:eastAsia="en-US"/>
        </w:rPr>
        <w:t>extinction</w:t>
      </w:r>
    </w:p>
    <w:p w14:paraId="0AE2972A"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Alice </w:t>
      </w:r>
      <w:r w:rsidRPr="000148CD">
        <w:rPr>
          <w:rFonts w:ascii="Calibri" w:eastAsia="Calibri" w:hAnsi="Calibri" w:cs="Calibri"/>
          <w:b/>
          <w:bCs/>
          <w:sz w:val="26"/>
          <w:lang w:eastAsia="en-US"/>
        </w:rPr>
        <w:t>Friedemann 17</w:t>
      </w:r>
      <w:r w:rsidRPr="000148CD">
        <w:rPr>
          <w:rFonts w:ascii="Calibri" w:eastAsia="Calibri" w:hAnsi="Calibri" w:cs="Calibri"/>
          <w:lang w:eastAsia="en-US"/>
        </w:rPr>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31CDD311"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 xml:space="preserve">We hear a lot about how we’re running out of antibiotics.  But </w:t>
      </w:r>
      <w:r w:rsidRPr="000148CD">
        <w:rPr>
          <w:rFonts w:ascii="Calibri" w:eastAsia="Calibri" w:hAnsi="Calibri" w:cs="Calibri"/>
          <w:u w:val="single"/>
          <w:lang w:eastAsia="en-US"/>
        </w:rPr>
        <w:t>we are</w:t>
      </w:r>
      <w:r w:rsidRPr="000148CD">
        <w:rPr>
          <w:rFonts w:ascii="Calibri" w:eastAsia="Calibri" w:hAnsi="Calibri" w:cs="Calibri"/>
          <w:sz w:val="16"/>
          <w:lang w:eastAsia="en-US"/>
        </w:rPr>
        <w:t xml:space="preserve"> also </w:t>
      </w:r>
      <w:r w:rsidRPr="000148CD">
        <w:rPr>
          <w:rFonts w:ascii="Calibri" w:eastAsia="Calibri" w:hAnsi="Calibri" w:cs="Calibri"/>
          <w:u w:val="single"/>
          <w:lang w:eastAsia="en-US"/>
        </w:rPr>
        <w:t xml:space="preserve">doomed to run out of pesticides, because </w:t>
      </w:r>
      <w:r w:rsidRPr="000148CD">
        <w:rPr>
          <w:rFonts w:ascii="Calibri" w:eastAsia="Calibri" w:hAnsi="Calibri" w:cs="Calibri"/>
          <w:highlight w:val="green"/>
          <w:u w:val="single"/>
          <w:lang w:eastAsia="en-US"/>
        </w:rPr>
        <w:t xml:space="preserve">insects </w:t>
      </w:r>
      <w:r w:rsidRPr="000148CD">
        <w:rPr>
          <w:rFonts w:ascii="Calibri" w:eastAsia="Calibri" w:hAnsi="Calibri" w:cs="Calibri"/>
          <w:b/>
          <w:iCs/>
          <w:highlight w:val="green"/>
          <w:u w:val="single"/>
          <w:lang w:eastAsia="en-US"/>
        </w:rPr>
        <w:t>inevitably</w:t>
      </w:r>
      <w:r w:rsidRPr="000148CD">
        <w:rPr>
          <w:rFonts w:ascii="Calibri" w:eastAsia="Calibri" w:hAnsi="Calibri" w:cs="Calibri"/>
          <w:highlight w:val="green"/>
          <w:u w:val="single"/>
          <w:lang w:eastAsia="en-US"/>
        </w:rPr>
        <w:t xml:space="preserve"> develop resistance</w:t>
      </w:r>
      <w:r w:rsidRPr="000148CD">
        <w:rPr>
          <w:rFonts w:ascii="Calibri" w:eastAsia="Calibri" w:hAnsi="Calibri" w:cs="Calibri"/>
          <w:sz w:val="16"/>
          <w:lang w:eastAsia="en-US"/>
        </w:rPr>
        <w:t>, whether toxic chemicals are sprayed directly or genetically engineered into the plants.</w:t>
      </w:r>
    </w:p>
    <w:p w14:paraId="4026FE7B"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 xml:space="preserve">Worse yet, weeds, insects, and fungus develop resistance </w:t>
      </w:r>
      <w:r w:rsidRPr="000148CD">
        <w:rPr>
          <w:rFonts w:ascii="Calibri" w:eastAsia="Calibri" w:hAnsi="Calibri" w:cs="Calibri"/>
          <w:highlight w:val="green"/>
          <w:u w:val="single"/>
          <w:lang w:eastAsia="en-US"/>
        </w:rPr>
        <w:t xml:space="preserve">in </w:t>
      </w:r>
      <w:r w:rsidRPr="000148CD">
        <w:rPr>
          <w:rFonts w:ascii="Calibri" w:eastAsia="Calibri" w:hAnsi="Calibri" w:cs="Calibri"/>
          <w:b/>
          <w:iCs/>
          <w:highlight w:val="green"/>
          <w:u w:val="single"/>
          <w:lang w:eastAsia="en-US"/>
        </w:rPr>
        <w:t>just 5 years</w:t>
      </w:r>
      <w:r w:rsidRPr="000148CD">
        <w:rPr>
          <w:rFonts w:ascii="Calibri" w:eastAsia="Calibri" w:hAnsi="Calibri" w:cs="Calibri"/>
          <w:u w:val="single"/>
          <w:lang w:eastAsia="en-US"/>
        </w:rPr>
        <w:t xml:space="preserve"> on average</w:t>
      </w:r>
      <w:r w:rsidRPr="000148CD">
        <w:rPr>
          <w:rFonts w:ascii="Calibri" w:eastAsia="Calibri" w:hAnsi="Calibri" w:cs="Calibri"/>
          <w:sz w:val="16"/>
          <w:lang w:eastAsia="en-US"/>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32FD7D37"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 xml:space="preserve">And </w:t>
      </w:r>
      <w:r w:rsidRPr="000148CD">
        <w:rPr>
          <w:rFonts w:ascii="Calibri" w:eastAsia="Calibri" w:hAnsi="Calibri" w:cs="Calibri"/>
          <w:u w:val="single"/>
          <w:lang w:eastAsia="en-US"/>
        </w:rPr>
        <w:t>this devil’s bargain hasn’t even provided most of the gains in crop yields</w:t>
      </w:r>
      <w:r w:rsidRPr="000148CD">
        <w:rPr>
          <w:rFonts w:ascii="Calibri" w:eastAsia="Calibri" w:hAnsi="Calibri" w:cs="Calibri"/>
          <w:sz w:val="16"/>
          <w:lang w:eastAsia="en-US"/>
        </w:rPr>
        <w:t>, which is due to natural-gas and phosphate fertilizers plus soil-crushing tractors and harvesters that can do the work of millions of men and horses quickly on farms that grow only one crop on thousands of acres.</w:t>
      </w:r>
    </w:p>
    <w:p w14:paraId="41B97A3A"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 xml:space="preserve">Yet </w:t>
      </w:r>
      <w:r w:rsidRPr="000148CD">
        <w:rPr>
          <w:rFonts w:ascii="Calibri" w:eastAsia="Calibri" w:hAnsi="Calibri" w:cs="Calibri"/>
          <w:u w:val="single"/>
          <w:lang w:eastAsia="en-US"/>
        </w:rPr>
        <w:t>before pesticides, farmers lost a third of</w:t>
      </w:r>
      <w:r w:rsidRPr="000148CD">
        <w:rPr>
          <w:rFonts w:ascii="Calibri" w:eastAsia="Calibri" w:hAnsi="Calibri" w:cs="Calibri"/>
          <w:sz w:val="16"/>
          <w:lang w:eastAsia="en-US"/>
        </w:rPr>
        <w:t xml:space="preserve"> their </w:t>
      </w:r>
      <w:r w:rsidRPr="000148CD">
        <w:rPr>
          <w:rFonts w:ascii="Calibri" w:eastAsia="Calibri" w:hAnsi="Calibri" w:cs="Calibri"/>
          <w:u w:val="single"/>
          <w:lang w:eastAsia="en-US"/>
        </w:rPr>
        <w:t>crops to pests, after</w:t>
      </w:r>
      <w:r w:rsidRPr="000148CD">
        <w:rPr>
          <w:rFonts w:ascii="Calibri" w:eastAsia="Calibri" w:hAnsi="Calibri" w:cs="Calibri"/>
          <w:sz w:val="16"/>
          <w:lang w:eastAsia="en-US"/>
        </w:rPr>
        <w:t xml:space="preserve"> pesticides, </w:t>
      </w:r>
      <w:r w:rsidRPr="000148CD">
        <w:rPr>
          <w:rFonts w:ascii="Calibri" w:eastAsia="Calibri" w:hAnsi="Calibri" w:cs="Calibri"/>
          <w:u w:val="single"/>
          <w:lang w:eastAsia="en-US"/>
        </w:rPr>
        <w:t>farmers still lose a third</w:t>
      </w:r>
      <w:r w:rsidRPr="000148CD">
        <w:rPr>
          <w:rFonts w:ascii="Calibri" w:eastAsia="Calibri" w:hAnsi="Calibri" w:cs="Calibri"/>
          <w:sz w:val="16"/>
          <w:lang w:eastAsia="en-US"/>
        </w:rPr>
        <w:t xml:space="preserve"> of their crops.</w:t>
      </w:r>
    </w:p>
    <w:p w14:paraId="0392D558"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 xml:space="preserve">Even without pesticides, </w:t>
      </w:r>
      <w:r w:rsidRPr="000148CD">
        <w:rPr>
          <w:rFonts w:ascii="Calibri" w:eastAsia="Calibri" w:hAnsi="Calibri" w:cs="Calibri"/>
          <w:b/>
          <w:iCs/>
          <w:sz w:val="24"/>
          <w:highlight w:val="green"/>
          <w:u w:val="single"/>
          <w:lang w:eastAsia="en-US"/>
        </w:rPr>
        <w:t>industrial ag</w:t>
      </w:r>
      <w:r w:rsidRPr="000148CD">
        <w:rPr>
          <w:rFonts w:ascii="Calibri" w:eastAsia="Calibri" w:hAnsi="Calibri" w:cs="Calibri"/>
          <w:b/>
          <w:iCs/>
          <w:sz w:val="24"/>
          <w:u w:val="single"/>
          <w:lang w:eastAsia="en-US"/>
        </w:rPr>
        <w:t xml:space="preserve">riculture </w:t>
      </w:r>
      <w:r w:rsidRPr="000148CD">
        <w:rPr>
          <w:rFonts w:ascii="Calibri" w:eastAsia="Calibri" w:hAnsi="Calibri" w:cs="Calibri"/>
          <w:b/>
          <w:iCs/>
          <w:sz w:val="24"/>
          <w:highlight w:val="green"/>
          <w:u w:val="single"/>
          <w:lang w:eastAsia="en-US"/>
        </w:rPr>
        <w:t>is doomed</w:t>
      </w:r>
      <w:r w:rsidRPr="000148CD">
        <w:rPr>
          <w:rFonts w:ascii="Calibri" w:eastAsia="Calibri" w:hAnsi="Calibri" w:cs="Calibri"/>
          <w:b/>
          <w:iCs/>
          <w:sz w:val="24"/>
          <w:u w:val="single"/>
          <w:lang w:eastAsia="en-US"/>
        </w:rPr>
        <w:t xml:space="preserve"> to fail</w:t>
      </w:r>
      <w:r w:rsidRPr="000148CD">
        <w:rPr>
          <w:rFonts w:ascii="Calibri" w:eastAsia="Calibri" w:hAnsi="Calibri" w:cs="Calibri"/>
          <w:sz w:val="24"/>
          <w:u w:val="single"/>
          <w:lang w:eastAsia="en-US"/>
        </w:rPr>
        <w:t xml:space="preserve"> </w:t>
      </w:r>
      <w:r w:rsidRPr="000148CD">
        <w:rPr>
          <w:rFonts w:ascii="Calibri" w:eastAsia="Calibri" w:hAnsi="Calibri" w:cs="Calibri"/>
          <w:highlight w:val="green"/>
          <w:u w:val="single"/>
          <w:lang w:eastAsia="en-US"/>
        </w:rPr>
        <w:t>from extremely high</w:t>
      </w:r>
      <w:r w:rsidRPr="000148CD">
        <w:rPr>
          <w:rFonts w:ascii="Calibri" w:eastAsia="Calibri" w:hAnsi="Calibri" w:cs="Calibri"/>
          <w:u w:val="single"/>
          <w:lang w:eastAsia="en-US"/>
        </w:rPr>
        <w:t xml:space="preserve"> rates of soil </w:t>
      </w:r>
      <w:r w:rsidRPr="000148CD">
        <w:rPr>
          <w:rFonts w:ascii="Calibri" w:eastAsia="Calibri" w:hAnsi="Calibri" w:cs="Calibri"/>
          <w:highlight w:val="green"/>
          <w:u w:val="single"/>
          <w:lang w:eastAsia="en-US"/>
        </w:rPr>
        <w:t>erosion and</w:t>
      </w:r>
      <w:r w:rsidRPr="000148CD">
        <w:rPr>
          <w:rFonts w:ascii="Calibri" w:eastAsia="Calibri" w:hAnsi="Calibri" w:cs="Calibri"/>
          <w:u w:val="single"/>
          <w:lang w:eastAsia="en-US"/>
        </w:rPr>
        <w:t xml:space="preserve"> soil </w:t>
      </w:r>
      <w:r w:rsidRPr="000148CD">
        <w:rPr>
          <w:rFonts w:ascii="Calibri" w:eastAsia="Calibri" w:hAnsi="Calibri" w:cs="Calibri"/>
          <w:highlight w:val="green"/>
          <w:u w:val="single"/>
          <w:lang w:eastAsia="en-US"/>
        </w:rPr>
        <w:t>compaction</w:t>
      </w:r>
      <w:r w:rsidRPr="000148CD">
        <w:rPr>
          <w:rFonts w:ascii="Calibri" w:eastAsia="Calibri" w:hAnsi="Calibri" w:cs="Calibri"/>
          <w:u w:val="single"/>
          <w:lang w:eastAsia="en-US"/>
        </w:rPr>
        <w:t xml:space="preserve"> at rates that far exceed losses in the past</w:t>
      </w:r>
      <w:r w:rsidRPr="000148CD">
        <w:rPr>
          <w:rFonts w:ascii="Calibri" w:eastAsia="Calibri" w:hAnsi="Calibri" w:cs="Calibri"/>
          <w:sz w:val="16"/>
          <w:lang w:eastAsia="en-US"/>
        </w:rPr>
        <w:t>, since soil couldn’t wash or blow away as easily on small farms that grew many crops.</w:t>
      </w:r>
    </w:p>
    <w:p w14:paraId="330F5561"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u w:val="single"/>
          <w:lang w:eastAsia="en-US"/>
        </w:rPr>
        <w:t xml:space="preserve">But pest killing </w:t>
      </w:r>
      <w:r w:rsidRPr="000148CD">
        <w:rPr>
          <w:rFonts w:ascii="Calibri" w:eastAsia="Calibri" w:hAnsi="Calibri" w:cs="Calibri"/>
          <w:highlight w:val="green"/>
          <w:u w:val="single"/>
          <w:lang w:eastAsia="en-US"/>
        </w:rPr>
        <w:t>chemicals are</w:t>
      </w:r>
      <w:r w:rsidRPr="000148CD">
        <w:rPr>
          <w:rFonts w:ascii="Calibri" w:eastAsia="Calibri" w:hAnsi="Calibri" w:cs="Calibri"/>
          <w:u w:val="single"/>
          <w:lang w:eastAsia="en-US"/>
        </w:rPr>
        <w:t xml:space="preserve"> surely </w:t>
      </w:r>
      <w:r w:rsidRPr="000148CD">
        <w:rPr>
          <w:rFonts w:ascii="Calibri" w:eastAsia="Calibri" w:hAnsi="Calibri" w:cs="Calibri"/>
          <w:b/>
          <w:iCs/>
          <w:highlight w:val="green"/>
          <w:u w:val="single"/>
          <w:lang w:eastAsia="en-US"/>
        </w:rPr>
        <w:t>accelerating the</w:t>
      </w:r>
      <w:r w:rsidRPr="000148CD">
        <w:rPr>
          <w:rFonts w:ascii="Calibri" w:eastAsia="Calibri" w:hAnsi="Calibri" w:cs="Calibri"/>
          <w:b/>
          <w:iCs/>
          <w:u w:val="single"/>
          <w:lang w:eastAsia="en-US"/>
        </w:rPr>
        <w:t xml:space="preserve"> day of </w:t>
      </w:r>
      <w:r w:rsidRPr="000148CD">
        <w:rPr>
          <w:rFonts w:ascii="Calibri" w:eastAsia="Calibri" w:hAnsi="Calibri" w:cs="Calibri"/>
          <w:b/>
          <w:iCs/>
          <w:highlight w:val="green"/>
          <w:u w:val="single"/>
          <w:lang w:eastAsia="en-US"/>
        </w:rPr>
        <w:t>reckoning</w:t>
      </w:r>
      <w:r w:rsidRPr="000148CD">
        <w:rPr>
          <w:rFonts w:ascii="Calibri" w:eastAsia="Calibri" w:hAnsi="Calibri" w:cs="Calibri"/>
          <w:u w:val="single"/>
          <w:lang w:eastAsia="en-US"/>
        </w:rPr>
        <w:t xml:space="preserve"> sooner rather than later. </w:t>
      </w:r>
      <w:r w:rsidRPr="000148CD">
        <w:rPr>
          <w:rFonts w:ascii="Calibri" w:eastAsia="Calibri" w:hAnsi="Calibri" w:cs="Calibri"/>
          <w:highlight w:val="green"/>
          <w:u w:val="single"/>
          <w:lang w:eastAsia="en-US"/>
        </w:rPr>
        <w:t>Enormous amounts</w:t>
      </w:r>
      <w:r w:rsidRPr="000148CD">
        <w:rPr>
          <w:rFonts w:ascii="Calibri" w:eastAsia="Calibri" w:hAnsi="Calibri" w:cs="Calibri"/>
          <w:u w:val="single"/>
          <w:lang w:eastAsia="en-US"/>
        </w:rPr>
        <w:t xml:space="preserve"> of toxic chemicals </w:t>
      </w:r>
      <w:r w:rsidRPr="000148CD">
        <w:rPr>
          <w:rFonts w:ascii="Calibri" w:eastAsia="Calibri" w:hAnsi="Calibri" w:cs="Calibri"/>
          <w:highlight w:val="green"/>
          <w:u w:val="single"/>
          <w:lang w:eastAsia="en-US"/>
        </w:rPr>
        <w:t>are dumped</w:t>
      </w:r>
      <w:r w:rsidRPr="000148CD">
        <w:rPr>
          <w:rFonts w:ascii="Calibri" w:eastAsia="Calibri" w:hAnsi="Calibri" w:cs="Calibri"/>
          <w:u w:val="single"/>
          <w:lang w:eastAsia="en-US"/>
        </w:rPr>
        <w:t xml:space="preserve"> on land every year — over </w:t>
      </w:r>
      <w:r w:rsidRPr="000148CD">
        <w:rPr>
          <w:rFonts w:ascii="Calibri" w:eastAsia="Calibri" w:hAnsi="Calibri" w:cs="Calibri"/>
          <w:b/>
          <w:iCs/>
          <w:u w:val="single"/>
          <w:lang w:eastAsia="en-US"/>
        </w:rPr>
        <w:t>1 billion pounds</w:t>
      </w:r>
      <w:r w:rsidRPr="000148CD">
        <w:rPr>
          <w:rFonts w:ascii="Calibri" w:eastAsia="Calibri" w:hAnsi="Calibri" w:cs="Calibri"/>
          <w:u w:val="single"/>
          <w:lang w:eastAsia="en-US"/>
        </w:rPr>
        <w:t xml:space="preserve"> are used in the</w:t>
      </w:r>
      <w:r w:rsidRPr="000148CD">
        <w:rPr>
          <w:rFonts w:ascii="Calibri" w:eastAsia="Calibri" w:hAnsi="Calibri" w:cs="Calibri"/>
          <w:sz w:val="16"/>
          <w:lang w:eastAsia="en-US"/>
        </w:rPr>
        <w:t xml:space="preserve"> United State </w:t>
      </w:r>
      <w:r w:rsidRPr="000148CD">
        <w:rPr>
          <w:rFonts w:ascii="Calibri" w:eastAsia="Calibri" w:hAnsi="Calibri" w:cs="Calibri"/>
          <w:u w:val="single"/>
          <w:lang w:eastAsia="en-US"/>
        </w:rPr>
        <w:t>(US) every year</w:t>
      </w:r>
      <w:r w:rsidRPr="000148CD">
        <w:rPr>
          <w:rFonts w:ascii="Calibri" w:eastAsia="Calibri" w:hAnsi="Calibri" w:cs="Calibri"/>
          <w:sz w:val="16"/>
          <w:lang w:eastAsia="en-US"/>
        </w:rPr>
        <w:t xml:space="preserve"> and 5.6 billion pounds globally (Alavanja 2009).</w:t>
      </w:r>
    </w:p>
    <w:p w14:paraId="6E4B3DDB"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highlight w:val="green"/>
          <w:u w:val="single"/>
          <w:lang w:eastAsia="en-US"/>
        </w:rPr>
        <w:t xml:space="preserve">This </w:t>
      </w:r>
      <w:r w:rsidRPr="000148CD">
        <w:rPr>
          <w:rFonts w:ascii="Calibri" w:eastAsia="Calibri" w:hAnsi="Calibri" w:cs="Calibri"/>
          <w:b/>
          <w:iCs/>
          <w:highlight w:val="green"/>
          <w:u w:val="single"/>
          <w:lang w:eastAsia="en-US"/>
        </w:rPr>
        <w:t>destroys</w:t>
      </w:r>
      <w:r w:rsidRPr="000148CD">
        <w:rPr>
          <w:rFonts w:ascii="Calibri" w:eastAsia="Calibri" w:hAnsi="Calibri" w:cs="Calibri"/>
          <w:b/>
          <w:iCs/>
          <w:u w:val="single"/>
          <w:lang w:eastAsia="en-US"/>
        </w:rPr>
        <w:t xml:space="preserve"> the very </w:t>
      </w:r>
      <w:r w:rsidRPr="000148CD">
        <w:rPr>
          <w:rFonts w:ascii="Calibri" w:eastAsia="Calibri" w:hAnsi="Calibri" w:cs="Calibri"/>
          <w:b/>
          <w:iCs/>
          <w:highlight w:val="green"/>
          <w:u w:val="single"/>
          <w:lang w:eastAsia="en-US"/>
        </w:rPr>
        <w:t>ecosystems</w:t>
      </w:r>
      <w:r w:rsidRPr="000148CD">
        <w:rPr>
          <w:rFonts w:ascii="Calibri" w:eastAsia="Calibri" w:hAnsi="Calibri" w:cs="Calibri"/>
          <w:u w:val="single"/>
          <w:lang w:eastAsia="en-US"/>
        </w:rPr>
        <w:t xml:space="preserve"> that used to help plants fight off pests, </w:t>
      </w:r>
      <w:r w:rsidRPr="000148CD">
        <w:rPr>
          <w:rFonts w:ascii="Calibri" w:eastAsia="Calibri" w:hAnsi="Calibri" w:cs="Calibri"/>
          <w:highlight w:val="green"/>
          <w:u w:val="single"/>
          <w:lang w:eastAsia="en-US"/>
        </w:rPr>
        <w:t xml:space="preserve">and is a </w:t>
      </w:r>
      <w:r w:rsidRPr="000148CD">
        <w:rPr>
          <w:rFonts w:ascii="Calibri" w:eastAsia="Calibri" w:hAnsi="Calibri" w:cs="Calibri"/>
          <w:b/>
          <w:iCs/>
          <w:highlight w:val="green"/>
          <w:u w:val="single"/>
          <w:lang w:eastAsia="en-US"/>
        </w:rPr>
        <w:t>major factor</w:t>
      </w:r>
      <w:r w:rsidRPr="000148CD">
        <w:rPr>
          <w:rFonts w:ascii="Calibri" w:eastAsia="Calibri" w:hAnsi="Calibri" w:cs="Calibri"/>
          <w:highlight w:val="green"/>
          <w:u w:val="single"/>
          <w:lang w:eastAsia="en-US"/>
        </w:rPr>
        <w:t xml:space="preserve"> biod</w:t>
      </w:r>
      <w:r w:rsidRPr="000148CD">
        <w:rPr>
          <w:rFonts w:ascii="Calibri" w:eastAsia="Calibri" w:hAnsi="Calibri" w:cs="Calibri"/>
          <w:u w:val="single"/>
          <w:lang w:eastAsia="en-US"/>
        </w:rPr>
        <w:t xml:space="preserve">iversity </w:t>
      </w:r>
      <w:r w:rsidRPr="000148CD">
        <w:rPr>
          <w:rFonts w:ascii="Calibri" w:eastAsia="Calibri" w:hAnsi="Calibri" w:cs="Calibri"/>
          <w:highlight w:val="green"/>
          <w:u w:val="single"/>
          <w:lang w:eastAsia="en-US"/>
        </w:rPr>
        <w:t xml:space="preserve">loss and </w:t>
      </w:r>
      <w:r w:rsidRPr="000148CD">
        <w:rPr>
          <w:rFonts w:ascii="Calibri" w:eastAsia="Calibri" w:hAnsi="Calibri" w:cs="Calibri"/>
          <w:b/>
          <w:iCs/>
          <w:sz w:val="24"/>
          <w:highlight w:val="green"/>
          <w:u w:val="single"/>
          <w:lang w:eastAsia="en-US"/>
        </w:rPr>
        <w:t>extinction</w:t>
      </w:r>
      <w:r w:rsidRPr="000148CD">
        <w:rPr>
          <w:rFonts w:ascii="Calibri" w:eastAsia="Calibri" w:hAnsi="Calibri" w:cs="Calibri"/>
          <w:sz w:val="16"/>
          <w:lang w:eastAsia="en-US"/>
        </w:rPr>
        <w:t>.</w:t>
      </w:r>
    </w:p>
    <w:p w14:paraId="5790EFAC"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u w:val="single"/>
          <w:lang w:eastAsia="en-US"/>
        </w:rPr>
        <w:t>Evidence</w:t>
      </w:r>
      <w:r w:rsidRPr="000148CD">
        <w:rPr>
          <w:rFonts w:ascii="Calibri" w:eastAsia="Calibri" w:hAnsi="Calibri" w:cs="Calibri"/>
          <w:sz w:val="16"/>
          <w:lang w:eastAsia="en-US"/>
        </w:rPr>
        <w:t xml:space="preserve"> also </w:t>
      </w:r>
      <w:r w:rsidRPr="000148CD">
        <w:rPr>
          <w:rFonts w:ascii="Calibri" w:eastAsia="Calibri" w:hAnsi="Calibri" w:cs="Calibri"/>
          <w:u w:val="single"/>
          <w:lang w:eastAsia="en-US"/>
        </w:rPr>
        <w:t xml:space="preserve">points to </w:t>
      </w:r>
      <w:r w:rsidRPr="000148CD">
        <w:rPr>
          <w:rFonts w:ascii="Calibri" w:eastAsia="Calibri" w:hAnsi="Calibri" w:cs="Calibri"/>
          <w:highlight w:val="green"/>
          <w:u w:val="single"/>
          <w:lang w:eastAsia="en-US"/>
        </w:rPr>
        <w:t>pesticides play</w:t>
      </w:r>
      <w:r w:rsidRPr="000148CD">
        <w:rPr>
          <w:rFonts w:ascii="Calibri" w:eastAsia="Calibri" w:hAnsi="Calibri" w:cs="Calibri"/>
          <w:u w:val="single"/>
          <w:lang w:eastAsia="en-US"/>
        </w:rPr>
        <w:t xml:space="preserve">ing </w:t>
      </w:r>
      <w:r w:rsidRPr="000148CD">
        <w:rPr>
          <w:rFonts w:ascii="Calibri" w:eastAsia="Calibri" w:hAnsi="Calibri" w:cs="Calibri"/>
          <w:highlight w:val="green"/>
          <w:u w:val="single"/>
          <w:lang w:eastAsia="en-US"/>
        </w:rPr>
        <w:t xml:space="preserve">a </w:t>
      </w:r>
      <w:r w:rsidRPr="000148CD">
        <w:rPr>
          <w:rFonts w:ascii="Calibri" w:eastAsia="Calibri" w:hAnsi="Calibri" w:cs="Calibri"/>
          <w:b/>
          <w:iCs/>
          <w:highlight w:val="green"/>
          <w:u w:val="single"/>
          <w:lang w:eastAsia="en-US"/>
        </w:rPr>
        <w:t>key role in</w:t>
      </w:r>
      <w:r w:rsidRPr="000148CD">
        <w:rPr>
          <w:rFonts w:ascii="Calibri" w:eastAsia="Calibri" w:hAnsi="Calibri" w:cs="Calibri"/>
          <w:b/>
          <w:iCs/>
          <w:u w:val="single"/>
          <w:lang w:eastAsia="en-US"/>
        </w:rPr>
        <w:t xml:space="preserve"> the </w:t>
      </w:r>
      <w:r w:rsidRPr="000148CD">
        <w:rPr>
          <w:rFonts w:ascii="Calibri" w:eastAsia="Calibri" w:hAnsi="Calibri" w:cs="Calibri"/>
          <w:b/>
          <w:iCs/>
          <w:highlight w:val="green"/>
          <w:u w:val="single"/>
          <w:lang w:eastAsia="en-US"/>
        </w:rPr>
        <w:t>loss of bees</w:t>
      </w:r>
      <w:r w:rsidRPr="000148CD">
        <w:rPr>
          <w:rFonts w:ascii="Calibri" w:eastAsia="Calibri" w:hAnsi="Calibri" w:cs="Calibri"/>
          <w:highlight w:val="green"/>
          <w:u w:val="single"/>
          <w:lang w:eastAsia="en-US"/>
        </w:rPr>
        <w:t xml:space="preserve"> and</w:t>
      </w:r>
      <w:r w:rsidRPr="000148CD">
        <w:rPr>
          <w:rFonts w:ascii="Calibri" w:eastAsia="Calibri" w:hAnsi="Calibri" w:cs="Calibri"/>
          <w:u w:val="single"/>
          <w:lang w:eastAsia="en-US"/>
        </w:rPr>
        <w:t xml:space="preserve"> their </w:t>
      </w:r>
      <w:r w:rsidRPr="000148CD">
        <w:rPr>
          <w:rFonts w:ascii="Calibri" w:eastAsia="Calibri" w:hAnsi="Calibri" w:cs="Calibri"/>
          <w:highlight w:val="green"/>
          <w:u w:val="single"/>
          <w:lang w:eastAsia="en-US"/>
        </w:rPr>
        <w:t>pollination</w:t>
      </w:r>
      <w:r w:rsidRPr="000148CD">
        <w:rPr>
          <w:rFonts w:ascii="Calibri" w:eastAsia="Calibri" w:hAnsi="Calibri" w:cs="Calibri"/>
          <w:u w:val="single"/>
          <w:lang w:eastAsia="en-US"/>
        </w:rPr>
        <w:t xml:space="preserve"> services</w:t>
      </w:r>
      <w:r w:rsidRPr="000148CD">
        <w:rPr>
          <w:rFonts w:ascii="Calibri" w:eastAsia="Calibri" w:hAnsi="Calibri" w:cs="Calibri"/>
          <w:sz w:val="16"/>
          <w:lang w:eastAsia="en-US"/>
        </w:rPr>
        <w:t>.  Although paleo-diet fanatics won’t mind eating mostly meat when fruit, vegetable, and nut crops are gone, they will not be so happy about having to eat more carbohydrates. Wheat and other grains will still be around, since they are wind-pollinated.</w:t>
      </w:r>
    </w:p>
    <w:p w14:paraId="6E476FB9"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u w:val="single"/>
          <w:lang w:eastAsia="en-US"/>
        </w:rPr>
        <w:t xml:space="preserve">Agricultural </w:t>
      </w:r>
      <w:r w:rsidRPr="000148CD">
        <w:rPr>
          <w:rFonts w:ascii="Calibri" w:eastAsia="Calibri" w:hAnsi="Calibri" w:cs="Calibri"/>
          <w:highlight w:val="green"/>
          <w:u w:val="single"/>
          <w:lang w:eastAsia="en-US"/>
        </w:rPr>
        <w:t xml:space="preserve">chemicals </w:t>
      </w:r>
      <w:r w:rsidRPr="000148CD">
        <w:rPr>
          <w:rFonts w:ascii="Calibri" w:eastAsia="Calibri" w:hAnsi="Calibri" w:cs="Calibri"/>
          <w:b/>
          <w:iCs/>
          <w:highlight w:val="green"/>
          <w:u w:val="single"/>
          <w:lang w:eastAsia="en-US"/>
        </w:rPr>
        <w:t xml:space="preserve">render land </w:t>
      </w:r>
      <w:r w:rsidRPr="000148CD">
        <w:rPr>
          <w:rFonts w:ascii="Calibri" w:eastAsia="Calibri" w:hAnsi="Calibri" w:cs="Calibri"/>
          <w:b/>
          <w:iCs/>
          <w:sz w:val="24"/>
          <w:highlight w:val="green"/>
          <w:u w:val="single"/>
          <w:lang w:eastAsia="en-US"/>
        </w:rPr>
        <w:t>lifeless</w:t>
      </w:r>
      <w:r w:rsidRPr="000148CD">
        <w:rPr>
          <w:rFonts w:ascii="Calibri" w:eastAsia="Calibri" w:hAnsi="Calibri" w:cs="Calibri"/>
          <w:sz w:val="24"/>
          <w:u w:val="single"/>
          <w:lang w:eastAsia="en-US"/>
        </w:rPr>
        <w:t xml:space="preserve"> </w:t>
      </w:r>
      <w:r w:rsidRPr="000148CD">
        <w:rPr>
          <w:rFonts w:ascii="Calibri" w:eastAsia="Calibri" w:hAnsi="Calibri" w:cs="Calibri"/>
          <w:u w:val="single"/>
          <w:lang w:eastAsia="en-US"/>
        </w:rPr>
        <w:t>and toxic to beneficial creatures</w:t>
      </w:r>
      <w:r w:rsidRPr="000148CD">
        <w:rPr>
          <w:rFonts w:ascii="Calibri" w:eastAsia="Calibri" w:hAnsi="Calibri" w:cs="Calibri"/>
          <w:sz w:val="16"/>
          <w:lang w:eastAsia="en-US"/>
        </w:rPr>
        <w:t xml:space="preserve">, also </w:t>
      </w:r>
      <w:r w:rsidRPr="000148CD">
        <w:rPr>
          <w:rFonts w:ascii="Calibri" w:eastAsia="Calibri" w:hAnsi="Calibri" w:cs="Calibri"/>
          <w:b/>
          <w:iCs/>
          <w:sz w:val="24"/>
          <w:highlight w:val="green"/>
          <w:u w:val="single"/>
          <w:lang w:eastAsia="en-US"/>
        </w:rPr>
        <w:t>killing the food chain above</w:t>
      </w:r>
      <w:r w:rsidRPr="000148CD">
        <w:rPr>
          <w:rFonts w:ascii="Calibri" w:eastAsia="Calibri" w:hAnsi="Calibri" w:cs="Calibri"/>
          <w:lang w:eastAsia="en-US"/>
        </w:rPr>
        <w:t xml:space="preserve"> </w:t>
      </w:r>
      <w:r w:rsidRPr="000148CD">
        <w:rPr>
          <w:rFonts w:ascii="Calibri" w:eastAsia="Calibri" w:hAnsi="Calibri" w:cs="Calibri"/>
          <w:u w:val="single"/>
          <w:lang w:eastAsia="en-US"/>
        </w:rPr>
        <w:t xml:space="preserve">— fish, amphibians, birds, </w:t>
      </w:r>
      <w:r w:rsidRPr="000148CD">
        <w:rPr>
          <w:rFonts w:ascii="Calibri" w:eastAsia="Calibri" w:hAnsi="Calibri" w:cs="Calibri"/>
          <w:highlight w:val="green"/>
          <w:u w:val="single"/>
          <w:lang w:eastAsia="en-US"/>
        </w:rPr>
        <w:t xml:space="preserve">and </w:t>
      </w:r>
      <w:r w:rsidRPr="000148CD">
        <w:rPr>
          <w:rFonts w:ascii="Calibri" w:eastAsia="Calibri" w:hAnsi="Calibri" w:cs="Calibri"/>
          <w:b/>
          <w:iCs/>
          <w:highlight w:val="green"/>
          <w:u w:val="single"/>
          <w:lang w:eastAsia="en-US"/>
        </w:rPr>
        <w:t>humans</w:t>
      </w:r>
      <w:r w:rsidRPr="000148CD">
        <w:rPr>
          <w:rFonts w:ascii="Calibri" w:eastAsia="Calibri" w:hAnsi="Calibri" w:cs="Calibri"/>
          <w:u w:val="single"/>
          <w:lang w:eastAsia="en-US"/>
        </w:rPr>
        <w:t xml:space="preserve"> (from</w:t>
      </w:r>
      <w:r w:rsidRPr="000148CD">
        <w:rPr>
          <w:rFonts w:ascii="Calibri" w:eastAsia="Calibri" w:hAnsi="Calibri" w:cs="Calibri"/>
          <w:sz w:val="16"/>
          <w:lang w:eastAsia="en-US"/>
        </w:rPr>
        <w:t xml:space="preserve"> cancer, chronic </w:t>
      </w:r>
      <w:r w:rsidRPr="000148CD">
        <w:rPr>
          <w:rFonts w:ascii="Calibri" w:eastAsia="Calibri" w:hAnsi="Calibri" w:cs="Calibri"/>
          <w:u w:val="single"/>
          <w:lang w:eastAsia="en-US"/>
        </w:rPr>
        <w:t>disease</w:t>
      </w:r>
      <w:r w:rsidRPr="000148CD">
        <w:rPr>
          <w:rFonts w:ascii="Calibri" w:eastAsia="Calibri" w:hAnsi="Calibri" w:cs="Calibri"/>
          <w:sz w:val="16"/>
          <w:lang w:eastAsia="en-US"/>
        </w:rPr>
        <w:t>, and suicide).</w:t>
      </w:r>
    </w:p>
    <w:p w14:paraId="45960F08"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u w:val="single"/>
          <w:lang w:eastAsia="en-US"/>
        </w:rPr>
        <w:t xml:space="preserve">Surely a day is coming when </w:t>
      </w:r>
      <w:r w:rsidRPr="000148CD">
        <w:rPr>
          <w:rFonts w:ascii="Calibri" w:eastAsia="Calibri" w:hAnsi="Calibri" w:cs="Calibri"/>
          <w:highlight w:val="green"/>
          <w:u w:val="single"/>
          <w:lang w:eastAsia="en-US"/>
        </w:rPr>
        <w:t xml:space="preserve">pesticides stop working, resulting in </w:t>
      </w:r>
      <w:r w:rsidRPr="000148CD">
        <w:rPr>
          <w:rFonts w:ascii="Calibri" w:eastAsia="Calibri" w:hAnsi="Calibri" w:cs="Calibri"/>
          <w:b/>
          <w:iCs/>
          <w:sz w:val="24"/>
          <w:highlight w:val="green"/>
          <w:u w:val="single"/>
          <w:lang w:eastAsia="en-US"/>
        </w:rPr>
        <w:t>massive famines</w:t>
      </w:r>
      <w:r w:rsidRPr="000148CD">
        <w:rPr>
          <w:rFonts w:ascii="Calibri" w:eastAsia="Calibri" w:hAnsi="Calibri" w:cs="Calibri"/>
          <w:sz w:val="16"/>
          <w:lang w:eastAsia="en-US"/>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28CB8571"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22CB0A3B"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62544C87"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Farmers will say that we simply must carry on like this, there’s no other choice.  But that’s simply not true.</w:t>
      </w:r>
    </w:p>
    <w:p w14:paraId="5708C1BD"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Consider the corn rootworm, that costs farmers about $2 billion a year in lost crops despite spending hundreds of millions on chemicals and the hundreds of millions of dollars chemical companies spend developing new chemicals.</w:t>
      </w:r>
    </w:p>
    <w:p w14:paraId="05FD62AE"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64BF59B7"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But the corn rootworm is not causing devastation in Europe, because farms are smaller and most farmers rotate not just soy, but wheat, alfalfa, sorghum and oats with corn (Nordhaus 2017).</w:t>
      </w:r>
    </w:p>
    <w:p w14:paraId="1BE1BDA4"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3E34EF3B"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Currently, the potential harm is only assessed for 2 to 3 years before a permit is issued, even though the damage might occur up to 20 years later.</w:t>
      </w:r>
    </w:p>
    <w:p w14:paraId="0FCA7C2F"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660AD111"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14:paraId="480369A5"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45F8AB12"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6FC799FE"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GMO plants were also going to reduce pesticide use.  They did for a while, but not for long.  Chemical use has increased 7% to 202,000 tons a year in the past 10 years.</w:t>
      </w:r>
    </w:p>
    <w:p w14:paraId="576B97EA"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Resistance can come in other ways than mutations. Behavior can change. Cockroach bait is laced with glucose, so cockroaches that developed glucose-aversion now no longer take the bait.</w:t>
      </w:r>
    </w:p>
    <w:p w14:paraId="55AFC28D"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It is worth repeating that chemicals and other practices are ruining the long-term viability of agriculture. Here is how author Dyer explains it:</w:t>
      </w:r>
    </w:p>
    <w:p w14:paraId="52C76D32"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u w:val="single"/>
          <w:lang w:eastAsia="en-US"/>
        </w:rPr>
        <w:t xml:space="preserve">“Ultimately the practice of modern </w:t>
      </w:r>
      <w:r w:rsidRPr="000148CD">
        <w:rPr>
          <w:rFonts w:ascii="Calibri" w:eastAsia="Calibri" w:hAnsi="Calibri" w:cs="Calibri"/>
          <w:highlight w:val="green"/>
          <w:u w:val="single"/>
          <w:lang w:eastAsia="en-US"/>
        </w:rPr>
        <w:t xml:space="preserve">farming is </w:t>
      </w:r>
      <w:r w:rsidRPr="000148CD">
        <w:rPr>
          <w:rFonts w:ascii="Calibri" w:eastAsia="Calibri" w:hAnsi="Calibri" w:cs="Calibri"/>
          <w:b/>
          <w:iCs/>
          <w:sz w:val="24"/>
          <w:highlight w:val="green"/>
          <w:u w:val="single"/>
          <w:lang w:eastAsia="en-US"/>
        </w:rPr>
        <w:t>not sustainable</w:t>
      </w:r>
      <w:r w:rsidRPr="000148CD">
        <w:rPr>
          <w:rFonts w:ascii="Calibri" w:eastAsia="Calibri" w:hAnsi="Calibri" w:cs="Calibri"/>
          <w:u w:val="single"/>
          <w:lang w:eastAsia="en-US"/>
        </w:rPr>
        <w:t xml:space="preserve">” because “the </w:t>
      </w:r>
      <w:r w:rsidRPr="000148CD">
        <w:rPr>
          <w:rFonts w:ascii="Calibri" w:eastAsia="Calibri" w:hAnsi="Calibri" w:cs="Calibri"/>
          <w:highlight w:val="green"/>
          <w:u w:val="single"/>
          <w:lang w:eastAsia="en-US"/>
        </w:rPr>
        <w:t>damage</w:t>
      </w:r>
      <w:r w:rsidRPr="000148CD">
        <w:rPr>
          <w:rFonts w:ascii="Calibri" w:eastAsia="Calibri" w:hAnsi="Calibri" w:cs="Calibri"/>
          <w:u w:val="single"/>
          <w:lang w:eastAsia="en-US"/>
        </w:rPr>
        <w:t xml:space="preserve"> to the soil and natural ecosystems </w:t>
      </w:r>
      <w:r w:rsidRPr="000148CD">
        <w:rPr>
          <w:rFonts w:ascii="Calibri" w:eastAsia="Calibri" w:hAnsi="Calibri" w:cs="Calibri"/>
          <w:highlight w:val="green"/>
          <w:u w:val="single"/>
          <w:lang w:eastAsia="en-US"/>
        </w:rPr>
        <w:t>is so great</w:t>
      </w:r>
      <w:r w:rsidRPr="000148CD">
        <w:rPr>
          <w:rFonts w:ascii="Calibri" w:eastAsia="Calibri" w:hAnsi="Calibri" w:cs="Calibri"/>
          <w:u w:val="single"/>
          <w:lang w:eastAsia="en-US"/>
        </w:rPr>
        <w:t xml:space="preserve"> that </w:t>
      </w:r>
      <w:r w:rsidRPr="000148CD">
        <w:rPr>
          <w:rFonts w:ascii="Calibri" w:eastAsia="Calibri" w:hAnsi="Calibri" w:cs="Calibri"/>
          <w:highlight w:val="green"/>
          <w:u w:val="single"/>
          <w:lang w:eastAsia="en-US"/>
        </w:rPr>
        <w:t>farming becomes dependent</w:t>
      </w:r>
      <w:r w:rsidRPr="000148CD">
        <w:rPr>
          <w:rFonts w:ascii="Calibri" w:eastAsia="Calibri" w:hAnsi="Calibri" w:cs="Calibri"/>
          <w:u w:val="single"/>
          <w:lang w:eastAsia="en-US"/>
        </w:rPr>
        <w:t xml:space="preserve"> not on the land but </w:t>
      </w:r>
      <w:r w:rsidRPr="000148CD">
        <w:rPr>
          <w:rFonts w:ascii="Calibri" w:eastAsia="Calibri" w:hAnsi="Calibri" w:cs="Calibri"/>
          <w:highlight w:val="green"/>
          <w:u w:val="single"/>
          <w:lang w:eastAsia="en-US"/>
        </w:rPr>
        <w:t>on</w:t>
      </w:r>
      <w:r w:rsidRPr="000148CD">
        <w:rPr>
          <w:rFonts w:ascii="Calibri" w:eastAsia="Calibri" w:hAnsi="Calibri" w:cs="Calibri"/>
          <w:u w:val="single"/>
          <w:lang w:eastAsia="en-US"/>
        </w:rPr>
        <w:t xml:space="preserve"> the </w:t>
      </w:r>
      <w:r w:rsidRPr="000148CD">
        <w:rPr>
          <w:rFonts w:ascii="Calibri" w:eastAsia="Calibri" w:hAnsi="Calibri" w:cs="Calibri"/>
          <w:highlight w:val="green"/>
          <w:u w:val="single"/>
          <w:lang w:eastAsia="en-US"/>
        </w:rPr>
        <w:t>artificial inputs</w:t>
      </w:r>
      <w:r w:rsidRPr="000148CD">
        <w:rPr>
          <w:rFonts w:ascii="Calibri" w:eastAsia="Calibri" w:hAnsi="Calibri" w:cs="Calibri"/>
          <w:u w:val="single"/>
          <w:lang w:eastAsia="en-US"/>
        </w:rPr>
        <w:t xml:space="preserve"> into the process, such as fertilizers and pesticides</w:t>
      </w:r>
      <w:r w:rsidRPr="000148CD">
        <w:rPr>
          <w:rFonts w:ascii="Calibri" w:eastAsia="Calibri" w:hAnsi="Calibri" w:cs="Calibri"/>
          <w:sz w:val="16"/>
          <w:lang w:eastAsia="en-US"/>
        </w:rPr>
        <w:t xml:space="preserve">.  In many ways, </w:t>
      </w:r>
      <w:r w:rsidRPr="000148CD">
        <w:rPr>
          <w:rFonts w:ascii="Calibri" w:eastAsia="Calibri" w:hAnsi="Calibri" w:cs="Calibri"/>
          <w:u w:val="single"/>
          <w:lang w:eastAsia="en-US"/>
        </w:rPr>
        <w:t>our battle against</w:t>
      </w:r>
      <w:r w:rsidRPr="000148CD">
        <w:rPr>
          <w:rFonts w:ascii="Calibri" w:eastAsia="Calibri" w:hAnsi="Calibri" w:cs="Calibri"/>
          <w:sz w:val="16"/>
          <w:lang w:eastAsia="en-US"/>
        </w:rPr>
        <w:t xml:space="preserve"> the diverse array of </w:t>
      </w:r>
      <w:r w:rsidRPr="000148CD">
        <w:rPr>
          <w:rFonts w:ascii="Calibri" w:eastAsia="Calibri" w:hAnsi="Calibri" w:cs="Calibri"/>
          <w:u w:val="single"/>
          <w:lang w:eastAsia="en-US"/>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0148CD">
        <w:rPr>
          <w:rFonts w:ascii="Calibri" w:eastAsia="Calibri" w:hAnsi="Calibri" w:cs="Calibri"/>
          <w:sz w:val="16"/>
          <w:lang w:eastAsia="en-US"/>
        </w:rPr>
        <w:t>.</w:t>
      </w:r>
    </w:p>
    <w:p w14:paraId="47B4E610"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01EAD7EC" w14:textId="77777777" w:rsidR="000148CD" w:rsidRPr="000148CD" w:rsidRDefault="000148CD" w:rsidP="000148CD">
      <w:pPr>
        <w:rPr>
          <w:rFonts w:ascii="Calibri" w:eastAsia="Calibri" w:hAnsi="Calibri" w:cs="Calibri"/>
          <w:b/>
          <w:iCs/>
          <w:u w:val="single"/>
          <w:lang w:eastAsia="en-US"/>
        </w:rPr>
      </w:pPr>
      <w:r w:rsidRPr="000148CD">
        <w:rPr>
          <w:rFonts w:ascii="Calibri" w:eastAsia="Calibri" w:hAnsi="Calibri" w:cs="Calibri"/>
          <w:u w:val="single"/>
          <w:lang w:eastAsia="en-US"/>
        </w:rPr>
        <w:t xml:space="preserve">Conventional </w:t>
      </w:r>
      <w:r w:rsidRPr="000148CD">
        <w:rPr>
          <w:rFonts w:ascii="Calibri" w:eastAsia="Calibri" w:hAnsi="Calibri" w:cs="Calibri"/>
          <w:highlight w:val="green"/>
          <w:u w:val="single"/>
          <w:lang w:eastAsia="en-US"/>
        </w:rPr>
        <w:t xml:space="preserve">tillage disrupts the </w:t>
      </w:r>
      <w:r w:rsidRPr="000148CD">
        <w:rPr>
          <w:rFonts w:ascii="Calibri" w:eastAsia="Calibri" w:hAnsi="Calibri" w:cs="Calibri"/>
          <w:b/>
          <w:iCs/>
          <w:highlight w:val="green"/>
          <w:u w:val="single"/>
          <w:lang w:eastAsia="en-US"/>
        </w:rPr>
        <w:t>entire</w:t>
      </w:r>
      <w:r w:rsidRPr="000148CD">
        <w:rPr>
          <w:rFonts w:ascii="Calibri" w:eastAsia="Calibri" w:hAnsi="Calibri" w:cs="Calibri"/>
          <w:b/>
          <w:iCs/>
          <w:u w:val="single"/>
          <w:lang w:eastAsia="en-US"/>
        </w:rPr>
        <w:t xml:space="preserve"> soil </w:t>
      </w:r>
      <w:r w:rsidRPr="000148CD">
        <w:rPr>
          <w:rFonts w:ascii="Calibri" w:eastAsia="Calibri" w:hAnsi="Calibri" w:cs="Calibri"/>
          <w:b/>
          <w:iCs/>
          <w:highlight w:val="green"/>
          <w:u w:val="single"/>
          <w:lang w:eastAsia="en-US"/>
        </w:rPr>
        <w:t>ecosystem</w:t>
      </w:r>
      <w:r w:rsidRPr="000148CD">
        <w:rPr>
          <w:rFonts w:ascii="Calibri" w:eastAsia="Calibri" w:hAnsi="Calibri" w:cs="Calibri"/>
          <w:u w:val="single"/>
          <w:lang w:eastAsia="en-US"/>
        </w:rPr>
        <w:t xml:space="preserve">. Tractors and farm </w:t>
      </w:r>
      <w:r w:rsidRPr="000148CD">
        <w:rPr>
          <w:rFonts w:ascii="Calibri" w:eastAsia="Calibri" w:hAnsi="Calibri" w:cs="Calibri"/>
          <w:highlight w:val="green"/>
          <w:u w:val="single"/>
          <w:lang w:eastAsia="en-US"/>
        </w:rPr>
        <w:t>equipment</w:t>
      </w:r>
      <w:r w:rsidRPr="000148CD">
        <w:rPr>
          <w:rFonts w:ascii="Calibri" w:eastAsia="Calibri" w:hAnsi="Calibri" w:cs="Calibri"/>
          <w:u w:val="single"/>
          <w:lang w:eastAsia="en-US"/>
        </w:rPr>
        <w:t xml:space="preserve"> are large and heavy; they </w:t>
      </w:r>
      <w:r w:rsidRPr="000148CD">
        <w:rPr>
          <w:rFonts w:ascii="Calibri" w:eastAsia="Calibri" w:hAnsi="Calibri" w:cs="Calibri"/>
          <w:highlight w:val="green"/>
          <w:u w:val="single"/>
          <w:lang w:eastAsia="en-US"/>
        </w:rPr>
        <w:t>compact</w:t>
      </w:r>
      <w:r w:rsidRPr="000148CD">
        <w:rPr>
          <w:rFonts w:ascii="Calibri" w:eastAsia="Calibri" w:hAnsi="Calibri" w:cs="Calibri"/>
          <w:u w:val="single"/>
          <w:lang w:eastAsia="en-US"/>
        </w:rPr>
        <w:t xml:space="preserve"> the </w:t>
      </w:r>
      <w:r w:rsidRPr="000148CD">
        <w:rPr>
          <w:rFonts w:ascii="Calibri" w:eastAsia="Calibri" w:hAnsi="Calibri" w:cs="Calibri"/>
          <w:highlight w:val="green"/>
          <w:u w:val="single"/>
          <w:lang w:eastAsia="en-US"/>
        </w:rPr>
        <w:t>soil</w:t>
      </w:r>
      <w:r w:rsidRPr="000148CD">
        <w:rPr>
          <w:rFonts w:ascii="Calibri" w:eastAsia="Calibri" w:hAnsi="Calibri" w:cs="Calibri"/>
          <w:u w:val="single"/>
          <w:lang w:eastAsia="en-US"/>
        </w:rPr>
        <w:t>, which removes air space and water-holding capacity. Wind and water erosion remove the smallest soil particles, which</w:t>
      </w:r>
      <w:r w:rsidRPr="000148CD">
        <w:rPr>
          <w:rFonts w:ascii="Calibri" w:eastAsia="Calibri" w:hAnsi="Calibri" w:cs="Calibri"/>
          <w:sz w:val="16"/>
          <w:lang w:eastAsia="en-US"/>
        </w:rPr>
        <w:t xml:space="preserve"> typically </w:t>
      </w:r>
      <w:r w:rsidRPr="000148CD">
        <w:rPr>
          <w:rFonts w:ascii="Calibri" w:eastAsia="Calibri" w:hAnsi="Calibri" w:cs="Calibri"/>
          <w:u w:val="single"/>
          <w:lang w:eastAsia="en-US"/>
        </w:rPr>
        <w:t>hold most of the micronutrients</w:t>
      </w:r>
      <w:r w:rsidRPr="000148CD">
        <w:rPr>
          <w:rFonts w:ascii="Calibri" w:eastAsia="Calibri" w:hAnsi="Calibri" w:cs="Calibri"/>
          <w:sz w:val="16"/>
          <w:lang w:eastAsia="en-US"/>
        </w:rPr>
        <w:t xml:space="preserve"> needed by plants.  Synthetic fertilizers are added to supplement the loss of oil nutrients but often are relatively toxic to many soil organisms.  And </w:t>
      </w:r>
      <w:r w:rsidRPr="000148CD">
        <w:rPr>
          <w:rFonts w:ascii="Calibri" w:eastAsia="Calibri" w:hAnsi="Calibri" w:cs="Calibri"/>
          <w:highlight w:val="green"/>
          <w:u w:val="single"/>
          <w:lang w:eastAsia="en-US"/>
        </w:rPr>
        <w:t>chemicals</w:t>
      </w:r>
      <w:r w:rsidRPr="000148CD">
        <w:rPr>
          <w:rFonts w:ascii="Calibri" w:eastAsia="Calibri" w:hAnsi="Calibri" w:cs="Calibri"/>
          <w:u w:val="single"/>
          <w:lang w:eastAsia="en-US"/>
        </w:rPr>
        <w:t xml:space="preserve"> such as pre-emergents, fumigants, herbicides, insecticides, acaricides, fungicides, and defoliants eventually kill all but the most tolerant or resistant soil organisms.  It does not take long to </w:t>
      </w:r>
      <w:r w:rsidRPr="000148CD">
        <w:rPr>
          <w:rFonts w:ascii="Calibri" w:eastAsia="Calibri" w:hAnsi="Calibri" w:cs="Calibri"/>
          <w:highlight w:val="green"/>
          <w:u w:val="single"/>
          <w:lang w:eastAsia="en-US"/>
        </w:rPr>
        <w:t>reduce</w:t>
      </w:r>
      <w:r w:rsidRPr="000148CD">
        <w:rPr>
          <w:rFonts w:ascii="Calibri" w:eastAsia="Calibri" w:hAnsi="Calibri" w:cs="Calibri"/>
          <w:u w:val="single"/>
          <w:lang w:eastAsia="en-US"/>
        </w:rPr>
        <w:t xml:space="preserve"> a native, living, dynamic </w:t>
      </w:r>
      <w:r w:rsidRPr="000148CD">
        <w:rPr>
          <w:rFonts w:ascii="Calibri" w:eastAsia="Calibri" w:hAnsi="Calibri" w:cs="Calibri"/>
          <w:highlight w:val="green"/>
          <w:u w:val="single"/>
          <w:lang w:eastAsia="en-US"/>
        </w:rPr>
        <w:t>soil to a</w:t>
      </w:r>
      <w:r w:rsidRPr="000148CD">
        <w:rPr>
          <w:rFonts w:ascii="Calibri" w:eastAsia="Calibri" w:hAnsi="Calibri" w:cs="Calibri"/>
          <w:u w:val="single"/>
          <w:lang w:eastAsia="en-US"/>
        </w:rPr>
        <w:t xml:space="preserve"> relatively </w:t>
      </w:r>
      <w:r w:rsidRPr="000148CD">
        <w:rPr>
          <w:rFonts w:ascii="Calibri" w:eastAsia="Calibri" w:hAnsi="Calibri" w:cs="Calibri"/>
          <w:b/>
          <w:iCs/>
          <w:highlight w:val="green"/>
          <w:u w:val="single"/>
          <w:lang w:eastAsia="en-US"/>
        </w:rPr>
        <w:t>lifeless collection</w:t>
      </w:r>
      <w:r w:rsidRPr="000148CD">
        <w:rPr>
          <w:rFonts w:ascii="Calibri" w:eastAsia="Calibri" w:hAnsi="Calibri" w:cs="Calibri"/>
          <w:u w:val="single"/>
          <w:lang w:eastAsia="en-US"/>
        </w:rPr>
        <w:t xml:space="preserve"> of inorganic particles</w:t>
      </w:r>
      <w:r w:rsidRPr="000148CD">
        <w:rPr>
          <w:rFonts w:ascii="Calibri" w:eastAsia="Calibri" w:hAnsi="Calibri" w:cs="Calibri"/>
          <w:sz w:val="16"/>
          <w:lang w:eastAsia="en-US"/>
        </w:rPr>
        <w:t xml:space="preserve"> with little of the natural structure and function of undisturbed soil”.</w:t>
      </w:r>
    </w:p>
    <w:p w14:paraId="296A1FA0"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When I told my husband all the reasons we use agricultural chemicals and the harm done, my husband got angry and said “Farmers aren’t stupid, that can’t be right!”</w:t>
      </w:r>
    </w:p>
    <w:p w14:paraId="674BFB04"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I think there are a number of reasons why farmers don’t go back to sustainable organic farming.</w:t>
      </w:r>
    </w:p>
    <w:p w14:paraId="68E9BAA4"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14:paraId="69AA1EE3"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Second, about half of farmers are hired guns.  They don’t own the land and care about passing it on in good health to their children.  They rent the land, and their goal, and the owner’s goal is for them to make as much profit as possible.</w:t>
      </w:r>
    </w:p>
    <w:p w14:paraId="3E6FC73A"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Third, renters and farmers both would lose money, maybe go out of business in the years it would take to convert an industrial monoculture farm to multiple crops rotated, or an organic farm.</w:t>
      </w:r>
    </w:p>
    <w:p w14:paraId="613AD0F6"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286F65DB"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Fifth, industrial farming is what is taught at most universities.  There are only a handful of universities that offer programs in organic agriculture.</w:t>
      </w:r>
    </w:p>
    <w:p w14:paraId="54A33908"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14CFC3C5" w14:textId="77777777" w:rsidR="000148CD" w:rsidRPr="000148CD" w:rsidRDefault="000148CD" w:rsidP="000148CD">
      <w:pPr>
        <w:rPr>
          <w:rFonts w:ascii="Calibri" w:eastAsia="Calibri" w:hAnsi="Calibri" w:cs="Calibri"/>
          <w:u w:val="single"/>
          <w:lang w:eastAsia="en-US"/>
        </w:rPr>
      </w:pPr>
      <w:r w:rsidRPr="000148CD">
        <w:rPr>
          <w:rFonts w:ascii="Calibri" w:eastAsia="Calibri" w:hAnsi="Calibri" w:cs="Calibri"/>
          <w:u w:val="single"/>
          <w:lang w:eastAsia="en-US"/>
        </w:rPr>
        <w:t xml:space="preserve">But </w:t>
      </w:r>
      <w:r w:rsidRPr="000148CD">
        <w:rPr>
          <w:rFonts w:ascii="Calibri" w:eastAsia="Calibri" w:hAnsi="Calibri" w:cs="Calibri"/>
          <w:highlight w:val="green"/>
          <w:u w:val="single"/>
          <w:lang w:eastAsia="en-US"/>
        </w:rPr>
        <w:t>farmers will</w:t>
      </w:r>
      <w:r w:rsidRPr="000148CD">
        <w:rPr>
          <w:rFonts w:ascii="Calibri" w:eastAsia="Calibri" w:hAnsi="Calibri" w:cs="Calibri"/>
          <w:u w:val="single"/>
          <w:lang w:eastAsia="en-US"/>
        </w:rPr>
        <w:t xml:space="preserve"> have to </w:t>
      </w:r>
      <w:r w:rsidRPr="000148CD">
        <w:rPr>
          <w:rFonts w:ascii="Calibri" w:eastAsia="Calibri" w:hAnsi="Calibri" w:cs="Calibri"/>
          <w:highlight w:val="green"/>
          <w:u w:val="single"/>
          <w:lang w:eastAsia="en-US"/>
        </w:rPr>
        <w:t xml:space="preserve">go organic </w:t>
      </w:r>
      <w:r w:rsidRPr="000148CD">
        <w:rPr>
          <w:rFonts w:ascii="Calibri" w:eastAsia="Calibri" w:hAnsi="Calibri" w:cs="Calibri"/>
          <w:b/>
          <w:iCs/>
          <w:highlight w:val="green"/>
          <w:u w:val="single"/>
          <w:lang w:eastAsia="en-US"/>
        </w:rPr>
        <w:t>whether they like it or not</w:t>
      </w:r>
    </w:p>
    <w:p w14:paraId="01962A92" w14:textId="77777777" w:rsidR="000148CD" w:rsidRPr="000148CD" w:rsidRDefault="000148CD" w:rsidP="000148CD">
      <w:pPr>
        <w:rPr>
          <w:rFonts w:ascii="Calibri" w:eastAsia="Calibri" w:hAnsi="Calibri" w:cs="Calibri"/>
          <w:sz w:val="16"/>
          <w:lang w:eastAsia="en-US"/>
        </w:rPr>
      </w:pPr>
      <w:r w:rsidRPr="000148CD">
        <w:rPr>
          <w:rFonts w:ascii="Calibri" w:eastAsia="Calibri" w:hAnsi="Calibri" w:cs="Calibri"/>
          <w:sz w:val="16"/>
          <w:lang w:eastAsia="en-US"/>
        </w:rPr>
        <w:t xml:space="preserve">It’s hard to say whether </w:t>
      </w:r>
      <w:r w:rsidRPr="000148CD">
        <w:rPr>
          <w:rFonts w:ascii="Calibri" w:eastAsia="Calibri" w:hAnsi="Calibri" w:cs="Calibri"/>
          <w:u w:val="single"/>
          <w:lang w:eastAsia="en-US"/>
        </w:rPr>
        <w:t xml:space="preserve">this will happen </w:t>
      </w:r>
      <w:r w:rsidRPr="000148CD">
        <w:rPr>
          <w:rFonts w:ascii="Calibri" w:eastAsia="Calibri" w:hAnsi="Calibri" w:cs="Calibri"/>
          <w:highlight w:val="green"/>
          <w:u w:val="single"/>
          <w:lang w:eastAsia="en-US"/>
        </w:rPr>
        <w:t xml:space="preserve">because we’ve </w:t>
      </w:r>
      <w:r w:rsidRPr="000148CD">
        <w:rPr>
          <w:rFonts w:ascii="Calibri" w:eastAsia="Calibri" w:hAnsi="Calibri" w:cs="Calibri"/>
          <w:b/>
          <w:iCs/>
          <w:highlight w:val="green"/>
          <w:u w:val="single"/>
          <w:lang w:eastAsia="en-US"/>
        </w:rPr>
        <w:t>run out</w:t>
      </w:r>
      <w:r w:rsidRPr="000148CD">
        <w:rPr>
          <w:rFonts w:ascii="Calibri" w:eastAsia="Calibri" w:hAnsi="Calibri" w:cs="Calibri"/>
          <w:highlight w:val="green"/>
          <w:u w:val="single"/>
          <w:lang w:eastAsia="en-US"/>
        </w:rPr>
        <w:t xml:space="preserve"> of pesticides</w:t>
      </w:r>
      <w:r w:rsidRPr="000148CD">
        <w:rPr>
          <w:rFonts w:ascii="Calibri" w:eastAsia="Calibri" w:hAnsi="Calibri" w:cs="Calibri"/>
          <w:sz w:val="16"/>
          <w:lang w:eastAsia="en-US"/>
        </w:rPr>
        <w:t xml:space="preserve">, whether </w:t>
      </w:r>
      <w:r w:rsidRPr="000148CD">
        <w:rPr>
          <w:rFonts w:ascii="Calibri" w:eastAsia="Calibri" w:hAnsi="Calibri" w:cs="Calibri"/>
          <w:highlight w:val="green"/>
          <w:u w:val="single"/>
          <w:lang w:eastAsia="en-US"/>
        </w:rPr>
        <w:t xml:space="preserve">from </w:t>
      </w:r>
      <w:r w:rsidRPr="000148CD">
        <w:rPr>
          <w:rFonts w:ascii="Calibri" w:eastAsia="Calibri" w:hAnsi="Calibri" w:cs="Calibri"/>
          <w:b/>
          <w:iCs/>
          <w:highlight w:val="green"/>
          <w:u w:val="single"/>
          <w:lang w:eastAsia="en-US"/>
        </w:rPr>
        <w:t>resistance</w:t>
      </w:r>
      <w:r w:rsidRPr="000148CD">
        <w:rPr>
          <w:rFonts w:ascii="Calibri" w:eastAsia="Calibri" w:hAnsi="Calibri" w:cs="Calibri"/>
          <w:u w:val="single"/>
          <w:lang w:eastAsia="en-US"/>
        </w:rPr>
        <w:t xml:space="preserve"> or </w:t>
      </w:r>
      <w:r w:rsidRPr="000148CD">
        <w:rPr>
          <w:rFonts w:ascii="Calibri" w:eastAsia="Calibri" w:hAnsi="Calibri" w:cs="Calibri"/>
          <w:highlight w:val="green"/>
          <w:u w:val="single"/>
          <w:lang w:eastAsia="en-US"/>
        </w:rPr>
        <w:t xml:space="preserve">a </w:t>
      </w:r>
      <w:r w:rsidRPr="000148CD">
        <w:rPr>
          <w:rFonts w:ascii="Calibri" w:eastAsia="Calibri" w:hAnsi="Calibri" w:cs="Calibri"/>
          <w:b/>
          <w:iCs/>
          <w:highlight w:val="green"/>
          <w:u w:val="single"/>
          <w:lang w:eastAsia="en-US"/>
        </w:rPr>
        <w:t>financial crash</w:t>
      </w:r>
      <w:r w:rsidRPr="000148CD">
        <w:rPr>
          <w:rFonts w:ascii="Calibri" w:eastAsia="Calibri" w:hAnsi="Calibri" w:cs="Calibri"/>
          <w:sz w:val="16"/>
          <w:lang w:eastAsia="en-US"/>
        </w:rPr>
        <w:t xml:space="preserve"> reducing new chemical research, </w:t>
      </w:r>
      <w:r w:rsidRPr="000148CD">
        <w:rPr>
          <w:rFonts w:ascii="Calibri" w:eastAsia="Calibri" w:hAnsi="Calibri" w:cs="Calibri"/>
          <w:highlight w:val="green"/>
          <w:u w:val="single"/>
          <w:lang w:eastAsia="en-US"/>
        </w:rPr>
        <w:t>or</w:t>
      </w:r>
      <w:r w:rsidRPr="000148CD">
        <w:rPr>
          <w:rFonts w:ascii="Calibri" w:eastAsia="Calibri" w:hAnsi="Calibri" w:cs="Calibri"/>
          <w:sz w:val="16"/>
          <w:lang w:eastAsia="en-US"/>
        </w:rPr>
        <w:t xml:space="preserve"> whether </w:t>
      </w:r>
      <w:r w:rsidRPr="000148CD">
        <w:rPr>
          <w:rFonts w:ascii="Calibri" w:eastAsia="Calibri" w:hAnsi="Calibri" w:cs="Calibri"/>
          <w:highlight w:val="green"/>
          <w:u w:val="single"/>
          <w:lang w:eastAsia="en-US"/>
        </w:rPr>
        <w:t>peak oil</w:t>
      </w:r>
      <w:r w:rsidRPr="000148CD">
        <w:rPr>
          <w:rFonts w:ascii="Calibri" w:eastAsia="Calibri" w:hAnsi="Calibri" w:cs="Calibri"/>
          <w:sz w:val="16"/>
          <w:lang w:eastAsia="en-US"/>
        </w:rPr>
        <w:t xml:space="preserve">, peak </w:t>
      </w:r>
      <w:r w:rsidRPr="000148CD">
        <w:rPr>
          <w:rFonts w:ascii="Calibri" w:eastAsia="Calibri" w:hAnsi="Calibri" w:cs="Calibri"/>
          <w:highlight w:val="green"/>
          <w:u w:val="single"/>
          <w:lang w:eastAsia="en-US"/>
        </w:rPr>
        <w:t>coal, and</w:t>
      </w:r>
      <w:r w:rsidRPr="000148CD">
        <w:rPr>
          <w:rFonts w:ascii="Calibri" w:eastAsia="Calibri" w:hAnsi="Calibri" w:cs="Calibri"/>
          <w:sz w:val="16"/>
          <w:lang w:eastAsia="en-US"/>
        </w:rPr>
        <w:t xml:space="preserve"> peak </w:t>
      </w:r>
      <w:r w:rsidRPr="000148CD">
        <w:rPr>
          <w:rFonts w:ascii="Calibri" w:eastAsia="Calibri" w:hAnsi="Calibri" w:cs="Calibri"/>
          <w:u w:val="single"/>
          <w:lang w:eastAsia="en-US"/>
        </w:rPr>
        <w:t xml:space="preserve">natural </w:t>
      </w:r>
      <w:r w:rsidRPr="000148CD">
        <w:rPr>
          <w:rFonts w:ascii="Calibri" w:eastAsia="Calibri" w:hAnsi="Calibri" w:cs="Calibri"/>
          <w:highlight w:val="green"/>
          <w:u w:val="single"/>
          <w:lang w:eastAsia="en-US"/>
        </w:rPr>
        <w:t>gas</w:t>
      </w:r>
      <w:r w:rsidRPr="000148CD">
        <w:rPr>
          <w:rFonts w:ascii="Calibri" w:eastAsia="Calibri" w:hAnsi="Calibri" w:cs="Calibri"/>
          <w:u w:val="single"/>
          <w:lang w:eastAsia="en-US"/>
        </w:rPr>
        <w:t xml:space="preserve"> will cause the decline of chemical farming.  Agriculture uses</w:t>
      </w:r>
      <w:r w:rsidRPr="000148CD">
        <w:rPr>
          <w:rFonts w:ascii="Calibri" w:eastAsia="Calibri" w:hAnsi="Calibri" w:cs="Calibri"/>
          <w:sz w:val="16"/>
          <w:lang w:eastAsia="en-US"/>
        </w:rPr>
        <w:t xml:space="preserve"> about 15 to </w:t>
      </w:r>
      <w:r w:rsidRPr="000148CD">
        <w:rPr>
          <w:rFonts w:ascii="Calibri" w:eastAsia="Calibri" w:hAnsi="Calibri" w:cs="Calibri"/>
          <w:u w:val="single"/>
          <w:lang w:eastAsia="en-US"/>
        </w:rPr>
        <w:t>20% of fossil fuel energy</w:t>
      </w:r>
      <w:r w:rsidRPr="000148CD">
        <w:rPr>
          <w:rFonts w:ascii="Calibri" w:eastAsia="Calibri" w:hAnsi="Calibri" w:cs="Calibri"/>
          <w:sz w:val="16"/>
          <w:lang w:eastAsia="en-US"/>
        </w:rPr>
        <w:t>, from natural gas fertilizer, oil-based chemicals, farm vehicle and equipment fuel,  the agricultural cold chain, distribution, packaging, refrigeration, and cooking to name a few of the uses.</w:t>
      </w:r>
    </w:p>
    <w:p w14:paraId="78EBD9E2" w14:textId="77777777" w:rsidR="000148CD" w:rsidRPr="000148CD" w:rsidRDefault="000148CD" w:rsidP="000148CD">
      <w:pPr>
        <w:rPr>
          <w:rFonts w:ascii="Calibri" w:eastAsia="Calibri" w:hAnsi="Calibri" w:cs="Calibri"/>
          <w:u w:val="single"/>
          <w:lang w:eastAsia="en-US"/>
        </w:rPr>
      </w:pPr>
      <w:r w:rsidRPr="000148CD">
        <w:rPr>
          <w:rFonts w:ascii="Calibri" w:eastAsia="Calibri" w:hAnsi="Calibri" w:cs="Calibri"/>
          <w:u w:val="single"/>
          <w:lang w:eastAsia="en-US"/>
        </w:rPr>
        <w:t xml:space="preserve">At some point of fossil decline, </w:t>
      </w:r>
      <w:r w:rsidRPr="000148CD">
        <w:rPr>
          <w:rFonts w:ascii="Calibri" w:eastAsia="Calibri" w:hAnsi="Calibri" w:cs="Calibri"/>
          <w:b/>
          <w:iCs/>
          <w:highlight w:val="green"/>
          <w:u w:val="single"/>
          <w:lang w:eastAsia="en-US"/>
        </w:rPr>
        <w:t>there won’t be enough</w:t>
      </w:r>
      <w:r w:rsidRPr="000148CD">
        <w:rPr>
          <w:rFonts w:ascii="Calibri" w:eastAsia="Calibri" w:hAnsi="Calibri" w:cs="Calibri"/>
          <w:b/>
          <w:iCs/>
          <w:u w:val="single"/>
          <w:lang w:eastAsia="en-US"/>
        </w:rPr>
        <w:t xml:space="preserve"> fuel or pesticides</w:t>
      </w:r>
      <w:r w:rsidRPr="000148CD">
        <w:rPr>
          <w:rFonts w:ascii="Calibri" w:eastAsia="Calibri" w:hAnsi="Calibri" w:cs="Calibri"/>
          <w:u w:val="single"/>
          <w:lang w:eastAsia="en-US"/>
        </w:rPr>
        <w:t xml:space="preserve"> </w:t>
      </w:r>
      <w:r w:rsidRPr="000148CD">
        <w:rPr>
          <w:rFonts w:ascii="Calibri" w:eastAsia="Calibri" w:hAnsi="Calibri" w:cs="Calibri"/>
          <w:highlight w:val="green"/>
          <w:u w:val="single"/>
          <w:lang w:eastAsia="en-US"/>
        </w:rPr>
        <w:t>to continue</w:t>
      </w:r>
      <w:r w:rsidRPr="000148CD">
        <w:rPr>
          <w:rFonts w:ascii="Calibri" w:eastAsia="Calibri" w:hAnsi="Calibri" w:cs="Calibri"/>
          <w:u w:val="single"/>
          <w:lang w:eastAsia="en-US"/>
        </w:rPr>
        <w:t xml:space="preserve"> business as usual.</w:t>
      </w:r>
    </w:p>
    <w:p w14:paraId="0B12B1CF" w14:textId="77777777" w:rsidR="000148CD" w:rsidRPr="000148CD" w:rsidRDefault="000148CD" w:rsidP="000148CD">
      <w:pPr>
        <w:rPr>
          <w:rFonts w:ascii="Calibri" w:eastAsia="Calibri" w:hAnsi="Calibri" w:cs="Calibri"/>
          <w:u w:val="single"/>
          <w:lang w:eastAsia="en-US"/>
        </w:rPr>
      </w:pPr>
      <w:r w:rsidRPr="000148CD">
        <w:rPr>
          <w:rFonts w:ascii="Calibri" w:eastAsia="Calibri" w:hAnsi="Calibri" w:cs="Calibri"/>
          <w:highlight w:val="green"/>
          <w:u w:val="single"/>
          <w:lang w:eastAsia="en-US"/>
        </w:rPr>
        <w:t xml:space="preserve">Farmers will be </w:t>
      </w:r>
      <w:r w:rsidRPr="000148CD">
        <w:rPr>
          <w:rFonts w:ascii="Calibri" w:eastAsia="Calibri" w:hAnsi="Calibri" w:cs="Calibri"/>
          <w:b/>
          <w:iCs/>
          <w:highlight w:val="green"/>
          <w:u w:val="single"/>
          <w:lang w:eastAsia="en-US"/>
        </w:rPr>
        <w:t>forced</w:t>
      </w:r>
      <w:r w:rsidRPr="000148CD">
        <w:rPr>
          <w:rFonts w:ascii="Calibri" w:eastAsia="Calibri" w:hAnsi="Calibri" w:cs="Calibri"/>
          <w:u w:val="single"/>
          <w:lang w:eastAsia="en-US"/>
        </w:rPr>
        <w:t xml:space="preserve"> to go organic at some point.  Wouldn’t it be </w:t>
      </w:r>
      <w:r w:rsidRPr="000148CD">
        <w:rPr>
          <w:rFonts w:ascii="Calibri" w:eastAsia="Calibri" w:hAnsi="Calibri" w:cs="Calibri"/>
          <w:highlight w:val="green"/>
          <w:u w:val="single"/>
          <w:lang w:eastAsia="en-US"/>
        </w:rPr>
        <w:t>easier to</w:t>
      </w:r>
      <w:r w:rsidRPr="000148CD">
        <w:rPr>
          <w:rFonts w:ascii="Calibri" w:eastAsia="Calibri" w:hAnsi="Calibri" w:cs="Calibri"/>
          <w:u w:val="single"/>
          <w:lang w:eastAsia="en-US"/>
        </w:rPr>
        <w:t xml:space="preserve"> start the </w:t>
      </w:r>
      <w:r w:rsidRPr="000148CD">
        <w:rPr>
          <w:rFonts w:ascii="Calibri" w:eastAsia="Calibri" w:hAnsi="Calibri" w:cs="Calibri"/>
          <w:highlight w:val="green"/>
          <w:u w:val="single"/>
          <w:lang w:eastAsia="en-US"/>
        </w:rPr>
        <w:t xml:space="preserve">transition </w:t>
      </w:r>
      <w:r w:rsidRPr="000148CD">
        <w:rPr>
          <w:rFonts w:ascii="Calibri" w:eastAsia="Calibri" w:hAnsi="Calibri" w:cs="Calibri"/>
          <w:b/>
          <w:iCs/>
          <w:highlight w:val="green"/>
          <w:u w:val="single"/>
          <w:lang w:eastAsia="en-US"/>
        </w:rPr>
        <w:t>now</w:t>
      </w:r>
      <w:r w:rsidRPr="000148CD">
        <w:rPr>
          <w:rFonts w:ascii="Calibri" w:eastAsia="Calibri" w:hAnsi="Calibri" w:cs="Calibri"/>
          <w:u w:val="single"/>
          <w:lang w:eastAsia="en-US"/>
        </w:rPr>
        <w:t>?</w:t>
      </w:r>
    </w:p>
    <w:p w14:paraId="673C1735" w14:textId="77777777" w:rsidR="000148CD" w:rsidRPr="000148CD" w:rsidRDefault="000148CD" w:rsidP="000148CD">
      <w:pPr>
        <w:rPr>
          <w:rFonts w:ascii="Calibri" w:eastAsia="Calibri" w:hAnsi="Calibri" w:cs="Calibri"/>
          <w:lang w:eastAsia="en-US"/>
        </w:rPr>
      </w:pPr>
    </w:p>
    <w:p w14:paraId="07533143" w14:textId="77777777" w:rsidR="000148CD" w:rsidRPr="000148CD" w:rsidRDefault="000148CD" w:rsidP="000148CD">
      <w:pPr>
        <w:keepNext/>
        <w:keepLines/>
        <w:spacing w:before="40" w:after="0"/>
        <w:outlineLvl w:val="3"/>
        <w:rPr>
          <w:rFonts w:ascii="Calibri" w:eastAsia="SimSun" w:hAnsi="Calibri" w:cs="Calibri"/>
          <w:b/>
          <w:iCs/>
          <w:sz w:val="26"/>
          <w:lang w:eastAsia="en-US"/>
        </w:rPr>
      </w:pPr>
      <w:r w:rsidRPr="000148CD">
        <w:rPr>
          <w:rFonts w:ascii="Calibri" w:eastAsia="SimSun" w:hAnsi="Calibri" w:cs="Calibri"/>
          <w:b/>
          <w:iCs/>
          <w:sz w:val="26"/>
          <w:lang w:eastAsia="en-US"/>
        </w:rPr>
        <w:t>Loss of satellites shuts down drones</w:t>
      </w:r>
    </w:p>
    <w:p w14:paraId="1D958520"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Daniel </w:t>
      </w:r>
      <w:r w:rsidRPr="000148CD">
        <w:rPr>
          <w:rFonts w:ascii="Calibri" w:eastAsia="Calibri" w:hAnsi="Calibri" w:cs="Calibri"/>
          <w:b/>
          <w:bCs/>
          <w:sz w:val="26"/>
          <w:lang w:eastAsia="en-US"/>
        </w:rPr>
        <w:t>Ventre 11</w:t>
      </w:r>
      <w:r w:rsidRPr="000148CD">
        <w:rPr>
          <w:rFonts w:ascii="Calibri" w:eastAsia="Calibri" w:hAnsi="Calibri" w:cs="Calibri"/>
          <w:lang w:eastAsia="en-US"/>
        </w:rPr>
        <w:t>, Engineer for CNRS and Researcher for CESDIP, Cyberwar and Information Warfare, p. 198-199</w:t>
      </w:r>
    </w:p>
    <w:p w14:paraId="0C20CF6E"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0148CD">
        <w:rPr>
          <w:rFonts w:ascii="Calibri" w:eastAsia="Calibri" w:hAnsi="Calibri" w:cs="Calibri"/>
          <w:highlight w:val="green"/>
          <w:u w:val="single"/>
          <w:lang w:eastAsia="en-US"/>
        </w:rPr>
        <w:t>Networks</w:t>
      </w:r>
      <w:r w:rsidRPr="000148CD">
        <w:rPr>
          <w:rFonts w:ascii="Calibri" w:eastAsia="Calibri" w:hAnsi="Calibri" w:cs="Calibri"/>
          <w:u w:val="single"/>
          <w:lang w:eastAsia="en-US"/>
        </w:rPr>
        <w:t xml:space="preserve"> now </w:t>
      </w:r>
      <w:r w:rsidRPr="000148CD">
        <w:rPr>
          <w:rFonts w:ascii="Calibri" w:eastAsia="Calibri" w:hAnsi="Calibri" w:cs="Calibri"/>
          <w:highlight w:val="green"/>
          <w:u w:val="single"/>
          <w:lang w:eastAsia="en-US"/>
        </w:rPr>
        <w:t>have</w:t>
      </w:r>
      <w:r w:rsidRPr="000148CD">
        <w:rPr>
          <w:rFonts w:ascii="Calibri" w:eastAsia="Calibri" w:hAnsi="Calibri" w:cs="Calibri"/>
          <w:u w:val="single"/>
          <w:lang w:eastAsia="en-US"/>
        </w:rPr>
        <w:t xml:space="preserve"> an </w:t>
      </w:r>
      <w:r w:rsidRPr="000148CD">
        <w:rPr>
          <w:rFonts w:ascii="Calibri" w:eastAsia="Calibri" w:hAnsi="Calibri" w:cs="Calibri"/>
          <w:b/>
          <w:iCs/>
          <w:highlight w:val="green"/>
          <w:u w:val="single"/>
          <w:lang w:eastAsia="en-US"/>
        </w:rPr>
        <w:t>incredible importance</w:t>
      </w:r>
      <w:r w:rsidRPr="000148CD">
        <w:rPr>
          <w:rFonts w:ascii="Calibri" w:eastAsia="Calibri" w:hAnsi="Calibri" w:cs="Calibri"/>
          <w:lang w:eastAsia="en-US"/>
        </w:rP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61C26848"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highlight w:val="green"/>
          <w:u w:val="single"/>
          <w:lang w:eastAsia="en-US"/>
        </w:rPr>
        <w:t>Info</w:t>
      </w:r>
      <w:r w:rsidRPr="000148CD">
        <w:rPr>
          <w:rFonts w:ascii="Calibri" w:eastAsia="Calibri" w:hAnsi="Calibri" w:cs="Calibri"/>
          <w:u w:val="single"/>
          <w:lang w:eastAsia="en-US"/>
        </w:rPr>
        <w:t xml:space="preserve">rmation </w:t>
      </w:r>
      <w:r w:rsidRPr="000148CD">
        <w:rPr>
          <w:rFonts w:ascii="Calibri" w:eastAsia="Calibri" w:hAnsi="Calibri" w:cs="Calibri"/>
          <w:highlight w:val="green"/>
          <w:u w:val="single"/>
          <w:lang w:eastAsia="en-US"/>
        </w:rPr>
        <w:t>space extends to space</w:t>
      </w:r>
      <w:r w:rsidRPr="000148CD">
        <w:rPr>
          <w:rFonts w:ascii="Calibri" w:eastAsia="Calibri" w:hAnsi="Calibri" w:cs="Calibri"/>
          <w:lang w:eastAsia="en-US"/>
        </w:rPr>
        <w:t xml:space="preserve">124, </w:t>
      </w:r>
      <w:r w:rsidRPr="000148CD">
        <w:rPr>
          <w:rFonts w:ascii="Calibri" w:eastAsia="Calibri" w:hAnsi="Calibri" w:cs="Calibri"/>
          <w:u w:val="single"/>
          <w:lang w:eastAsia="en-US"/>
        </w:rPr>
        <w:t>particularly via communication and observation satellites</w:t>
      </w:r>
      <w:r w:rsidRPr="000148CD">
        <w:rPr>
          <w:rFonts w:ascii="Calibri" w:eastAsia="Calibri" w:hAnsi="Calibri" w:cs="Calibri"/>
          <w:lang w:eastAsia="en-US"/>
        </w:rPr>
        <w:t xml:space="preserve">125. </w:t>
      </w:r>
      <w:r w:rsidRPr="000148CD">
        <w:rPr>
          <w:rFonts w:ascii="Calibri" w:eastAsia="Calibri" w:hAnsi="Calibri" w:cs="Calibri"/>
          <w:highlight w:val="green"/>
          <w:u w:val="single"/>
          <w:lang w:eastAsia="en-US"/>
        </w:rPr>
        <w:t>Satellites are the keystone to</w:t>
      </w:r>
      <w:r w:rsidRPr="000148CD">
        <w:rPr>
          <w:rFonts w:ascii="Calibri" w:eastAsia="Calibri" w:hAnsi="Calibri" w:cs="Calibri"/>
          <w:u w:val="single"/>
          <w:lang w:eastAsia="en-US"/>
        </w:rPr>
        <w:t xml:space="preserve"> the cyberspace and communication systems, but also </w:t>
      </w:r>
      <w:r w:rsidRPr="000148CD">
        <w:rPr>
          <w:rFonts w:ascii="Calibri" w:eastAsia="Calibri" w:hAnsi="Calibri" w:cs="Calibri"/>
          <w:highlight w:val="green"/>
          <w:u w:val="single"/>
          <w:lang w:eastAsia="en-US"/>
        </w:rPr>
        <w:t>the security system</w:t>
      </w:r>
      <w:r w:rsidRPr="000148CD">
        <w:rPr>
          <w:rFonts w:ascii="Calibri" w:eastAsia="Calibri" w:hAnsi="Calibri" w:cs="Calibri"/>
          <w:u w:val="single"/>
          <w:lang w:eastAsia="en-US"/>
        </w:rPr>
        <w:t>: monitoring</w:t>
      </w:r>
      <w:r w:rsidRPr="000148CD">
        <w:rPr>
          <w:rFonts w:ascii="Calibri" w:eastAsia="Calibri" w:hAnsi="Calibri" w:cs="Calibri"/>
          <w:lang w:eastAsia="en-US"/>
        </w:rPr>
        <w:t xml:space="preserve"> (Echelon network is the symbol), </w:t>
      </w:r>
      <w:r w:rsidRPr="000148CD">
        <w:rPr>
          <w:rFonts w:ascii="Calibri" w:eastAsia="Calibri" w:hAnsi="Calibri" w:cs="Calibri"/>
          <w:u w:val="single"/>
          <w:lang w:eastAsia="en-US"/>
        </w:rPr>
        <w:t xml:space="preserve">observation, communication. These are </w:t>
      </w:r>
      <w:r w:rsidRPr="000148CD">
        <w:rPr>
          <w:rFonts w:ascii="Calibri" w:eastAsia="Calibri" w:hAnsi="Calibri" w:cs="Calibri"/>
          <w:highlight w:val="green"/>
          <w:u w:val="single"/>
          <w:lang w:eastAsia="en-US"/>
        </w:rPr>
        <w:t>at the heart of</w:t>
      </w:r>
      <w:r w:rsidRPr="000148CD">
        <w:rPr>
          <w:rFonts w:ascii="Calibri" w:eastAsia="Calibri" w:hAnsi="Calibri" w:cs="Calibri"/>
          <w:u w:val="single"/>
          <w:lang w:eastAsia="en-US"/>
        </w:rPr>
        <w:t xml:space="preserve"> the </w:t>
      </w:r>
      <w:r w:rsidRPr="000148CD">
        <w:rPr>
          <w:rFonts w:ascii="Calibri" w:eastAsia="Calibri" w:hAnsi="Calibri" w:cs="Calibri"/>
          <w:highlight w:val="green"/>
          <w:u w:val="single"/>
          <w:lang w:eastAsia="en-US"/>
        </w:rPr>
        <w:t>C4ISR</w:t>
      </w:r>
      <w:r w:rsidRPr="000148CD">
        <w:rPr>
          <w:rFonts w:ascii="Calibri" w:eastAsia="Calibri" w:hAnsi="Calibri" w:cs="Calibri"/>
          <w:u w:val="single"/>
          <w:lang w:eastAsia="en-US"/>
        </w:rPr>
        <w:t xml:space="preserve"> systems, </w:t>
      </w:r>
      <w:r w:rsidRPr="000148CD">
        <w:rPr>
          <w:rFonts w:ascii="Calibri" w:eastAsia="Calibri" w:hAnsi="Calibri" w:cs="Calibri"/>
          <w:highlight w:val="green"/>
          <w:u w:val="single"/>
          <w:lang w:eastAsia="en-US"/>
        </w:rPr>
        <w:t>without which</w:t>
      </w:r>
      <w:r w:rsidRPr="000148CD">
        <w:rPr>
          <w:rFonts w:ascii="Calibri" w:eastAsia="Calibri" w:hAnsi="Calibri" w:cs="Calibri"/>
          <w:u w:val="single"/>
          <w:lang w:eastAsia="en-US"/>
        </w:rPr>
        <w:t xml:space="preserve"> a concept such as </w:t>
      </w:r>
      <w:r w:rsidRPr="000148CD">
        <w:rPr>
          <w:rFonts w:ascii="Calibri" w:eastAsia="Calibri" w:hAnsi="Calibri" w:cs="Calibri"/>
          <w:highlight w:val="green"/>
          <w:u w:val="single"/>
          <w:lang w:eastAsia="en-US"/>
        </w:rPr>
        <w:t>net</w:t>
      </w:r>
      <w:r w:rsidRPr="000148CD">
        <w:rPr>
          <w:rFonts w:ascii="Calibri" w:eastAsia="Calibri" w:hAnsi="Calibri" w:cs="Calibri"/>
          <w:u w:val="single"/>
          <w:lang w:eastAsia="en-US"/>
        </w:rPr>
        <w:t>work-</w:t>
      </w:r>
      <w:r w:rsidRPr="000148CD">
        <w:rPr>
          <w:rFonts w:ascii="Calibri" w:eastAsia="Calibri" w:hAnsi="Calibri" w:cs="Calibri"/>
          <w:highlight w:val="green"/>
          <w:u w:val="single"/>
          <w:lang w:eastAsia="en-US"/>
        </w:rPr>
        <w:t>centric war</w:t>
      </w:r>
      <w:r w:rsidRPr="000148CD">
        <w:rPr>
          <w:rFonts w:ascii="Calibri" w:eastAsia="Calibri" w:hAnsi="Calibri" w:cs="Calibri"/>
          <w:u w:val="single"/>
          <w:lang w:eastAsia="en-US"/>
        </w:rPr>
        <w:t xml:space="preserve">fare </w:t>
      </w:r>
      <w:r w:rsidRPr="000148CD">
        <w:rPr>
          <w:rFonts w:ascii="Calibri" w:eastAsia="Calibri" w:hAnsi="Calibri" w:cs="Calibri"/>
          <w:highlight w:val="green"/>
          <w:u w:val="single"/>
          <w:lang w:eastAsia="en-US"/>
        </w:rPr>
        <w:t xml:space="preserve">could not exist. </w:t>
      </w:r>
      <w:r w:rsidRPr="000148CD">
        <w:rPr>
          <w:rFonts w:ascii="Calibri" w:eastAsia="Calibri" w:hAnsi="Calibri" w:cs="Calibri"/>
          <w:b/>
          <w:iCs/>
          <w:sz w:val="24"/>
          <w:szCs w:val="26"/>
          <w:highlight w:val="green"/>
          <w:u w:val="single"/>
          <w:lang w:eastAsia="en-US"/>
        </w:rPr>
        <w:t>There would be no drones without satellites</w:t>
      </w:r>
      <w:r w:rsidRPr="000148CD">
        <w:rPr>
          <w:rFonts w:ascii="Calibri" w:eastAsia="Calibri" w:hAnsi="Calibri" w:cs="Calibri"/>
          <w:lang w:eastAsia="en-US"/>
        </w:rP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7A276A45" w14:textId="77777777" w:rsidR="000148CD" w:rsidRPr="000148CD" w:rsidRDefault="000148CD" w:rsidP="000148CD">
      <w:pPr>
        <w:rPr>
          <w:rFonts w:ascii="Calibri" w:eastAsia="Calibri" w:hAnsi="Calibri" w:cs="Calibri"/>
          <w:lang w:eastAsia="en-US"/>
        </w:rPr>
      </w:pPr>
    </w:p>
    <w:p w14:paraId="5524CA48" w14:textId="77777777" w:rsidR="000148CD" w:rsidRPr="000148CD" w:rsidRDefault="000148CD" w:rsidP="000148CD">
      <w:pPr>
        <w:keepNext/>
        <w:keepLines/>
        <w:spacing w:before="40" w:after="0"/>
        <w:outlineLvl w:val="3"/>
        <w:rPr>
          <w:rFonts w:ascii="Calibri" w:eastAsia="SimSun" w:hAnsi="Calibri" w:cs="Calibri"/>
          <w:b/>
          <w:iCs/>
          <w:sz w:val="26"/>
          <w:lang w:eastAsia="en-US"/>
        </w:rPr>
      </w:pPr>
      <w:r w:rsidRPr="000148CD">
        <w:rPr>
          <w:rFonts w:ascii="Calibri" w:eastAsia="SimSun" w:hAnsi="Calibri" w:cs="Calibri"/>
          <w:b/>
          <w:iCs/>
          <w:sz w:val="26"/>
          <w:lang w:eastAsia="en-US"/>
        </w:rPr>
        <w:t xml:space="preserve">Drone prolif is </w:t>
      </w:r>
      <w:r w:rsidRPr="000148CD">
        <w:rPr>
          <w:rFonts w:ascii="Calibri" w:eastAsia="SimSun" w:hAnsi="Calibri" w:cs="Calibri"/>
          <w:b/>
          <w:iCs/>
          <w:sz w:val="26"/>
          <w:u w:val="single"/>
          <w:lang w:eastAsia="en-US"/>
        </w:rPr>
        <w:t>inevitable</w:t>
      </w:r>
      <w:r w:rsidRPr="000148CD">
        <w:rPr>
          <w:rFonts w:ascii="Calibri" w:eastAsia="SimSun" w:hAnsi="Calibri" w:cs="Calibri"/>
          <w:b/>
          <w:iCs/>
          <w:sz w:val="26"/>
          <w:lang w:eastAsia="en-US"/>
        </w:rPr>
        <w:t xml:space="preserve"> and causes </w:t>
      </w:r>
      <w:r w:rsidRPr="000148CD">
        <w:rPr>
          <w:rFonts w:ascii="Calibri" w:eastAsia="SimSun" w:hAnsi="Calibri" w:cs="Calibri"/>
          <w:b/>
          <w:iCs/>
          <w:sz w:val="26"/>
          <w:u w:val="single"/>
          <w:lang w:eastAsia="en-US"/>
        </w:rPr>
        <w:t>global nuclear war</w:t>
      </w:r>
    </w:p>
    <w:p w14:paraId="7F7117AD"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Dr. Michael C. </w:t>
      </w:r>
      <w:r w:rsidRPr="000148CD">
        <w:rPr>
          <w:rFonts w:ascii="Calibri" w:eastAsia="Calibri" w:hAnsi="Calibri" w:cs="Calibri"/>
          <w:b/>
          <w:bCs/>
          <w:sz w:val="26"/>
          <w:lang w:eastAsia="en-US"/>
        </w:rPr>
        <w:t>Horowitz 19</w:t>
      </w:r>
      <w:r w:rsidRPr="000148CD">
        <w:rPr>
          <w:rFonts w:ascii="Calibri" w:eastAsia="Calibri" w:hAnsi="Calibri" w:cs="Calibri"/>
          <w:lang w:eastAsia="en-US"/>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30A63ACA"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Thus, the reason to deploy autonomous systems would have to be their reliability and effectiveness rather than signaling. And gi</w:t>
      </w:r>
      <w:r w:rsidRPr="000148CD">
        <w:rPr>
          <w:rFonts w:ascii="Calibri" w:eastAsia="Calibri" w:hAnsi="Calibri" w:cs="Calibri"/>
          <w:u w:val="single"/>
          <w:lang w:eastAsia="en-US"/>
        </w:rPr>
        <w:t xml:space="preserve">ving up human control to algorithms in </w:t>
      </w:r>
      <w:r w:rsidRPr="000148CD">
        <w:rPr>
          <w:rFonts w:ascii="Calibri" w:eastAsia="Calibri" w:hAnsi="Calibri" w:cs="Calibri"/>
          <w:highlight w:val="green"/>
          <w:u w:val="single"/>
          <w:lang w:eastAsia="en-US"/>
        </w:rPr>
        <w:t>a crisis</w:t>
      </w:r>
      <w:r w:rsidRPr="000148CD">
        <w:rPr>
          <w:rFonts w:ascii="Calibri" w:eastAsia="Calibri" w:hAnsi="Calibri" w:cs="Calibri"/>
          <w:u w:val="single"/>
          <w:lang w:eastAsia="en-US"/>
        </w:rPr>
        <w:t xml:space="preserve"> that </w:t>
      </w:r>
      <w:r w:rsidRPr="000148CD">
        <w:rPr>
          <w:rFonts w:ascii="Calibri" w:eastAsia="Calibri" w:hAnsi="Calibri" w:cs="Calibri"/>
          <w:highlight w:val="green"/>
          <w:u w:val="single"/>
          <w:lang w:eastAsia="en-US"/>
        </w:rPr>
        <w:t xml:space="preserve">could end with </w:t>
      </w:r>
      <w:r w:rsidRPr="000148CD">
        <w:rPr>
          <w:rFonts w:ascii="Calibri" w:eastAsia="Calibri" w:hAnsi="Calibri" w:cs="Calibri"/>
          <w:b/>
          <w:iCs/>
          <w:sz w:val="24"/>
          <w:szCs w:val="26"/>
          <w:highlight w:val="green"/>
          <w:u w:val="single"/>
          <w:lang w:eastAsia="en-US"/>
        </w:rPr>
        <w:t>global nuclear war</w:t>
      </w:r>
      <w:r w:rsidRPr="000148CD">
        <w:rPr>
          <w:rFonts w:ascii="Calibri" w:eastAsia="Calibri" w:hAnsi="Calibri" w:cs="Calibri"/>
          <w:sz w:val="24"/>
          <w:szCs w:val="26"/>
          <w:u w:val="single"/>
          <w:lang w:eastAsia="en-US"/>
        </w:rPr>
        <w:t xml:space="preserve"> </w:t>
      </w:r>
      <w:r w:rsidRPr="000148CD">
        <w:rPr>
          <w:rFonts w:ascii="Calibri" w:eastAsia="Calibri" w:hAnsi="Calibri" w:cs="Calibri"/>
          <w:u w:val="single"/>
          <w:lang w:eastAsia="en-US"/>
        </w:rPr>
        <w:t>would require an extremely high level of perceived reliability and effectiveness</w:t>
      </w:r>
      <w:r w:rsidRPr="000148CD">
        <w:rPr>
          <w:rFonts w:ascii="Calibri" w:eastAsia="Calibri" w:hAnsi="Calibri" w:cs="Calibri"/>
          <w:lang w:eastAsia="en-US"/>
        </w:rPr>
        <w:t xml:space="preserve">. Few things are more important to militaries in crisis situations than informational awareness and control over decisions, and there might be fear that </w:t>
      </w:r>
      <w:r w:rsidRPr="000148CD">
        <w:rPr>
          <w:rFonts w:ascii="Calibri" w:eastAsia="Calibri" w:hAnsi="Calibri" w:cs="Calibri"/>
          <w:highlight w:val="green"/>
          <w:u w:val="single"/>
          <w:lang w:eastAsia="en-US"/>
        </w:rPr>
        <w:t xml:space="preserve">autonomous systems are prone to </w:t>
      </w:r>
      <w:r w:rsidRPr="000148CD">
        <w:rPr>
          <w:rFonts w:ascii="Calibri" w:eastAsia="Calibri" w:hAnsi="Calibri" w:cs="Calibri"/>
          <w:b/>
          <w:iCs/>
          <w:sz w:val="24"/>
          <w:szCs w:val="26"/>
          <w:highlight w:val="green"/>
          <w:u w:val="single"/>
          <w:lang w:eastAsia="en-US"/>
        </w:rPr>
        <w:t>accidents</w:t>
      </w:r>
      <w:r w:rsidRPr="000148CD">
        <w:rPr>
          <w:rFonts w:ascii="Calibri" w:eastAsia="Calibri" w:hAnsi="Calibri" w:cs="Calibri"/>
          <w:lang w:eastAsia="en-US"/>
        </w:rPr>
        <w:t>.</w:t>
      </w:r>
    </w:p>
    <w:p w14:paraId="742A236F"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0F9E412E"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This paper draws on research in strategic studies and examples from military history to assess how </w:t>
      </w:r>
      <w:r w:rsidRPr="000148CD">
        <w:rPr>
          <w:rFonts w:ascii="Calibri" w:eastAsia="Calibri" w:hAnsi="Calibri" w:cs="Calibri"/>
          <w:highlight w:val="green"/>
          <w:u w:val="single"/>
          <w:lang w:eastAsia="en-US"/>
        </w:rPr>
        <w:t>LAWS</w:t>
      </w:r>
      <w:r w:rsidRPr="000148CD">
        <w:rPr>
          <w:rFonts w:ascii="Calibri" w:eastAsia="Calibri" w:hAnsi="Calibri" w:cs="Calibri"/>
          <w:u w:val="single"/>
          <w:lang w:eastAsia="en-US"/>
        </w:rPr>
        <w:t xml:space="preserve"> could </w:t>
      </w:r>
      <w:r w:rsidRPr="000148CD">
        <w:rPr>
          <w:rFonts w:ascii="Calibri" w:eastAsia="Calibri" w:hAnsi="Calibri" w:cs="Calibri"/>
          <w:highlight w:val="green"/>
          <w:u w:val="single"/>
          <w:lang w:eastAsia="en-US"/>
        </w:rPr>
        <w:t>influence</w:t>
      </w:r>
      <w:r w:rsidRPr="000148CD">
        <w:rPr>
          <w:rFonts w:ascii="Calibri" w:eastAsia="Calibri" w:hAnsi="Calibri" w:cs="Calibri"/>
          <w:u w:val="single"/>
          <w:lang w:eastAsia="en-US"/>
        </w:rPr>
        <w:t xml:space="preserve"> the development and deployment of military systems, including </w:t>
      </w:r>
      <w:r w:rsidRPr="000148CD">
        <w:rPr>
          <w:rFonts w:ascii="Calibri" w:eastAsia="Calibri" w:hAnsi="Calibri" w:cs="Calibri"/>
          <w:b/>
          <w:iCs/>
          <w:sz w:val="24"/>
          <w:szCs w:val="26"/>
          <w:highlight w:val="green"/>
          <w:u w:val="single"/>
          <w:lang w:eastAsia="en-US"/>
        </w:rPr>
        <w:t>arms races</w:t>
      </w:r>
      <w:r w:rsidRPr="000148CD">
        <w:rPr>
          <w:rFonts w:ascii="Calibri" w:eastAsia="Calibri" w:hAnsi="Calibri" w:cs="Calibri"/>
          <w:highlight w:val="green"/>
          <w:u w:val="single"/>
          <w:lang w:eastAsia="en-US"/>
        </w:rPr>
        <w:t xml:space="preserve">, </w:t>
      </w:r>
      <w:r w:rsidRPr="000148CD">
        <w:rPr>
          <w:rFonts w:ascii="Calibri" w:eastAsia="Calibri" w:hAnsi="Calibri" w:cs="Calibri"/>
          <w:b/>
          <w:iCs/>
          <w:highlight w:val="green"/>
          <w:u w:val="single"/>
          <w:lang w:eastAsia="en-US"/>
        </w:rPr>
        <w:t>crisis stability</w:t>
      </w:r>
      <w:r w:rsidRPr="000148CD">
        <w:rPr>
          <w:rFonts w:ascii="Calibri" w:eastAsia="Calibri" w:hAnsi="Calibri" w:cs="Calibri"/>
          <w:highlight w:val="green"/>
          <w:u w:val="single"/>
          <w:lang w:eastAsia="en-US"/>
        </w:rPr>
        <w:t>, and</w:t>
      </w:r>
      <w:r w:rsidRPr="000148CD">
        <w:rPr>
          <w:rFonts w:ascii="Calibri" w:eastAsia="Calibri" w:hAnsi="Calibri" w:cs="Calibri"/>
          <w:u w:val="single"/>
          <w:lang w:eastAsia="en-US"/>
        </w:rPr>
        <w:t xml:space="preserve"> wartime stability, especially the </w:t>
      </w:r>
      <w:r w:rsidRPr="000148CD">
        <w:rPr>
          <w:rFonts w:ascii="Calibri" w:eastAsia="Calibri" w:hAnsi="Calibri" w:cs="Calibri"/>
          <w:highlight w:val="green"/>
          <w:u w:val="single"/>
          <w:lang w:eastAsia="en-US"/>
        </w:rPr>
        <w:t xml:space="preserve">risk of </w:t>
      </w:r>
      <w:r w:rsidRPr="000148CD">
        <w:rPr>
          <w:rFonts w:ascii="Calibri" w:eastAsia="Calibri" w:hAnsi="Calibri" w:cs="Calibri"/>
          <w:b/>
          <w:iCs/>
          <w:sz w:val="24"/>
          <w:szCs w:val="26"/>
          <w:highlight w:val="green"/>
          <w:u w:val="single"/>
          <w:lang w:eastAsia="en-US"/>
        </w:rPr>
        <w:t>escalation</w:t>
      </w:r>
      <w:r w:rsidRPr="000148CD">
        <w:rPr>
          <w:rFonts w:ascii="Calibri" w:eastAsia="Calibri" w:hAnsi="Calibri" w:cs="Calibri"/>
          <w:lang w:eastAsia="en-US"/>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0148CD">
        <w:rPr>
          <w:rFonts w:ascii="Calibri" w:eastAsia="Calibri" w:hAnsi="Calibri" w:cs="Calibri"/>
          <w:u w:val="single"/>
          <w:lang w:eastAsia="en-US"/>
        </w:rPr>
        <w:t xml:space="preserve">machine-like accuracy in </w:t>
      </w:r>
      <w:r w:rsidRPr="000148CD">
        <w:rPr>
          <w:rFonts w:ascii="Calibri" w:eastAsia="Calibri" w:hAnsi="Calibri" w:cs="Calibri"/>
          <w:highlight w:val="green"/>
          <w:u w:val="single"/>
          <w:lang w:eastAsia="en-US"/>
        </w:rPr>
        <w:t>following programming</w:t>
      </w:r>
      <w:r w:rsidRPr="000148CD">
        <w:rPr>
          <w:rFonts w:ascii="Calibri" w:eastAsia="Calibri" w:hAnsi="Calibri" w:cs="Calibri"/>
          <w:lang w:eastAsia="en-US"/>
        </w:rPr>
        <w:t xml:space="preserve">, but that </w:t>
      </w:r>
      <w:r w:rsidRPr="000148CD">
        <w:rPr>
          <w:rFonts w:ascii="Calibri" w:eastAsia="Calibri" w:hAnsi="Calibri" w:cs="Calibri"/>
          <w:highlight w:val="green"/>
          <w:u w:val="single"/>
          <w:lang w:eastAsia="en-US"/>
        </w:rPr>
        <w:t>comes with</w:t>
      </w:r>
      <w:r w:rsidRPr="000148CD">
        <w:rPr>
          <w:rFonts w:ascii="Calibri" w:eastAsia="Calibri" w:hAnsi="Calibri" w:cs="Calibri"/>
          <w:u w:val="single"/>
          <w:lang w:eastAsia="en-US"/>
        </w:rPr>
        <w:t xml:space="preserve"> a potential downside: the </w:t>
      </w:r>
      <w:r w:rsidRPr="000148CD">
        <w:rPr>
          <w:rFonts w:ascii="Calibri" w:eastAsia="Calibri" w:hAnsi="Calibri" w:cs="Calibri"/>
          <w:highlight w:val="green"/>
          <w:u w:val="single"/>
          <w:lang w:eastAsia="en-US"/>
        </w:rPr>
        <w:t>loss of control and</w:t>
      </w:r>
      <w:r w:rsidRPr="000148CD">
        <w:rPr>
          <w:rFonts w:ascii="Calibri" w:eastAsia="Calibri" w:hAnsi="Calibri" w:cs="Calibri"/>
          <w:u w:val="single"/>
          <w:lang w:eastAsia="en-US"/>
        </w:rPr>
        <w:t xml:space="preserve"> the accompanying </w:t>
      </w:r>
      <w:r w:rsidRPr="000148CD">
        <w:rPr>
          <w:rFonts w:ascii="Calibri" w:eastAsia="Calibri" w:hAnsi="Calibri" w:cs="Calibri"/>
          <w:highlight w:val="green"/>
          <w:u w:val="single"/>
          <w:lang w:eastAsia="en-US"/>
        </w:rPr>
        <w:t>risk of</w:t>
      </w:r>
      <w:r w:rsidRPr="000148CD">
        <w:rPr>
          <w:rFonts w:ascii="Calibri" w:eastAsia="Calibri" w:hAnsi="Calibri" w:cs="Calibri"/>
          <w:u w:val="single"/>
          <w:lang w:eastAsia="en-US"/>
        </w:rPr>
        <w:t xml:space="preserve"> </w:t>
      </w:r>
      <w:r w:rsidRPr="000148CD">
        <w:rPr>
          <w:rFonts w:ascii="Calibri" w:eastAsia="Calibri" w:hAnsi="Calibri" w:cs="Calibri"/>
          <w:b/>
          <w:iCs/>
          <w:u w:val="single"/>
          <w:lang w:eastAsia="en-US"/>
        </w:rPr>
        <w:t>accidents</w:t>
      </w:r>
      <w:r w:rsidRPr="000148CD">
        <w:rPr>
          <w:rFonts w:ascii="Calibri" w:eastAsia="Calibri" w:hAnsi="Calibri" w:cs="Calibri"/>
          <w:u w:val="single"/>
          <w:lang w:eastAsia="en-US"/>
        </w:rPr>
        <w:t xml:space="preserve">, adversarial </w:t>
      </w:r>
      <w:r w:rsidRPr="000148CD">
        <w:rPr>
          <w:rFonts w:ascii="Calibri" w:eastAsia="Calibri" w:hAnsi="Calibri" w:cs="Calibri"/>
          <w:b/>
          <w:iCs/>
          <w:highlight w:val="green"/>
          <w:u w:val="single"/>
          <w:lang w:eastAsia="en-US"/>
        </w:rPr>
        <w:t>spoofing</w:t>
      </w:r>
      <w:r w:rsidRPr="000148CD">
        <w:rPr>
          <w:rFonts w:ascii="Calibri" w:eastAsia="Calibri" w:hAnsi="Calibri" w:cs="Calibri"/>
          <w:highlight w:val="green"/>
          <w:u w:val="single"/>
          <w:lang w:eastAsia="en-US"/>
        </w:rPr>
        <w:t xml:space="preserve">, and </w:t>
      </w:r>
      <w:r w:rsidRPr="000148CD">
        <w:rPr>
          <w:rFonts w:ascii="Calibri" w:eastAsia="Calibri" w:hAnsi="Calibri" w:cs="Calibri"/>
          <w:b/>
          <w:iCs/>
          <w:highlight w:val="green"/>
          <w:u w:val="single"/>
          <w:lang w:eastAsia="en-US"/>
        </w:rPr>
        <w:t>miscalc</w:t>
      </w:r>
      <w:r w:rsidRPr="000148CD">
        <w:rPr>
          <w:rFonts w:ascii="Calibri" w:eastAsia="Calibri" w:hAnsi="Calibri" w:cs="Calibri"/>
          <w:b/>
          <w:iCs/>
          <w:u w:val="single"/>
          <w:lang w:eastAsia="en-US"/>
        </w:rPr>
        <w:t>ulation</w:t>
      </w:r>
      <w:r w:rsidRPr="000148CD">
        <w:rPr>
          <w:rFonts w:ascii="Calibri" w:eastAsia="Calibri" w:hAnsi="Calibri" w:cs="Calibri"/>
          <w:u w:val="single"/>
          <w:lang w:eastAsia="en-US"/>
        </w:rPr>
        <w:t>. Even if LAWS malfunction at the same rate as humans in a given scenario, the ability of operators to control the impact of those malfunctions may be lower, which could make LAWS less predictable on the battlefield</w:t>
      </w:r>
      <w:r w:rsidRPr="000148CD">
        <w:rPr>
          <w:rFonts w:ascii="Calibri" w:eastAsia="Calibri" w:hAnsi="Calibri" w:cs="Calibri"/>
          <w:lang w:eastAsia="en-US"/>
        </w:rPr>
        <w:t>. The paper then examines how these issues interact with the large uncertainty parameter associated with AI-based military capabilities at present, both in terms of the range of the possible and the opacity of their programming.</w:t>
      </w:r>
    </w:p>
    <w:p w14:paraId="45372BE5"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The results highlight several critical issues surrounding the development and deployment of LAWS.1 First, </w:t>
      </w:r>
      <w:r w:rsidRPr="000148CD">
        <w:rPr>
          <w:rFonts w:ascii="Calibri" w:eastAsia="Calibri" w:hAnsi="Calibri" w:cs="Calibri"/>
          <w:u w:val="single"/>
          <w:lang w:eastAsia="en-US"/>
        </w:rPr>
        <w:t xml:space="preserve">the desire to fight at </w:t>
      </w:r>
      <w:r w:rsidRPr="000148CD">
        <w:rPr>
          <w:rFonts w:ascii="Calibri" w:eastAsia="Calibri" w:hAnsi="Calibri" w:cs="Calibri"/>
          <w:highlight w:val="green"/>
          <w:u w:val="single"/>
          <w:lang w:eastAsia="en-US"/>
        </w:rPr>
        <w:t>machine speed</w:t>
      </w:r>
      <w:r w:rsidRPr="000148CD">
        <w:rPr>
          <w:rFonts w:ascii="Calibri" w:eastAsia="Calibri" w:hAnsi="Calibri" w:cs="Calibri"/>
          <w:u w:val="single"/>
          <w:lang w:eastAsia="en-US"/>
        </w:rPr>
        <w:t xml:space="preserve"> with autonomous systems, while making a military more effective in a conflict, could </w:t>
      </w:r>
      <w:r w:rsidRPr="000148CD">
        <w:rPr>
          <w:rFonts w:ascii="Calibri" w:eastAsia="Calibri" w:hAnsi="Calibri" w:cs="Calibri"/>
          <w:highlight w:val="green"/>
          <w:u w:val="single"/>
          <w:lang w:eastAsia="en-US"/>
        </w:rPr>
        <w:t xml:space="preserve">increase </w:t>
      </w:r>
      <w:r w:rsidRPr="000148CD">
        <w:rPr>
          <w:rFonts w:ascii="Calibri" w:eastAsia="Calibri" w:hAnsi="Calibri" w:cs="Calibri"/>
          <w:b/>
          <w:iCs/>
          <w:highlight w:val="green"/>
          <w:u w:val="single"/>
          <w:lang w:eastAsia="en-US"/>
        </w:rPr>
        <w:t>crisis instability</w:t>
      </w:r>
      <w:r w:rsidRPr="000148CD">
        <w:rPr>
          <w:rFonts w:ascii="Calibri" w:eastAsia="Calibri" w:hAnsi="Calibri" w:cs="Calibri"/>
          <w:u w:val="single"/>
          <w:lang w:eastAsia="en-US"/>
        </w:rPr>
        <w:t xml:space="preserve">. As countries fear </w:t>
      </w:r>
      <w:r w:rsidRPr="000148CD">
        <w:rPr>
          <w:rFonts w:ascii="Calibri" w:eastAsia="Calibri" w:hAnsi="Calibri" w:cs="Calibri"/>
          <w:highlight w:val="green"/>
          <w:u w:val="single"/>
          <w:lang w:eastAsia="en-US"/>
        </w:rPr>
        <w:t>losing</w:t>
      </w:r>
      <w:r w:rsidRPr="000148CD">
        <w:rPr>
          <w:rFonts w:ascii="Calibri" w:eastAsia="Calibri" w:hAnsi="Calibri" w:cs="Calibri"/>
          <w:u w:val="single"/>
          <w:lang w:eastAsia="en-US"/>
        </w:rPr>
        <w:t xml:space="preserve"> conflicts </w:t>
      </w:r>
      <w:r w:rsidRPr="000148CD">
        <w:rPr>
          <w:rFonts w:ascii="Calibri" w:eastAsia="Calibri" w:hAnsi="Calibri" w:cs="Calibri"/>
          <w:highlight w:val="green"/>
          <w:u w:val="single"/>
          <w:lang w:eastAsia="en-US"/>
        </w:rPr>
        <w:t>faster</w:t>
      </w:r>
      <w:r w:rsidRPr="000148CD">
        <w:rPr>
          <w:rFonts w:ascii="Calibri" w:eastAsia="Calibri" w:hAnsi="Calibri" w:cs="Calibri"/>
          <w:u w:val="single"/>
          <w:lang w:eastAsia="en-US"/>
        </w:rPr>
        <w:t xml:space="preserve">, it will </w:t>
      </w:r>
      <w:r w:rsidRPr="000148CD">
        <w:rPr>
          <w:rFonts w:ascii="Calibri" w:eastAsia="Calibri" w:hAnsi="Calibri" w:cs="Calibri"/>
          <w:highlight w:val="green"/>
          <w:u w:val="single"/>
          <w:lang w:eastAsia="en-US"/>
        </w:rPr>
        <w:t xml:space="preserve">generate </w:t>
      </w:r>
      <w:r w:rsidRPr="000148CD">
        <w:rPr>
          <w:rFonts w:ascii="Calibri" w:eastAsia="Calibri" w:hAnsi="Calibri" w:cs="Calibri"/>
          <w:b/>
          <w:iCs/>
          <w:highlight w:val="green"/>
          <w:u w:val="single"/>
          <w:lang w:eastAsia="en-US"/>
        </w:rPr>
        <w:t>escalation pressure</w:t>
      </w:r>
      <w:r w:rsidRPr="000148CD">
        <w:rPr>
          <w:rFonts w:ascii="Calibri" w:eastAsia="Calibri" w:hAnsi="Calibri" w:cs="Calibri"/>
          <w:highlight w:val="green"/>
          <w:u w:val="single"/>
          <w:lang w:eastAsia="en-US"/>
        </w:rPr>
        <w:t>, including</w:t>
      </w:r>
      <w:r w:rsidRPr="000148CD">
        <w:rPr>
          <w:rFonts w:ascii="Calibri" w:eastAsia="Calibri" w:hAnsi="Calibri" w:cs="Calibri"/>
          <w:u w:val="single"/>
          <w:lang w:eastAsia="en-US"/>
        </w:rPr>
        <w:t xml:space="preserve"> an increased incentive for </w:t>
      </w:r>
      <w:r w:rsidRPr="000148CD">
        <w:rPr>
          <w:rFonts w:ascii="Calibri" w:eastAsia="Calibri" w:hAnsi="Calibri" w:cs="Calibri"/>
          <w:b/>
          <w:iCs/>
          <w:sz w:val="24"/>
          <w:szCs w:val="26"/>
          <w:highlight w:val="green"/>
          <w:u w:val="single"/>
          <w:lang w:eastAsia="en-US"/>
        </w:rPr>
        <w:t>first strikes</w:t>
      </w:r>
      <w:r w:rsidRPr="000148CD">
        <w:rPr>
          <w:rFonts w:ascii="Calibri" w:eastAsia="Calibri" w:hAnsi="Calibri" w:cs="Calibri"/>
          <w:lang w:eastAsia="en-US"/>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0148CD">
        <w:rPr>
          <w:rFonts w:ascii="Calibri" w:eastAsia="Calibri" w:hAnsi="Calibri" w:cs="Calibri"/>
          <w:u w:val="single"/>
          <w:lang w:eastAsia="en-US"/>
        </w:rPr>
        <w:t>the dual-use</w:t>
      </w:r>
      <w:r w:rsidRPr="000148CD">
        <w:rPr>
          <w:rFonts w:ascii="Calibri" w:eastAsia="Calibri" w:hAnsi="Calibri" w:cs="Calibri"/>
          <w:lang w:eastAsia="en-US"/>
        </w:rPr>
        <w:t xml:space="preserve">, or even general purpose, </w:t>
      </w:r>
      <w:r w:rsidRPr="000148CD">
        <w:rPr>
          <w:rFonts w:ascii="Calibri" w:eastAsia="Calibri" w:hAnsi="Calibri" w:cs="Calibri"/>
          <w:u w:val="single"/>
          <w:lang w:eastAsia="en-US"/>
        </w:rPr>
        <w:t>character</w:t>
      </w:r>
      <w:r w:rsidRPr="000148CD">
        <w:rPr>
          <w:rFonts w:ascii="Calibri" w:eastAsia="Calibri" w:hAnsi="Calibri" w:cs="Calibri"/>
          <w:lang w:eastAsia="en-US"/>
        </w:rPr>
        <w:t xml:space="preserve"> of the basic science underlying many autonomous systems </w:t>
      </w:r>
      <w:r w:rsidRPr="000148CD">
        <w:rPr>
          <w:rFonts w:ascii="Calibri" w:eastAsia="Calibri" w:hAnsi="Calibri" w:cs="Calibri"/>
          <w:u w:val="single"/>
          <w:lang w:eastAsia="en-US"/>
        </w:rPr>
        <w:t>will make</w:t>
      </w:r>
      <w:r w:rsidRPr="000148CD">
        <w:rPr>
          <w:rFonts w:ascii="Calibri" w:eastAsia="Calibri" w:hAnsi="Calibri" w:cs="Calibri"/>
          <w:lang w:eastAsia="en-US"/>
        </w:rPr>
        <w:t xml:space="preserve"> the </w:t>
      </w:r>
      <w:r w:rsidRPr="000148CD">
        <w:rPr>
          <w:rFonts w:ascii="Calibri" w:eastAsia="Calibri" w:hAnsi="Calibri" w:cs="Calibri"/>
          <w:u w:val="single"/>
          <w:lang w:eastAsia="en-US"/>
        </w:rPr>
        <w:t>tech</w:t>
      </w:r>
      <w:r w:rsidRPr="000148CD">
        <w:rPr>
          <w:rFonts w:ascii="Calibri" w:eastAsia="Calibri" w:hAnsi="Calibri" w:cs="Calibri"/>
          <w:lang w:eastAsia="en-US"/>
        </w:rPr>
        <w:t xml:space="preserve">nology </w:t>
      </w:r>
      <w:r w:rsidRPr="000148CD">
        <w:rPr>
          <w:rFonts w:ascii="Calibri" w:eastAsia="Calibri" w:hAnsi="Calibri" w:cs="Calibri"/>
          <w:u w:val="single"/>
          <w:lang w:eastAsia="en-US"/>
        </w:rPr>
        <w:t>hard to control</w:t>
      </w:r>
      <w:r w:rsidRPr="000148CD">
        <w:rPr>
          <w:rFonts w:ascii="Calibri" w:eastAsia="Calibri" w:hAnsi="Calibri" w:cs="Calibri"/>
          <w:lang w:eastAsia="en-US"/>
        </w:rPr>
        <w:t>, giving many countries and actors access to basic algorithms, though whether this is described as diffusion, proliferation, or an arms race will depend on political dynamics as much as anything.</w:t>
      </w:r>
    </w:p>
    <w:p w14:paraId="709BD425"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 xml:space="preserve">Finally, </w:t>
      </w:r>
      <w:r w:rsidRPr="000148CD">
        <w:rPr>
          <w:rFonts w:ascii="Calibri" w:eastAsia="Calibri" w:hAnsi="Calibri" w:cs="Calibri"/>
          <w:u w:val="single"/>
          <w:lang w:eastAsia="en-US"/>
        </w:rPr>
        <w:t xml:space="preserve">multiple </w:t>
      </w:r>
      <w:r w:rsidRPr="000148CD">
        <w:rPr>
          <w:rFonts w:ascii="Calibri" w:eastAsia="Calibri" w:hAnsi="Calibri" w:cs="Calibri"/>
          <w:highlight w:val="green"/>
          <w:u w:val="single"/>
          <w:lang w:eastAsia="en-US"/>
        </w:rPr>
        <w:t>uncertainty</w:t>
      </w:r>
      <w:r w:rsidRPr="000148CD">
        <w:rPr>
          <w:rFonts w:ascii="Calibri" w:eastAsia="Calibri" w:hAnsi="Calibri" w:cs="Calibri"/>
          <w:u w:val="single"/>
          <w:lang w:eastAsia="en-US"/>
        </w:rPr>
        <w:t xml:space="preserve"> parameters</w:t>
      </w:r>
      <w:r w:rsidRPr="000148CD">
        <w:rPr>
          <w:rFonts w:ascii="Calibri" w:eastAsia="Calibri" w:hAnsi="Calibri" w:cs="Calibri"/>
          <w:lang w:eastAsia="en-US"/>
        </w:rPr>
        <w:t xml:space="preserve"> concerning lethal autonomous weapon systems </w:t>
      </w:r>
      <w:r w:rsidRPr="000148CD">
        <w:rPr>
          <w:rFonts w:ascii="Calibri" w:eastAsia="Calibri" w:hAnsi="Calibri" w:cs="Calibri"/>
          <w:u w:val="single"/>
          <w:lang w:eastAsia="en-US"/>
        </w:rPr>
        <w:t xml:space="preserve">could </w:t>
      </w:r>
      <w:r w:rsidRPr="000148CD">
        <w:rPr>
          <w:rFonts w:ascii="Calibri" w:eastAsia="Calibri" w:hAnsi="Calibri" w:cs="Calibri"/>
          <w:highlight w:val="green"/>
          <w:u w:val="single"/>
          <w:lang w:eastAsia="en-US"/>
        </w:rPr>
        <w:t xml:space="preserve">exacerbate </w:t>
      </w:r>
      <w:r w:rsidRPr="000148CD">
        <w:rPr>
          <w:rFonts w:ascii="Calibri" w:eastAsia="Calibri" w:hAnsi="Calibri" w:cs="Calibri"/>
          <w:b/>
          <w:iCs/>
          <w:highlight w:val="green"/>
          <w:u w:val="single"/>
          <w:lang w:eastAsia="en-US"/>
        </w:rPr>
        <w:t>security dilemmas</w:t>
      </w:r>
      <w:r w:rsidRPr="000148CD">
        <w:rPr>
          <w:rFonts w:ascii="Calibri" w:eastAsia="Calibri" w:hAnsi="Calibri" w:cs="Calibri"/>
          <w:lang w:eastAsia="en-US"/>
        </w:rPr>
        <w:t xml:space="preserve">. </w:t>
      </w:r>
    </w:p>
    <w:p w14:paraId="2526751F" w14:textId="77777777" w:rsidR="000148CD" w:rsidRPr="000148CD" w:rsidRDefault="000148CD" w:rsidP="000148CD">
      <w:pPr>
        <w:rPr>
          <w:rFonts w:ascii="Calibri" w:eastAsia="Calibri" w:hAnsi="Calibri" w:cs="Calibri"/>
          <w:lang w:eastAsia="en-US"/>
        </w:rPr>
      </w:pPr>
    </w:p>
    <w:p w14:paraId="4F67EC78"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60E79900" w14:textId="77777777" w:rsidR="000148CD" w:rsidRPr="000148CD" w:rsidRDefault="000148CD" w:rsidP="000148CD">
      <w:pPr>
        <w:rPr>
          <w:rFonts w:ascii="Calibri" w:eastAsia="Calibri" w:hAnsi="Calibri" w:cs="Calibri"/>
          <w:sz w:val="10"/>
          <w:szCs w:val="16"/>
          <w:lang w:eastAsia="en-US"/>
        </w:rPr>
      </w:pPr>
      <w:r w:rsidRPr="000148CD">
        <w:rPr>
          <w:rFonts w:ascii="Calibri" w:eastAsia="Calibri" w:hAnsi="Calibri" w:cs="Calibri"/>
          <w:sz w:val="10"/>
          <w:szCs w:val="16"/>
          <w:lang w:eastAsia="en-US"/>
        </w:rPr>
        <w:t>What is Autonomy or Artificial Intelligence?</w:t>
      </w:r>
    </w:p>
    <w:p w14:paraId="2FE573EF" w14:textId="77777777" w:rsidR="000148CD" w:rsidRPr="000148CD" w:rsidRDefault="000148CD" w:rsidP="000148CD">
      <w:pPr>
        <w:rPr>
          <w:rFonts w:ascii="Calibri" w:eastAsia="Calibri" w:hAnsi="Calibri" w:cs="Calibri"/>
          <w:sz w:val="10"/>
          <w:szCs w:val="16"/>
          <w:lang w:eastAsia="en-US"/>
        </w:rPr>
      </w:pPr>
      <w:r w:rsidRPr="000148CD">
        <w:rPr>
          <w:rFonts w:ascii="Calibri" w:eastAsia="Calibri" w:hAnsi="Calibri" w:cs="Calibri"/>
          <w:sz w:val="10"/>
          <w:szCs w:val="16"/>
          <w:lang w:eastAsia="en-US"/>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109D76FD" w14:textId="77777777" w:rsidR="000148CD" w:rsidRPr="000148CD" w:rsidRDefault="000148CD" w:rsidP="000148CD">
      <w:pPr>
        <w:rPr>
          <w:rFonts w:ascii="Calibri" w:eastAsia="Calibri" w:hAnsi="Calibri" w:cs="Calibri"/>
          <w:sz w:val="10"/>
          <w:szCs w:val="16"/>
          <w:lang w:eastAsia="en-US"/>
        </w:rPr>
      </w:pPr>
      <w:r w:rsidRPr="000148CD">
        <w:rPr>
          <w:rFonts w:ascii="Calibri" w:eastAsia="Calibri" w:hAnsi="Calibri" w:cs="Calibri"/>
          <w:sz w:val="10"/>
          <w:szCs w:val="16"/>
          <w:lang w:eastAsia="en-US"/>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03EA6F40" w14:textId="77777777" w:rsidR="000148CD" w:rsidRPr="000148CD" w:rsidRDefault="000148CD" w:rsidP="000148CD">
      <w:pPr>
        <w:rPr>
          <w:rFonts w:ascii="Calibri" w:eastAsia="Calibri" w:hAnsi="Calibri" w:cs="Calibri"/>
          <w:sz w:val="10"/>
          <w:szCs w:val="16"/>
          <w:lang w:eastAsia="en-US"/>
        </w:rPr>
      </w:pPr>
      <w:r w:rsidRPr="000148CD">
        <w:rPr>
          <w:rFonts w:ascii="Calibri" w:eastAsia="Calibri" w:hAnsi="Calibri" w:cs="Calibri"/>
          <w:sz w:val="10"/>
          <w:szCs w:val="16"/>
          <w:lang w:eastAsia="en-US"/>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53BAAB96" w14:textId="77777777" w:rsidR="000148CD" w:rsidRPr="000148CD" w:rsidRDefault="000148CD" w:rsidP="000148CD">
      <w:pPr>
        <w:rPr>
          <w:rFonts w:ascii="Calibri" w:eastAsia="Calibri" w:hAnsi="Calibri" w:cs="Calibri"/>
          <w:sz w:val="10"/>
          <w:szCs w:val="16"/>
          <w:lang w:eastAsia="en-US"/>
        </w:rPr>
      </w:pPr>
      <w:r w:rsidRPr="000148CD">
        <w:rPr>
          <w:rFonts w:ascii="Calibri" w:eastAsia="Calibri" w:hAnsi="Calibri" w:cs="Calibri"/>
          <w:sz w:val="10"/>
          <w:szCs w:val="16"/>
          <w:lang w:eastAsia="en-US"/>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3B558251" w14:textId="77777777" w:rsidR="000148CD" w:rsidRPr="000148CD" w:rsidRDefault="000148CD" w:rsidP="000148CD">
      <w:pPr>
        <w:rPr>
          <w:rFonts w:ascii="Calibri" w:eastAsia="Calibri" w:hAnsi="Calibri" w:cs="Calibri"/>
          <w:sz w:val="10"/>
          <w:szCs w:val="16"/>
          <w:lang w:eastAsia="en-US"/>
        </w:rPr>
      </w:pPr>
      <w:r w:rsidRPr="000148CD">
        <w:rPr>
          <w:rFonts w:ascii="Calibri" w:eastAsia="Calibri" w:hAnsi="Calibri" w:cs="Calibri"/>
          <w:sz w:val="10"/>
          <w:szCs w:val="16"/>
          <w:lang w:eastAsia="en-US"/>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5A753BAF" w14:textId="77777777" w:rsidR="000148CD" w:rsidRPr="000148CD" w:rsidRDefault="000148CD" w:rsidP="000148CD">
      <w:pPr>
        <w:rPr>
          <w:rFonts w:ascii="Calibri" w:eastAsia="Calibri" w:hAnsi="Calibri" w:cs="Calibri"/>
          <w:lang w:eastAsia="en-US"/>
        </w:rPr>
      </w:pPr>
      <w:r w:rsidRPr="000148CD">
        <w:rPr>
          <w:rFonts w:ascii="Calibri" w:eastAsia="Calibri" w:hAnsi="Calibri" w:cs="Calibri"/>
          <w:lang w:eastAsia="en-US"/>
        </w:rPr>
        <w:t>Why Invest in Autonomous Systems?</w:t>
      </w:r>
    </w:p>
    <w:p w14:paraId="4F3E93CD" w14:textId="0940DE5F" w:rsidR="00316E53" w:rsidRPr="000148CD" w:rsidRDefault="000148CD">
      <w:pPr>
        <w:rPr>
          <w:rFonts w:ascii="Calibri" w:eastAsia="Calibri" w:hAnsi="Calibri" w:cs="Calibri"/>
          <w:lang w:eastAsia="en-US"/>
        </w:rPr>
      </w:pPr>
      <w:r w:rsidRPr="000148CD">
        <w:rPr>
          <w:rFonts w:ascii="Calibri" w:eastAsia="Calibri" w:hAnsi="Calibri" w:cs="Calibri"/>
          <w:highlight w:val="green"/>
          <w:u w:val="single"/>
          <w:lang w:eastAsia="en-US"/>
        </w:rPr>
        <w:t>Militaries are</w:t>
      </w:r>
      <w:r w:rsidRPr="000148CD">
        <w:rPr>
          <w:rFonts w:ascii="Calibri" w:eastAsia="Calibri" w:hAnsi="Calibri" w:cs="Calibri"/>
          <w:u w:val="single"/>
          <w:lang w:eastAsia="en-US"/>
        </w:rPr>
        <w:t xml:space="preserve"> already </w:t>
      </w:r>
      <w:r w:rsidRPr="000148CD">
        <w:rPr>
          <w:rFonts w:ascii="Calibri" w:eastAsia="Calibri" w:hAnsi="Calibri" w:cs="Calibri"/>
          <w:highlight w:val="green"/>
          <w:u w:val="single"/>
          <w:lang w:eastAsia="en-US"/>
        </w:rPr>
        <w:t>increasing</w:t>
      </w:r>
      <w:r w:rsidRPr="000148CD">
        <w:rPr>
          <w:rFonts w:ascii="Calibri" w:eastAsia="Calibri" w:hAnsi="Calibri" w:cs="Calibri"/>
          <w:u w:val="single"/>
          <w:lang w:eastAsia="en-US"/>
        </w:rPr>
        <w:t xml:space="preserve"> their </w:t>
      </w:r>
      <w:r w:rsidRPr="000148CD">
        <w:rPr>
          <w:rFonts w:ascii="Calibri" w:eastAsia="Calibri" w:hAnsi="Calibri" w:cs="Calibri"/>
          <w:highlight w:val="green"/>
          <w:u w:val="single"/>
          <w:lang w:eastAsia="en-US"/>
        </w:rPr>
        <w:t>investments in</w:t>
      </w:r>
      <w:r w:rsidRPr="000148CD">
        <w:rPr>
          <w:rFonts w:ascii="Calibri" w:eastAsia="Calibri" w:hAnsi="Calibri" w:cs="Calibri"/>
          <w:u w:val="single"/>
          <w:lang w:eastAsia="en-US"/>
        </w:rPr>
        <w:t xml:space="preserve"> remotely-piloted </w:t>
      </w:r>
      <w:r w:rsidRPr="000148CD">
        <w:rPr>
          <w:rFonts w:ascii="Calibri" w:eastAsia="Calibri" w:hAnsi="Calibri" w:cs="Calibri"/>
          <w:highlight w:val="green"/>
          <w:u w:val="single"/>
          <w:lang w:eastAsia="en-US"/>
        </w:rPr>
        <w:t>robotic systems. From</w:t>
      </w:r>
      <w:r w:rsidRPr="000148CD">
        <w:rPr>
          <w:rFonts w:ascii="Calibri" w:eastAsia="Calibri" w:hAnsi="Calibri" w:cs="Calibri"/>
          <w:u w:val="single"/>
          <w:lang w:eastAsia="en-US"/>
        </w:rPr>
        <w:t xml:space="preserve"> UAVs</w:t>
      </w:r>
      <w:r w:rsidRPr="000148CD">
        <w:rPr>
          <w:rFonts w:ascii="Calibri" w:eastAsia="Calibri" w:hAnsi="Calibri" w:cs="Calibri"/>
          <w:lang w:eastAsia="en-US"/>
        </w:rPr>
        <w:t xml:space="preserve"> such as the MQ-9 Reaper (</w:t>
      </w:r>
      <w:r w:rsidRPr="000148CD">
        <w:rPr>
          <w:rFonts w:ascii="Calibri" w:eastAsia="Calibri" w:hAnsi="Calibri" w:cs="Calibri"/>
          <w:b/>
          <w:iCs/>
          <w:highlight w:val="green"/>
          <w:u w:val="single"/>
          <w:lang w:eastAsia="en-US"/>
        </w:rPr>
        <w:t>U</w:t>
      </w:r>
      <w:r w:rsidRPr="000148CD">
        <w:rPr>
          <w:rFonts w:ascii="Calibri" w:eastAsia="Calibri" w:hAnsi="Calibri" w:cs="Calibri"/>
          <w:lang w:eastAsia="en-US"/>
        </w:rPr>
        <w:t xml:space="preserve">nited </w:t>
      </w:r>
      <w:r w:rsidRPr="000148CD">
        <w:rPr>
          <w:rFonts w:ascii="Calibri" w:eastAsia="Calibri" w:hAnsi="Calibri" w:cs="Calibri"/>
          <w:b/>
          <w:iCs/>
          <w:highlight w:val="green"/>
          <w:u w:val="single"/>
          <w:lang w:eastAsia="en-US"/>
        </w:rPr>
        <w:t>S</w:t>
      </w:r>
      <w:r w:rsidRPr="000148CD">
        <w:rPr>
          <w:rFonts w:ascii="Calibri" w:eastAsia="Calibri" w:hAnsi="Calibri" w:cs="Calibri"/>
          <w:lang w:eastAsia="en-US"/>
        </w:rPr>
        <w:t xml:space="preserve">tates) </w:t>
      </w:r>
      <w:r w:rsidRPr="000148CD">
        <w:rPr>
          <w:rFonts w:ascii="Calibri" w:eastAsia="Calibri" w:hAnsi="Calibri" w:cs="Calibri"/>
          <w:highlight w:val="green"/>
          <w:u w:val="single"/>
          <w:lang w:eastAsia="en-US"/>
        </w:rPr>
        <w:t>to</w:t>
      </w:r>
      <w:r w:rsidRPr="000148CD">
        <w:rPr>
          <w:rFonts w:ascii="Calibri" w:eastAsia="Calibri" w:hAnsi="Calibri" w:cs="Calibri"/>
          <w:u w:val="single"/>
          <w:lang w:eastAsia="en-US"/>
        </w:rPr>
        <w:t xml:space="preserve"> uninhabited surface vehicles (USVs)</w:t>
      </w:r>
      <w:r w:rsidRPr="000148CD">
        <w:rPr>
          <w:rFonts w:ascii="Calibri" w:eastAsia="Calibri" w:hAnsi="Calibri" w:cs="Calibri"/>
          <w:lang w:eastAsia="en-US"/>
        </w:rPr>
        <w:t xml:space="preserve"> such as the Guardium (</w:t>
      </w:r>
      <w:r w:rsidRPr="000148CD">
        <w:rPr>
          <w:rFonts w:ascii="Calibri" w:eastAsia="Calibri" w:hAnsi="Calibri" w:cs="Calibri"/>
          <w:b/>
          <w:iCs/>
          <w:highlight w:val="green"/>
          <w:u w:val="single"/>
          <w:lang w:eastAsia="en-US"/>
        </w:rPr>
        <w:t>Israel</w:t>
      </w:r>
      <w:r w:rsidRPr="000148CD">
        <w:rPr>
          <w:rFonts w:ascii="Calibri" w:eastAsia="Calibri" w:hAnsi="Calibri" w:cs="Calibri"/>
          <w:highlight w:val="green"/>
          <w:lang w:eastAsia="en-US"/>
        </w:rPr>
        <w:t xml:space="preserve">) </w:t>
      </w:r>
      <w:r w:rsidRPr="000148CD">
        <w:rPr>
          <w:rFonts w:ascii="Calibri" w:eastAsia="Calibri" w:hAnsi="Calibri" w:cs="Calibri"/>
          <w:highlight w:val="green"/>
          <w:u w:val="single"/>
          <w:lang w:eastAsia="en-US"/>
        </w:rPr>
        <w:t>to</w:t>
      </w:r>
      <w:r w:rsidRPr="000148CD">
        <w:rPr>
          <w:rFonts w:ascii="Calibri" w:eastAsia="Calibri" w:hAnsi="Calibri" w:cs="Calibri"/>
          <w:u w:val="single"/>
          <w:lang w:eastAsia="en-US"/>
        </w:rPr>
        <w:t xml:space="preserve"> uninhabited ground vehicles (UGV) such as Platform-M </w:t>
      </w:r>
      <w:r w:rsidRPr="000148CD">
        <w:rPr>
          <w:rFonts w:ascii="Calibri" w:eastAsia="Calibri" w:hAnsi="Calibri" w:cs="Calibri"/>
          <w:highlight w:val="green"/>
          <w:u w:val="single"/>
          <w:lang w:eastAsia="en-US"/>
        </w:rPr>
        <w:t>(</w:t>
      </w:r>
      <w:r w:rsidRPr="000148CD">
        <w:rPr>
          <w:rFonts w:ascii="Calibri" w:eastAsia="Calibri" w:hAnsi="Calibri" w:cs="Calibri"/>
          <w:b/>
          <w:iCs/>
          <w:highlight w:val="green"/>
          <w:u w:val="single"/>
          <w:lang w:eastAsia="en-US"/>
        </w:rPr>
        <w:t>Russia</w:t>
      </w:r>
      <w:r w:rsidRPr="000148CD">
        <w:rPr>
          <w:rFonts w:ascii="Calibri" w:eastAsia="Calibri" w:hAnsi="Calibri" w:cs="Calibri"/>
          <w:highlight w:val="green"/>
          <w:u w:val="single"/>
          <w:lang w:eastAsia="en-US"/>
        </w:rPr>
        <w:t xml:space="preserve">), militaries </w:t>
      </w:r>
      <w:r w:rsidRPr="000148CD">
        <w:rPr>
          <w:rFonts w:ascii="Calibri" w:eastAsia="Calibri" w:hAnsi="Calibri" w:cs="Calibri"/>
          <w:b/>
          <w:iCs/>
          <w:highlight w:val="green"/>
          <w:u w:val="single"/>
          <w:lang w:eastAsia="en-US"/>
        </w:rPr>
        <w:t>around the world</w:t>
      </w:r>
      <w:r w:rsidRPr="000148CD">
        <w:rPr>
          <w:rFonts w:ascii="Calibri" w:eastAsia="Calibri" w:hAnsi="Calibri" w:cs="Calibri"/>
          <w:highlight w:val="green"/>
          <w:u w:val="single"/>
          <w:lang w:eastAsia="en-US"/>
        </w:rPr>
        <w:t xml:space="preserve"> are investing</w:t>
      </w:r>
      <w:r w:rsidRPr="000148CD">
        <w:rPr>
          <w:rFonts w:ascii="Calibri" w:eastAsia="Calibri" w:hAnsi="Calibri" w:cs="Calibri"/>
          <w:u w:val="single"/>
          <w:lang w:eastAsia="en-US"/>
        </w:rPr>
        <w:t xml:space="preserve"> in remotely piloted platforms</w:t>
      </w:r>
      <w:r w:rsidRPr="000148CD">
        <w:rPr>
          <w:rFonts w:ascii="Calibri" w:eastAsia="Calibri" w:hAnsi="Calibri" w:cs="Calibri"/>
          <w:lang w:eastAsia="en-US"/>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sectPr w:rsidR="00316E53" w:rsidRPr="000148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836128"/>
    <w:multiLevelType w:val="hybridMultilevel"/>
    <w:tmpl w:val="DC789D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CD"/>
    <w:rsid w:val="000148CD"/>
    <w:rsid w:val="00316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2053A"/>
  <w15:chartTrackingRefBased/>
  <w15:docId w15:val="{133EE6DB-F7BF-4A58-B07B-C157F63AC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148CD"/>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0148CD"/>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0148CD"/>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0148CD"/>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014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0148CD"/>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Block1">
    <w:name w:val="Block1"/>
    <w:basedOn w:val="Normal"/>
    <w:next w:val="Normal"/>
    <w:uiPriority w:val="2"/>
    <w:unhideWhenUsed/>
    <w:qFormat/>
    <w:rsid w:val="000148CD"/>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1">
    <w:name w:val="t1"/>
    <w:basedOn w:val="Normal"/>
    <w:next w:val="Normal"/>
    <w:uiPriority w:val="3"/>
    <w:unhideWhenUsed/>
    <w:qFormat/>
    <w:rsid w:val="000148CD"/>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0148CD"/>
  </w:style>
  <w:style w:type="character" w:customStyle="1" w:styleId="Heading1Char">
    <w:name w:val="Heading 1 Char"/>
    <w:aliases w:val="Pocket Char"/>
    <w:basedOn w:val="DefaultParagraphFont"/>
    <w:link w:val="Heading1"/>
    <w:rsid w:val="000148CD"/>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0148CD"/>
    <w:rPr>
      <w:rFonts w:ascii="Calibri" w:eastAsia="SimSun" w:hAnsi="Calibri" w:cs="Times New Roman"/>
      <w:b/>
      <w:sz w:val="44"/>
      <w:szCs w:val="26"/>
      <w:u w:val="double"/>
    </w:rPr>
  </w:style>
  <w:style w:type="character" w:customStyle="1" w:styleId="Heading3Char">
    <w:name w:val="Heading 3 Char"/>
    <w:aliases w:val="Block Char"/>
    <w:basedOn w:val="DefaultParagraphFont"/>
    <w:link w:val="Heading3"/>
    <w:uiPriority w:val="2"/>
    <w:rsid w:val="000148CD"/>
    <w:rPr>
      <w:rFonts w:ascii="Calibri" w:eastAsia="SimSun" w:hAnsi="Calibri" w:cs="Times New Roman"/>
      <w:b/>
      <w:sz w:val="32"/>
      <w:szCs w:val="24"/>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0148CD"/>
    <w:rPr>
      <w:rFonts w:ascii="Calibri" w:eastAsia="SimSun" w:hAnsi="Calibri" w:cs="Times New Roman"/>
      <w:b/>
      <w:iCs/>
      <w:sz w:val="26"/>
    </w:rPr>
  </w:style>
  <w:style w:type="character" w:styleId="Emphasis">
    <w:name w:val="Emphasis"/>
    <w:basedOn w:val="DefaultParagraphFont"/>
    <w:uiPriority w:val="7"/>
    <w:qFormat/>
    <w:rsid w:val="000148CD"/>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148CD"/>
    <w:rPr>
      <w:b/>
      <w:bCs/>
      <w:sz w:val="26"/>
      <w:u w:val="none"/>
    </w:rPr>
  </w:style>
  <w:style w:type="character" w:customStyle="1" w:styleId="StyleUnderline">
    <w:name w:val="Style Underline"/>
    <w:aliases w:val="Underline"/>
    <w:basedOn w:val="DefaultParagraphFont"/>
    <w:uiPriority w:val="6"/>
    <w:qFormat/>
    <w:rsid w:val="000148CD"/>
    <w:rPr>
      <w:b w:val="0"/>
      <w:sz w:val="22"/>
      <w:u w:val="single"/>
    </w:rPr>
  </w:style>
  <w:style w:type="character" w:styleId="Hyperlink">
    <w:name w:val="Hyperlink"/>
    <w:basedOn w:val="DefaultParagraphFont"/>
    <w:uiPriority w:val="99"/>
    <w:semiHidden/>
    <w:unhideWhenUsed/>
    <w:rsid w:val="000148CD"/>
    <w:rPr>
      <w:color w:val="auto"/>
      <w:u w:val="none"/>
    </w:rPr>
  </w:style>
  <w:style w:type="character" w:styleId="FollowedHyperlink">
    <w:name w:val="FollowedHyperlink"/>
    <w:basedOn w:val="DefaultParagraphFont"/>
    <w:uiPriority w:val="99"/>
    <w:semiHidden/>
    <w:unhideWhenUsed/>
    <w:rsid w:val="000148CD"/>
    <w:rPr>
      <w:color w:val="auto"/>
      <w:u w:val="none"/>
    </w:rPr>
  </w:style>
  <w:style w:type="character" w:customStyle="1" w:styleId="Heading1Char1">
    <w:name w:val="Heading 1 Char1"/>
    <w:basedOn w:val="DefaultParagraphFont"/>
    <w:link w:val="Heading1"/>
    <w:uiPriority w:val="9"/>
    <w:rsid w:val="000148CD"/>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0148CD"/>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0148CD"/>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0148CD"/>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www.thetimes.co.uk/tto/opinion/columnists/article4206440.ec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wunderground.com/resources/climate/holefaq.asp?MR=1"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hyperlink" Target="https://www.space.com/13515-asteroid-deflection-space-weapons.html" TargetMode="External"/><Relationship Id="rId2" Type="http://schemas.openxmlformats.org/officeDocument/2006/relationships/styles" Target="styles.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wattsupwiththat.com/2014/09/12/is-the-atmospheric-ozone-recovery-real-or-just-for-scoring-political-points/" TargetMode="External"/><Relationship Id="rId1" Type="http://schemas.openxmlformats.org/officeDocument/2006/relationships/numbering" Target="numbering.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ccdcoe.org/uploads/2019/06/Art_12_The-Cyber-ASAT.pdf" TargetMode="External"/><Relationship Id="rId5" Type="http://schemas.openxmlformats.org/officeDocument/2006/relationships/hyperlink" Target="https://apnews.com/press-release/accesswire/technology-business-science-utilities-electric-utilities-7bb32ecaac33bebef6e4b97ade588c57" TargetMode="Externa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www.sciencemag.org/news/2016/02/record-ozone-hole-may-open-over-arctic-spring"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bigstory.ap.org/article/scientists-say-ozone-layer-recovering" TargetMode="External"/><Relationship Id="rId4" Type="http://schemas.openxmlformats.org/officeDocument/2006/relationships/webSettings" Target="web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www.heritage.org/research/commentary/2007/09/ozone-the-hole-trut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13683</Words>
  <Characters>77998</Characters>
  <Application>Microsoft Office Word</Application>
  <DocSecurity>0</DocSecurity>
  <Lines>649</Lines>
  <Paragraphs>182</Paragraphs>
  <ScaleCrop>false</ScaleCrop>
  <Company/>
  <LinksUpToDate>false</LinksUpToDate>
  <CharactersWithSpaces>91499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2022-02-20T15:23:00Z</dcterms:created>
  <dcterms:modified xsi:type="dcterms:W3CDTF">2022-02-20T15:23:00Z</dcterms:modified>
</cp:coreProperties>
</file>