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85A24" w14:textId="77777777" w:rsidR="00F9334B" w:rsidRPr="00F9334B" w:rsidRDefault="00F9334B" w:rsidP="00F9334B">
      <w:pPr>
        <w:keepNext/>
        <w:keepLines/>
        <w:pageBreakBefore/>
        <w:spacing w:before="40" w:after="0"/>
        <w:jc w:val="center"/>
        <w:outlineLvl w:val="1"/>
        <w:rPr>
          <w:rFonts w:ascii="Calibri" w:eastAsiaTheme="majorEastAsia" w:hAnsi="Calibri" w:cstheme="majorBidi"/>
          <w:b/>
          <w:sz w:val="44"/>
          <w:szCs w:val="26"/>
          <w:u w:val="double"/>
          <w:lang w:eastAsia="en-US"/>
        </w:rPr>
      </w:pPr>
      <w:r w:rsidRPr="00F9334B">
        <w:rPr>
          <w:rFonts w:ascii="Calibri" w:eastAsiaTheme="majorEastAsia" w:hAnsi="Calibri" w:cstheme="majorBidi"/>
          <w:b/>
          <w:sz w:val="44"/>
          <w:szCs w:val="26"/>
          <w:u w:val="double"/>
          <w:lang w:eastAsia="en-US"/>
        </w:rPr>
        <w:t xml:space="preserve">1AC </w:t>
      </w:r>
    </w:p>
    <w:p w14:paraId="1436D20D"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Plan: The appropriation of outer space by private entities for Starlink satellite constellations is unjust.</w:t>
      </w:r>
    </w:p>
    <w:p w14:paraId="1624EE54" w14:textId="77777777" w:rsidR="00F9334B" w:rsidRPr="00F9334B" w:rsidRDefault="00F9334B" w:rsidP="00F9334B">
      <w:pPr>
        <w:rPr>
          <w:rFonts w:ascii="Calibri" w:eastAsiaTheme="minorHAnsi" w:hAnsi="Calibri" w:cs="Calibri"/>
          <w:lang w:eastAsia="en-US"/>
        </w:rPr>
      </w:pPr>
    </w:p>
    <w:p w14:paraId="21D7C96F" w14:textId="77777777" w:rsidR="00F9334B" w:rsidRPr="00F9334B" w:rsidRDefault="00F9334B" w:rsidP="00F9334B">
      <w:pPr>
        <w:keepNext/>
        <w:keepLines/>
        <w:pageBreakBefore/>
        <w:spacing w:before="40" w:after="0"/>
        <w:jc w:val="center"/>
        <w:outlineLvl w:val="2"/>
        <w:rPr>
          <w:rFonts w:ascii="Calibri" w:eastAsiaTheme="majorEastAsia" w:hAnsi="Calibri" w:cstheme="majorBidi"/>
          <w:b/>
          <w:sz w:val="32"/>
          <w:szCs w:val="24"/>
          <w:u w:val="single"/>
          <w:lang w:eastAsia="en-US"/>
        </w:rPr>
      </w:pPr>
      <w:r w:rsidRPr="00F9334B">
        <w:rPr>
          <w:rFonts w:ascii="Calibri" w:eastAsiaTheme="majorEastAsia" w:hAnsi="Calibri" w:cstheme="majorBidi"/>
          <w:b/>
          <w:sz w:val="32"/>
          <w:szCs w:val="24"/>
          <w:u w:val="single"/>
          <w:lang w:eastAsia="en-US"/>
        </w:rPr>
        <w:t>Advantage</w:t>
      </w:r>
    </w:p>
    <w:p w14:paraId="6E5774A6"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Starlink will soon be 2/3rds of all total satellites</w:t>
      </w:r>
    </w:p>
    <w:p w14:paraId="2C22EF87" w14:textId="77777777" w:rsidR="00F9334B" w:rsidRPr="00F9334B" w:rsidRDefault="00F9334B" w:rsidP="00F9334B">
      <w:pPr>
        <w:rPr>
          <w:rFonts w:ascii="Calibri" w:eastAsiaTheme="minorHAnsi" w:hAnsi="Calibri" w:cs="Calibri"/>
          <w:lang w:eastAsia="en-US"/>
        </w:rPr>
      </w:pPr>
      <w:r w:rsidRPr="00F9334B">
        <w:rPr>
          <w:rFonts w:ascii="Calibri" w:eastAsiaTheme="minorHAnsi" w:hAnsi="Calibri" w:cs="Calibri"/>
          <w:b/>
          <w:bCs/>
          <w:sz w:val="26"/>
          <w:lang w:eastAsia="en-US"/>
        </w:rPr>
        <w:t>Young 3-30</w:t>
      </w:r>
      <w:r w:rsidRPr="00F9334B">
        <w:rPr>
          <w:rFonts w:ascii="Calibri" w:eastAsiaTheme="minorHAnsi" w:hAnsi="Calibri" w:cs="Calibri"/>
          <w:lang w:eastAsia="en-US"/>
        </w:rPr>
        <w:t>-22</w:t>
      </w:r>
    </w:p>
    <w:p w14:paraId="534BE52F"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(Chris, https://interestingengineering.com/starlink-to-double-satellites)</w:t>
      </w:r>
    </w:p>
    <w:p w14:paraId="21A41F6E"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highlight w:val="green"/>
          <w:u w:val="single"/>
          <w:lang w:eastAsia="en-US"/>
        </w:rPr>
        <w:t>SpaceX will double</w:t>
      </w:r>
      <w:r w:rsidRPr="00F9334B">
        <w:rPr>
          <w:rFonts w:ascii="Calibri" w:eastAsiaTheme="minorHAnsi" w:hAnsi="Calibri" w:cs="Calibri"/>
          <w:u w:val="single"/>
          <w:lang w:eastAsia="en-US"/>
        </w:rPr>
        <w:t xml:space="preserve"> the number of </w:t>
      </w:r>
      <w:r w:rsidRPr="00F9334B">
        <w:rPr>
          <w:rFonts w:ascii="Calibri" w:eastAsiaTheme="minorHAnsi" w:hAnsi="Calibri" w:cs="Calibri"/>
          <w:highlight w:val="green"/>
          <w:u w:val="single"/>
          <w:lang w:eastAsia="en-US"/>
        </w:rPr>
        <w:t>Starlink satellites in orbit</w:t>
      </w:r>
      <w:r w:rsidRPr="00F9334B">
        <w:rPr>
          <w:rFonts w:ascii="Calibri" w:eastAsiaTheme="minorHAnsi" w:hAnsi="Calibri" w:cs="Calibri"/>
          <w:u w:val="single"/>
          <w:lang w:eastAsia="en-US"/>
        </w:rPr>
        <w:t xml:space="preserve"> over the next year and a half,</w:t>
      </w:r>
      <w:r w:rsidRPr="00F9334B">
        <w:rPr>
          <w:rFonts w:ascii="Calibri" w:eastAsiaTheme="minorHAnsi" w:hAnsi="Calibri" w:cs="Calibri"/>
          <w:sz w:val="16"/>
          <w:lang w:eastAsia="en-US"/>
        </w:rPr>
        <w:t xml:space="preserve"> according to a new update from Elon Musk. SpaceX CEO Musk took to Twitter yesterday to state that progress with the private space company's Falcon 9 and Starlink launches is going well. On Tuesday, March 30, </w:t>
      </w:r>
      <w:r w:rsidRPr="00F9334B">
        <w:rPr>
          <w:rFonts w:ascii="Calibri" w:eastAsiaTheme="minorHAnsi" w:hAnsi="Calibri" w:cs="Calibri"/>
          <w:u w:val="single"/>
          <w:lang w:eastAsia="en-US"/>
        </w:rPr>
        <w:t>Musk</w:t>
      </w:r>
      <w:r w:rsidRPr="00F9334B">
        <w:rPr>
          <w:rFonts w:ascii="Calibri" w:eastAsiaTheme="minorHAnsi" w:hAnsi="Calibri" w:cs="Calibri"/>
          <w:sz w:val="16"/>
          <w:lang w:eastAsia="en-US"/>
        </w:rPr>
        <w:t xml:space="preserve"> tweeted that he </w:t>
      </w:r>
      <w:r w:rsidRPr="00F9334B">
        <w:rPr>
          <w:rFonts w:ascii="Calibri" w:eastAsiaTheme="minorHAnsi" w:hAnsi="Calibri" w:cs="Calibri"/>
          <w:u w:val="single"/>
          <w:lang w:eastAsia="en-US"/>
        </w:rPr>
        <w:t>is "</w:t>
      </w:r>
      <w:r w:rsidRPr="00F9334B">
        <w:rPr>
          <w:rFonts w:ascii="Calibri" w:eastAsiaTheme="minorHAnsi" w:hAnsi="Calibri" w:cs="Calibri"/>
          <w:highlight w:val="green"/>
          <w:u w:val="single"/>
          <w:lang w:eastAsia="en-US"/>
        </w:rPr>
        <w:t>expecting over 4,200</w:t>
      </w:r>
      <w:r w:rsidRPr="00F9334B">
        <w:rPr>
          <w:rFonts w:ascii="Calibri" w:eastAsiaTheme="minorHAnsi" w:hAnsi="Calibri" w:cs="Calibri"/>
          <w:u w:val="single"/>
          <w:lang w:eastAsia="en-US"/>
        </w:rPr>
        <w:t xml:space="preserve"> Starlink satellites in operation within 18 months</w:t>
      </w:r>
      <w:r w:rsidRPr="00F9334B">
        <w:rPr>
          <w:rFonts w:ascii="Calibri" w:eastAsiaTheme="minorHAnsi" w:hAnsi="Calibri" w:cs="Calibri"/>
          <w:sz w:val="16"/>
          <w:lang w:eastAsia="en-US"/>
        </w:rPr>
        <w:t xml:space="preserve">, </w:t>
      </w:r>
      <w:r w:rsidRPr="00F9334B">
        <w:rPr>
          <w:rFonts w:ascii="Calibri" w:eastAsiaTheme="minorHAnsi" w:hAnsi="Calibri" w:cs="Calibri"/>
          <w:b/>
          <w:iCs/>
          <w:u w:val="single"/>
          <w:lang w:eastAsia="en-US"/>
        </w:rPr>
        <w:t>which is ~</w:t>
      </w:r>
      <w:r w:rsidRPr="00F9334B">
        <w:rPr>
          <w:rFonts w:ascii="Calibri" w:eastAsiaTheme="minorHAnsi" w:hAnsi="Calibri" w:cs="Calibri"/>
          <w:b/>
          <w:iCs/>
          <w:highlight w:val="green"/>
          <w:u w:val="single"/>
          <w:lang w:eastAsia="en-US"/>
        </w:rPr>
        <w:t>2/3 of all active satellites of Earth</w:t>
      </w:r>
      <w:r w:rsidRPr="00F9334B">
        <w:rPr>
          <w:rFonts w:ascii="Calibri" w:eastAsiaTheme="minorHAnsi" w:hAnsi="Calibri" w:cs="Calibri"/>
          <w:b/>
          <w:iCs/>
          <w:u w:val="single"/>
          <w:lang w:eastAsia="en-US"/>
        </w:rPr>
        <w:t xml:space="preserve">." </w:t>
      </w:r>
      <w:r w:rsidRPr="00F9334B">
        <w:rPr>
          <w:rFonts w:ascii="Calibri" w:eastAsiaTheme="minorHAnsi" w:hAnsi="Calibri" w:cs="Calibri"/>
          <w:sz w:val="16"/>
          <w:lang w:eastAsia="en-US"/>
        </w:rPr>
        <w:t xml:space="preserve">If Musk's estimations are correct, </w:t>
      </w:r>
      <w:r w:rsidRPr="00F9334B">
        <w:rPr>
          <w:rFonts w:ascii="Calibri" w:eastAsiaTheme="minorHAnsi" w:hAnsi="Calibri" w:cs="Calibri"/>
          <w:u w:val="single"/>
          <w:lang w:eastAsia="en-US"/>
        </w:rPr>
        <w:t xml:space="preserve">not only will Starlink's massive satellite constellation account for more than half of all operational satellites in orbit, the number of operational Starlink satellites will have doubled </w:t>
      </w:r>
      <w:r w:rsidRPr="00F9334B">
        <w:rPr>
          <w:rFonts w:ascii="Calibri" w:eastAsiaTheme="minorHAnsi" w:hAnsi="Calibri" w:cs="Calibri"/>
          <w:sz w:val="16"/>
          <w:lang w:eastAsia="en-US"/>
        </w:rPr>
        <w:t xml:space="preserve">within the next 18 months. The evolution of SpaceX’s rockets That increased coverage will allow SpaceX to provide internet to more users throughout the globe, while also increasing the quality and speed of its internet service. </w:t>
      </w:r>
      <w:r w:rsidRPr="00F9334B">
        <w:rPr>
          <w:rFonts w:ascii="Calibri" w:eastAsiaTheme="minorHAnsi" w:hAnsi="Calibri" w:cs="Calibri"/>
          <w:u w:val="single"/>
          <w:lang w:eastAsia="en-US"/>
        </w:rPr>
        <w:t xml:space="preserve">To make that possible, </w:t>
      </w:r>
      <w:r w:rsidRPr="00F9334B">
        <w:rPr>
          <w:rFonts w:ascii="Calibri" w:eastAsiaTheme="minorHAnsi" w:hAnsi="Calibri" w:cs="Calibri"/>
          <w:highlight w:val="green"/>
          <w:u w:val="single"/>
          <w:lang w:eastAsia="en-US"/>
        </w:rPr>
        <w:t xml:space="preserve">SpaceX will have to continue its </w:t>
      </w:r>
      <w:r w:rsidRPr="00F9334B">
        <w:rPr>
          <w:rFonts w:ascii="Calibri" w:eastAsiaTheme="minorHAnsi" w:hAnsi="Calibri" w:cs="Calibri"/>
          <w:b/>
          <w:iCs/>
          <w:highlight w:val="green"/>
          <w:u w:val="single"/>
          <w:lang w:eastAsia="en-US"/>
        </w:rPr>
        <w:t>steady</w:t>
      </w:r>
      <w:r w:rsidRPr="00F9334B">
        <w:rPr>
          <w:rFonts w:ascii="Calibri" w:eastAsiaTheme="minorHAnsi" w:hAnsi="Calibri" w:cs="Calibri"/>
          <w:b/>
          <w:iCs/>
          <w:u w:val="single"/>
          <w:lang w:eastAsia="en-US"/>
        </w:rPr>
        <w:t xml:space="preserve"> </w:t>
      </w:r>
      <w:r w:rsidRPr="00F9334B">
        <w:rPr>
          <w:rFonts w:ascii="Calibri" w:eastAsiaTheme="minorHAnsi" w:hAnsi="Calibri" w:cs="Calibri"/>
          <w:b/>
          <w:iCs/>
          <w:highlight w:val="green"/>
          <w:u w:val="single"/>
          <w:lang w:eastAsia="en-US"/>
        </w:rPr>
        <w:t>cadence</w:t>
      </w:r>
      <w:r w:rsidRPr="00F9334B">
        <w:rPr>
          <w:rFonts w:ascii="Calibri" w:eastAsiaTheme="minorHAnsi" w:hAnsi="Calibri" w:cs="Calibri"/>
          <w:highlight w:val="green"/>
          <w:u w:val="single"/>
          <w:lang w:eastAsia="en-US"/>
        </w:rPr>
        <w:t xml:space="preserve"> of</w:t>
      </w:r>
      <w:r w:rsidRPr="00F9334B">
        <w:rPr>
          <w:rFonts w:ascii="Calibri" w:eastAsiaTheme="minorHAnsi" w:hAnsi="Calibri" w:cs="Calibri"/>
          <w:u w:val="single"/>
          <w:lang w:eastAsia="en-US"/>
        </w:rPr>
        <w:t xml:space="preserve"> Starlink </w:t>
      </w:r>
      <w:r w:rsidRPr="00F9334B">
        <w:rPr>
          <w:rFonts w:ascii="Calibri" w:eastAsiaTheme="minorHAnsi" w:hAnsi="Calibri" w:cs="Calibri"/>
          <w:highlight w:val="green"/>
          <w:u w:val="single"/>
          <w:lang w:eastAsia="en-US"/>
        </w:rPr>
        <w:t>missions</w:t>
      </w:r>
      <w:r w:rsidRPr="00F9334B">
        <w:rPr>
          <w:rFonts w:ascii="Calibri" w:eastAsiaTheme="minorHAnsi" w:hAnsi="Calibri" w:cs="Calibri"/>
          <w:u w:val="single"/>
          <w:lang w:eastAsia="en-US"/>
        </w:rPr>
        <w:t>.</w:t>
      </w:r>
      <w:r w:rsidRPr="00F9334B">
        <w:rPr>
          <w:rFonts w:ascii="Calibri" w:eastAsiaTheme="minorHAnsi" w:hAnsi="Calibri" w:cs="Calibri"/>
          <w:sz w:val="16"/>
          <w:lang w:eastAsia="en-US"/>
        </w:rPr>
        <w:t xml:space="preserve"> The company currently launches its Starlink satellites using its reusable Falcon 9 rockets. In a separate tweet, Musk added that the "SpaceX Falcon team is making excellent progress – </w:t>
      </w:r>
      <w:r w:rsidRPr="00F9334B">
        <w:rPr>
          <w:rFonts w:ascii="Calibri" w:eastAsiaTheme="minorHAnsi" w:hAnsi="Calibri" w:cs="Calibri"/>
          <w:highlight w:val="green"/>
          <w:u w:val="single"/>
          <w:lang w:eastAsia="en-US"/>
        </w:rPr>
        <w:t>aiming for 60 launches this year</w:t>
      </w:r>
      <w:r w:rsidRPr="00F9334B">
        <w:rPr>
          <w:rFonts w:ascii="Calibri" w:eastAsiaTheme="minorHAnsi" w:hAnsi="Calibri" w:cs="Calibri"/>
          <w:u w:val="single"/>
          <w:lang w:eastAsia="en-US"/>
        </w:rPr>
        <w:t xml:space="preserve">." </w:t>
      </w:r>
      <w:r w:rsidRPr="00F9334B">
        <w:rPr>
          <w:rFonts w:ascii="Calibri" w:eastAsiaTheme="minorHAnsi" w:hAnsi="Calibri" w:cs="Calibri"/>
          <w:sz w:val="16"/>
          <w:lang w:eastAsia="en-US"/>
        </w:rPr>
        <w:t xml:space="preserve">Musk also recently stated that the revenue from Starlink will help with the development costs for SpaceX's Mars-bound Starship launch vehicle, which could make its orbital maiden flight as soon as May. The SpaceX CEO recently announced a price hike for Starlink, citing inflation, which he previously stated has the potential to bankrupt the company. NASA's warning to SpaceX over its Starlink mega constellation SpaceX's Starlink service is currently serving 250,000 Starlink subscribers worldwide, and the increased growth of the satellite network will improve the speed and latency of the service, which currently provides download speeds of approximately 100Mbps for users in the U.S. SpaceX's Starlink operations have been praised and derided in equal measure. On the one hand, they provide internet access to subscribers anywhere in the world and have helped to keep civilians and troops connected amid the ongoing conflict in Ukraine. On the other hand, the </w:t>
      </w:r>
      <w:r w:rsidRPr="00F9334B">
        <w:rPr>
          <w:rFonts w:ascii="Calibri" w:eastAsiaTheme="minorHAnsi" w:hAnsi="Calibri" w:cs="Calibri"/>
          <w:u w:val="single"/>
          <w:lang w:eastAsia="en-US"/>
        </w:rPr>
        <w:t xml:space="preserve">Starlink </w:t>
      </w:r>
      <w:r w:rsidRPr="00F9334B">
        <w:rPr>
          <w:rFonts w:ascii="Calibri" w:eastAsiaTheme="minorHAnsi" w:hAnsi="Calibri" w:cs="Calibri"/>
          <w:highlight w:val="green"/>
          <w:u w:val="single"/>
          <w:lang w:eastAsia="en-US"/>
        </w:rPr>
        <w:t>satellites are already hampering</w:t>
      </w:r>
      <w:r w:rsidRPr="00F9334B">
        <w:rPr>
          <w:rFonts w:ascii="Calibri" w:eastAsiaTheme="minorHAnsi" w:hAnsi="Calibri" w:cs="Calibri"/>
          <w:u w:val="single"/>
          <w:lang w:eastAsia="en-US"/>
        </w:rPr>
        <w:t xml:space="preserve"> astronomical </w:t>
      </w:r>
      <w:r w:rsidRPr="00F9334B">
        <w:rPr>
          <w:rFonts w:ascii="Calibri" w:eastAsiaTheme="minorHAnsi" w:hAnsi="Calibri" w:cs="Calibri"/>
          <w:highlight w:val="green"/>
          <w:u w:val="single"/>
          <w:lang w:eastAsia="en-US"/>
        </w:rPr>
        <w:t>observations</w:t>
      </w:r>
      <w:r w:rsidRPr="00F9334B">
        <w:rPr>
          <w:rFonts w:ascii="Calibri" w:eastAsiaTheme="minorHAnsi" w:hAnsi="Calibri" w:cs="Calibri"/>
          <w:u w:val="single"/>
          <w:lang w:eastAsia="en-US"/>
        </w:rPr>
        <w:t xml:space="preserve"> to the point that </w:t>
      </w:r>
      <w:r w:rsidRPr="00F9334B">
        <w:rPr>
          <w:rFonts w:ascii="Calibri" w:eastAsiaTheme="minorHAnsi" w:hAnsi="Calibri" w:cs="Calibri"/>
          <w:highlight w:val="green"/>
          <w:u w:val="single"/>
          <w:lang w:eastAsia="en-US"/>
        </w:rPr>
        <w:t>NASA</w:t>
      </w:r>
      <w:r w:rsidRPr="00F9334B">
        <w:rPr>
          <w:rFonts w:ascii="Calibri" w:eastAsiaTheme="minorHAnsi" w:hAnsi="Calibri" w:cs="Calibri"/>
          <w:u w:val="single"/>
          <w:lang w:eastAsia="en-US"/>
        </w:rPr>
        <w:t xml:space="preserve"> has </w:t>
      </w:r>
      <w:r w:rsidRPr="00F9334B">
        <w:rPr>
          <w:rFonts w:ascii="Calibri" w:eastAsiaTheme="minorHAnsi" w:hAnsi="Calibri" w:cs="Calibri"/>
          <w:highlight w:val="green"/>
          <w:u w:val="single"/>
          <w:lang w:eastAsia="en-US"/>
        </w:rPr>
        <w:t xml:space="preserve">warned they may </w:t>
      </w:r>
      <w:r w:rsidRPr="00F9334B">
        <w:rPr>
          <w:rFonts w:ascii="Calibri" w:eastAsiaTheme="minorHAnsi" w:hAnsi="Calibri" w:cs="Calibri"/>
          <w:b/>
          <w:iCs/>
          <w:highlight w:val="green"/>
          <w:u w:val="single"/>
          <w:lang w:eastAsia="en-US"/>
        </w:rPr>
        <w:t>reduce</w:t>
      </w:r>
      <w:r w:rsidRPr="00F9334B">
        <w:rPr>
          <w:rFonts w:ascii="Calibri" w:eastAsiaTheme="minorHAnsi" w:hAnsi="Calibri" w:cs="Calibri"/>
          <w:b/>
          <w:iCs/>
          <w:u w:val="single"/>
          <w:lang w:eastAsia="en-US"/>
        </w:rPr>
        <w:t xml:space="preserve"> its </w:t>
      </w:r>
      <w:r w:rsidRPr="00F9334B">
        <w:rPr>
          <w:rFonts w:ascii="Calibri" w:eastAsiaTheme="minorHAnsi" w:hAnsi="Calibri" w:cs="Calibri"/>
          <w:b/>
          <w:iCs/>
          <w:highlight w:val="green"/>
          <w:u w:val="single"/>
          <w:lang w:eastAsia="en-US"/>
        </w:rPr>
        <w:t>ability to detect</w:t>
      </w:r>
      <w:r w:rsidRPr="00F9334B">
        <w:rPr>
          <w:rFonts w:ascii="Calibri" w:eastAsiaTheme="minorHAnsi" w:hAnsi="Calibri" w:cs="Calibri"/>
          <w:highlight w:val="green"/>
          <w:u w:val="single"/>
          <w:lang w:eastAsia="en-US"/>
        </w:rPr>
        <w:t xml:space="preserve"> an asteroid on a collision course with Earth</w:t>
      </w:r>
      <w:r w:rsidRPr="00F9334B">
        <w:rPr>
          <w:rFonts w:ascii="Calibri" w:eastAsiaTheme="minorHAnsi" w:hAnsi="Calibri" w:cs="Calibri"/>
          <w:u w:val="single"/>
          <w:lang w:eastAsia="en-US"/>
        </w:rPr>
        <w:t xml:space="preserve">. </w:t>
      </w:r>
      <w:r w:rsidRPr="00F9334B">
        <w:rPr>
          <w:rFonts w:ascii="Calibri" w:eastAsiaTheme="minorHAnsi" w:hAnsi="Calibri" w:cs="Calibri"/>
          <w:sz w:val="16"/>
          <w:lang w:eastAsia="en-US"/>
        </w:rPr>
        <w:t>SpaceX has so far sent more than 2,000 Starlink satellites into orbit since its first Starlink launch in May 2019, and more than 1,600 of those are operational. The company has permission from the FCC to launch 12,000 more and it is currently waiting on approval to send approximately 30,000 more up to orbit.</w:t>
      </w:r>
    </w:p>
    <w:p w14:paraId="30569342" w14:textId="77777777" w:rsidR="00F9334B" w:rsidRPr="00F9334B" w:rsidRDefault="00F9334B" w:rsidP="00F9334B">
      <w:pPr>
        <w:rPr>
          <w:rFonts w:ascii="Calibri" w:eastAsiaTheme="minorHAnsi" w:hAnsi="Calibri" w:cs="Calibri"/>
          <w:sz w:val="16"/>
          <w:lang w:eastAsia="en-US"/>
        </w:rPr>
      </w:pPr>
    </w:p>
    <w:p w14:paraId="045C0BB8"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 xml:space="preserve">Starlink will be misperceived as a weapon causing Russia and China to First strike- this escalates to nuclear weapons use </w:t>
      </w:r>
    </w:p>
    <w:p w14:paraId="5A3A42EC" w14:textId="77777777" w:rsidR="00F9334B" w:rsidRPr="00F9334B" w:rsidRDefault="00F9334B" w:rsidP="00F9334B">
      <w:pPr>
        <w:rPr>
          <w:rFonts w:ascii="Calibri" w:eastAsiaTheme="minorHAnsi" w:hAnsi="Calibri" w:cs="Calibri"/>
          <w:b/>
          <w:bCs/>
          <w:sz w:val="26"/>
          <w:lang w:eastAsia="en-US"/>
        </w:rPr>
      </w:pPr>
      <w:r w:rsidRPr="00F9334B">
        <w:rPr>
          <w:rFonts w:ascii="Calibri" w:eastAsiaTheme="minorHAnsi" w:hAnsi="Calibri" w:cs="Calibri"/>
          <w:b/>
          <w:bCs/>
          <w:sz w:val="26"/>
          <w:lang w:eastAsia="en-US"/>
        </w:rPr>
        <w:t>Chyba. MPhil/PhD, 20</w:t>
      </w:r>
    </w:p>
    <w:p w14:paraId="0826309A"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(Christopher E., New Technologies &amp; Strategic Stability,  (2) Spring 2020 Dædalus, the Journal of the American Academy of Arts &amp; Sciences)</w:t>
      </w:r>
    </w:p>
    <w:p w14:paraId="3C2347C2" w14:textId="77777777" w:rsidR="00F9334B" w:rsidRPr="00F9334B" w:rsidRDefault="00F9334B" w:rsidP="00F9334B">
      <w:pPr>
        <w:rPr>
          <w:rFonts w:ascii="Calibri" w:eastAsiaTheme="minorHAnsi" w:hAnsi="Calibri" w:cs="Calibri"/>
          <w:u w:val="single"/>
          <w:lang w:eastAsia="en-US"/>
        </w:rPr>
      </w:pPr>
      <w:r w:rsidRPr="00F9334B">
        <w:rPr>
          <w:rFonts w:ascii="Calibri" w:eastAsiaTheme="minorHAnsi" w:hAnsi="Calibri" w:cs="Calibri"/>
          <w:sz w:val="16"/>
          <w:lang w:eastAsia="en-US"/>
        </w:rPr>
        <w:t xml:space="preserve">Satellite deployments already underway indicate that this idea may not be incredible on a twenty-year timescale.53 For example, </w:t>
      </w:r>
      <w:r w:rsidRPr="00F9334B">
        <w:rPr>
          <w:rFonts w:ascii="Calibri" w:eastAsiaTheme="minorHAnsi" w:hAnsi="Calibri" w:cs="Calibri"/>
          <w:u w:val="single"/>
          <w:lang w:eastAsia="en-US"/>
        </w:rPr>
        <w:t>SpaceX is deploying a constellation of optically cross-linked mass-produced small satellites</w:t>
      </w:r>
      <w:r w:rsidRPr="00F9334B">
        <w:rPr>
          <w:rFonts w:ascii="Calibri" w:eastAsiaTheme="minorHAnsi" w:hAnsi="Calibri" w:cs="Calibri"/>
          <w:sz w:val="16"/>
          <w:lang w:eastAsia="en-US"/>
        </w:rPr>
        <w:t xml:space="preserve"> (individual satellite masses of hundreds of kilograms) to create a space-based Internet communication system </w:t>
      </w:r>
      <w:r w:rsidRPr="00F9334B">
        <w:rPr>
          <w:rFonts w:ascii="Calibri" w:eastAsiaTheme="minorHAnsi" w:hAnsi="Calibri" w:cs="Calibri"/>
          <w:u w:val="single"/>
          <w:lang w:eastAsia="en-US"/>
        </w:rPr>
        <w:t>called “Starlink</w:t>
      </w:r>
      <w:r w:rsidRPr="00F9334B">
        <w:rPr>
          <w:rFonts w:ascii="Calibri" w:eastAsiaTheme="minorHAnsi" w:hAnsi="Calibri" w:cs="Calibri"/>
          <w:sz w:val="16"/>
          <w:lang w:eastAsia="en-US"/>
        </w:rPr>
        <w:t xml:space="preserve">.” SpaceX hopes to deploy twelve thousand of these satellites in three shells of low-Earth orbits with over two thousand in orbit by the mid-2020s, and a possible ultimate expansion to forty-two thousand.54 The size of this constellation may be compared to the approximately 2,100 active satellites orbiting Earth in August 2019.55 </w:t>
      </w:r>
      <w:r w:rsidRPr="00F9334B">
        <w:rPr>
          <w:rFonts w:ascii="Calibri" w:eastAsiaTheme="minorHAnsi" w:hAnsi="Calibri" w:cs="Calibri"/>
          <w:b/>
          <w:iCs/>
          <w:highlight w:val="green"/>
          <w:u w:val="single"/>
          <w:lang w:eastAsia="en-US"/>
        </w:rPr>
        <w:t>Starlink does not perform ground surveillance</w:t>
      </w:r>
      <w:r w:rsidRPr="00F9334B">
        <w:rPr>
          <w:rFonts w:ascii="Calibri" w:eastAsiaTheme="minorHAnsi" w:hAnsi="Calibri" w:cs="Calibri"/>
          <w:sz w:val="16"/>
          <w:lang w:eastAsia="en-US"/>
        </w:rPr>
        <w:t xml:space="preserve">, but its numerical scale shows what is possible. In fact, swarms of surveillance satellites are already being put into orbit by the private sector. Planet Labs’ more than three hundred miniature satellites now monitor Earth’s entire landmass daily at three-to-five-meter resolution; the company’s website promises “persistent global monitoring with low latency tasking to deliver early intelligence” for defense and intelligence purposes.56 And Capella Space is launching a constellation of forty-kilogram radar imaging satellites in polar orbits that will allow all-weather “hourly coverage of every point on Earth, rendered in sub-meter resolution.”57 </w:t>
      </w:r>
      <w:r w:rsidRPr="00F9334B">
        <w:rPr>
          <w:rFonts w:ascii="Calibri" w:eastAsiaTheme="minorHAnsi" w:hAnsi="Calibri" w:cs="Calibri"/>
          <w:b/>
          <w:iCs/>
          <w:u w:val="single"/>
          <w:lang w:eastAsia="en-US"/>
        </w:rPr>
        <w:t xml:space="preserve">None of these constellations does, nor is intended to do, what would be required for monitoring ongoing positions of Russian or Chinese road-mobile ICBMs. </w:t>
      </w:r>
      <w:r w:rsidRPr="00F9334B">
        <w:rPr>
          <w:rFonts w:ascii="Calibri" w:eastAsiaTheme="minorHAnsi" w:hAnsi="Calibri" w:cs="Calibri"/>
          <w:u w:val="single"/>
          <w:lang w:eastAsia="en-US"/>
        </w:rPr>
        <w:t xml:space="preserve">To reach that objective, </w:t>
      </w:r>
      <w:r w:rsidRPr="00F9334B">
        <w:rPr>
          <w:rFonts w:ascii="Calibri" w:eastAsiaTheme="minorHAnsi" w:hAnsi="Calibri" w:cs="Calibri"/>
          <w:highlight w:val="green"/>
          <w:u w:val="single"/>
          <w:lang w:eastAsia="en-US"/>
        </w:rPr>
        <w:t>persistent</w:t>
      </w:r>
      <w:r w:rsidRPr="00F9334B">
        <w:rPr>
          <w:rFonts w:ascii="Calibri" w:eastAsiaTheme="minorHAnsi" w:hAnsi="Calibri" w:cs="Calibri"/>
          <w:u w:val="single"/>
          <w:lang w:eastAsia="en-US"/>
        </w:rPr>
        <w:t xml:space="preserve"> all-weather </w:t>
      </w:r>
      <w:r w:rsidRPr="00F9334B">
        <w:rPr>
          <w:rFonts w:ascii="Calibri" w:eastAsiaTheme="minorHAnsi" w:hAnsi="Calibri" w:cs="Calibri"/>
          <w:highlight w:val="green"/>
          <w:u w:val="single"/>
          <w:lang w:eastAsia="en-US"/>
        </w:rPr>
        <w:t>overhead imaging would need</w:t>
      </w:r>
      <w:r w:rsidRPr="00F9334B">
        <w:rPr>
          <w:rFonts w:ascii="Calibri" w:eastAsiaTheme="minorHAnsi" w:hAnsi="Calibri" w:cs="Calibri"/>
          <w:u w:val="single"/>
          <w:lang w:eastAsia="en-US"/>
        </w:rPr>
        <w:t xml:space="preserve"> almost continuously </w:t>
      </w:r>
      <w:r w:rsidRPr="00F9334B">
        <w:rPr>
          <w:rFonts w:ascii="Calibri" w:eastAsiaTheme="minorHAnsi" w:hAnsi="Calibri" w:cs="Calibri"/>
          <w:highlight w:val="green"/>
          <w:u w:val="single"/>
          <w:lang w:eastAsia="en-US"/>
        </w:rPr>
        <w:t>to surveil vast areas, coupled with an AI able to</w:t>
      </w:r>
      <w:r w:rsidRPr="00F9334B">
        <w:rPr>
          <w:rFonts w:ascii="Calibri" w:eastAsiaTheme="minorHAnsi" w:hAnsi="Calibri" w:cs="Calibri"/>
          <w:u w:val="single"/>
          <w:lang w:eastAsia="en-US"/>
        </w:rPr>
        <w:t xml:space="preserve"> sift and </w:t>
      </w:r>
      <w:r w:rsidRPr="00F9334B">
        <w:rPr>
          <w:rFonts w:ascii="Calibri" w:eastAsiaTheme="minorHAnsi" w:hAnsi="Calibri" w:cs="Calibri"/>
          <w:highlight w:val="green"/>
          <w:u w:val="single"/>
          <w:lang w:eastAsia="en-US"/>
        </w:rPr>
        <w:t>interpret the enormous data set</w:t>
      </w:r>
      <w:r w:rsidRPr="00F9334B">
        <w:rPr>
          <w:rFonts w:ascii="Calibri" w:eastAsiaTheme="minorHAnsi" w:hAnsi="Calibri" w:cs="Calibri"/>
          <w:u w:val="single"/>
          <w:lang w:eastAsia="en-US"/>
        </w:rPr>
        <w:t xml:space="preserve"> that would be returned in near real time. Even then, there would be legitimate questions about the efficacy of defensive measures</w:t>
      </w:r>
      <w:r w:rsidRPr="00F9334B">
        <w:rPr>
          <w:rFonts w:ascii="Calibri" w:eastAsiaTheme="minorHAnsi" w:hAnsi="Calibri" w:cs="Calibri"/>
          <w:sz w:val="16"/>
          <w:lang w:eastAsia="en-US"/>
        </w:rPr>
        <w:t xml:space="preserve">: clever ways to hide road mobile forces, including simply taking advantage of particular terrain or tunnels; flooding the roads with decoys; or using cyber, jamming, or other techniques to hack or confound the satellite constellations.58 But </w:t>
      </w:r>
      <w:r w:rsidRPr="00F9334B">
        <w:rPr>
          <w:rFonts w:ascii="Calibri" w:eastAsiaTheme="minorHAnsi" w:hAnsi="Calibri" w:cs="Calibri"/>
          <w:highlight w:val="green"/>
          <w:u w:val="single"/>
          <w:lang w:eastAsia="en-US"/>
        </w:rPr>
        <w:t xml:space="preserve">because of the </w:t>
      </w:r>
      <w:r w:rsidRPr="00F9334B">
        <w:rPr>
          <w:rFonts w:ascii="Calibri" w:eastAsiaTheme="minorHAnsi" w:hAnsi="Calibri" w:cs="Calibri"/>
          <w:u w:val="single"/>
          <w:lang w:eastAsia="en-US"/>
        </w:rPr>
        <w:t xml:space="preserve">powerful </w:t>
      </w:r>
      <w:r w:rsidRPr="00F9334B">
        <w:rPr>
          <w:rFonts w:ascii="Calibri" w:eastAsiaTheme="minorHAnsi" w:hAnsi="Calibri" w:cs="Calibri"/>
          <w:highlight w:val="green"/>
          <w:u w:val="single"/>
          <w:lang w:eastAsia="en-US"/>
        </w:rPr>
        <w:t>potential threat to</w:t>
      </w:r>
      <w:r w:rsidRPr="00F9334B">
        <w:rPr>
          <w:rFonts w:ascii="Calibri" w:eastAsiaTheme="minorHAnsi" w:hAnsi="Calibri" w:cs="Calibri"/>
          <w:u w:val="single"/>
          <w:lang w:eastAsia="en-US"/>
        </w:rPr>
        <w:t xml:space="preserve"> Russian and Chinese </w:t>
      </w:r>
      <w:r w:rsidRPr="00F9334B">
        <w:rPr>
          <w:rFonts w:ascii="Calibri" w:eastAsiaTheme="minorHAnsi" w:hAnsi="Calibri" w:cs="Calibri"/>
          <w:highlight w:val="green"/>
          <w:u w:val="single"/>
          <w:lang w:eastAsia="en-US"/>
        </w:rPr>
        <w:t>second-strike</w:t>
      </w:r>
      <w:r w:rsidRPr="00F9334B">
        <w:rPr>
          <w:rFonts w:ascii="Calibri" w:eastAsiaTheme="minorHAnsi" w:hAnsi="Calibri" w:cs="Calibri"/>
          <w:u w:val="single"/>
          <w:lang w:eastAsia="en-US"/>
        </w:rPr>
        <w:t xml:space="preserve"> capabilities that it could pose, </w:t>
      </w:r>
      <w:r w:rsidRPr="00F9334B">
        <w:rPr>
          <w:rFonts w:ascii="Calibri" w:eastAsiaTheme="minorHAnsi" w:hAnsi="Calibri" w:cs="Calibri"/>
          <w:highlight w:val="green"/>
          <w:u w:val="single"/>
          <w:lang w:eastAsia="en-US"/>
        </w:rPr>
        <w:t>such a system</w:t>
      </w:r>
      <w:r w:rsidRPr="00F9334B">
        <w:rPr>
          <w:rFonts w:ascii="Calibri" w:eastAsiaTheme="minorHAnsi" w:hAnsi="Calibri" w:cs="Calibri"/>
          <w:u w:val="single"/>
          <w:lang w:eastAsia="en-US"/>
        </w:rPr>
        <w:t xml:space="preserve">, </w:t>
      </w:r>
      <w:r w:rsidRPr="00F9334B">
        <w:rPr>
          <w:rFonts w:ascii="Calibri" w:eastAsiaTheme="minorHAnsi" w:hAnsi="Calibri" w:cs="Calibri"/>
          <w:b/>
          <w:iCs/>
          <w:u w:val="single"/>
          <w:lang w:eastAsia="en-US"/>
        </w:rPr>
        <w:t xml:space="preserve">even if objectively imperfect and vulnerable, </w:t>
      </w:r>
      <w:r w:rsidRPr="00F9334B">
        <w:rPr>
          <w:rFonts w:ascii="Calibri" w:eastAsiaTheme="minorHAnsi" w:hAnsi="Calibri" w:cs="Calibri"/>
          <w:b/>
          <w:iCs/>
          <w:highlight w:val="green"/>
          <w:u w:val="single"/>
          <w:lang w:eastAsia="en-US"/>
        </w:rPr>
        <w:t>would</w:t>
      </w:r>
      <w:r w:rsidRPr="00F9334B">
        <w:rPr>
          <w:rFonts w:ascii="Calibri" w:eastAsiaTheme="minorHAnsi" w:hAnsi="Calibri" w:cs="Calibri"/>
          <w:b/>
          <w:iCs/>
          <w:u w:val="single"/>
          <w:lang w:eastAsia="en-US"/>
        </w:rPr>
        <w:t xml:space="preserve"> likely </w:t>
      </w:r>
      <w:r w:rsidRPr="00F9334B">
        <w:rPr>
          <w:rFonts w:ascii="Calibri" w:eastAsiaTheme="minorHAnsi" w:hAnsi="Calibri" w:cs="Calibri"/>
          <w:b/>
          <w:iCs/>
          <w:highlight w:val="green"/>
          <w:u w:val="single"/>
          <w:lang w:eastAsia="en-US"/>
        </w:rPr>
        <w:t>be destabilizing</w:t>
      </w:r>
      <w:r w:rsidRPr="00F9334B">
        <w:rPr>
          <w:rFonts w:ascii="Calibri" w:eastAsiaTheme="minorHAnsi" w:hAnsi="Calibri" w:cs="Calibri"/>
          <w:u w:val="single"/>
          <w:lang w:eastAsia="en-US"/>
        </w:rPr>
        <w:t xml:space="preserve"> from the perspective of the countries that felt themselves targeted</w:t>
      </w:r>
      <w:r w:rsidRPr="00F9334B">
        <w:rPr>
          <w:rFonts w:ascii="Calibri" w:eastAsiaTheme="minorHAnsi" w:hAnsi="Calibri" w:cs="Calibri"/>
          <w:sz w:val="16"/>
          <w:lang w:eastAsia="en-US"/>
        </w:rPr>
        <w:t xml:space="preserve">. </w:t>
      </w:r>
      <w:r w:rsidRPr="00F9334B">
        <w:rPr>
          <w:rFonts w:ascii="Calibri" w:eastAsiaTheme="minorHAnsi" w:hAnsi="Calibri" w:cs="Calibri"/>
          <w:b/>
          <w:iCs/>
          <w:highlight w:val="green"/>
          <w:u w:val="single"/>
          <w:lang w:eastAsia="en-US"/>
        </w:rPr>
        <w:t>Even if</w:t>
      </w:r>
      <w:r w:rsidRPr="00F9334B">
        <w:rPr>
          <w:rFonts w:ascii="Calibri" w:eastAsiaTheme="minorHAnsi" w:hAnsi="Calibri" w:cs="Calibri"/>
          <w:b/>
          <w:iCs/>
          <w:u w:val="single"/>
          <w:lang w:eastAsia="en-US"/>
        </w:rPr>
        <w:t xml:space="preserve"> such </w:t>
      </w:r>
      <w:r w:rsidRPr="00F9334B">
        <w:rPr>
          <w:rFonts w:ascii="Calibri" w:eastAsiaTheme="minorHAnsi" w:hAnsi="Calibri" w:cs="Calibri"/>
          <w:b/>
          <w:iCs/>
          <w:highlight w:val="green"/>
          <w:u w:val="single"/>
          <w:lang w:eastAsia="en-US"/>
        </w:rPr>
        <w:t>a constellation were openly devoted to other purposes</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potential adversaries might plan on the assumption that it was</w:t>
      </w:r>
      <w:r w:rsidRPr="00F9334B">
        <w:rPr>
          <w:rFonts w:ascii="Calibri" w:eastAsiaTheme="minorHAnsi" w:hAnsi="Calibri" w:cs="Calibri"/>
          <w:sz w:val="16"/>
          <w:lang w:eastAsia="en-US"/>
        </w:rPr>
        <w:t xml:space="preserve"> either nevertheless </w:t>
      </w:r>
      <w:r w:rsidRPr="00F9334B">
        <w:rPr>
          <w:rFonts w:ascii="Calibri" w:eastAsiaTheme="minorHAnsi" w:hAnsi="Calibri" w:cs="Calibri"/>
          <w:b/>
          <w:iCs/>
          <w:u w:val="single"/>
          <w:lang w:eastAsia="en-US"/>
        </w:rPr>
        <w:t>intended to support a first strike</w:t>
      </w:r>
      <w:r w:rsidRPr="00F9334B">
        <w:rPr>
          <w:rFonts w:ascii="Calibri" w:eastAsiaTheme="minorHAnsi" w:hAnsi="Calibri" w:cs="Calibri"/>
          <w:sz w:val="16"/>
          <w:lang w:eastAsia="en-US"/>
        </w:rPr>
        <w:t xml:space="preserve">, or that it could in the future, in a change of doctrine rapidly become so intended. </w:t>
      </w:r>
      <w:r w:rsidRPr="00F9334B">
        <w:rPr>
          <w:rFonts w:ascii="Calibri" w:eastAsiaTheme="minorHAnsi" w:hAnsi="Calibri" w:cs="Calibri"/>
          <w:u w:val="single"/>
          <w:lang w:eastAsia="en-US"/>
        </w:rPr>
        <w:t xml:space="preserve">That conclusion has likely been </w:t>
      </w:r>
      <w:r w:rsidRPr="00F9334B">
        <w:rPr>
          <w:rFonts w:ascii="Calibri" w:eastAsiaTheme="minorHAnsi" w:hAnsi="Calibri" w:cs="Calibri"/>
          <w:b/>
          <w:iCs/>
          <w:u w:val="single"/>
          <w:lang w:eastAsia="en-US"/>
        </w:rPr>
        <w:t>reinforced by analogy,</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in the decision by the U</w:t>
      </w:r>
      <w:r w:rsidRPr="00F9334B">
        <w:rPr>
          <w:rFonts w:ascii="Calibri" w:eastAsiaTheme="minorHAnsi" w:hAnsi="Calibri" w:cs="Calibri"/>
          <w:sz w:val="16"/>
          <w:lang w:eastAsia="en-US"/>
        </w:rPr>
        <w:t xml:space="preserve">nited </w:t>
      </w:r>
      <w:r w:rsidRPr="00F9334B">
        <w:rPr>
          <w:rFonts w:ascii="Calibri" w:eastAsiaTheme="minorHAnsi" w:hAnsi="Calibri" w:cs="Calibri"/>
          <w:u w:val="single"/>
          <w:lang w:eastAsia="en-US"/>
        </w:rPr>
        <w:t>S</w:t>
      </w:r>
      <w:r w:rsidRPr="00F9334B">
        <w:rPr>
          <w:rFonts w:ascii="Calibri" w:eastAsiaTheme="minorHAnsi" w:hAnsi="Calibri" w:cs="Calibri"/>
          <w:sz w:val="16"/>
          <w:lang w:eastAsia="en-US"/>
        </w:rPr>
        <w:t xml:space="preserve">tates </w:t>
      </w:r>
      <w:r w:rsidRPr="00F9334B">
        <w:rPr>
          <w:rFonts w:ascii="Calibri" w:eastAsiaTheme="minorHAnsi" w:hAnsi="Calibri" w:cs="Calibri"/>
          <w:u w:val="single"/>
          <w:lang w:eastAsia="en-US"/>
        </w:rPr>
        <w:t>in its 2019 Missile Defense Review to state explicitly that U.S. missile defense “policy, strategy and capabilities” must also address anticipated advanced Russian and Chinese delivery systems,</w:t>
      </w:r>
      <w:r w:rsidRPr="00F9334B">
        <w:rPr>
          <w:rFonts w:ascii="Calibri" w:eastAsiaTheme="minorHAnsi" w:hAnsi="Calibri" w:cs="Calibri"/>
          <w:sz w:val="16"/>
          <w:lang w:eastAsia="en-US"/>
        </w:rPr>
        <w:t xml:space="preserve"> not just the missiles of North Korea and Iran.59 Some of the </w:t>
      </w:r>
      <w:r w:rsidRPr="00F9334B">
        <w:rPr>
          <w:rFonts w:ascii="Calibri" w:eastAsiaTheme="minorHAnsi" w:hAnsi="Calibri" w:cs="Calibri"/>
          <w:u w:val="single"/>
          <w:lang w:eastAsia="en-US"/>
        </w:rPr>
        <w:t>defensive measures that China and Russia would seem likely to take</w:t>
      </w:r>
      <w:r w:rsidRPr="00F9334B">
        <w:rPr>
          <w:rFonts w:ascii="Calibri" w:eastAsiaTheme="minorHAnsi" w:hAnsi="Calibri" w:cs="Calibri"/>
          <w:sz w:val="16"/>
          <w:lang w:eastAsia="en-US"/>
        </w:rPr>
        <w:t xml:space="preserve"> in response to such AI-enabled surveillance swarms </w:t>
      </w:r>
      <w:r w:rsidRPr="00F9334B">
        <w:rPr>
          <w:rFonts w:ascii="Calibri" w:eastAsiaTheme="minorHAnsi" w:hAnsi="Calibri" w:cs="Calibri"/>
          <w:b/>
          <w:iCs/>
          <w:u w:val="single"/>
          <w:lang w:eastAsia="en-US"/>
        </w:rPr>
        <w:t>would be destabilizing</w:t>
      </w:r>
      <w:r w:rsidRPr="00F9334B">
        <w:rPr>
          <w:rFonts w:ascii="Calibri" w:eastAsiaTheme="minorHAnsi" w:hAnsi="Calibri" w:cs="Calibri"/>
          <w:sz w:val="16"/>
          <w:lang w:eastAsia="en-US"/>
        </w:rPr>
        <w:t xml:space="preserve">. The construction of multiple road-mobile decoys would in itself be stabilizing by making a first strike harder to execute, even while making strategic arms control, and the broadly stabilizing confidently known quantitative knowledge that comes with it, harder to execute. </w:t>
      </w:r>
      <w:r w:rsidRPr="00F9334B">
        <w:rPr>
          <w:rFonts w:ascii="Calibri" w:eastAsiaTheme="minorHAnsi" w:hAnsi="Calibri" w:cs="Calibri"/>
          <w:highlight w:val="green"/>
          <w:u w:val="single"/>
          <w:lang w:eastAsia="en-US"/>
        </w:rPr>
        <w:t>Defensive efforts to jam, blind, or</w:t>
      </w:r>
      <w:r w:rsidRPr="00F9334B">
        <w:rPr>
          <w:rFonts w:ascii="Calibri" w:eastAsiaTheme="minorHAnsi" w:hAnsi="Calibri" w:cs="Calibri"/>
          <w:u w:val="single"/>
          <w:lang w:eastAsia="en-US"/>
        </w:rPr>
        <w:t xml:space="preserve"> cyber-</w:t>
      </w:r>
      <w:r w:rsidRPr="00F9334B">
        <w:rPr>
          <w:rFonts w:ascii="Calibri" w:eastAsiaTheme="minorHAnsi" w:hAnsi="Calibri" w:cs="Calibri"/>
          <w:highlight w:val="green"/>
          <w:u w:val="single"/>
          <w:lang w:eastAsia="en-US"/>
        </w:rPr>
        <w:t>corrupt</w:t>
      </w:r>
      <w:r w:rsidRPr="00F9334B">
        <w:rPr>
          <w:rFonts w:ascii="Calibri" w:eastAsiaTheme="minorHAnsi" w:hAnsi="Calibri" w:cs="Calibri"/>
          <w:u w:val="single"/>
          <w:lang w:eastAsia="en-US"/>
        </w:rPr>
        <w:t xml:space="preserve"> large numbers of </w:t>
      </w:r>
      <w:r w:rsidRPr="00F9334B">
        <w:rPr>
          <w:rFonts w:ascii="Calibri" w:eastAsiaTheme="minorHAnsi" w:hAnsi="Calibri" w:cs="Calibri"/>
          <w:highlight w:val="green"/>
          <w:u w:val="single"/>
          <w:lang w:eastAsia="en-US"/>
        </w:rPr>
        <w:t>targets</w:t>
      </w:r>
      <w:r w:rsidRPr="00F9334B">
        <w:rPr>
          <w:rFonts w:ascii="Calibri" w:eastAsiaTheme="minorHAnsi" w:hAnsi="Calibri" w:cs="Calibri"/>
          <w:u w:val="single"/>
          <w:lang w:eastAsia="en-US"/>
        </w:rPr>
        <w:t xml:space="preserve"> in satellite constellations </w:t>
      </w:r>
      <w:r w:rsidRPr="00F9334B">
        <w:rPr>
          <w:rFonts w:ascii="Calibri" w:eastAsiaTheme="minorHAnsi" w:hAnsi="Calibri" w:cs="Calibri"/>
          <w:highlight w:val="green"/>
          <w:u w:val="single"/>
          <w:lang w:eastAsia="en-US"/>
        </w:rPr>
        <w:t xml:space="preserve">might be interpreted as a </w:t>
      </w:r>
      <w:r w:rsidRPr="00F9334B">
        <w:rPr>
          <w:rFonts w:ascii="Calibri" w:eastAsiaTheme="minorHAnsi" w:hAnsi="Calibri" w:cs="Calibri"/>
          <w:b/>
          <w:iCs/>
          <w:highlight w:val="green"/>
          <w:u w:val="single"/>
          <w:lang w:eastAsia="en-US"/>
        </w:rPr>
        <w:t>prelude to nuclear use</w:t>
      </w:r>
      <w:r w:rsidRPr="00F9334B">
        <w:rPr>
          <w:rFonts w:ascii="Calibri" w:eastAsiaTheme="minorHAnsi" w:hAnsi="Calibri" w:cs="Calibri"/>
          <w:sz w:val="14"/>
          <w:lang w:eastAsia="en-US"/>
        </w:rPr>
        <w:t xml:space="preserve">, </w:t>
      </w:r>
      <w:r w:rsidRPr="00F9334B">
        <w:rPr>
          <w:rFonts w:ascii="Calibri" w:eastAsiaTheme="minorHAnsi" w:hAnsi="Calibri" w:cs="Calibri"/>
          <w:u w:val="single"/>
          <w:lang w:eastAsia="en-US"/>
        </w:rPr>
        <w:t xml:space="preserve">rather than as motivated by furthering nuclear target survival. </w:t>
      </w:r>
      <w:r w:rsidRPr="00F9334B">
        <w:rPr>
          <w:rFonts w:ascii="Calibri" w:eastAsiaTheme="minorHAnsi" w:hAnsi="Calibri" w:cs="Calibri"/>
          <w:sz w:val="14"/>
          <w:lang w:eastAsia="en-US"/>
        </w:rPr>
        <w:t xml:space="preserve">And </w:t>
      </w:r>
      <w:r w:rsidRPr="00F9334B">
        <w:rPr>
          <w:rFonts w:ascii="Calibri" w:eastAsiaTheme="minorHAnsi" w:hAnsi="Calibri" w:cs="Calibri"/>
          <w:u w:val="single"/>
          <w:lang w:eastAsia="en-US"/>
        </w:rPr>
        <w:t xml:space="preserve">the country being surveilled might decide that even its road-mobile launchers were so vulnerable that their employment had to include the capability and </w:t>
      </w:r>
      <w:r w:rsidRPr="00F9334B">
        <w:rPr>
          <w:rFonts w:ascii="Calibri" w:eastAsiaTheme="minorHAnsi" w:hAnsi="Calibri" w:cs="Calibri"/>
          <w:b/>
          <w:iCs/>
          <w:u w:val="single"/>
          <w:lang w:eastAsia="en-US"/>
        </w:rPr>
        <w:t xml:space="preserve">doctrine appropriate for launch-on-warning. </w:t>
      </w:r>
      <w:r w:rsidRPr="00F9334B">
        <w:rPr>
          <w:rFonts w:ascii="Calibri" w:eastAsiaTheme="minorHAnsi" w:hAnsi="Calibri" w:cs="Calibri"/>
          <w:sz w:val="14"/>
          <w:lang w:eastAsia="en-US"/>
        </w:rPr>
        <w:t xml:space="preserve">Now evaluate this scenario from the perspective of the elements of the framework above. </w:t>
      </w:r>
      <w:r w:rsidRPr="00F9334B">
        <w:rPr>
          <w:rFonts w:ascii="Calibri" w:eastAsiaTheme="minorHAnsi" w:hAnsi="Calibri" w:cs="Calibri"/>
          <w:u w:val="single"/>
          <w:lang w:eastAsia="en-US"/>
        </w:rPr>
        <w:t xml:space="preserve">The combination of </w:t>
      </w:r>
      <w:r w:rsidRPr="00F9334B">
        <w:rPr>
          <w:rFonts w:ascii="Calibri" w:eastAsiaTheme="minorHAnsi" w:hAnsi="Calibri" w:cs="Calibri"/>
          <w:highlight w:val="green"/>
          <w:u w:val="single"/>
          <w:lang w:eastAsia="en-US"/>
        </w:rPr>
        <w:t xml:space="preserve">surveillance </w:t>
      </w:r>
      <w:r w:rsidRPr="00F9334B">
        <w:rPr>
          <w:rFonts w:ascii="Calibri" w:eastAsiaTheme="minorHAnsi" w:hAnsi="Calibri" w:cs="Calibri"/>
          <w:b/>
          <w:iCs/>
          <w:u w:val="single"/>
          <w:lang w:eastAsia="en-US"/>
        </w:rPr>
        <w:t>perceived as threatening</w:t>
      </w:r>
      <w:r w:rsidRPr="00F9334B">
        <w:rPr>
          <w:rFonts w:ascii="Calibri" w:eastAsiaTheme="minorHAnsi" w:hAnsi="Calibri" w:cs="Calibri"/>
          <w:sz w:val="14"/>
          <w:lang w:eastAsia="en-US"/>
        </w:rPr>
        <w:t xml:space="preserve"> to road mobile second-strike systems, </w:t>
      </w:r>
      <w:r w:rsidRPr="00F9334B">
        <w:rPr>
          <w:rFonts w:ascii="Calibri" w:eastAsiaTheme="minorHAnsi" w:hAnsi="Calibri" w:cs="Calibri"/>
          <w:highlight w:val="green"/>
          <w:u w:val="single"/>
          <w:lang w:eastAsia="en-US"/>
        </w:rPr>
        <w:t>hypersonic weapons</w:t>
      </w:r>
      <w:r w:rsidRPr="00F9334B">
        <w:rPr>
          <w:rFonts w:ascii="Calibri" w:eastAsiaTheme="minorHAnsi" w:hAnsi="Calibri" w:cs="Calibri"/>
          <w:u w:val="single"/>
          <w:lang w:eastAsia="en-US"/>
        </w:rPr>
        <w:t xml:space="preserve"> with the accuracy to strike</w:t>
      </w:r>
      <w:r w:rsidRPr="00F9334B">
        <w:rPr>
          <w:rFonts w:ascii="Calibri" w:eastAsiaTheme="minorHAnsi" w:hAnsi="Calibri" w:cs="Calibri"/>
          <w:sz w:val="14"/>
          <w:lang w:eastAsia="en-US"/>
        </w:rPr>
        <w:t xml:space="preserve"> located road-mobile systems rapidly before their location was lost, </w:t>
      </w:r>
      <w:r w:rsidRPr="00F9334B">
        <w:rPr>
          <w:rFonts w:ascii="Calibri" w:eastAsiaTheme="minorHAnsi" w:hAnsi="Calibri" w:cs="Calibri"/>
          <w:highlight w:val="green"/>
          <w:u w:val="single"/>
          <w:lang w:eastAsia="en-US"/>
        </w:rPr>
        <w:t>and counter space and cyber weapons</w:t>
      </w:r>
      <w:r w:rsidRPr="00F9334B">
        <w:rPr>
          <w:rFonts w:ascii="Calibri" w:eastAsiaTheme="minorHAnsi" w:hAnsi="Calibri" w:cs="Calibri"/>
          <w:u w:val="single"/>
          <w:lang w:eastAsia="en-US"/>
        </w:rPr>
        <w:t xml:space="preserve"> intended to degrade either that surveillance or its command and control</w:t>
      </w:r>
      <w:r w:rsidRPr="00F9334B">
        <w:rPr>
          <w:rFonts w:ascii="Calibri" w:eastAsiaTheme="minorHAnsi" w:hAnsi="Calibri" w:cs="Calibri"/>
          <w:sz w:val="14"/>
          <w:lang w:eastAsia="en-US"/>
        </w:rPr>
        <w:t xml:space="preserve"> (the framework element considering potential for misinterpreting a technology’s employment as preparatory to a first strike) </w:t>
      </w:r>
      <w:r w:rsidRPr="00F9334B">
        <w:rPr>
          <w:rFonts w:ascii="Calibri" w:eastAsiaTheme="minorHAnsi" w:hAnsi="Calibri" w:cs="Calibri"/>
          <w:highlight w:val="green"/>
          <w:u w:val="single"/>
          <w:lang w:eastAsia="en-US"/>
        </w:rPr>
        <w:t>would be</w:t>
      </w:r>
      <w:r w:rsidRPr="00F9334B">
        <w:rPr>
          <w:rFonts w:ascii="Calibri" w:eastAsiaTheme="minorHAnsi" w:hAnsi="Calibri" w:cs="Calibri"/>
          <w:u w:val="single"/>
          <w:lang w:eastAsia="en-US"/>
        </w:rPr>
        <w:t xml:space="preserve"> a </w:t>
      </w:r>
      <w:r w:rsidRPr="00F9334B">
        <w:rPr>
          <w:rFonts w:ascii="Calibri" w:eastAsiaTheme="minorHAnsi" w:hAnsi="Calibri" w:cs="Calibri"/>
          <w:b/>
          <w:iCs/>
          <w:highlight w:val="green"/>
          <w:u w:val="single"/>
          <w:lang w:eastAsia="en-US"/>
        </w:rPr>
        <w:t>dangerous</w:t>
      </w:r>
      <w:r w:rsidRPr="00F9334B">
        <w:rPr>
          <w:rFonts w:ascii="Calibri" w:eastAsiaTheme="minorHAnsi" w:hAnsi="Calibri" w:cs="Calibri"/>
          <w:b/>
          <w:iCs/>
          <w:u w:val="single"/>
          <w:lang w:eastAsia="en-US"/>
        </w:rPr>
        <w:t xml:space="preserve"> brew.</w:t>
      </w:r>
      <w:r w:rsidRPr="00F9334B">
        <w:rPr>
          <w:rFonts w:ascii="Calibri" w:eastAsiaTheme="minorHAnsi" w:hAnsi="Calibri" w:cs="Calibri"/>
          <w:sz w:val="14"/>
          <w:lang w:eastAsia="en-US"/>
        </w:rPr>
        <w:t xml:space="preserve"> In a conventional war, </w:t>
      </w:r>
      <w:r w:rsidRPr="00F9334B">
        <w:rPr>
          <w:rFonts w:ascii="Calibri" w:eastAsiaTheme="minorHAnsi" w:hAnsi="Calibri" w:cs="Calibri"/>
          <w:u w:val="single"/>
          <w:lang w:eastAsia="en-US"/>
        </w:rPr>
        <w:t>many of these capabilities would be employed for reasons other than nuclear first strike, but</w:t>
      </w:r>
      <w:r w:rsidRPr="00F9334B">
        <w:rPr>
          <w:rFonts w:ascii="Calibri" w:eastAsiaTheme="minorHAnsi" w:hAnsi="Calibri" w:cs="Calibri"/>
          <w:sz w:val="14"/>
          <w:lang w:eastAsia="en-US"/>
        </w:rPr>
        <w:t xml:space="preserve"> </w:t>
      </w:r>
      <w:r w:rsidRPr="00F9334B">
        <w:rPr>
          <w:rFonts w:ascii="Calibri" w:eastAsiaTheme="minorHAnsi" w:hAnsi="Calibri" w:cs="Calibri"/>
          <w:u w:val="single"/>
          <w:lang w:eastAsia="en-US"/>
        </w:rPr>
        <w:t>in an environment in which decisions could increasingly have to be made at “machine speed</w:t>
      </w:r>
      <w:r w:rsidRPr="00F9334B">
        <w:rPr>
          <w:rFonts w:ascii="Calibri" w:eastAsiaTheme="minorHAnsi" w:hAnsi="Calibri" w:cs="Calibri"/>
          <w:sz w:val="14"/>
          <w:lang w:eastAsia="en-US"/>
        </w:rPr>
        <w:t xml:space="preserve">,” since AI-enabled systems will require each party to exhibit the same rapidity of decisions and actions or be at a disadvantage. Even were this not done autonomously, and humans remained in or at least on the loop, </w:t>
      </w:r>
      <w:r w:rsidRPr="00F9334B">
        <w:rPr>
          <w:rFonts w:ascii="Calibri" w:eastAsiaTheme="minorHAnsi" w:hAnsi="Calibri" w:cs="Calibri"/>
          <w:u w:val="single"/>
          <w:lang w:eastAsia="en-US"/>
        </w:rPr>
        <w:t>the amount of data that would be processed, interpreted, and presented by AI might lead to automation bias</w:t>
      </w:r>
      <w:r w:rsidRPr="00F9334B">
        <w:rPr>
          <w:rFonts w:ascii="Calibri" w:eastAsiaTheme="minorHAnsi" w:hAnsi="Calibri" w:cs="Calibri"/>
          <w:sz w:val="14"/>
          <w:lang w:eastAsia="en-US"/>
        </w:rPr>
        <w:t xml:space="preserve">, in which humans surrender judgment to an intelligent decision-support system that they may feel they have no choice but to trust.60 </w:t>
      </w:r>
      <w:r w:rsidRPr="00F9334B">
        <w:rPr>
          <w:rFonts w:ascii="Calibri" w:eastAsiaTheme="minorHAnsi" w:hAnsi="Calibri" w:cs="Calibri"/>
          <w:u w:val="single"/>
          <w:lang w:eastAsia="en-US"/>
        </w:rPr>
        <w:t xml:space="preserve">This landscape seems almost </w:t>
      </w:r>
      <w:r w:rsidRPr="00F9334B">
        <w:rPr>
          <w:rFonts w:ascii="Calibri" w:eastAsiaTheme="minorHAnsi" w:hAnsi="Calibri" w:cs="Calibri"/>
          <w:b/>
          <w:iCs/>
          <w:u w:val="single"/>
          <w:lang w:eastAsia="en-US"/>
        </w:rPr>
        <w:t>designed to realize the criteria</w:t>
      </w:r>
      <w:r w:rsidRPr="00F9334B">
        <w:rPr>
          <w:rFonts w:ascii="Calibri" w:eastAsiaTheme="minorHAnsi" w:hAnsi="Calibri" w:cs="Calibri"/>
          <w:u w:val="single"/>
          <w:lang w:eastAsia="en-US"/>
        </w:rPr>
        <w:t xml:space="preserve"> of normal accident theory</w:t>
      </w:r>
      <w:r w:rsidRPr="00F9334B">
        <w:rPr>
          <w:rFonts w:ascii="Calibri" w:eastAsiaTheme="minorHAnsi" w:hAnsi="Calibri" w:cs="Calibri"/>
          <w:sz w:val="14"/>
          <w:lang w:eastAsia="en-US"/>
        </w:rPr>
        <w:t xml:space="preserve"> summarized in the framework above (considering if a technology deployment scenario would likely fulfill the criteria for normal accidents), </w:t>
      </w:r>
      <w:r w:rsidRPr="00F9334B">
        <w:rPr>
          <w:rFonts w:ascii="Calibri" w:eastAsiaTheme="minorHAnsi" w:hAnsi="Calibri" w:cs="Calibri"/>
          <w:u w:val="single"/>
          <w:lang w:eastAsia="en-US"/>
        </w:rPr>
        <w:t xml:space="preserve">suggesting a reasonable likelihood for misinterpretation or mistakes that in this context </w:t>
      </w:r>
      <w:r w:rsidRPr="00F9334B">
        <w:rPr>
          <w:rFonts w:ascii="Calibri" w:eastAsiaTheme="minorHAnsi" w:hAnsi="Calibri" w:cs="Calibri"/>
          <w:b/>
          <w:iCs/>
          <w:u w:val="single"/>
          <w:lang w:eastAsia="en-US"/>
        </w:rPr>
        <w:t>could lead to nuclear escalation.</w:t>
      </w:r>
      <w:r w:rsidRPr="00F9334B">
        <w:rPr>
          <w:rFonts w:ascii="Calibri" w:eastAsiaTheme="minorHAnsi" w:hAnsi="Calibri" w:cs="Calibri"/>
          <w:u w:val="single"/>
          <w:lang w:eastAsia="en-US"/>
        </w:rPr>
        <w:t xml:space="preserve"> </w:t>
      </w:r>
    </w:p>
    <w:p w14:paraId="30849FB7" w14:textId="77777777" w:rsidR="00F9334B" w:rsidRPr="00F9334B" w:rsidRDefault="00F9334B" w:rsidP="00F9334B">
      <w:pPr>
        <w:rPr>
          <w:rFonts w:ascii="Calibri" w:eastAsiaTheme="minorHAnsi" w:hAnsi="Calibri" w:cs="Calibri"/>
          <w:sz w:val="16"/>
          <w:lang w:eastAsia="en-US"/>
        </w:rPr>
      </w:pPr>
    </w:p>
    <w:p w14:paraId="6AEFF8D5" w14:textId="77777777" w:rsidR="00F9334B" w:rsidRPr="00F9334B" w:rsidRDefault="00F9334B" w:rsidP="00F9334B">
      <w:pPr>
        <w:keepNext/>
        <w:keepLines/>
        <w:spacing w:before="40" w:after="0"/>
        <w:outlineLvl w:val="3"/>
        <w:rPr>
          <w:rFonts w:ascii="Calibri" w:eastAsia="SimSun" w:hAnsi="Calibri" w:cs="Times New Roman"/>
          <w:b/>
          <w:iCs/>
          <w:sz w:val="26"/>
          <w:lang w:eastAsia="en-US"/>
        </w:rPr>
      </w:pPr>
      <w:r w:rsidRPr="00F9334B">
        <w:rPr>
          <w:rFonts w:ascii="Calibri" w:eastAsia="SimSun" w:hAnsi="Calibri" w:cs="Times New Roman"/>
          <w:b/>
          <w:iCs/>
          <w:sz w:val="26"/>
          <w:lang w:eastAsia="en-US"/>
        </w:rPr>
        <w:t>US-China conflict escalates for six reasons – interdependence doesn't check.</w:t>
      </w:r>
    </w:p>
    <w:p w14:paraId="1329FCEA" w14:textId="77777777" w:rsidR="00F9334B" w:rsidRPr="00F9334B" w:rsidRDefault="00F9334B" w:rsidP="00F9334B">
      <w:pPr>
        <w:rPr>
          <w:rFonts w:ascii="Calibri" w:eastAsia="Calibri" w:hAnsi="Calibri" w:cs="Calibri"/>
          <w:lang w:eastAsia="en-US"/>
        </w:rPr>
      </w:pPr>
      <w:r w:rsidRPr="00F9334B">
        <w:rPr>
          <w:rFonts w:ascii="Calibri" w:eastAsia="Calibri" w:hAnsi="Calibri" w:cs="Calibri"/>
          <w:b/>
          <w:bCs/>
          <w:sz w:val="26"/>
          <w:lang w:eastAsia="en-US"/>
        </w:rPr>
        <w:t>Mearsheimer, PhD, 21</w:t>
      </w:r>
      <w:r w:rsidRPr="00F9334B">
        <w:rPr>
          <w:rFonts w:ascii="Calibri" w:eastAsia="Calibri" w:hAnsi="Calibri" w:cs="Calibri"/>
          <w:sz w:val="16"/>
          <w:szCs w:val="16"/>
          <w:lang w:eastAsia="en-US"/>
        </w:rPr>
        <w:t xml:space="preserve"> [John J. Mearsheimer, Professor of Political Science at the University of Chicago, PhD in Government from Cornell, author of The Great Delusion: Liberal Dreams and International Realities. "The Inevitable Rivalry," Foreign Affairs November/December issue, accessed 10-21-2021, https://www.foreignaffairs.com/articles/china/2021-10-19/inevitable-rivalry-cold-war] HWIC</w:t>
      </w:r>
    </w:p>
    <w:p w14:paraId="4CD86876"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THE DANGER OF A HOT WAR</w:t>
      </w:r>
    </w:p>
    <w:p w14:paraId="252C4D56" w14:textId="77777777" w:rsidR="00F9334B" w:rsidRPr="00F9334B" w:rsidRDefault="00F9334B" w:rsidP="00F9334B">
      <w:pPr>
        <w:rPr>
          <w:rFonts w:ascii="Calibri" w:eastAsia="Calibri" w:hAnsi="Calibri" w:cs="Calibri"/>
          <w:u w:val="single"/>
          <w:lang w:eastAsia="en-US"/>
        </w:rPr>
      </w:pPr>
      <w:r w:rsidRPr="00F9334B">
        <w:rPr>
          <w:rFonts w:ascii="Calibri" w:eastAsia="Calibri" w:hAnsi="Calibri" w:cs="Calibri"/>
          <w:sz w:val="16"/>
          <w:lang w:eastAsia="en-US"/>
        </w:rPr>
        <w:t xml:space="preserve">Engagement’s remaining defenders now portray the downward spiral in U.S.-Chinese relations as the work of individuals who are bent on creating a U.S.-Soviet-style confrontation—“New Cold Warriors,” in the words of the former George W. Bush administration official Robert Zoellick. </w:t>
      </w:r>
      <w:r w:rsidRPr="00F9334B">
        <w:rPr>
          <w:rFonts w:ascii="Calibri" w:eastAsia="Calibri" w:hAnsi="Calibri" w:cs="Calibri"/>
          <w:u w:val="single"/>
          <w:lang w:eastAsia="en-US"/>
        </w:rPr>
        <w:t>In the engagers’ view, the incentives for further economic cooperation outweigh the need to compete for power. Mutual interests trump conflicting interests.</w:t>
      </w:r>
      <w:r w:rsidRPr="00F9334B">
        <w:rPr>
          <w:rFonts w:ascii="Calibri" w:eastAsia="Calibri" w:hAnsi="Calibri" w:cs="Calibri"/>
          <w:sz w:val="16"/>
          <w:lang w:eastAsia="en-US"/>
        </w:rPr>
        <w:t xml:space="preserve"> Regrettably, the proponents of engagement are whistling in the wind. </w:t>
      </w:r>
      <w:r w:rsidRPr="00F9334B">
        <w:rPr>
          <w:rFonts w:ascii="Calibri" w:eastAsia="Calibri" w:hAnsi="Calibri" w:cs="Calibri"/>
          <w:highlight w:val="green"/>
          <w:u w:val="single"/>
          <w:lang w:eastAsia="en-US"/>
        </w:rPr>
        <w:t>Cold War II is already here</w:t>
      </w:r>
      <w:r w:rsidRPr="00F9334B">
        <w:rPr>
          <w:rFonts w:ascii="Calibri" w:eastAsia="Calibri" w:hAnsi="Calibri" w:cs="Calibri"/>
          <w:u w:val="single"/>
          <w:lang w:eastAsia="en-US"/>
        </w:rPr>
        <w:t xml:space="preserve">, and when one compares the two cold wars, it becomes apparent that </w:t>
      </w:r>
      <w:r w:rsidRPr="00F9334B">
        <w:rPr>
          <w:rFonts w:ascii="Calibri" w:eastAsia="Calibri" w:hAnsi="Calibri" w:cs="Calibri"/>
          <w:highlight w:val="green"/>
          <w:u w:val="single"/>
          <w:lang w:eastAsia="en-US"/>
        </w:rPr>
        <w:t xml:space="preserve">the U.S.-Chinese rivalry is </w:t>
      </w:r>
      <w:r w:rsidRPr="00F9334B">
        <w:rPr>
          <w:rFonts w:ascii="Calibri" w:eastAsia="Calibri" w:hAnsi="Calibri" w:cs="Calibri"/>
          <w:b/>
          <w:iCs/>
          <w:highlight w:val="green"/>
          <w:u w:val="single"/>
          <w:lang w:eastAsia="en-US"/>
        </w:rPr>
        <w:t>more likely to lead to a shooting war</w:t>
      </w:r>
      <w:r w:rsidRPr="00F9334B">
        <w:rPr>
          <w:rFonts w:ascii="Calibri" w:eastAsia="Calibri" w:hAnsi="Calibri" w:cs="Calibri"/>
          <w:b/>
          <w:iCs/>
          <w:u w:val="single"/>
          <w:lang w:eastAsia="en-US"/>
        </w:rPr>
        <w:t xml:space="preserve"> than the U.S.-Soviet rivalry</w:t>
      </w:r>
      <w:r w:rsidRPr="00F9334B">
        <w:rPr>
          <w:rFonts w:ascii="Calibri" w:eastAsia="Calibri" w:hAnsi="Calibri" w:cs="Calibri"/>
          <w:u w:val="single"/>
          <w:lang w:eastAsia="en-US"/>
        </w:rPr>
        <w:t xml:space="preserve"> was.</w:t>
      </w:r>
    </w:p>
    <w:p w14:paraId="2F9FA73F" w14:textId="77777777" w:rsidR="00F9334B" w:rsidRPr="00F9334B" w:rsidRDefault="00F9334B" w:rsidP="00F9334B">
      <w:pPr>
        <w:rPr>
          <w:rFonts w:ascii="Calibri" w:eastAsia="Calibri" w:hAnsi="Calibri" w:cs="Calibri"/>
          <w:u w:val="single"/>
          <w:lang w:eastAsia="en-US"/>
        </w:rPr>
      </w:pPr>
      <w:r w:rsidRPr="00F9334B">
        <w:rPr>
          <w:rFonts w:ascii="Calibri" w:eastAsia="Calibri" w:hAnsi="Calibri" w:cs="Calibri"/>
          <w:u w:val="single"/>
          <w:lang w:eastAsia="en-US"/>
        </w:rPr>
        <w:t>The first point</w:t>
      </w:r>
      <w:r w:rsidRPr="00F9334B">
        <w:rPr>
          <w:rFonts w:ascii="Calibri" w:eastAsia="Calibri" w:hAnsi="Calibri" w:cs="Calibri"/>
          <w:sz w:val="16"/>
          <w:lang w:eastAsia="en-US"/>
        </w:rPr>
        <w:t xml:space="preserve"> of contrast between the two conflicts </w:t>
      </w:r>
      <w:r w:rsidRPr="00F9334B">
        <w:rPr>
          <w:rFonts w:ascii="Calibri" w:eastAsia="Calibri" w:hAnsi="Calibri" w:cs="Calibri"/>
          <w:u w:val="single"/>
          <w:lang w:eastAsia="en-US"/>
        </w:rPr>
        <w:t xml:space="preserve">concerns </w:t>
      </w:r>
      <w:r w:rsidRPr="00F9334B">
        <w:rPr>
          <w:rFonts w:ascii="Calibri" w:eastAsia="Calibri" w:hAnsi="Calibri" w:cs="Calibri"/>
          <w:b/>
          <w:iCs/>
          <w:u w:val="single"/>
          <w:lang w:eastAsia="en-US"/>
        </w:rPr>
        <w:t>capabilities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China is already closer</w:t>
      </w:r>
      <w:r w:rsidRPr="00F9334B">
        <w:rPr>
          <w:rFonts w:ascii="Calibri" w:eastAsia="Calibri" w:hAnsi="Calibri" w:cs="Calibri"/>
          <w:u w:val="single"/>
          <w:lang w:eastAsia="en-US"/>
        </w:rPr>
        <w:t xml:space="preserve"> to the United States </w:t>
      </w:r>
      <w:r w:rsidRPr="00F9334B">
        <w:rPr>
          <w:rFonts w:ascii="Calibri" w:eastAsia="Calibri" w:hAnsi="Calibri" w:cs="Calibri"/>
          <w:highlight w:val="green"/>
          <w:u w:val="single"/>
          <w:lang w:eastAsia="en-US"/>
        </w:rPr>
        <w:t>in terms of latent power than the Soviet Union ever was</w:t>
      </w:r>
      <w:r w:rsidRPr="00F9334B">
        <w:rPr>
          <w:rFonts w:ascii="Calibri" w:eastAsia="Calibri" w:hAnsi="Calibri" w:cs="Calibri"/>
          <w:u w:val="single"/>
          <w:lang w:eastAsia="en-US"/>
        </w:rPr>
        <w:t>.</w:t>
      </w:r>
      <w:r w:rsidRPr="00F9334B">
        <w:rPr>
          <w:rFonts w:ascii="Calibri" w:eastAsia="Calibri" w:hAnsi="Calibri" w:cs="Calibri"/>
          <w:sz w:val="16"/>
          <w:lang w:eastAsia="en-US"/>
        </w:rPr>
        <w:t xml:space="preserve"> At the height of its power, in the mid-1970s, the Soviet Union had a small advantage in population (less than 1.2 to 1) and, using GNP as a rough indicator of wealth, was almost 60 percent as wealthy as the United States. In contrast, </w:t>
      </w:r>
      <w:r w:rsidRPr="00F9334B">
        <w:rPr>
          <w:rFonts w:ascii="Calibri" w:eastAsia="Calibri" w:hAnsi="Calibri" w:cs="Calibri"/>
          <w:u w:val="single"/>
          <w:lang w:eastAsia="en-US"/>
        </w:rPr>
        <w:t xml:space="preserve">China now has </w:t>
      </w:r>
      <w:r w:rsidRPr="00F9334B">
        <w:rPr>
          <w:rFonts w:ascii="Calibri" w:eastAsia="Calibri" w:hAnsi="Calibri" w:cs="Calibri"/>
          <w:highlight w:val="green"/>
          <w:u w:val="single"/>
          <w:lang w:eastAsia="en-US"/>
        </w:rPr>
        <w:t>four times as many people</w:t>
      </w:r>
      <w:r w:rsidRPr="00F9334B">
        <w:rPr>
          <w:rFonts w:ascii="Calibri" w:eastAsia="Calibri" w:hAnsi="Calibri" w:cs="Calibri"/>
          <w:u w:val="single"/>
          <w:lang w:eastAsia="en-US"/>
        </w:rPr>
        <w:t xml:space="preserve"> as the United States </w:t>
      </w:r>
      <w:r w:rsidRPr="00F9334B">
        <w:rPr>
          <w:rFonts w:ascii="Calibri" w:eastAsia="Calibri" w:hAnsi="Calibri" w:cs="Calibri"/>
          <w:highlight w:val="green"/>
          <w:u w:val="single"/>
          <w:lang w:eastAsia="en-US"/>
        </w:rPr>
        <w:t>and</w:t>
      </w:r>
      <w:r w:rsidRPr="00F9334B">
        <w:rPr>
          <w:rFonts w:ascii="Calibri" w:eastAsia="Calibri" w:hAnsi="Calibri" w:cs="Calibri"/>
          <w:u w:val="single"/>
          <w:lang w:eastAsia="en-US"/>
        </w:rPr>
        <w:t xml:space="preserve"> is about 70 percent as wealthy</w:t>
      </w:r>
      <w:r w:rsidRPr="00F9334B">
        <w:rPr>
          <w:rFonts w:ascii="Calibri" w:eastAsia="Calibri" w:hAnsi="Calibri" w:cs="Calibri"/>
          <w:sz w:val="16"/>
          <w:lang w:eastAsia="en-US"/>
        </w:rPr>
        <w:t xml:space="preserve">. If China’s economy continues growing at an impressive rate of around five percent annually, </w:t>
      </w:r>
      <w:r w:rsidRPr="00F9334B">
        <w:rPr>
          <w:rFonts w:ascii="Calibri" w:eastAsia="Calibri" w:hAnsi="Calibri" w:cs="Calibri"/>
          <w:u w:val="single"/>
          <w:lang w:eastAsia="en-US"/>
        </w:rPr>
        <w:t>it will eventually have more latent power than the United States</w:t>
      </w:r>
      <w:r w:rsidRPr="00F9334B">
        <w:rPr>
          <w:rFonts w:ascii="Calibri" w:eastAsia="Calibri" w:hAnsi="Calibri" w:cs="Calibri"/>
          <w:sz w:val="16"/>
          <w:lang w:eastAsia="en-US"/>
        </w:rPr>
        <w:t xml:space="preserve">. It has been projected that by 2050, China will have a population advantage of approximately 3.7 to 1. </w:t>
      </w:r>
      <w:r w:rsidRPr="00F9334B">
        <w:rPr>
          <w:rFonts w:ascii="Calibri" w:eastAsia="Calibri" w:hAnsi="Calibri" w:cs="Calibri"/>
          <w:u w:val="single"/>
          <w:lang w:eastAsia="en-US"/>
        </w:rPr>
        <w:t>If China has half of the United States’ per capita GDP in 2050</w:t>
      </w:r>
      <w:r w:rsidRPr="00F9334B">
        <w:rPr>
          <w:rFonts w:ascii="Calibri" w:eastAsia="Calibri" w:hAnsi="Calibri" w:cs="Calibri"/>
          <w:sz w:val="16"/>
          <w:lang w:eastAsia="en-US"/>
        </w:rPr>
        <w:t>—roughly where South Korea is today—</w:t>
      </w:r>
      <w:r w:rsidRPr="00F9334B">
        <w:rPr>
          <w:rFonts w:ascii="Calibri" w:eastAsia="Calibri" w:hAnsi="Calibri" w:cs="Calibri"/>
          <w:u w:val="single"/>
          <w:lang w:eastAsia="en-US"/>
        </w:rPr>
        <w:t>it will be 1.8 times as wealthy</w:t>
      </w:r>
      <w:r w:rsidRPr="00F9334B">
        <w:rPr>
          <w:rFonts w:ascii="Calibri" w:eastAsia="Calibri" w:hAnsi="Calibri" w:cs="Calibri"/>
          <w:sz w:val="16"/>
          <w:lang w:eastAsia="en-US"/>
        </w:rPr>
        <w:t xml:space="preserve"> as the United States. And </w:t>
      </w:r>
      <w:r w:rsidRPr="00F9334B">
        <w:rPr>
          <w:rFonts w:ascii="Calibri" w:eastAsia="Calibri" w:hAnsi="Calibri" w:cs="Calibri"/>
          <w:highlight w:val="green"/>
          <w:u w:val="single"/>
          <w:lang w:eastAsia="en-US"/>
        </w:rPr>
        <w:t>if it</w:t>
      </w:r>
      <w:r w:rsidRPr="00F9334B">
        <w:rPr>
          <w:rFonts w:ascii="Calibri" w:eastAsia="Calibri" w:hAnsi="Calibri" w:cs="Calibri"/>
          <w:u w:val="single"/>
          <w:lang w:eastAsia="en-US"/>
        </w:rPr>
        <w:t xml:space="preserve"> does better and </w:t>
      </w:r>
      <w:r w:rsidRPr="00F9334B">
        <w:rPr>
          <w:rFonts w:ascii="Calibri" w:eastAsia="Calibri" w:hAnsi="Calibri" w:cs="Calibri"/>
          <w:highlight w:val="green"/>
          <w:u w:val="single"/>
          <w:lang w:eastAsia="en-US"/>
        </w:rPr>
        <w:t xml:space="preserve">reaches three-fifths of U.S. </w:t>
      </w:r>
      <w:r w:rsidRPr="00F9334B">
        <w:rPr>
          <w:rFonts w:ascii="Calibri" w:eastAsia="Calibri" w:hAnsi="Calibri" w:cs="Calibri"/>
          <w:u w:val="single"/>
          <w:lang w:eastAsia="en-US"/>
        </w:rPr>
        <w:t xml:space="preserve">per capita </w:t>
      </w:r>
      <w:r w:rsidRPr="00F9334B">
        <w:rPr>
          <w:rFonts w:ascii="Calibri" w:eastAsia="Calibri" w:hAnsi="Calibri" w:cs="Calibri"/>
          <w:highlight w:val="green"/>
          <w:u w:val="single"/>
          <w:lang w:eastAsia="en-US"/>
        </w:rPr>
        <w:t>GDP</w:t>
      </w:r>
      <w:r w:rsidRPr="00F9334B">
        <w:rPr>
          <w:rFonts w:ascii="Calibri" w:eastAsia="Calibri" w:hAnsi="Calibri" w:cs="Calibri"/>
          <w:sz w:val="16"/>
          <w:lang w:eastAsia="en-US"/>
        </w:rPr>
        <w:t xml:space="preserve"> by then—roughly where Japan is today—</w:t>
      </w:r>
      <w:r w:rsidRPr="00F9334B">
        <w:rPr>
          <w:rFonts w:ascii="Calibri" w:eastAsia="Calibri" w:hAnsi="Calibri" w:cs="Calibri"/>
          <w:highlight w:val="green"/>
          <w:u w:val="single"/>
          <w:lang w:eastAsia="en-US"/>
        </w:rPr>
        <w:t xml:space="preserve">it will be </w:t>
      </w:r>
      <w:r w:rsidRPr="00F9334B">
        <w:rPr>
          <w:rFonts w:ascii="Calibri" w:eastAsia="Calibri" w:hAnsi="Calibri" w:cs="Calibri"/>
          <w:b/>
          <w:iCs/>
          <w:highlight w:val="green"/>
          <w:u w:val="single"/>
          <w:lang w:eastAsia="en-US"/>
        </w:rPr>
        <w:t>2.3 times as wealthy</w:t>
      </w:r>
      <w:r w:rsidRPr="00F9334B">
        <w:rPr>
          <w:rFonts w:ascii="Calibri" w:eastAsia="Calibri" w:hAnsi="Calibri" w:cs="Calibri"/>
          <w:u w:val="single"/>
          <w:lang w:eastAsia="en-US"/>
        </w:rPr>
        <w:t xml:space="preserve"> as the United States</w:t>
      </w:r>
      <w:r w:rsidRPr="00F9334B">
        <w:rPr>
          <w:rFonts w:ascii="Calibri" w:eastAsia="Calibri" w:hAnsi="Calibri" w:cs="Calibri"/>
          <w:sz w:val="16"/>
          <w:lang w:eastAsia="en-US"/>
        </w:rPr>
        <w:t xml:space="preserve">. With all that latent power, </w:t>
      </w:r>
      <w:r w:rsidRPr="00F9334B">
        <w:rPr>
          <w:rFonts w:ascii="Calibri" w:eastAsia="Calibri" w:hAnsi="Calibri" w:cs="Calibri"/>
          <w:highlight w:val="green"/>
          <w:u w:val="single"/>
          <w:lang w:eastAsia="en-US"/>
        </w:rPr>
        <w:t xml:space="preserve">Beijing could build a </w:t>
      </w:r>
      <w:r w:rsidRPr="00F9334B">
        <w:rPr>
          <w:rFonts w:ascii="Calibri" w:eastAsia="Calibri" w:hAnsi="Calibri" w:cs="Calibri"/>
          <w:b/>
          <w:iCs/>
          <w:highlight w:val="green"/>
          <w:u w:val="single"/>
          <w:lang w:eastAsia="en-US"/>
        </w:rPr>
        <w:t>military</w:t>
      </w:r>
      <w:r w:rsidRPr="00F9334B">
        <w:rPr>
          <w:rFonts w:ascii="Calibri" w:eastAsia="Calibri" w:hAnsi="Calibri" w:cs="Calibri"/>
          <w:b/>
          <w:iCs/>
          <w:u w:val="single"/>
          <w:lang w:eastAsia="en-US"/>
        </w:rPr>
        <w:t xml:space="preserve"> that is </w:t>
      </w:r>
      <w:r w:rsidRPr="00F9334B">
        <w:rPr>
          <w:rFonts w:ascii="Calibri" w:eastAsia="Calibri" w:hAnsi="Calibri" w:cs="Calibri"/>
          <w:b/>
          <w:iCs/>
          <w:highlight w:val="green"/>
          <w:u w:val="single"/>
          <w:lang w:eastAsia="en-US"/>
        </w:rPr>
        <w:t>much more powerful</w:t>
      </w:r>
      <w:r w:rsidRPr="00F9334B">
        <w:rPr>
          <w:rFonts w:ascii="Calibri" w:eastAsia="Calibri" w:hAnsi="Calibri" w:cs="Calibri"/>
          <w:highlight w:val="green"/>
          <w:u w:val="single"/>
          <w:lang w:eastAsia="en-US"/>
        </w:rPr>
        <w:t xml:space="preserve"> than the U</w:t>
      </w:r>
      <w:r w:rsidRPr="00F9334B">
        <w:rPr>
          <w:rFonts w:ascii="Calibri" w:eastAsia="Calibri" w:hAnsi="Calibri" w:cs="Calibri"/>
          <w:u w:val="single"/>
          <w:lang w:eastAsia="en-US"/>
        </w:rPr>
        <w:t xml:space="preserve">nited </w:t>
      </w:r>
      <w:r w:rsidRPr="00F9334B">
        <w:rPr>
          <w:rFonts w:ascii="Calibri" w:eastAsia="Calibri" w:hAnsi="Calibri" w:cs="Calibri"/>
          <w:highlight w:val="green"/>
          <w:u w:val="single"/>
          <w:lang w:eastAsia="en-US"/>
        </w:rPr>
        <w:t>S</w:t>
      </w:r>
      <w:r w:rsidRPr="00F9334B">
        <w:rPr>
          <w:rFonts w:ascii="Calibri" w:eastAsia="Calibri" w:hAnsi="Calibri" w:cs="Calibri"/>
          <w:u w:val="single"/>
          <w:lang w:eastAsia="en-US"/>
        </w:rPr>
        <w:t>tates’, which would be contesting China’s from 6,000 miles away.</w:t>
      </w:r>
    </w:p>
    <w:p w14:paraId="1ADFEEE9"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Not only was </w:t>
      </w:r>
      <w:r w:rsidRPr="00F9334B">
        <w:rPr>
          <w:rFonts w:ascii="Calibri" w:eastAsia="Calibri" w:hAnsi="Calibri" w:cs="Calibri"/>
          <w:u w:val="single"/>
          <w:lang w:eastAsia="en-US"/>
        </w:rPr>
        <w:t>the Soviet Union</w:t>
      </w:r>
      <w:r w:rsidRPr="00F9334B">
        <w:rPr>
          <w:rFonts w:ascii="Calibri" w:eastAsia="Calibri" w:hAnsi="Calibri" w:cs="Calibri"/>
          <w:sz w:val="16"/>
          <w:lang w:eastAsia="en-US"/>
        </w:rPr>
        <w:t xml:space="preserve"> poorer than the United States; during the height of the Cold War, it </w:t>
      </w:r>
      <w:r w:rsidRPr="00F9334B">
        <w:rPr>
          <w:rFonts w:ascii="Calibri" w:eastAsia="Calibri" w:hAnsi="Calibri" w:cs="Calibri"/>
          <w:u w:val="single"/>
          <w:lang w:eastAsia="en-US"/>
        </w:rPr>
        <w:t>was also still recovering from the horrific devastation wreaked by Nazi Germany. In World War II, the country lost 24 million citizens</w:t>
      </w:r>
      <w:r w:rsidRPr="00F9334B">
        <w:rPr>
          <w:rFonts w:ascii="Calibri" w:eastAsia="Calibri" w:hAnsi="Calibri" w:cs="Calibri"/>
          <w:sz w:val="16"/>
          <w:lang w:eastAsia="en-US"/>
        </w:rPr>
        <w:t xml:space="preserve">, not to mention more than 70,000 towns and villages, 32,000 industrial enterprises, and 40,000 miles of railroad track. It was in no position to fight the United States. </w:t>
      </w:r>
      <w:r w:rsidRPr="00F9334B">
        <w:rPr>
          <w:rFonts w:ascii="Calibri" w:eastAsia="Calibri" w:hAnsi="Calibri" w:cs="Calibri"/>
          <w:u w:val="single"/>
          <w:lang w:eastAsia="en-US"/>
        </w:rPr>
        <w:t xml:space="preserve">China, in contrast, </w:t>
      </w:r>
      <w:r w:rsidRPr="00F9334B">
        <w:rPr>
          <w:rFonts w:ascii="Calibri" w:eastAsia="Calibri" w:hAnsi="Calibri" w:cs="Calibri"/>
          <w:b/>
          <w:iCs/>
          <w:u w:val="single"/>
          <w:lang w:eastAsia="en-US"/>
        </w:rPr>
        <w:t>last fought a war in 1979</w:t>
      </w:r>
      <w:r w:rsidRPr="00F9334B">
        <w:rPr>
          <w:rFonts w:ascii="Calibri" w:eastAsia="Calibri" w:hAnsi="Calibri" w:cs="Calibri"/>
          <w:sz w:val="16"/>
          <w:lang w:eastAsia="en-US"/>
        </w:rPr>
        <w:t xml:space="preserve"> (against Vietnam) </w:t>
      </w:r>
      <w:r w:rsidRPr="00F9334B">
        <w:rPr>
          <w:rFonts w:ascii="Calibri" w:eastAsia="Calibri" w:hAnsi="Calibri" w:cs="Calibri"/>
          <w:u w:val="single"/>
          <w:lang w:eastAsia="en-US"/>
        </w:rPr>
        <w:t>and</w:t>
      </w:r>
      <w:r w:rsidRPr="00F9334B">
        <w:rPr>
          <w:rFonts w:ascii="Calibri" w:eastAsia="Calibri" w:hAnsi="Calibri" w:cs="Calibri"/>
          <w:sz w:val="16"/>
          <w:lang w:eastAsia="en-US"/>
        </w:rPr>
        <w:t xml:space="preserve"> in the ensuing decades </w:t>
      </w:r>
      <w:r w:rsidRPr="00F9334B">
        <w:rPr>
          <w:rFonts w:ascii="Calibri" w:eastAsia="Calibri" w:hAnsi="Calibri" w:cs="Calibri"/>
          <w:u w:val="single"/>
          <w:lang w:eastAsia="en-US"/>
        </w:rPr>
        <w:t xml:space="preserve">became an </w:t>
      </w:r>
      <w:r w:rsidRPr="00F9334B">
        <w:rPr>
          <w:rFonts w:ascii="Calibri" w:eastAsia="Calibri" w:hAnsi="Calibri" w:cs="Calibri"/>
          <w:b/>
          <w:iCs/>
          <w:u w:val="single"/>
          <w:lang w:eastAsia="en-US"/>
        </w:rPr>
        <w:t>economic juggernaut</w:t>
      </w:r>
      <w:r w:rsidRPr="00F9334B">
        <w:rPr>
          <w:rFonts w:ascii="Calibri" w:eastAsia="Calibri" w:hAnsi="Calibri" w:cs="Calibri"/>
          <w:sz w:val="16"/>
          <w:lang w:eastAsia="en-US"/>
        </w:rPr>
        <w:t>. </w:t>
      </w:r>
    </w:p>
    <w:p w14:paraId="1BDD1E03" w14:textId="77777777" w:rsidR="00F9334B" w:rsidRPr="00F9334B" w:rsidRDefault="00F9334B" w:rsidP="00F9334B">
      <w:pPr>
        <w:rPr>
          <w:rFonts w:ascii="Calibri" w:eastAsia="Calibri" w:hAnsi="Calibri" w:cs="Calibri"/>
          <w:u w:val="single"/>
          <w:lang w:eastAsia="en-US"/>
        </w:rPr>
      </w:pPr>
      <w:r w:rsidRPr="00F9334B">
        <w:rPr>
          <w:rFonts w:ascii="Calibri" w:eastAsia="Calibri" w:hAnsi="Calibri" w:cs="Calibri"/>
          <w:sz w:val="16"/>
          <w:lang w:eastAsia="en-US"/>
        </w:rPr>
        <w:t xml:space="preserve">There was </w:t>
      </w:r>
      <w:r w:rsidRPr="00F9334B">
        <w:rPr>
          <w:rFonts w:ascii="Calibri" w:eastAsia="Calibri" w:hAnsi="Calibri" w:cs="Calibri"/>
          <w:u w:val="single"/>
          <w:lang w:eastAsia="en-US"/>
        </w:rPr>
        <w:t xml:space="preserve">another drag on Soviet capabilities that is largely absent in China’s case: troublesome </w:t>
      </w:r>
      <w:r w:rsidRPr="00F9334B">
        <w:rPr>
          <w:rFonts w:ascii="Calibri" w:eastAsia="Calibri" w:hAnsi="Calibri" w:cs="Calibri"/>
          <w:b/>
          <w:iCs/>
          <w:u w:val="single"/>
          <w:lang w:eastAsia="en-US"/>
        </w:rPr>
        <w:t>allies</w:t>
      </w:r>
      <w:r w:rsidRPr="00F9334B">
        <w:rPr>
          <w:rFonts w:ascii="Calibri" w:eastAsia="Calibri" w:hAnsi="Calibri" w:cs="Calibri"/>
          <w:sz w:val="16"/>
          <w:lang w:eastAsia="en-US"/>
        </w:rPr>
        <w:t xml:space="preserve">. Throughout the Cold War, </w:t>
      </w:r>
      <w:r w:rsidRPr="00F9334B">
        <w:rPr>
          <w:rFonts w:ascii="Calibri" w:eastAsia="Calibri" w:hAnsi="Calibri" w:cs="Calibri"/>
          <w:u w:val="single"/>
          <w:lang w:eastAsia="en-US"/>
        </w:rPr>
        <w:t>the Soviet Union maintained a huge military presence in Eastern Europe and was deeply involved in the politics of almost every country</w:t>
      </w:r>
      <w:r w:rsidRPr="00F9334B">
        <w:rPr>
          <w:rFonts w:ascii="Calibri" w:eastAsia="Calibri" w:hAnsi="Calibri" w:cs="Calibri"/>
          <w:sz w:val="16"/>
          <w:lang w:eastAsia="en-US"/>
        </w:rPr>
        <w:t xml:space="preserve"> in that region. It had to contend with </w:t>
      </w:r>
      <w:r w:rsidRPr="00F9334B">
        <w:rPr>
          <w:rFonts w:ascii="Calibri" w:eastAsia="Calibri" w:hAnsi="Calibri" w:cs="Calibri"/>
          <w:u w:val="single"/>
          <w:lang w:eastAsia="en-US"/>
        </w:rPr>
        <w:t>insurrections in East Germany, Poland, Hungary, and Czechoslovakia. Albania, Romania, and Yugoslavia routinely challenged Moscow’s economic and security policies</w:t>
      </w:r>
      <w:r w:rsidRPr="00F9334B">
        <w:rPr>
          <w:rFonts w:ascii="Calibri" w:eastAsia="Calibri" w:hAnsi="Calibri" w:cs="Calibri"/>
          <w:sz w:val="16"/>
          <w:lang w:eastAsia="en-US"/>
        </w:rPr>
        <w:t xml:space="preserve">. The Soviets also had their hands full with China, which switched sides midway through the Cold War. These allies were an albatross around Moscow’s neck that distracted Soviet leaders from their principal adversary: the United States. Contemporary </w:t>
      </w:r>
      <w:r w:rsidRPr="00F9334B">
        <w:rPr>
          <w:rFonts w:ascii="Calibri" w:eastAsia="Calibri" w:hAnsi="Calibri" w:cs="Calibri"/>
          <w:highlight w:val="green"/>
          <w:u w:val="single"/>
          <w:lang w:eastAsia="en-US"/>
        </w:rPr>
        <w:t>China</w:t>
      </w:r>
      <w:r w:rsidRPr="00F9334B">
        <w:rPr>
          <w:rFonts w:ascii="Calibri" w:eastAsia="Calibri" w:hAnsi="Calibri" w:cs="Calibri"/>
          <w:u w:val="single"/>
          <w:lang w:eastAsia="en-US"/>
        </w:rPr>
        <w:t xml:space="preserve"> has few allies and</w:t>
      </w:r>
      <w:r w:rsidRPr="00F9334B">
        <w:rPr>
          <w:rFonts w:ascii="Calibri" w:eastAsia="Calibri" w:hAnsi="Calibri" w:cs="Calibri"/>
          <w:sz w:val="16"/>
          <w:lang w:eastAsia="en-US"/>
        </w:rPr>
        <w:t xml:space="preserve">, except when it comes to North Korea, </w:t>
      </w:r>
      <w:r w:rsidRPr="00F9334B">
        <w:rPr>
          <w:rFonts w:ascii="Calibri" w:eastAsia="Calibri" w:hAnsi="Calibri" w:cs="Calibri"/>
          <w:highlight w:val="green"/>
          <w:u w:val="single"/>
          <w:lang w:eastAsia="en-US"/>
        </w:rPr>
        <w:t>is far less tied to</w:t>
      </w:r>
      <w:r w:rsidRPr="00F9334B">
        <w:rPr>
          <w:rFonts w:ascii="Calibri" w:eastAsia="Calibri" w:hAnsi="Calibri" w:cs="Calibri"/>
          <w:u w:val="single"/>
          <w:lang w:eastAsia="en-US"/>
        </w:rPr>
        <w:t xml:space="preserve"> its </w:t>
      </w:r>
      <w:r w:rsidRPr="00F9334B">
        <w:rPr>
          <w:rFonts w:ascii="Calibri" w:eastAsia="Calibri" w:hAnsi="Calibri" w:cs="Calibri"/>
          <w:highlight w:val="green"/>
          <w:u w:val="single"/>
          <w:lang w:eastAsia="en-US"/>
        </w:rPr>
        <w:t>friends than the Soviets were</w:t>
      </w:r>
      <w:r w:rsidRPr="00F9334B">
        <w:rPr>
          <w:rFonts w:ascii="Calibri" w:eastAsia="Calibri" w:hAnsi="Calibri" w:cs="Calibri"/>
          <w:sz w:val="16"/>
          <w:lang w:eastAsia="en-US"/>
        </w:rPr>
        <w:t xml:space="preserve"> to theirs. In short, </w:t>
      </w:r>
      <w:r w:rsidRPr="00F9334B">
        <w:rPr>
          <w:rFonts w:ascii="Calibri" w:eastAsia="Calibri" w:hAnsi="Calibri" w:cs="Calibri"/>
          <w:u w:val="single"/>
          <w:lang w:eastAsia="en-US"/>
        </w:rPr>
        <w:t xml:space="preserve">Beijing has </w:t>
      </w:r>
      <w:r w:rsidRPr="00F9334B">
        <w:rPr>
          <w:rFonts w:ascii="Calibri" w:eastAsia="Calibri" w:hAnsi="Calibri" w:cs="Calibri"/>
          <w:highlight w:val="green"/>
          <w:u w:val="single"/>
          <w:lang w:eastAsia="en-US"/>
        </w:rPr>
        <w:t xml:space="preserve">greater </w:t>
      </w:r>
      <w:r w:rsidRPr="00F9334B">
        <w:rPr>
          <w:rFonts w:ascii="Calibri" w:eastAsia="Calibri" w:hAnsi="Calibri" w:cs="Calibri"/>
          <w:b/>
          <w:iCs/>
          <w:highlight w:val="green"/>
          <w:u w:val="single"/>
          <w:lang w:eastAsia="en-US"/>
        </w:rPr>
        <w:t>flexibility to cause trouble abroad</w:t>
      </w:r>
      <w:r w:rsidRPr="00F9334B">
        <w:rPr>
          <w:rFonts w:ascii="Calibri" w:eastAsia="Calibri" w:hAnsi="Calibri" w:cs="Calibri"/>
          <w:u w:val="single"/>
          <w:lang w:eastAsia="en-US"/>
        </w:rPr>
        <w:t>.</w:t>
      </w:r>
    </w:p>
    <w:p w14:paraId="0CD529DE"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What about ideological motivations? Like the Soviet Union was, China is led by a nominally communist government. But just as Americans during the Cold War were wrong to view Moscow as primarily a communist threat, determined to spread its malign ideology around the globe, it would be a mistake to portray China as an ideological menace today. Soviet foreign policy was influenced only on the margins by communist thinking; Joseph Stalin was a hardcore realist, as were his successors. Communism matters even less in contemporary China, which is best understood as an authoritarian state that embraces capitalism. Americans should wish that China were communist; then it would have a lethargic economy.</w:t>
      </w:r>
    </w:p>
    <w:p w14:paraId="68B3D5C7"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But </w:t>
      </w:r>
      <w:r w:rsidRPr="00F9334B">
        <w:rPr>
          <w:rFonts w:ascii="Calibri" w:eastAsia="Calibri" w:hAnsi="Calibri" w:cs="Calibri"/>
          <w:u w:val="single"/>
          <w:lang w:eastAsia="en-US"/>
        </w:rPr>
        <w:t>there is an “ism” that China has in spades</w:t>
      </w:r>
      <w:r w:rsidRPr="00F9334B">
        <w:rPr>
          <w:rFonts w:ascii="Calibri" w:eastAsia="Calibri" w:hAnsi="Calibri" w:cs="Calibri"/>
          <w:sz w:val="16"/>
          <w:lang w:eastAsia="en-US"/>
        </w:rPr>
        <w:t xml:space="preserve">, one that is </w:t>
      </w:r>
      <w:r w:rsidRPr="00F9334B">
        <w:rPr>
          <w:rFonts w:ascii="Calibri" w:eastAsia="Calibri" w:hAnsi="Calibri" w:cs="Calibri"/>
          <w:u w:val="single"/>
          <w:lang w:eastAsia="en-US"/>
        </w:rPr>
        <w:t xml:space="preserve">likely to exacerbate its rivalry with the United States: </w:t>
      </w:r>
      <w:r w:rsidRPr="00F9334B">
        <w:rPr>
          <w:rFonts w:ascii="Calibri" w:eastAsia="Calibri" w:hAnsi="Calibri" w:cs="Calibri"/>
          <w:b/>
          <w:iCs/>
          <w:u w:val="single"/>
          <w:lang w:eastAsia="en-US"/>
        </w:rPr>
        <w:t>nationalism</w:t>
      </w:r>
      <w:r w:rsidRPr="00F9334B">
        <w:rPr>
          <w:rFonts w:ascii="Calibri" w:eastAsia="Calibri" w:hAnsi="Calibri" w:cs="Calibri"/>
          <w:sz w:val="16"/>
          <w:lang w:eastAsia="en-US"/>
        </w:rPr>
        <w:t xml:space="preserve">. Normally the world’s most powerful political ideology, nationalism had limited influence in the Soviet Union because it was at odds with communism. </w:t>
      </w:r>
      <w:r w:rsidRPr="00F9334B">
        <w:rPr>
          <w:rFonts w:ascii="Calibri" w:eastAsia="Calibri" w:hAnsi="Calibri" w:cs="Calibri"/>
          <w:u w:val="single"/>
          <w:lang w:eastAsia="en-US"/>
        </w:rPr>
        <w:t xml:space="preserve">Chinese </w:t>
      </w:r>
      <w:r w:rsidRPr="00F9334B">
        <w:rPr>
          <w:rFonts w:ascii="Calibri" w:eastAsia="Calibri" w:hAnsi="Calibri" w:cs="Calibri"/>
          <w:highlight w:val="green"/>
          <w:u w:val="single"/>
          <w:lang w:eastAsia="en-US"/>
        </w:rPr>
        <w:t>nationalism</w:t>
      </w:r>
      <w:r w:rsidRPr="00F9334B">
        <w:rPr>
          <w:rFonts w:ascii="Calibri" w:eastAsia="Calibri" w:hAnsi="Calibri" w:cs="Calibri"/>
          <w:u w:val="single"/>
          <w:lang w:eastAsia="en-US"/>
        </w:rPr>
        <w:t xml:space="preserve">, however, </w:t>
      </w:r>
      <w:r w:rsidRPr="00F9334B">
        <w:rPr>
          <w:rFonts w:ascii="Calibri" w:eastAsia="Calibri" w:hAnsi="Calibri" w:cs="Calibri"/>
          <w:highlight w:val="green"/>
          <w:u w:val="single"/>
          <w:lang w:eastAsia="en-US"/>
        </w:rPr>
        <w:t>has been gathering steam</w:t>
      </w:r>
      <w:r w:rsidRPr="00F9334B">
        <w:rPr>
          <w:rFonts w:ascii="Calibri" w:eastAsia="Calibri" w:hAnsi="Calibri" w:cs="Calibri"/>
          <w:u w:val="single"/>
          <w:lang w:eastAsia="en-US"/>
        </w:rPr>
        <w:t xml:space="preserve"> since the early 1990s</w:t>
      </w:r>
      <w:r w:rsidRPr="00F9334B">
        <w:rPr>
          <w:rFonts w:ascii="Calibri" w:eastAsia="Calibri" w:hAnsi="Calibri" w:cs="Calibri"/>
          <w:sz w:val="16"/>
          <w:lang w:eastAsia="en-US"/>
        </w:rPr>
        <w:t xml:space="preserve">. What makes it especially dangerous is its </w:t>
      </w:r>
      <w:r w:rsidRPr="00F9334B">
        <w:rPr>
          <w:rFonts w:ascii="Calibri" w:eastAsia="Calibri" w:hAnsi="Calibri" w:cs="Calibri"/>
          <w:u w:val="single"/>
          <w:lang w:eastAsia="en-US"/>
        </w:rPr>
        <w:t>emphasis on China’s “century of national humiliation,”</w:t>
      </w:r>
      <w:r w:rsidRPr="00F9334B">
        <w:rPr>
          <w:rFonts w:ascii="Calibri" w:eastAsia="Calibri" w:hAnsi="Calibri" w:cs="Calibri"/>
          <w:sz w:val="16"/>
          <w:lang w:eastAsia="en-US"/>
        </w:rPr>
        <w:t xml:space="preserve"> a period beginning with the First Opium War, during which China was victimized by great powers, especially Japan but also, in the Chinese narrative, the United States. The </w:t>
      </w:r>
      <w:r w:rsidRPr="00F9334B">
        <w:rPr>
          <w:rFonts w:ascii="Calibri" w:eastAsiaTheme="minorHAnsi" w:hAnsi="Calibri" w:cs="Calibri"/>
          <w:highlight w:val="green"/>
          <w:u w:val="single"/>
          <w:lang w:eastAsia="en-US"/>
        </w:rPr>
        <w:t>effects</w:t>
      </w:r>
      <w:r w:rsidRPr="00F9334B">
        <w:rPr>
          <w:rFonts w:ascii="Calibri" w:eastAsia="Calibri" w:hAnsi="Calibri" w:cs="Calibri"/>
          <w:sz w:val="16"/>
          <w:lang w:eastAsia="en-US"/>
        </w:rPr>
        <w:t xml:space="preserve"> of this potent nationalist story </w:t>
      </w:r>
      <w:r w:rsidRPr="00F9334B">
        <w:rPr>
          <w:rFonts w:ascii="Calibri" w:eastAsia="Calibri" w:hAnsi="Calibri" w:cs="Calibri"/>
          <w:highlight w:val="green"/>
          <w:u w:val="single"/>
          <w:lang w:eastAsia="en-US"/>
        </w:rPr>
        <w:t>were on display</w:t>
      </w:r>
      <w:r w:rsidRPr="00F9334B">
        <w:rPr>
          <w:rFonts w:ascii="Calibri" w:eastAsia="Calibri" w:hAnsi="Calibri" w:cs="Calibri"/>
          <w:u w:val="single"/>
          <w:lang w:eastAsia="en-US"/>
        </w:rPr>
        <w:t xml:space="preserve"> in 2012–13, </w:t>
      </w:r>
      <w:r w:rsidRPr="00F9334B">
        <w:rPr>
          <w:rFonts w:ascii="Calibri" w:eastAsia="Calibri" w:hAnsi="Calibri" w:cs="Calibri"/>
          <w:highlight w:val="green"/>
          <w:u w:val="single"/>
          <w:lang w:eastAsia="en-US"/>
        </w:rPr>
        <w:t>when China and Japan skirmished over the</w:t>
      </w:r>
      <w:r w:rsidRPr="00F9334B">
        <w:rPr>
          <w:rFonts w:ascii="Calibri" w:eastAsia="Calibri" w:hAnsi="Calibri" w:cs="Calibri"/>
          <w:u w:val="single"/>
          <w:lang w:eastAsia="en-US"/>
        </w:rPr>
        <w:t xml:space="preserve"> Diaoyu/</w:t>
      </w:r>
      <w:r w:rsidRPr="00F9334B">
        <w:rPr>
          <w:rFonts w:ascii="Calibri" w:eastAsia="Calibri" w:hAnsi="Calibri" w:cs="Calibri"/>
          <w:b/>
          <w:iCs/>
          <w:highlight w:val="green"/>
          <w:u w:val="single"/>
          <w:lang w:eastAsia="en-US"/>
        </w:rPr>
        <w:t>Senkaku Islands</w:t>
      </w:r>
      <w:r w:rsidRPr="00F9334B">
        <w:rPr>
          <w:rFonts w:ascii="Calibri" w:eastAsia="Calibri" w:hAnsi="Calibri" w:cs="Calibri"/>
          <w:u w:val="single"/>
          <w:lang w:eastAsia="en-US"/>
        </w:rPr>
        <w:t>, igniting anti-Japanese protests across China</w:t>
      </w:r>
      <w:r w:rsidRPr="00F9334B">
        <w:rPr>
          <w:rFonts w:ascii="Calibri" w:eastAsia="Calibri" w:hAnsi="Calibri" w:cs="Calibri"/>
          <w:sz w:val="16"/>
          <w:lang w:eastAsia="en-US"/>
        </w:rPr>
        <w:t xml:space="preserve">. In the coming years, the </w:t>
      </w:r>
      <w:r w:rsidRPr="00F9334B">
        <w:rPr>
          <w:rFonts w:ascii="Calibri" w:eastAsia="Calibri" w:hAnsi="Calibri" w:cs="Calibri"/>
          <w:u w:val="single"/>
          <w:lang w:eastAsia="en-US"/>
        </w:rPr>
        <w:t xml:space="preserve">intensifying </w:t>
      </w:r>
      <w:r w:rsidRPr="00F9334B">
        <w:rPr>
          <w:rFonts w:ascii="Calibri" w:eastAsia="Calibri" w:hAnsi="Calibri" w:cs="Calibri"/>
          <w:highlight w:val="green"/>
          <w:u w:val="single"/>
          <w:lang w:eastAsia="en-US"/>
        </w:rPr>
        <w:t>security competition</w:t>
      </w:r>
      <w:r w:rsidRPr="00F9334B">
        <w:rPr>
          <w:rFonts w:ascii="Calibri" w:eastAsia="Calibri" w:hAnsi="Calibri" w:cs="Calibri"/>
          <w:u w:val="single"/>
          <w:lang w:eastAsia="en-US"/>
        </w:rPr>
        <w:t xml:space="preserve"> in East Asia </w:t>
      </w:r>
      <w:r w:rsidRPr="00F9334B">
        <w:rPr>
          <w:rFonts w:ascii="Calibri" w:eastAsia="Calibri" w:hAnsi="Calibri" w:cs="Calibri"/>
          <w:highlight w:val="green"/>
          <w:u w:val="single"/>
          <w:lang w:eastAsia="en-US"/>
        </w:rPr>
        <w:t>will</w:t>
      </w:r>
      <w:r w:rsidRPr="00F9334B">
        <w:rPr>
          <w:rFonts w:ascii="Calibri" w:eastAsia="Calibri" w:hAnsi="Calibri" w:cs="Calibri"/>
          <w:u w:val="single"/>
          <w:lang w:eastAsia="en-US"/>
        </w:rPr>
        <w:t xml:space="preserve"> surely </w:t>
      </w:r>
      <w:r w:rsidRPr="00F9334B">
        <w:rPr>
          <w:rFonts w:ascii="Calibri" w:eastAsia="Calibri" w:hAnsi="Calibri" w:cs="Calibri"/>
          <w:b/>
          <w:iCs/>
          <w:highlight w:val="green"/>
          <w:u w:val="single"/>
          <w:lang w:eastAsia="en-US"/>
        </w:rPr>
        <w:t>ramp up Chinese hostility</w:t>
      </w:r>
      <w:r w:rsidRPr="00F9334B">
        <w:rPr>
          <w:rFonts w:ascii="Calibri" w:eastAsia="Calibri" w:hAnsi="Calibri" w:cs="Calibri"/>
          <w:u w:val="single"/>
          <w:lang w:eastAsia="en-US"/>
        </w:rPr>
        <w:t xml:space="preserve"> toward Japan and the United States</w:t>
      </w:r>
      <w:r w:rsidRPr="00F9334B">
        <w:rPr>
          <w:rFonts w:ascii="Calibri" w:eastAsia="Calibri" w:hAnsi="Calibri" w:cs="Calibri"/>
          <w:sz w:val="16"/>
          <w:lang w:eastAsia="en-US"/>
        </w:rPr>
        <w:t>, increasing the likelihood of a hot war. </w:t>
      </w:r>
    </w:p>
    <w:p w14:paraId="561D32F8"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Also raising the odds of war are China’s </w:t>
      </w:r>
      <w:r w:rsidRPr="00F9334B">
        <w:rPr>
          <w:rFonts w:ascii="Calibri" w:eastAsia="Calibri" w:hAnsi="Calibri" w:cs="Calibri"/>
          <w:b/>
          <w:iCs/>
          <w:u w:val="single"/>
          <w:lang w:eastAsia="en-US"/>
        </w:rPr>
        <w:t>regional ambitions</w:t>
      </w:r>
      <w:r w:rsidRPr="00F9334B">
        <w:rPr>
          <w:rFonts w:ascii="Calibri" w:eastAsia="Calibri" w:hAnsi="Calibri" w:cs="Calibri"/>
          <w:sz w:val="16"/>
          <w:lang w:eastAsia="en-US"/>
        </w:rPr>
        <w:t xml:space="preserve">. Soviet leaders, busy recovering from World War II and managing their empire in Eastern Europe, were largely content with the status quo on the continent. </w:t>
      </w:r>
      <w:r w:rsidRPr="00F9334B">
        <w:rPr>
          <w:rFonts w:ascii="Calibri" w:eastAsia="Calibri" w:hAnsi="Calibri" w:cs="Calibri"/>
          <w:highlight w:val="green"/>
          <w:u w:val="single"/>
          <w:lang w:eastAsia="en-US"/>
        </w:rPr>
        <w:t>China</w:t>
      </w:r>
      <w:r w:rsidRPr="00F9334B">
        <w:rPr>
          <w:rFonts w:ascii="Calibri" w:eastAsia="Calibri" w:hAnsi="Calibri" w:cs="Calibri"/>
          <w:sz w:val="16"/>
          <w:lang w:eastAsia="en-US"/>
        </w:rPr>
        <w:t>, by contrast</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is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deeply committed to</w:t>
      </w:r>
      <w:r w:rsidRPr="00F9334B">
        <w:rPr>
          <w:rFonts w:ascii="Calibri" w:eastAsia="Calibri" w:hAnsi="Calibri" w:cs="Calibri"/>
          <w:u w:val="single"/>
          <w:lang w:eastAsia="en-US"/>
        </w:rPr>
        <w:t xml:space="preserve"> an </w:t>
      </w:r>
      <w:r w:rsidRPr="00F9334B">
        <w:rPr>
          <w:rFonts w:ascii="Calibri" w:eastAsia="Calibri" w:hAnsi="Calibri" w:cs="Calibri"/>
          <w:b/>
          <w:iCs/>
          <w:highlight w:val="green"/>
          <w:u w:val="single"/>
          <w:lang w:eastAsia="en-US"/>
        </w:rPr>
        <w:t>expansion</w:t>
      </w:r>
      <w:r w:rsidRPr="00F9334B">
        <w:rPr>
          <w:rFonts w:ascii="Calibri" w:eastAsia="Calibri" w:hAnsi="Calibri" w:cs="Calibri"/>
          <w:b/>
          <w:iCs/>
          <w:u w:val="single"/>
          <w:lang w:eastAsia="en-US"/>
        </w:rPr>
        <w:t>ist agenda</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in East Asia</w:t>
      </w:r>
      <w:r w:rsidRPr="00F9334B">
        <w:rPr>
          <w:rFonts w:ascii="Calibri" w:eastAsia="Calibri" w:hAnsi="Calibri" w:cs="Calibri"/>
          <w:u w:val="single"/>
          <w:lang w:eastAsia="en-US"/>
        </w:rPr>
        <w:t>.</w:t>
      </w:r>
      <w:r w:rsidRPr="00F9334B">
        <w:rPr>
          <w:rFonts w:ascii="Calibri" w:eastAsia="Calibri" w:hAnsi="Calibri" w:cs="Calibri"/>
          <w:sz w:val="16"/>
          <w:lang w:eastAsia="en-US"/>
        </w:rPr>
        <w:t xml:space="preserve"> Although the </w:t>
      </w:r>
      <w:r w:rsidRPr="00F9334B">
        <w:rPr>
          <w:rFonts w:ascii="Calibri" w:eastAsia="Calibri" w:hAnsi="Calibri" w:cs="Calibri"/>
          <w:u w:val="single"/>
          <w:lang w:eastAsia="en-US"/>
        </w:rPr>
        <w:t xml:space="preserve">main </w:t>
      </w:r>
      <w:r w:rsidRPr="00F9334B">
        <w:rPr>
          <w:rFonts w:ascii="Calibri" w:eastAsia="Calibri" w:hAnsi="Calibri" w:cs="Calibri"/>
          <w:highlight w:val="green"/>
          <w:u w:val="single"/>
          <w:lang w:eastAsia="en-US"/>
        </w:rPr>
        <w:t>targets</w:t>
      </w:r>
      <w:r w:rsidRPr="00F9334B">
        <w:rPr>
          <w:rFonts w:ascii="Calibri" w:eastAsia="Calibri" w:hAnsi="Calibri" w:cs="Calibri"/>
          <w:sz w:val="16"/>
          <w:lang w:eastAsia="en-US"/>
        </w:rPr>
        <w:t xml:space="preserve"> of China’s appetite certainly have strategic value for China, they </w:t>
      </w:r>
      <w:r w:rsidRPr="00F9334B">
        <w:rPr>
          <w:rFonts w:ascii="Calibri" w:eastAsia="Calibri" w:hAnsi="Calibri" w:cs="Calibri"/>
          <w:highlight w:val="green"/>
          <w:u w:val="single"/>
          <w:lang w:eastAsia="en-US"/>
        </w:rPr>
        <w:t>are</w:t>
      </w:r>
      <w:r w:rsidRPr="00F9334B">
        <w:rPr>
          <w:rFonts w:ascii="Calibri" w:eastAsia="Calibri" w:hAnsi="Calibri" w:cs="Calibri"/>
          <w:u w:val="single"/>
          <w:lang w:eastAsia="en-US"/>
        </w:rPr>
        <w:t xml:space="preserve"> also </w:t>
      </w:r>
      <w:r w:rsidRPr="00F9334B">
        <w:rPr>
          <w:rFonts w:ascii="Calibri" w:eastAsia="Calibri" w:hAnsi="Calibri" w:cs="Calibri"/>
          <w:highlight w:val="green"/>
          <w:u w:val="single"/>
          <w:lang w:eastAsia="en-US"/>
        </w:rPr>
        <w:t>considered sacred territory</w:t>
      </w:r>
      <w:r w:rsidRPr="00F9334B">
        <w:rPr>
          <w:rFonts w:ascii="Calibri" w:eastAsia="Calibri" w:hAnsi="Calibri" w:cs="Calibri"/>
          <w:u w:val="single"/>
          <w:lang w:eastAsia="en-US"/>
        </w:rPr>
        <w:t>, which means their fate is bound up with Chinese nationalism</w:t>
      </w:r>
      <w:r w:rsidRPr="00F9334B">
        <w:rPr>
          <w:rFonts w:ascii="Calibri" w:eastAsia="Calibri" w:hAnsi="Calibri" w:cs="Calibri"/>
          <w:sz w:val="16"/>
          <w:lang w:eastAsia="en-US"/>
        </w:rPr>
        <w:t xml:space="preserve">. This is especially true of </w:t>
      </w:r>
      <w:r w:rsidRPr="00F9334B">
        <w:rPr>
          <w:rFonts w:ascii="Calibri" w:eastAsia="Calibri" w:hAnsi="Calibri" w:cs="Calibri"/>
          <w:b/>
          <w:iCs/>
          <w:u w:val="single"/>
          <w:lang w:eastAsia="en-US"/>
        </w:rPr>
        <w:t>Taiwan</w:t>
      </w:r>
      <w:r w:rsidRPr="00F9334B">
        <w:rPr>
          <w:rFonts w:ascii="Calibri" w:eastAsia="Calibri" w:hAnsi="Calibri" w:cs="Calibri"/>
          <w:u w:val="single"/>
          <w:lang w:eastAsia="en-US"/>
        </w:rPr>
        <w:t>: the Chinese feel an emotional attachment to the island that the Soviets never felt for Berlin</w:t>
      </w:r>
      <w:r w:rsidRPr="00F9334B">
        <w:rPr>
          <w:rFonts w:ascii="Calibri" w:eastAsia="Calibri" w:hAnsi="Calibri" w:cs="Calibri"/>
          <w:sz w:val="16"/>
          <w:lang w:eastAsia="en-US"/>
        </w:rPr>
        <w:t xml:space="preserve">, for example, </w:t>
      </w:r>
      <w:r w:rsidRPr="00F9334B">
        <w:rPr>
          <w:rFonts w:ascii="Calibri" w:eastAsia="Calibri" w:hAnsi="Calibri" w:cs="Calibri"/>
          <w:highlight w:val="green"/>
          <w:u w:val="single"/>
          <w:lang w:eastAsia="en-US"/>
        </w:rPr>
        <w:t xml:space="preserve">making Washington’s commitment to defend it </w:t>
      </w:r>
      <w:r w:rsidRPr="00F9334B">
        <w:rPr>
          <w:rFonts w:ascii="Calibri" w:eastAsia="Calibri" w:hAnsi="Calibri" w:cs="Calibri"/>
          <w:u w:val="single"/>
          <w:lang w:eastAsia="en-US"/>
        </w:rPr>
        <w:t xml:space="preserve">all the </w:t>
      </w:r>
      <w:r w:rsidRPr="00F9334B">
        <w:rPr>
          <w:rFonts w:ascii="Calibri" w:eastAsia="Calibri" w:hAnsi="Calibri" w:cs="Calibri"/>
          <w:highlight w:val="green"/>
          <w:u w:val="single"/>
          <w:lang w:eastAsia="en-US"/>
        </w:rPr>
        <w:t>riskier</w:t>
      </w:r>
      <w:r w:rsidRPr="00F9334B">
        <w:rPr>
          <w:rFonts w:ascii="Calibri" w:eastAsia="Calibri" w:hAnsi="Calibri" w:cs="Calibri"/>
          <w:sz w:val="16"/>
          <w:highlight w:val="green"/>
          <w:lang w:eastAsia="en-US"/>
        </w:rPr>
        <w:t>.</w:t>
      </w:r>
    </w:p>
    <w:p w14:paraId="393941B7"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The new cold war is more war-prone than the old one.</w:t>
      </w:r>
    </w:p>
    <w:p w14:paraId="649AD95A"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Finally, the </w:t>
      </w:r>
      <w:r w:rsidRPr="00F9334B">
        <w:rPr>
          <w:rFonts w:ascii="Calibri" w:eastAsia="Calibri" w:hAnsi="Calibri" w:cs="Calibri"/>
          <w:b/>
          <w:iCs/>
          <w:highlight w:val="green"/>
          <w:u w:val="single"/>
          <w:lang w:eastAsia="en-US"/>
        </w:rPr>
        <w:t>geography</w:t>
      </w:r>
      <w:r w:rsidRPr="00F9334B">
        <w:rPr>
          <w:rFonts w:ascii="Calibri" w:eastAsia="Calibri" w:hAnsi="Calibri" w:cs="Calibri"/>
          <w:u w:val="single"/>
          <w:lang w:eastAsia="en-US"/>
        </w:rPr>
        <w:t xml:space="preserve"> of the new cold war </w:t>
      </w:r>
      <w:r w:rsidRPr="00F9334B">
        <w:rPr>
          <w:rFonts w:ascii="Calibri" w:eastAsia="Calibri" w:hAnsi="Calibri" w:cs="Calibri"/>
          <w:highlight w:val="green"/>
          <w:u w:val="single"/>
          <w:lang w:eastAsia="en-US"/>
        </w:rPr>
        <w:t>is more war-prone</w:t>
      </w:r>
      <w:r w:rsidRPr="00F9334B">
        <w:rPr>
          <w:rFonts w:ascii="Calibri" w:eastAsia="Calibri" w:hAnsi="Calibri" w:cs="Calibri"/>
          <w:sz w:val="16"/>
          <w:lang w:eastAsia="en-US"/>
        </w:rPr>
        <w:t xml:space="preserve"> than that of the old one. Although </w:t>
      </w:r>
      <w:r w:rsidRPr="00F9334B">
        <w:rPr>
          <w:rFonts w:ascii="Calibri" w:eastAsia="Calibri" w:hAnsi="Calibri" w:cs="Calibri"/>
          <w:u w:val="single"/>
          <w:lang w:eastAsia="en-US"/>
        </w:rPr>
        <w:t>the U.S.-Soviet rivalry</w:t>
      </w:r>
      <w:r w:rsidRPr="00F9334B">
        <w:rPr>
          <w:rFonts w:ascii="Calibri" w:eastAsia="Calibri" w:hAnsi="Calibri" w:cs="Calibri"/>
          <w:sz w:val="16"/>
          <w:lang w:eastAsia="en-US"/>
        </w:rPr>
        <w:t xml:space="preserve"> was global in scope, its </w:t>
      </w:r>
      <w:r w:rsidRPr="00F9334B">
        <w:rPr>
          <w:rFonts w:ascii="Calibri" w:eastAsia="Calibri" w:hAnsi="Calibri" w:cs="Calibri"/>
          <w:u w:val="single"/>
          <w:lang w:eastAsia="en-US"/>
        </w:rPr>
        <w:t>center of gravity was the Iron Curtain in Europe, where both sides had massive armies and air forces equipped with thousands of nuclear weapons</w:t>
      </w:r>
      <w:r w:rsidRPr="00F9334B">
        <w:rPr>
          <w:rFonts w:ascii="Calibri" w:eastAsia="Calibri" w:hAnsi="Calibri" w:cs="Calibri"/>
          <w:sz w:val="16"/>
          <w:lang w:eastAsia="en-US"/>
        </w:rPr>
        <w:t>. There was little chance of a superpower war in Europe, because policymakers on both sides understood the fearsome risks of nuclear escalation. No leader was willing to start a conflict that would likely have destroyed his own country. </w:t>
      </w:r>
    </w:p>
    <w:p w14:paraId="239143AA"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u w:val="single"/>
          <w:lang w:eastAsia="en-US"/>
        </w:rPr>
        <w:t xml:space="preserve">In Asia, </w:t>
      </w:r>
      <w:r w:rsidRPr="00F9334B">
        <w:rPr>
          <w:rFonts w:ascii="Calibri" w:eastAsia="Calibri" w:hAnsi="Calibri" w:cs="Calibri"/>
          <w:highlight w:val="green"/>
          <w:u w:val="single"/>
          <w:lang w:eastAsia="en-US"/>
        </w:rPr>
        <w:t xml:space="preserve">there is </w:t>
      </w:r>
      <w:r w:rsidRPr="00F9334B">
        <w:rPr>
          <w:rFonts w:ascii="Calibri" w:eastAsia="Calibri" w:hAnsi="Calibri" w:cs="Calibri"/>
          <w:b/>
          <w:iCs/>
          <w:highlight w:val="green"/>
          <w:u w:val="single"/>
          <w:lang w:eastAsia="en-US"/>
        </w:rPr>
        <w:t xml:space="preserve">no clear dividing </w:t>
      </w:r>
      <w:r w:rsidRPr="00F9334B">
        <w:rPr>
          <w:rFonts w:ascii="Calibri" w:eastAsiaTheme="minorHAnsi" w:hAnsi="Calibri" w:cs="Calibri"/>
          <w:highlight w:val="green"/>
          <w:u w:val="single"/>
          <w:lang w:eastAsia="en-US"/>
        </w:rPr>
        <w:t>line like the Iron Curtain</w:t>
      </w:r>
      <w:r w:rsidRPr="00F9334B">
        <w:rPr>
          <w:rFonts w:ascii="Calibri" w:eastAsia="Calibri" w:hAnsi="Calibri" w:cs="Calibri"/>
          <w:sz w:val="16"/>
          <w:lang w:eastAsia="en-US"/>
        </w:rPr>
        <w:t xml:space="preserve"> </w:t>
      </w:r>
      <w:r w:rsidRPr="00F9334B">
        <w:rPr>
          <w:rFonts w:ascii="Calibri" w:eastAsia="Calibri" w:hAnsi="Calibri" w:cs="Calibri"/>
          <w:u w:val="single"/>
          <w:lang w:eastAsia="en-US"/>
        </w:rPr>
        <w:t xml:space="preserve">to anchor stability. Instead, there are a handful of </w:t>
      </w:r>
      <w:r w:rsidRPr="00F9334B">
        <w:rPr>
          <w:rFonts w:ascii="Calibri" w:eastAsia="Calibri" w:hAnsi="Calibri" w:cs="Calibri"/>
          <w:highlight w:val="green"/>
          <w:u w:val="single"/>
          <w:lang w:eastAsia="en-US"/>
        </w:rPr>
        <w:t>potential conflicts</w:t>
      </w:r>
      <w:r w:rsidRPr="00F9334B">
        <w:rPr>
          <w:rFonts w:ascii="Calibri" w:eastAsia="Calibri" w:hAnsi="Calibri" w:cs="Calibri"/>
          <w:u w:val="single"/>
          <w:lang w:eastAsia="en-US"/>
        </w:rPr>
        <w:t xml:space="preserve"> that </w:t>
      </w:r>
      <w:r w:rsidRPr="00F9334B">
        <w:rPr>
          <w:rFonts w:ascii="Calibri" w:eastAsia="Calibri" w:hAnsi="Calibri" w:cs="Calibri"/>
          <w:highlight w:val="green"/>
          <w:u w:val="single"/>
          <w:lang w:eastAsia="en-US"/>
        </w:rPr>
        <w:t>would be limited and</w:t>
      </w:r>
      <w:r w:rsidRPr="00F9334B">
        <w:rPr>
          <w:rFonts w:ascii="Calibri" w:eastAsia="Calibri" w:hAnsi="Calibri" w:cs="Calibri"/>
          <w:u w:val="single"/>
          <w:lang w:eastAsia="en-US"/>
        </w:rPr>
        <w:t xml:space="preserve"> would </w:t>
      </w:r>
      <w:r w:rsidRPr="00F9334B">
        <w:rPr>
          <w:rFonts w:ascii="Calibri" w:eastAsia="Calibri" w:hAnsi="Calibri" w:cs="Calibri"/>
          <w:highlight w:val="green"/>
          <w:u w:val="single"/>
          <w:lang w:eastAsia="en-US"/>
        </w:rPr>
        <w:t xml:space="preserve">involve </w:t>
      </w:r>
      <w:r w:rsidRPr="00F9334B">
        <w:rPr>
          <w:rFonts w:ascii="Calibri" w:eastAsia="Calibri" w:hAnsi="Calibri" w:cs="Calibri"/>
          <w:b/>
          <w:iCs/>
          <w:highlight w:val="green"/>
          <w:u w:val="single"/>
          <w:lang w:eastAsia="en-US"/>
        </w:rPr>
        <w:t>conventional</w:t>
      </w:r>
      <w:r w:rsidRPr="00F9334B">
        <w:rPr>
          <w:rFonts w:ascii="Calibri" w:eastAsia="Calibri" w:hAnsi="Calibri" w:cs="Calibri"/>
          <w:highlight w:val="green"/>
          <w:u w:val="single"/>
          <w:lang w:eastAsia="en-US"/>
        </w:rPr>
        <w:t xml:space="preserve"> arms, which </w:t>
      </w:r>
      <w:r w:rsidRPr="00F9334B">
        <w:rPr>
          <w:rFonts w:ascii="Calibri" w:eastAsia="Calibri" w:hAnsi="Calibri" w:cs="Calibri"/>
          <w:b/>
          <w:iCs/>
          <w:highlight w:val="green"/>
          <w:u w:val="single"/>
          <w:lang w:eastAsia="en-US"/>
        </w:rPr>
        <w:t>makes war thinkable</w:t>
      </w:r>
      <w:r w:rsidRPr="00F9334B">
        <w:rPr>
          <w:rFonts w:ascii="Calibri" w:eastAsia="Calibri" w:hAnsi="Calibri" w:cs="Calibri"/>
          <w:sz w:val="16"/>
          <w:lang w:eastAsia="en-US"/>
        </w:rPr>
        <w:t xml:space="preserve">. They include fights for control over </w:t>
      </w:r>
      <w:r w:rsidRPr="00F9334B">
        <w:rPr>
          <w:rFonts w:ascii="Calibri" w:eastAsia="Calibri" w:hAnsi="Calibri" w:cs="Calibri"/>
          <w:b/>
          <w:iCs/>
          <w:u w:val="single"/>
          <w:lang w:eastAsia="en-US"/>
        </w:rPr>
        <w:t>Taiwan</w:t>
      </w:r>
      <w:r w:rsidRPr="00F9334B">
        <w:rPr>
          <w:rFonts w:ascii="Calibri" w:eastAsia="Calibri" w:hAnsi="Calibri" w:cs="Calibri"/>
          <w:u w:val="single"/>
          <w:lang w:eastAsia="en-US"/>
        </w:rPr>
        <w:t xml:space="preserve">, the </w:t>
      </w:r>
      <w:r w:rsidRPr="00F9334B">
        <w:rPr>
          <w:rFonts w:ascii="Calibri" w:eastAsia="Calibri" w:hAnsi="Calibri" w:cs="Calibri"/>
          <w:b/>
          <w:iCs/>
          <w:u w:val="single"/>
          <w:lang w:eastAsia="en-US"/>
        </w:rPr>
        <w:t>South China Sea</w:t>
      </w:r>
      <w:r w:rsidRPr="00F9334B">
        <w:rPr>
          <w:rFonts w:ascii="Calibri" w:eastAsia="Calibri" w:hAnsi="Calibri" w:cs="Calibri"/>
          <w:u w:val="single"/>
          <w:lang w:eastAsia="en-US"/>
        </w:rPr>
        <w:t xml:space="preserve">, the </w:t>
      </w:r>
      <w:r w:rsidRPr="00F9334B">
        <w:rPr>
          <w:rFonts w:ascii="Calibri" w:eastAsia="Calibri" w:hAnsi="Calibri" w:cs="Calibri"/>
          <w:b/>
          <w:iCs/>
          <w:u w:val="single"/>
          <w:lang w:eastAsia="en-US"/>
        </w:rPr>
        <w:t>Diaoyu/Senkaku Islands</w:t>
      </w:r>
      <w:r w:rsidRPr="00F9334B">
        <w:rPr>
          <w:rFonts w:ascii="Calibri" w:eastAsia="Calibri" w:hAnsi="Calibri" w:cs="Calibri"/>
          <w:u w:val="single"/>
          <w:lang w:eastAsia="en-US"/>
        </w:rPr>
        <w:t xml:space="preserve">, and the </w:t>
      </w:r>
      <w:r w:rsidRPr="00F9334B">
        <w:rPr>
          <w:rFonts w:ascii="Calibri" w:eastAsia="Calibri" w:hAnsi="Calibri" w:cs="Calibri"/>
          <w:b/>
          <w:iCs/>
          <w:u w:val="single"/>
          <w:lang w:eastAsia="en-US"/>
        </w:rPr>
        <w:t>maritime routes</w:t>
      </w:r>
      <w:r w:rsidRPr="00F9334B">
        <w:rPr>
          <w:rFonts w:ascii="Calibri" w:eastAsia="Calibri" w:hAnsi="Calibri" w:cs="Calibri"/>
          <w:u w:val="single"/>
          <w:lang w:eastAsia="en-US"/>
        </w:rPr>
        <w:t xml:space="preserve"> that run between China and the Persian Gulf. These</w:t>
      </w:r>
      <w:r w:rsidRPr="00F9334B">
        <w:rPr>
          <w:rFonts w:ascii="Calibri" w:eastAsia="Calibri" w:hAnsi="Calibri" w:cs="Calibri"/>
          <w:sz w:val="16"/>
          <w:lang w:eastAsia="en-US"/>
        </w:rPr>
        <w:t xml:space="preserve"> conflicts would be fought mainly in open waters between rival air and naval forces, and in those instances in which control of an island was at play, small-scale ground forces would likely take part. </w:t>
      </w:r>
      <w:r w:rsidRPr="00F9334B">
        <w:rPr>
          <w:rFonts w:ascii="Calibri" w:eastAsia="Calibri" w:hAnsi="Calibri" w:cs="Calibri"/>
          <w:u w:val="single"/>
          <w:lang w:eastAsia="en-US"/>
        </w:rPr>
        <w:t>Even a fight over Taiwan</w:t>
      </w:r>
      <w:r w:rsidRPr="00F9334B">
        <w:rPr>
          <w:rFonts w:ascii="Calibri" w:eastAsia="Calibri" w:hAnsi="Calibri" w:cs="Calibri"/>
          <w:sz w:val="16"/>
          <w:lang w:eastAsia="en-US"/>
        </w:rPr>
        <w:t xml:space="preserve">, which might draw in Chinese amphibious forces, </w:t>
      </w:r>
      <w:r w:rsidRPr="00F9334B">
        <w:rPr>
          <w:rFonts w:ascii="Calibri" w:eastAsia="Calibri" w:hAnsi="Calibri" w:cs="Calibri"/>
          <w:u w:val="single"/>
          <w:lang w:eastAsia="en-US"/>
        </w:rPr>
        <w:t>would not involve huge nuclear-equipped armies</w:t>
      </w:r>
      <w:r w:rsidRPr="00F9334B">
        <w:rPr>
          <w:rFonts w:ascii="Calibri" w:eastAsia="Calibri" w:hAnsi="Calibri" w:cs="Calibri"/>
          <w:sz w:val="16"/>
          <w:lang w:eastAsia="en-US"/>
        </w:rPr>
        <w:t xml:space="preserve"> crashing into each other.</w:t>
      </w:r>
    </w:p>
    <w:p w14:paraId="16DD8ECD"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None of this is to say that these limited-war scenarios are likely, but they are more plausible than a major war between NATO and the Warsaw Pact was. Still, </w:t>
      </w:r>
      <w:r w:rsidRPr="00F9334B">
        <w:rPr>
          <w:rFonts w:ascii="Calibri" w:eastAsia="Calibri" w:hAnsi="Calibri" w:cs="Calibri"/>
          <w:b/>
          <w:iCs/>
          <w:u w:val="single"/>
          <w:lang w:eastAsia="en-US"/>
        </w:rPr>
        <w:t>one cannot assume that there would be no nuclear escalation</w:t>
      </w:r>
      <w:r w:rsidRPr="00F9334B">
        <w:rPr>
          <w:rFonts w:ascii="Calibri" w:eastAsia="Calibri" w:hAnsi="Calibri" w:cs="Calibri"/>
          <w:u w:val="single"/>
          <w:lang w:eastAsia="en-US"/>
        </w:rPr>
        <w:t xml:space="preserve"> should Beijing and Washington fight over Taiwan or the South China Sea</w:t>
      </w:r>
      <w:r w:rsidRPr="00F9334B">
        <w:rPr>
          <w:rFonts w:ascii="Calibri" w:eastAsia="Calibri" w:hAnsi="Calibri" w:cs="Calibri"/>
          <w:sz w:val="16"/>
          <w:lang w:eastAsia="en-US"/>
        </w:rPr>
        <w:t xml:space="preserve">. Indeed, </w:t>
      </w:r>
      <w:r w:rsidRPr="00F9334B">
        <w:rPr>
          <w:rFonts w:ascii="Calibri" w:eastAsia="Calibri" w:hAnsi="Calibri" w:cs="Calibri"/>
          <w:highlight w:val="green"/>
          <w:u w:val="single"/>
          <w:lang w:eastAsia="en-US"/>
        </w:rPr>
        <w:t>if one side were losing</w:t>
      </w:r>
      <w:r w:rsidRPr="00F9334B">
        <w:rPr>
          <w:rFonts w:ascii="Calibri" w:eastAsia="Calibri" w:hAnsi="Calibri" w:cs="Calibri"/>
          <w:u w:val="single"/>
          <w:lang w:eastAsia="en-US"/>
        </w:rPr>
        <w:t xml:space="preserve"> badly, </w:t>
      </w:r>
      <w:r w:rsidRPr="00F9334B">
        <w:rPr>
          <w:rFonts w:ascii="Calibri" w:eastAsia="Calibri" w:hAnsi="Calibri" w:cs="Calibri"/>
          <w:highlight w:val="green"/>
          <w:u w:val="single"/>
          <w:lang w:eastAsia="en-US"/>
        </w:rPr>
        <w:t>it would</w:t>
      </w:r>
      <w:r w:rsidRPr="00F9334B">
        <w:rPr>
          <w:rFonts w:ascii="Calibri" w:eastAsia="Calibri" w:hAnsi="Calibri" w:cs="Calibri"/>
          <w:u w:val="single"/>
          <w:lang w:eastAsia="en-US"/>
        </w:rPr>
        <w:t xml:space="preserve"> at least </w:t>
      </w:r>
      <w:r w:rsidRPr="00F9334B">
        <w:rPr>
          <w:rFonts w:ascii="Calibri" w:eastAsia="Calibri" w:hAnsi="Calibri" w:cs="Calibri"/>
          <w:highlight w:val="green"/>
          <w:u w:val="single"/>
          <w:lang w:eastAsia="en-US"/>
        </w:rPr>
        <w:t>consider</w:t>
      </w:r>
      <w:r w:rsidRPr="00F9334B">
        <w:rPr>
          <w:rFonts w:ascii="Calibri" w:eastAsia="Calibri" w:hAnsi="Calibri" w:cs="Calibri"/>
          <w:u w:val="single"/>
          <w:lang w:eastAsia="en-US"/>
        </w:rPr>
        <w:t xml:space="preserve"> employing </w:t>
      </w:r>
      <w:r w:rsidRPr="00F9334B">
        <w:rPr>
          <w:rFonts w:ascii="Calibri" w:eastAsia="Calibri" w:hAnsi="Calibri" w:cs="Calibri"/>
          <w:highlight w:val="green"/>
          <w:u w:val="single"/>
          <w:lang w:eastAsia="en-US"/>
        </w:rPr>
        <w:t>nuclear weapons</w:t>
      </w:r>
      <w:r w:rsidRPr="00F9334B">
        <w:rPr>
          <w:rFonts w:ascii="Calibri" w:eastAsia="Calibri" w:hAnsi="Calibri" w:cs="Calibri"/>
          <w:sz w:val="16"/>
          <w:lang w:eastAsia="en-US"/>
        </w:rPr>
        <w:t xml:space="preserve"> to rescue the situation. </w:t>
      </w:r>
      <w:r w:rsidRPr="00F9334B">
        <w:rPr>
          <w:rFonts w:ascii="Calibri" w:eastAsiaTheme="minorHAnsi" w:hAnsi="Calibri" w:cs="Calibri"/>
          <w:highlight w:val="green"/>
          <w:u w:val="single"/>
          <w:lang w:eastAsia="en-US"/>
        </w:rPr>
        <w:t>Some</w:t>
      </w:r>
      <w:r w:rsidRPr="00F9334B">
        <w:rPr>
          <w:rFonts w:ascii="Calibri" w:eastAsia="Calibri" w:hAnsi="Calibri" w:cs="Calibri"/>
          <w:sz w:val="16"/>
          <w:lang w:eastAsia="en-US"/>
        </w:rPr>
        <w:t xml:space="preserve"> </w:t>
      </w:r>
      <w:r w:rsidRPr="00F9334B">
        <w:rPr>
          <w:rFonts w:ascii="Calibri" w:eastAsia="Calibri" w:hAnsi="Calibri" w:cs="Calibri"/>
          <w:u w:val="single"/>
          <w:lang w:eastAsia="en-US"/>
        </w:rPr>
        <w:t xml:space="preserve">decision-makers </w:t>
      </w:r>
      <w:r w:rsidRPr="00F9334B">
        <w:rPr>
          <w:rFonts w:ascii="Calibri" w:eastAsia="Calibri" w:hAnsi="Calibri" w:cs="Calibri"/>
          <w:highlight w:val="green"/>
          <w:u w:val="single"/>
          <w:lang w:eastAsia="en-US"/>
        </w:rPr>
        <w:t>might conclude</w:t>
      </w:r>
      <w:r w:rsidRPr="00F9334B">
        <w:rPr>
          <w:rFonts w:ascii="Calibri" w:eastAsia="Calibri" w:hAnsi="Calibri" w:cs="Calibri"/>
          <w:u w:val="single"/>
          <w:lang w:eastAsia="en-US"/>
        </w:rPr>
        <w:t xml:space="preserve"> that nuclear </w:t>
      </w:r>
      <w:r w:rsidRPr="00F9334B">
        <w:rPr>
          <w:rFonts w:ascii="Calibri" w:eastAsia="Calibri" w:hAnsi="Calibri" w:cs="Calibri"/>
          <w:highlight w:val="green"/>
          <w:u w:val="single"/>
          <w:lang w:eastAsia="en-US"/>
        </w:rPr>
        <w:t>weapons could be used without an unacceptable risk of escalation</w:t>
      </w:r>
      <w:r w:rsidRPr="00F9334B">
        <w:rPr>
          <w:rFonts w:ascii="Calibri" w:eastAsia="Calibri" w:hAnsi="Calibri" w:cs="Calibri"/>
          <w:u w:val="single"/>
          <w:lang w:eastAsia="en-US"/>
        </w:rPr>
        <w:t>, provided the attacks took place at sea and spared</w:t>
      </w:r>
      <w:r w:rsidRPr="00F9334B">
        <w:rPr>
          <w:rFonts w:ascii="Calibri" w:eastAsia="Calibri" w:hAnsi="Calibri" w:cs="Calibri"/>
          <w:sz w:val="16"/>
          <w:lang w:eastAsia="en-US"/>
        </w:rPr>
        <w:t xml:space="preserve"> the </w:t>
      </w:r>
      <w:r w:rsidRPr="00F9334B">
        <w:rPr>
          <w:rFonts w:ascii="Calibri" w:eastAsia="Calibri" w:hAnsi="Calibri" w:cs="Calibri"/>
          <w:u w:val="single"/>
          <w:lang w:eastAsia="en-US"/>
        </w:rPr>
        <w:t>territory</w:t>
      </w:r>
      <w:r w:rsidRPr="00F9334B">
        <w:rPr>
          <w:rFonts w:ascii="Calibri" w:eastAsia="Calibri" w:hAnsi="Calibri" w:cs="Calibri"/>
          <w:sz w:val="16"/>
          <w:lang w:eastAsia="en-US"/>
        </w:rPr>
        <w:t xml:space="preserve"> of China and the United States and its allies. </w:t>
      </w:r>
      <w:r w:rsidRPr="00F9334B">
        <w:rPr>
          <w:rFonts w:ascii="Calibri" w:eastAsia="Calibri" w:hAnsi="Calibri" w:cs="Calibri"/>
          <w:u w:val="single"/>
          <w:lang w:eastAsia="en-US"/>
        </w:rPr>
        <w:t>Not only is a great-power war more likely in the new cold war, but so is nuclear use.</w:t>
      </w:r>
      <w:r w:rsidRPr="00F9334B">
        <w:rPr>
          <w:rFonts w:ascii="Calibri" w:eastAsia="Calibri" w:hAnsi="Calibri" w:cs="Calibri"/>
          <w:sz w:val="16"/>
          <w:lang w:eastAsia="en-US"/>
        </w:rPr>
        <w:t> </w:t>
      </w:r>
    </w:p>
    <w:p w14:paraId="4CBC113C" w14:textId="77777777" w:rsidR="00F9334B" w:rsidRPr="00F9334B" w:rsidRDefault="00F9334B" w:rsidP="00F9334B">
      <w:pPr>
        <w:rPr>
          <w:rFonts w:ascii="Calibri" w:eastAsia="Calibri" w:hAnsi="Calibri" w:cs="Calibri"/>
          <w:sz w:val="16"/>
          <w:lang w:eastAsia="en-US"/>
        </w:rPr>
      </w:pPr>
    </w:p>
    <w:p w14:paraId="65EDFE91"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 xml:space="preserve">Megaconstellations destroy the ozone layer through rocket launches and deterioration </w:t>
      </w:r>
    </w:p>
    <w:p w14:paraId="764BDD5C" w14:textId="77777777" w:rsidR="00F9334B" w:rsidRPr="00F9334B" w:rsidRDefault="00F9334B" w:rsidP="00F9334B">
      <w:pPr>
        <w:rPr>
          <w:rFonts w:ascii="Calibri" w:eastAsiaTheme="minorHAnsi" w:hAnsi="Calibri" w:cs="Calibri"/>
          <w:b/>
          <w:bCs/>
          <w:sz w:val="26"/>
          <w:lang w:eastAsia="en-US"/>
        </w:rPr>
      </w:pPr>
      <w:r w:rsidRPr="00F9334B">
        <w:rPr>
          <w:rFonts w:ascii="Calibri" w:eastAsiaTheme="minorHAnsi" w:hAnsi="Calibri" w:cs="Calibri"/>
          <w:b/>
          <w:bCs/>
          <w:sz w:val="26"/>
          <w:lang w:eastAsia="en-US"/>
        </w:rPr>
        <w:t>Delbert 21</w:t>
      </w:r>
    </w:p>
    <w:p w14:paraId="577806B6"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 xml:space="preserve">(Caroline, </w:t>
      </w:r>
      <w:hyperlink r:id="rId5" w:history="1">
        <w:r w:rsidRPr="00F9334B">
          <w:rPr>
            <w:rFonts w:ascii="Calibri" w:eastAsiaTheme="minorHAnsi" w:hAnsi="Calibri" w:cs="Calibri"/>
            <w:sz w:val="16"/>
            <w:lang w:eastAsia="en-US"/>
          </w:rPr>
          <w:t>https://www.popularmechanics.com/space/satellites/a36651845/satellite-pollution-starlink-ozone/</w:t>
        </w:r>
      </w:hyperlink>
      <w:r w:rsidRPr="00F9334B">
        <w:rPr>
          <w:rFonts w:ascii="Calibri" w:eastAsiaTheme="minorHAnsi" w:hAnsi="Calibri" w:cs="Calibri"/>
          <w:sz w:val="16"/>
          <w:lang w:eastAsia="en-US"/>
        </w:rPr>
        <w:t>, 6-17)</w:t>
      </w:r>
    </w:p>
    <w:p w14:paraId="32A64A5C" w14:textId="77777777" w:rsidR="00F9334B" w:rsidRPr="00F9334B" w:rsidRDefault="00F9334B" w:rsidP="00F9334B">
      <w:pPr>
        <w:rPr>
          <w:rFonts w:ascii="Calibri" w:eastAsiaTheme="minorHAnsi" w:hAnsi="Calibri" w:cs="Calibri"/>
          <w:lang w:eastAsia="en-US"/>
        </w:rPr>
      </w:pPr>
      <w:r w:rsidRPr="00F9334B">
        <w:rPr>
          <w:rFonts w:ascii="Calibri" w:eastAsiaTheme="minorHAnsi" w:hAnsi="Calibri" w:cs="Calibri"/>
          <w:u w:val="single"/>
          <w:lang w:eastAsia="en-US"/>
        </w:rPr>
        <w:t>The hole in the ozone layer</w:t>
      </w:r>
      <w:r w:rsidRPr="00F9334B">
        <w:rPr>
          <w:rFonts w:ascii="Calibri" w:eastAsiaTheme="minorHAnsi" w:hAnsi="Calibri" w:cs="Calibri"/>
          <w:sz w:val="16"/>
          <w:lang w:eastAsia="en-US"/>
        </w:rPr>
        <w:t xml:space="preserve">, Earth’s protective chemical shield that absorbs most of the sun’s ultraviolet rays, </w:t>
      </w:r>
      <w:r w:rsidRPr="00F9334B">
        <w:rPr>
          <w:rFonts w:ascii="Calibri" w:eastAsiaTheme="minorHAnsi" w:hAnsi="Calibri" w:cs="Calibri"/>
          <w:u w:val="single"/>
          <w:lang w:eastAsia="en-US"/>
        </w:rPr>
        <w:t>has slowly healed over the last few decades</w:t>
      </w:r>
      <w:r w:rsidRPr="00F9334B">
        <w:rPr>
          <w:rFonts w:ascii="Calibri" w:eastAsiaTheme="minorHAnsi" w:hAnsi="Calibri" w:cs="Calibri"/>
          <w:sz w:val="16"/>
          <w:lang w:eastAsia="en-US"/>
        </w:rPr>
        <w:t xml:space="preserve"> since the global ban of chlorofluorocarbons (CFCs). </w:t>
      </w:r>
      <w:r w:rsidRPr="00F9334B">
        <w:rPr>
          <w:rFonts w:ascii="Calibri" w:eastAsiaTheme="minorHAnsi" w:hAnsi="Calibri" w:cs="Calibri"/>
          <w:u w:val="single"/>
          <w:lang w:eastAsia="en-US"/>
        </w:rPr>
        <w:t>But scientists are now raising the alarm about puncturing a new hole in the ozone layer</w:t>
      </w:r>
      <w:r w:rsidRPr="00F9334B">
        <w:rPr>
          <w:rFonts w:ascii="Calibri" w:eastAsiaTheme="minorHAnsi" w:hAnsi="Calibri" w:cs="Calibri"/>
          <w:sz w:val="16"/>
          <w:lang w:eastAsia="en-US"/>
        </w:rPr>
        <w:t xml:space="preserve">—this time without any noticeable CGCs in sight. Instead, </w:t>
      </w:r>
      <w:r w:rsidRPr="00F9334B">
        <w:rPr>
          <w:rFonts w:ascii="Calibri" w:eastAsiaTheme="minorHAnsi" w:hAnsi="Calibri" w:cs="Calibri"/>
          <w:u w:val="single"/>
          <w:lang w:eastAsia="en-US"/>
        </w:rPr>
        <w:t xml:space="preserve">the surprising cause is </w:t>
      </w:r>
      <w:r w:rsidRPr="00F9334B">
        <w:rPr>
          <w:rFonts w:ascii="Calibri" w:eastAsiaTheme="minorHAnsi" w:hAnsi="Calibri" w:cs="Calibri"/>
          <w:b/>
          <w:iCs/>
          <w:highlight w:val="green"/>
          <w:u w:val="single"/>
          <w:lang w:eastAsia="en-US"/>
        </w:rPr>
        <w:t xml:space="preserve">deterioration of the aluminum in </w:t>
      </w:r>
      <w:r w:rsidRPr="00F9334B">
        <w:rPr>
          <w:rFonts w:ascii="Calibri" w:eastAsiaTheme="minorHAnsi" w:hAnsi="Calibri" w:cs="Calibri"/>
          <w:b/>
          <w:iCs/>
          <w:u w:val="single"/>
          <w:lang w:eastAsia="en-US"/>
        </w:rPr>
        <w:t>megaconstellation</w:t>
      </w:r>
      <w:r w:rsidRPr="00F9334B">
        <w:rPr>
          <w:rFonts w:ascii="Calibri" w:eastAsiaTheme="minorHAnsi" w:hAnsi="Calibri" w:cs="Calibri"/>
          <w:u w:val="single"/>
          <w:lang w:eastAsia="en-US"/>
        </w:rPr>
        <w:t xml:space="preserve"> </w:t>
      </w:r>
      <w:r w:rsidRPr="00F9334B">
        <w:rPr>
          <w:rFonts w:ascii="Calibri" w:eastAsiaTheme="minorHAnsi" w:hAnsi="Calibri" w:cs="Calibri"/>
          <w:highlight w:val="green"/>
          <w:u w:val="single"/>
          <w:lang w:eastAsia="en-US"/>
        </w:rPr>
        <w:t>satellites like</w:t>
      </w:r>
      <w:r w:rsidRPr="00F9334B">
        <w:rPr>
          <w:rFonts w:ascii="Calibri" w:eastAsiaTheme="minorHAnsi" w:hAnsi="Calibri" w:cs="Calibri"/>
          <w:u w:val="single"/>
          <w:lang w:eastAsia="en-US"/>
        </w:rPr>
        <w:t xml:space="preserve"> SpaceX’s </w:t>
      </w:r>
      <w:r w:rsidRPr="00F9334B">
        <w:rPr>
          <w:rFonts w:ascii="Calibri" w:eastAsiaTheme="minorHAnsi" w:hAnsi="Calibri" w:cs="Calibri"/>
          <w:highlight w:val="green"/>
          <w:u w:val="single"/>
          <w:lang w:eastAsia="en-US"/>
        </w:rPr>
        <w:t>Starlink</w:t>
      </w:r>
      <w:r w:rsidRPr="00F9334B">
        <w:rPr>
          <w:rFonts w:ascii="Calibri" w:eastAsiaTheme="minorHAnsi" w:hAnsi="Calibri" w:cs="Calibri"/>
          <w:u w:val="single"/>
          <w:lang w:eastAsia="en-US"/>
        </w:rPr>
        <w:t xml:space="preserve"> network</w:t>
      </w:r>
      <w:r w:rsidRPr="00F9334B">
        <w:rPr>
          <w:rFonts w:ascii="Calibri" w:eastAsiaTheme="minorHAnsi" w:hAnsi="Calibri" w:cs="Calibri"/>
          <w:sz w:val="16"/>
          <w:lang w:eastAsia="en-US"/>
        </w:rPr>
        <w:t xml:space="preserve">. For our purposes, a satellite is a human-made object put into low-Earth orbit (LEO) for a planned lifespan. </w:t>
      </w:r>
      <w:r w:rsidRPr="00F9334B">
        <w:rPr>
          <w:rFonts w:ascii="Calibri" w:eastAsiaTheme="minorHAnsi" w:hAnsi="Calibri" w:cs="Calibri"/>
          <w:highlight w:val="green"/>
          <w:u w:val="single"/>
          <w:lang w:eastAsia="en-US"/>
        </w:rPr>
        <w:t>There are</w:t>
      </w:r>
      <w:r w:rsidRPr="00F9334B">
        <w:rPr>
          <w:rFonts w:ascii="Calibri" w:eastAsiaTheme="minorHAnsi" w:hAnsi="Calibri" w:cs="Calibri"/>
          <w:u w:val="single"/>
          <w:lang w:eastAsia="en-US"/>
        </w:rPr>
        <w:t xml:space="preserve"> about </w:t>
      </w:r>
      <w:r w:rsidRPr="00F9334B">
        <w:rPr>
          <w:rFonts w:ascii="Calibri" w:eastAsiaTheme="minorHAnsi" w:hAnsi="Calibri" w:cs="Calibri"/>
          <w:highlight w:val="green"/>
          <w:u w:val="single"/>
          <w:lang w:eastAsia="en-US"/>
        </w:rPr>
        <w:t xml:space="preserve">5,000 </w:t>
      </w:r>
      <w:r w:rsidRPr="00F9334B">
        <w:rPr>
          <w:rFonts w:ascii="Calibri" w:eastAsiaTheme="minorHAnsi" w:hAnsi="Calibri" w:cs="Calibri"/>
          <w:u w:val="single"/>
          <w:lang w:eastAsia="en-US"/>
        </w:rPr>
        <w:t xml:space="preserve">active and defunct </w:t>
      </w:r>
      <w:r w:rsidRPr="00F9334B">
        <w:rPr>
          <w:rFonts w:ascii="Calibri" w:eastAsiaTheme="minorHAnsi" w:hAnsi="Calibri" w:cs="Calibri"/>
          <w:highlight w:val="green"/>
          <w:u w:val="single"/>
          <w:lang w:eastAsia="en-US"/>
        </w:rPr>
        <w:t>satellite sin LEO</w:t>
      </w:r>
      <w:r w:rsidRPr="00F9334B">
        <w:rPr>
          <w:rFonts w:ascii="Calibri" w:eastAsiaTheme="minorHAnsi" w:hAnsi="Calibri" w:cs="Calibri"/>
          <w:u w:val="single"/>
          <w:lang w:eastAsia="en-US"/>
        </w:rPr>
        <w:t xml:space="preserve">, with over 40,000 Starlink sats planned in the future, </w:t>
      </w:r>
      <w:r w:rsidRPr="00F9334B">
        <w:rPr>
          <w:rFonts w:ascii="Calibri" w:eastAsiaTheme="minorHAnsi" w:hAnsi="Calibri" w:cs="Calibri"/>
          <w:sz w:val="16"/>
          <w:lang w:eastAsia="en-US"/>
        </w:rPr>
        <w:t>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w:t>
      </w:r>
      <w:r w:rsidRPr="00F9334B">
        <w:rPr>
          <w:rFonts w:ascii="Calibri" w:eastAsiaTheme="minorHAnsi" w:hAnsi="Calibri" w:cs="Calibri"/>
          <w:u w:val="single"/>
          <w:lang w:eastAsia="en-US"/>
        </w:rPr>
        <w:t>, scientists spent decades favorably comparing satellite “junk” to the amount of material deposited and burned up in our atmosphere by meteorites</w:t>
      </w:r>
      <w:r w:rsidRPr="00F9334B">
        <w:rPr>
          <w:rFonts w:ascii="Calibri" w:eastAsiaTheme="minorHAnsi" w:hAnsi="Calibri" w:cs="Calibri"/>
          <w:sz w:val="16"/>
          <w:lang w:eastAsia="en-US"/>
        </w:rPr>
        <w:t xml:space="preserve">. As long as meteorites were so much more of the material by volume while doing almost no harm to the planet, how bad could human-made satellites be? Well, </w:t>
      </w:r>
      <w:r w:rsidRPr="00F9334B">
        <w:rPr>
          <w:rFonts w:ascii="Calibri" w:eastAsiaTheme="minorHAnsi" w:hAnsi="Calibri" w:cs="Calibri"/>
          <w:u w:val="single"/>
          <w:lang w:eastAsia="en-US"/>
        </w:rPr>
        <w:t>as it turns out, it’s a matter of quality rather than quantity</w:t>
      </w:r>
      <w:r w:rsidRPr="00F9334B">
        <w:rPr>
          <w:rFonts w:ascii="Calibri" w:eastAsiaTheme="minorHAnsi" w:hAnsi="Calibri" w:cs="Calibri"/>
          <w:sz w:val="16"/>
          <w:lang w:eastAsia="en-US"/>
        </w:rPr>
        <w:t xml:space="preserve">. That’s because </w:t>
      </w:r>
      <w:r w:rsidRPr="00F9334B">
        <w:rPr>
          <w:rFonts w:ascii="Calibri" w:eastAsiaTheme="minorHAnsi" w:hAnsi="Calibri" w:cs="Calibri"/>
          <w:u w:val="single"/>
          <w:lang w:eastAsia="en-US"/>
        </w:rPr>
        <w:t xml:space="preserve">meteorites are made of a different constellation of minerals and elements than our custom-manufactured sky robots. </w:t>
      </w:r>
      <w:r w:rsidRPr="00F9334B">
        <w:rPr>
          <w:rFonts w:ascii="Calibri" w:eastAsiaTheme="minorHAnsi" w:hAnsi="Calibri" w:cs="Calibri"/>
          <w:sz w:val="16"/>
          <w:lang w:eastAsia="en-US"/>
        </w:rPr>
        <w:t>“We have 54 tonnes (60 tons) of meteoroid material coming in every day,” lead study author Aaron Boley told Space.com. “</w:t>
      </w:r>
      <w:r w:rsidRPr="00F9334B">
        <w:rPr>
          <w:rFonts w:ascii="Calibri" w:eastAsiaTheme="minorHAnsi" w:hAnsi="Calibri" w:cs="Calibri"/>
          <w:u w:val="single"/>
          <w:lang w:eastAsia="en-US"/>
        </w:rPr>
        <w:t xml:space="preserve">With the first generation of Starlink, </w:t>
      </w:r>
      <w:r w:rsidRPr="00F9334B">
        <w:rPr>
          <w:rFonts w:ascii="Calibri" w:eastAsiaTheme="minorHAnsi" w:hAnsi="Calibri" w:cs="Calibri"/>
          <w:highlight w:val="green"/>
          <w:u w:val="single"/>
          <w:lang w:eastAsia="en-US"/>
        </w:rPr>
        <w:t>we can expect</w:t>
      </w:r>
      <w:r w:rsidRPr="00F9334B">
        <w:rPr>
          <w:rFonts w:ascii="Calibri" w:eastAsiaTheme="minorHAnsi" w:hAnsi="Calibri" w:cs="Calibri"/>
          <w:u w:val="single"/>
          <w:lang w:eastAsia="en-US"/>
        </w:rPr>
        <w:t xml:space="preserve"> about </w:t>
      </w:r>
      <w:r w:rsidRPr="00F9334B">
        <w:rPr>
          <w:rFonts w:ascii="Calibri" w:eastAsiaTheme="minorHAnsi" w:hAnsi="Calibri" w:cs="Calibri"/>
          <w:highlight w:val="green"/>
          <w:u w:val="single"/>
          <w:lang w:eastAsia="en-US"/>
        </w:rPr>
        <w:t>2 tonnes</w:t>
      </w:r>
      <w:r w:rsidRPr="00F9334B">
        <w:rPr>
          <w:rFonts w:ascii="Calibri" w:eastAsiaTheme="minorHAnsi" w:hAnsi="Calibri" w:cs="Calibri"/>
          <w:u w:val="single"/>
          <w:lang w:eastAsia="en-US"/>
        </w:rPr>
        <w:t xml:space="preserve"> (2.2 tons) </w:t>
      </w:r>
      <w:r w:rsidRPr="00F9334B">
        <w:rPr>
          <w:rFonts w:ascii="Calibri" w:eastAsiaTheme="minorHAnsi" w:hAnsi="Calibri" w:cs="Calibri"/>
          <w:highlight w:val="green"/>
          <w:u w:val="single"/>
          <w:lang w:eastAsia="en-US"/>
        </w:rPr>
        <w:t>of dead satellites reentering</w:t>
      </w:r>
      <w:r w:rsidRPr="00F9334B">
        <w:rPr>
          <w:rFonts w:ascii="Calibri" w:eastAsiaTheme="minorHAnsi" w:hAnsi="Calibri" w:cs="Calibri"/>
          <w:u w:val="single"/>
          <w:lang w:eastAsia="en-US"/>
        </w:rPr>
        <w:t xml:space="preserve"> Earth’s atmosphere </w:t>
      </w:r>
      <w:r w:rsidRPr="00F9334B">
        <w:rPr>
          <w:rFonts w:ascii="Calibri" w:eastAsiaTheme="minorHAnsi" w:hAnsi="Calibri" w:cs="Calibri"/>
          <w:highlight w:val="green"/>
          <w:u w:val="single"/>
          <w:lang w:eastAsia="en-US"/>
        </w:rPr>
        <w:t>daily</w:t>
      </w:r>
      <w:r w:rsidRPr="00F9334B">
        <w:rPr>
          <w:rFonts w:ascii="Calibri" w:eastAsiaTheme="minorHAnsi" w:hAnsi="Calibri" w:cs="Calibri"/>
          <w:u w:val="single"/>
          <w:lang w:eastAsia="en-US"/>
        </w:rPr>
        <w:t xml:space="preserve">. </w:t>
      </w:r>
      <w:r w:rsidRPr="00F9334B">
        <w:rPr>
          <w:rFonts w:ascii="Calibri" w:eastAsiaTheme="minorHAnsi" w:hAnsi="Calibri" w:cs="Calibri"/>
          <w:sz w:val="16"/>
          <w:lang w:eastAsia="en-US"/>
        </w:rPr>
        <w:t xml:space="preserve">But meteoroids are mostly rock, which is made of oxygen, magnesium and silicon. These satellites are mostly aluminum, which the meteoroids contain only in a very small amount, about 1 [percent].” </w:t>
      </w:r>
      <w:r w:rsidRPr="00F9334B">
        <w:rPr>
          <w:rFonts w:ascii="Calibri" w:eastAsiaTheme="minorHAnsi" w:hAnsi="Calibri" w:cs="Calibri"/>
          <w:u w:val="single"/>
          <w:lang w:eastAsia="en-US"/>
        </w:rPr>
        <w:t>Aluminum is key to everything at stake here</w:t>
      </w:r>
      <w:r w:rsidRPr="00F9334B">
        <w:rPr>
          <w:rFonts w:ascii="Calibri" w:eastAsiaTheme="minorHAnsi" w:hAnsi="Calibri" w:cs="Calibri"/>
          <w:sz w:val="16"/>
          <w:lang w:eastAsia="en-US"/>
        </w:rPr>
        <w:t xml:space="preserve">. First, it </w:t>
      </w:r>
      <w:r w:rsidRPr="00F9334B">
        <w:rPr>
          <w:rFonts w:ascii="Calibri" w:eastAsiaTheme="minorHAnsi" w:hAnsi="Calibri" w:cs="Calibri"/>
          <w:u w:val="single"/>
          <w:lang w:eastAsia="en-US"/>
        </w:rPr>
        <w:t xml:space="preserve">burns into reflective aluminum oxide, or </w:t>
      </w:r>
      <w:r w:rsidRPr="00F9334B">
        <w:rPr>
          <w:rFonts w:ascii="Calibri" w:eastAsiaTheme="minorHAnsi" w:hAnsi="Calibri" w:cs="Calibri"/>
          <w:highlight w:val="green"/>
          <w:u w:val="single"/>
          <w:lang w:eastAsia="en-US"/>
        </w:rPr>
        <w:t>alumina</w:t>
      </w:r>
      <w:r w:rsidRPr="00F9334B">
        <w:rPr>
          <w:rFonts w:ascii="Calibri" w:eastAsiaTheme="minorHAnsi" w:hAnsi="Calibri" w:cs="Calibri"/>
          <w:u w:val="single"/>
          <w:lang w:eastAsia="en-US"/>
        </w:rPr>
        <w:t xml:space="preserve">, which </w:t>
      </w:r>
      <w:r w:rsidRPr="00F9334B">
        <w:rPr>
          <w:rFonts w:ascii="Calibri" w:eastAsiaTheme="minorHAnsi" w:hAnsi="Calibri" w:cs="Calibri"/>
          <w:highlight w:val="green"/>
          <w:u w:val="single"/>
          <w:lang w:eastAsia="en-US"/>
        </w:rPr>
        <w:t>could</w:t>
      </w:r>
      <w:r w:rsidRPr="00F9334B">
        <w:rPr>
          <w:rFonts w:ascii="Calibri" w:eastAsiaTheme="minorHAnsi" w:hAnsi="Calibri" w:cs="Calibri"/>
          <w:u w:val="single"/>
          <w:lang w:eastAsia="en-US"/>
        </w:rPr>
        <w:t xml:space="preserve"> turn into an unwitting geoengineering experiment that could </w:t>
      </w:r>
      <w:r w:rsidRPr="00F9334B">
        <w:rPr>
          <w:rFonts w:ascii="Calibri" w:eastAsiaTheme="minorHAnsi" w:hAnsi="Calibri" w:cs="Calibri"/>
          <w:highlight w:val="green"/>
          <w:u w:val="single"/>
          <w:lang w:eastAsia="en-US"/>
        </w:rPr>
        <w:t>alter Earth’s climate</w:t>
      </w:r>
      <w:r w:rsidRPr="00F9334B">
        <w:rPr>
          <w:rFonts w:ascii="Calibri" w:eastAsiaTheme="minorHAnsi" w:hAnsi="Calibri" w:cs="Calibri"/>
          <w:sz w:val="16"/>
          <w:lang w:eastAsia="en-US"/>
        </w:rPr>
        <w:t>. And second</w:t>
      </w:r>
      <w:r w:rsidRPr="00F9334B">
        <w:rPr>
          <w:rFonts w:ascii="Calibri" w:eastAsiaTheme="minorHAnsi" w:hAnsi="Calibri" w:cs="Calibri"/>
          <w:b/>
          <w:iCs/>
          <w:u w:val="single"/>
          <w:lang w:eastAsia="en-US"/>
        </w:rPr>
        <w:t xml:space="preserve">, </w:t>
      </w:r>
      <w:r w:rsidRPr="00F9334B">
        <w:rPr>
          <w:rFonts w:ascii="Calibri" w:eastAsiaTheme="minorHAnsi" w:hAnsi="Calibri" w:cs="Calibri"/>
          <w:b/>
          <w:iCs/>
          <w:highlight w:val="green"/>
          <w:u w:val="single"/>
          <w:lang w:eastAsia="en-US"/>
        </w:rPr>
        <w:t>aluminum oxide could</w:t>
      </w:r>
      <w:r w:rsidRPr="00F9334B">
        <w:rPr>
          <w:rFonts w:ascii="Calibri" w:eastAsiaTheme="minorHAnsi" w:hAnsi="Calibri" w:cs="Calibri"/>
          <w:b/>
          <w:iCs/>
          <w:u w:val="single"/>
          <w:lang w:eastAsia="en-US"/>
        </w:rPr>
        <w:t xml:space="preserve"> damage and even </w:t>
      </w:r>
      <w:r w:rsidRPr="00F9334B">
        <w:rPr>
          <w:rFonts w:ascii="Calibri" w:eastAsiaTheme="minorHAnsi" w:hAnsi="Calibri" w:cs="Calibri"/>
          <w:b/>
          <w:iCs/>
          <w:highlight w:val="green"/>
          <w:u w:val="single"/>
          <w:lang w:eastAsia="en-US"/>
        </w:rPr>
        <w:t>rip a new hole in the ozone layer</w:t>
      </w:r>
      <w:r w:rsidRPr="00F9334B">
        <w:rPr>
          <w:rFonts w:ascii="Calibri" w:eastAsiaTheme="minorHAnsi" w:hAnsi="Calibri" w:cs="Calibri"/>
          <w:sz w:val="16"/>
          <w:lang w:eastAsia="en-US"/>
        </w:rPr>
        <w:t xml:space="preserve">. Let’s look at each threat separately and try to figure it out. </w:t>
      </w:r>
      <w:r w:rsidRPr="00F9334B">
        <w:rPr>
          <w:rFonts w:ascii="Calibri" w:eastAsiaTheme="minorHAnsi" w:hAnsi="Calibri" w:cs="Calibri"/>
          <w:u w:val="single"/>
          <w:lang w:eastAsia="en-US"/>
        </w:rPr>
        <w:t>Geoengineering is the umbrella term for technologies that seek to alter the climate or other physical realities about the planet</w:t>
      </w:r>
      <w:r w:rsidRPr="00F9334B">
        <w:rPr>
          <w:rFonts w:ascii="Calibri" w:eastAsiaTheme="minorHAnsi" w:hAnsi="Calibri" w:cs="Calibri"/>
          <w:sz w:val="16"/>
          <w:lang w:eastAsia="en-US"/>
        </w:rPr>
        <w:t xml:space="preserve">. The major meaning that most people associate with the word is solar geoengineering, an experimental idea to fight climate change. Yes, </w:t>
      </w:r>
      <w:r w:rsidRPr="00F9334B">
        <w:rPr>
          <w:rFonts w:ascii="Calibri" w:eastAsiaTheme="minorHAnsi" w:hAnsi="Calibri" w:cs="Calibri"/>
          <w:u w:val="single"/>
          <w:lang w:eastAsia="en-US"/>
        </w:rPr>
        <w:t>this includes launching reflective aerosols that will “block the sun</w:t>
      </w:r>
      <w:r w:rsidRPr="00F9334B">
        <w:rPr>
          <w:rFonts w:ascii="Calibri" w:eastAsiaTheme="minorHAnsi" w:hAnsi="Calibri" w:cs="Calibri"/>
          <w:sz w:val="16"/>
          <w:lang w:eastAsia="en-US"/>
        </w:rPr>
        <w:t xml:space="preserve">” back into space and ostensibly cool the planet, which is what Bill Gates eventually wants to try. But </w:t>
      </w:r>
      <w:r w:rsidRPr="00F9334B">
        <w:rPr>
          <w:rFonts w:ascii="Calibri" w:eastAsiaTheme="minorHAnsi" w:hAnsi="Calibri" w:cs="Calibri"/>
          <w:highlight w:val="green"/>
          <w:u w:val="single"/>
          <w:lang w:eastAsia="en-US"/>
        </w:rPr>
        <w:t>we</w:t>
      </w:r>
      <w:r w:rsidRPr="00F9334B">
        <w:rPr>
          <w:rFonts w:ascii="Calibri" w:eastAsiaTheme="minorHAnsi" w:hAnsi="Calibri" w:cs="Calibri"/>
          <w:u w:val="single"/>
          <w:lang w:eastAsia="en-US"/>
        </w:rPr>
        <w:t xml:space="preserve"> just </w:t>
      </w:r>
      <w:r w:rsidRPr="00F9334B">
        <w:rPr>
          <w:rFonts w:ascii="Calibri" w:eastAsiaTheme="minorHAnsi" w:hAnsi="Calibri" w:cs="Calibri"/>
          <w:highlight w:val="green"/>
          <w:u w:val="single"/>
          <w:lang w:eastAsia="en-US"/>
        </w:rPr>
        <w:t xml:space="preserve">don’t know how large-scale geoengineering could affect </w:t>
      </w:r>
      <w:r w:rsidRPr="00F9334B">
        <w:rPr>
          <w:rFonts w:ascii="Calibri" w:eastAsiaTheme="minorHAnsi" w:hAnsi="Calibri" w:cs="Calibri"/>
          <w:u w:val="single"/>
          <w:lang w:eastAsia="en-US"/>
        </w:rPr>
        <w:t xml:space="preserve">the planet’s </w:t>
      </w:r>
      <w:r w:rsidRPr="00F9334B">
        <w:rPr>
          <w:rFonts w:ascii="Calibri" w:eastAsiaTheme="minorHAnsi" w:hAnsi="Calibri" w:cs="Calibri"/>
          <w:highlight w:val="green"/>
          <w:u w:val="single"/>
          <w:lang w:eastAsia="en-US"/>
        </w:rPr>
        <w:t>climate</w:t>
      </w:r>
      <w:r w:rsidRPr="00F9334B">
        <w:rPr>
          <w:rFonts w:ascii="Calibri" w:eastAsiaTheme="minorHAnsi" w:hAnsi="Calibri" w:cs="Calibri"/>
          <w:sz w:val="16"/>
          <w:lang w:eastAsia="en-US"/>
        </w:rPr>
        <w:t>. (</w:t>
      </w:r>
      <w:r w:rsidRPr="00F9334B">
        <w:rPr>
          <w:rFonts w:ascii="Calibri" w:eastAsiaTheme="minorHAnsi" w:hAnsi="Calibri" w:cs="Calibri"/>
          <w:u w:val="single"/>
          <w:lang w:eastAsia="en-US"/>
        </w:rPr>
        <w:t>In</w:t>
      </w:r>
      <w:r w:rsidRPr="00F9334B">
        <w:rPr>
          <w:rFonts w:ascii="Calibri" w:eastAsiaTheme="minorHAnsi" w:hAnsi="Calibri" w:cs="Calibri"/>
          <w:sz w:val="16"/>
          <w:lang w:eastAsia="en-US"/>
        </w:rPr>
        <w:t xml:space="preserve"> the sci-fi flick </w:t>
      </w:r>
      <w:r w:rsidRPr="00F9334B">
        <w:rPr>
          <w:rFonts w:ascii="Calibri" w:eastAsiaTheme="minorHAnsi" w:hAnsi="Calibri" w:cs="Calibri"/>
          <w:u w:val="single"/>
          <w:lang w:eastAsia="en-US"/>
        </w:rPr>
        <w:t>Snowpiercer,</w:t>
      </w:r>
      <w:r w:rsidRPr="00F9334B">
        <w:rPr>
          <w:rFonts w:ascii="Calibri" w:eastAsiaTheme="minorHAnsi" w:hAnsi="Calibri" w:cs="Calibri"/>
          <w:sz w:val="16"/>
          <w:lang w:eastAsia="en-US"/>
        </w:rPr>
        <w:t xml:space="preserve"> </w:t>
      </w:r>
      <w:r w:rsidRPr="00F9334B">
        <w:rPr>
          <w:rFonts w:ascii="Calibri" w:eastAsiaTheme="minorHAnsi" w:hAnsi="Calibri" w:cs="Calibri"/>
          <w:b/>
          <w:iCs/>
          <w:u w:val="single"/>
          <w:lang w:eastAsia="en-US"/>
        </w:rPr>
        <w:t xml:space="preserve">geoengineering has turned Earth into a lifeless iceball </w:t>
      </w:r>
      <w:r w:rsidRPr="00F9334B">
        <w:rPr>
          <w:rFonts w:ascii="Calibri" w:eastAsiaTheme="minorHAnsi" w:hAnsi="Calibri" w:cs="Calibri"/>
          <w:sz w:val="16"/>
          <w:lang w:eastAsia="en-US"/>
        </w:rPr>
        <w:t xml:space="preserve">whose only survivors must crowd aboard an unceasing train. That’s probably our worst-case scenario.) </w:t>
      </w:r>
      <w:r w:rsidRPr="00F9334B">
        <w:rPr>
          <w:rFonts w:ascii="Calibri" w:eastAsiaTheme="minorHAnsi" w:hAnsi="Calibri" w:cs="Calibri"/>
          <w:u w:val="single"/>
          <w:lang w:eastAsia="en-US"/>
        </w:rPr>
        <w:t>Aluminum oxide scatters more light than glass</w:t>
      </w:r>
      <w:r w:rsidRPr="00F9334B">
        <w:rPr>
          <w:rFonts w:ascii="Calibri" w:eastAsiaTheme="minorHAnsi" w:hAnsi="Calibri" w:cs="Calibri"/>
          <w:sz w:val="16"/>
          <w:lang w:eastAsia="en-US"/>
        </w:rPr>
        <w:t>, with a refractive index of about 1.76 compared with just 1.52 for glass and about 1.37 for plain aluminum. The researchers write: “</w:t>
      </w:r>
      <w:r w:rsidRPr="00F9334B">
        <w:rPr>
          <w:rFonts w:ascii="Calibri" w:eastAsiaTheme="minorHAnsi" w:hAnsi="Calibri" w:cs="Calibri"/>
          <w:u w:val="single"/>
          <w:lang w:eastAsia="en-US"/>
        </w:rPr>
        <w:t xml:space="preserve">Anthropogenic deposition of aluminum in the atmosphere has long been proposed in the context of geoengineering </w:t>
      </w:r>
      <w:r w:rsidRPr="00F9334B">
        <w:rPr>
          <w:rFonts w:ascii="Calibri" w:eastAsiaTheme="minorHAnsi" w:hAnsi="Calibri" w:cs="Calibri"/>
          <w:b/>
          <w:iCs/>
          <w:u w:val="single"/>
          <w:lang w:eastAsia="en-US"/>
        </w:rPr>
        <w:t>as a way to alter Earth’s albedo</w:t>
      </w:r>
      <w:r w:rsidRPr="00F9334B">
        <w:rPr>
          <w:rFonts w:ascii="Calibri" w:eastAsiaTheme="minorHAnsi" w:hAnsi="Calibri" w:cs="Calibri"/>
          <w:sz w:val="16"/>
          <w:lang w:eastAsia="en-US"/>
        </w:rPr>
        <w:t xml:space="preserve">. These proposals have been scientifically controversial and controlled experiments encountered substantial opposition. </w:t>
      </w:r>
      <w:r w:rsidRPr="00F9334B">
        <w:rPr>
          <w:rFonts w:ascii="Calibri" w:eastAsiaTheme="minorHAnsi" w:hAnsi="Calibri" w:cs="Calibri"/>
          <w:highlight w:val="green"/>
          <w:u w:val="single"/>
          <w:lang w:eastAsia="en-US"/>
        </w:rPr>
        <w:t>Mega-constellations</w:t>
      </w:r>
      <w:r w:rsidRPr="00F9334B">
        <w:rPr>
          <w:rFonts w:ascii="Calibri" w:eastAsiaTheme="minorHAnsi" w:hAnsi="Calibri" w:cs="Calibri"/>
          <w:u w:val="single"/>
          <w:lang w:eastAsia="en-US"/>
        </w:rPr>
        <w:t xml:space="preserve"> [of satellites] </w:t>
      </w:r>
      <w:r w:rsidRPr="00F9334B">
        <w:rPr>
          <w:rFonts w:ascii="Calibri" w:eastAsiaTheme="minorHAnsi" w:hAnsi="Calibri" w:cs="Calibri"/>
          <w:highlight w:val="green"/>
          <w:u w:val="single"/>
          <w:lang w:eastAsia="en-US"/>
        </w:rPr>
        <w:t xml:space="preserve">will begin </w:t>
      </w:r>
      <w:r w:rsidRPr="00F9334B">
        <w:rPr>
          <w:rFonts w:ascii="Calibri" w:eastAsiaTheme="minorHAnsi" w:hAnsi="Calibri" w:cs="Calibri"/>
          <w:u w:val="single"/>
          <w:lang w:eastAsia="en-US"/>
        </w:rPr>
        <w:t xml:space="preserve">this process as </w:t>
      </w:r>
      <w:r w:rsidRPr="00F9334B">
        <w:rPr>
          <w:rFonts w:ascii="Calibri" w:eastAsiaTheme="minorHAnsi" w:hAnsi="Calibri" w:cs="Calibri"/>
          <w:highlight w:val="green"/>
          <w:u w:val="single"/>
          <w:lang w:eastAsia="en-US"/>
        </w:rPr>
        <w:t xml:space="preserve">an </w:t>
      </w:r>
      <w:r w:rsidRPr="00F9334B">
        <w:rPr>
          <w:rFonts w:ascii="Calibri" w:eastAsiaTheme="minorHAnsi" w:hAnsi="Calibri" w:cs="Calibri"/>
          <w:b/>
          <w:iCs/>
          <w:highlight w:val="green"/>
          <w:u w:val="single"/>
          <w:lang w:eastAsia="en-US"/>
        </w:rPr>
        <w:t>uncontrolled experiment</w:t>
      </w:r>
      <w:r w:rsidRPr="00F9334B">
        <w:rPr>
          <w:rFonts w:ascii="Calibri" w:eastAsiaTheme="minorHAnsi" w:hAnsi="Calibri" w:cs="Calibri"/>
          <w:b/>
          <w:iCs/>
          <w:u w:val="single"/>
          <w:lang w:eastAsia="en-US"/>
        </w:rPr>
        <w:t>.”</w:t>
      </w:r>
      <w:r w:rsidRPr="00F9334B">
        <w:rPr>
          <w:rFonts w:ascii="Calibri" w:eastAsiaTheme="minorHAnsi" w:hAnsi="Calibri" w:cs="Calibri"/>
          <w:u w:val="single"/>
          <w:lang w:eastAsia="en-US"/>
        </w:rPr>
        <w:t xml:space="preserve"> </w:t>
      </w:r>
      <w:r w:rsidRPr="00F9334B">
        <w:rPr>
          <w:rFonts w:ascii="Calibri" w:eastAsiaTheme="minorHAnsi" w:hAnsi="Calibri" w:cs="Calibri"/>
          <w:sz w:val="16"/>
          <w:lang w:eastAsia="en-US"/>
        </w:rPr>
        <w:t xml:space="preserve">Another Hole in the Ozone? What, then, of the ozone layer? Once again, aluminum oxide comes to the forefront. </w:t>
      </w:r>
      <w:r w:rsidRPr="00F9334B">
        <w:rPr>
          <w:rFonts w:ascii="Calibri" w:eastAsiaTheme="minorHAnsi" w:hAnsi="Calibri" w:cs="Calibri"/>
          <w:u w:val="single"/>
          <w:lang w:eastAsia="en-US"/>
        </w:rPr>
        <w:t>As aluminum burns, it can chemically react with ozone in the air to form aluminum oxide, thereby depleting the naturally protective supply of ozone in the atmosphere</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 xml:space="preserve">The atmosphere can absorb a small amount of these chemicals without ill effect, but with tens of thousands of satellites in play, the </w:t>
      </w:r>
      <w:r w:rsidRPr="00F9334B">
        <w:rPr>
          <w:rFonts w:ascii="Calibri" w:eastAsiaTheme="minorHAnsi" w:hAnsi="Calibri" w:cs="Calibri"/>
          <w:highlight w:val="green"/>
          <w:u w:val="single"/>
          <w:lang w:eastAsia="en-US"/>
        </w:rPr>
        <w:t xml:space="preserve">quantities </w:t>
      </w:r>
      <w:r w:rsidRPr="00F9334B">
        <w:rPr>
          <w:rFonts w:ascii="Calibri" w:eastAsiaTheme="minorHAnsi" w:hAnsi="Calibri" w:cs="Calibri"/>
          <w:b/>
          <w:iCs/>
          <w:highlight w:val="green"/>
          <w:u w:val="single"/>
          <w:lang w:eastAsia="en-US"/>
        </w:rPr>
        <w:t>will naturally go up</w:t>
      </w:r>
      <w:r w:rsidRPr="00F9334B">
        <w:rPr>
          <w:rFonts w:ascii="Calibri" w:eastAsiaTheme="minorHAnsi" w:hAnsi="Calibri" w:cs="Calibri"/>
          <w:b/>
          <w:iCs/>
          <w:u w:val="single"/>
          <w:lang w:eastAsia="en-US"/>
        </w:rPr>
        <w:t>.</w:t>
      </w:r>
      <w:r w:rsidRPr="00F9334B">
        <w:rPr>
          <w:rFonts w:ascii="Calibri" w:eastAsiaTheme="minorHAnsi" w:hAnsi="Calibri" w:cs="Calibri"/>
          <w:u w:val="single"/>
          <w:lang w:eastAsia="en-US"/>
        </w:rPr>
        <w:t xml:space="preserve"> </w:t>
      </w:r>
      <w:r w:rsidRPr="00F9334B">
        <w:rPr>
          <w:rFonts w:ascii="Calibri" w:eastAsiaTheme="minorHAnsi" w:hAnsi="Calibri" w:cs="Calibri"/>
          <w:b/>
          <w:iCs/>
          <w:u w:val="single"/>
          <w:lang w:eastAsia="en-US"/>
        </w:rPr>
        <w:t xml:space="preserve">That’s </w:t>
      </w:r>
      <w:r w:rsidRPr="00F9334B">
        <w:rPr>
          <w:rFonts w:ascii="Calibri" w:eastAsiaTheme="minorHAnsi" w:hAnsi="Calibri" w:cs="Calibri"/>
          <w:b/>
          <w:iCs/>
          <w:highlight w:val="green"/>
          <w:u w:val="single"/>
          <w:lang w:eastAsia="en-US"/>
        </w:rPr>
        <w:t>in addition to the</w:t>
      </w:r>
      <w:r w:rsidRPr="00F9334B">
        <w:rPr>
          <w:rFonts w:ascii="Calibri" w:eastAsiaTheme="minorHAnsi" w:hAnsi="Calibri" w:cs="Calibri"/>
          <w:b/>
          <w:iCs/>
          <w:u w:val="single"/>
          <w:lang w:eastAsia="en-US"/>
        </w:rPr>
        <w:t xml:space="preserve"> ozone </w:t>
      </w:r>
      <w:r w:rsidRPr="00F9334B">
        <w:rPr>
          <w:rFonts w:ascii="Calibri" w:eastAsiaTheme="minorHAnsi" w:hAnsi="Calibri" w:cs="Calibri"/>
          <w:b/>
          <w:iCs/>
          <w:highlight w:val="green"/>
          <w:u w:val="single"/>
          <w:lang w:eastAsia="en-US"/>
        </w:rPr>
        <w:t>damage done by each rocket launch</w:t>
      </w:r>
      <w:r w:rsidRPr="00F9334B">
        <w:rPr>
          <w:rFonts w:ascii="Calibri" w:eastAsiaTheme="minorHAnsi" w:hAnsi="Calibri" w:cs="Calibri"/>
          <w:b/>
          <w:iCs/>
          <w:u w:val="single"/>
          <w:lang w:eastAsia="en-US"/>
        </w:rPr>
        <w:t xml:space="preserve"> to put satellites into LEO</w:t>
      </w:r>
      <w:r w:rsidRPr="00F9334B">
        <w:rPr>
          <w:rFonts w:ascii="Calibri" w:eastAsiaTheme="minorHAnsi" w:hAnsi="Calibri" w:cs="Calibri"/>
          <w:sz w:val="16"/>
          <w:lang w:eastAsia="en-US"/>
        </w:rPr>
        <w:t>. “</w:t>
      </w:r>
      <w:r w:rsidRPr="00F9334B">
        <w:rPr>
          <w:rFonts w:ascii="Calibri" w:eastAsiaTheme="minorHAnsi" w:hAnsi="Calibri" w:cs="Calibri"/>
          <w:u w:val="single"/>
          <w:lang w:eastAsia="en-US"/>
        </w:rPr>
        <w:t>Rockets threaten the ozone layer by depositing radicals directly into the stratosphere</w:t>
      </w:r>
      <w:r w:rsidRPr="00F9334B">
        <w:rPr>
          <w:rFonts w:ascii="Calibri" w:eastAsiaTheme="minorHAnsi" w:hAnsi="Calibri" w:cs="Calibri"/>
          <w:sz w:val="16"/>
          <w:lang w:eastAsia="en-US"/>
        </w:rPr>
        <w:t xml:space="preserve">, with solid-fueled rockets causing the most damage because of the hydrogen chloride and alumina they contain,” the researchers write. </w:t>
      </w:r>
    </w:p>
    <w:p w14:paraId="307F87E2"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Ozone loss threatens extinction</w:t>
      </w:r>
    </w:p>
    <w:p w14:paraId="278CC87D" w14:textId="77777777" w:rsidR="00F9334B" w:rsidRPr="00F9334B" w:rsidRDefault="00F9334B" w:rsidP="00F9334B">
      <w:pPr>
        <w:rPr>
          <w:rFonts w:ascii="Calibri" w:eastAsiaTheme="minorHAnsi" w:hAnsi="Calibri" w:cs="Calibri"/>
          <w:b/>
          <w:bCs/>
          <w:sz w:val="26"/>
          <w:lang w:eastAsia="en-US"/>
        </w:rPr>
      </w:pPr>
      <w:r w:rsidRPr="00F9334B">
        <w:rPr>
          <w:rFonts w:ascii="Calibri" w:eastAsiaTheme="minorHAnsi" w:hAnsi="Calibri" w:cs="Calibri"/>
          <w:b/>
          <w:bCs/>
          <w:sz w:val="26"/>
          <w:lang w:eastAsia="en-US"/>
        </w:rPr>
        <w:t>Rosenberg 21</w:t>
      </w:r>
    </w:p>
    <w:p w14:paraId="5EF41FA7"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 xml:space="preserve">(Lizzy, </w:t>
      </w:r>
      <w:hyperlink r:id="rId6" w:history="1">
        <w:r w:rsidRPr="00F9334B">
          <w:rPr>
            <w:rFonts w:ascii="Calibri" w:eastAsiaTheme="minorHAnsi" w:hAnsi="Calibri" w:cs="Calibri"/>
            <w:sz w:val="16"/>
            <w:lang w:eastAsia="en-US"/>
          </w:rPr>
          <w:t>https://www.greenmatters.com/p/what-happens-ozone-layer-gone</w:t>
        </w:r>
      </w:hyperlink>
      <w:r w:rsidRPr="00F9334B">
        <w:rPr>
          <w:rFonts w:ascii="Calibri" w:eastAsiaTheme="minorHAnsi" w:hAnsi="Calibri" w:cs="Calibri"/>
          <w:sz w:val="16"/>
          <w:lang w:eastAsia="en-US"/>
        </w:rPr>
        <w:t>, 9-17)</w:t>
      </w:r>
    </w:p>
    <w:p w14:paraId="566F2501"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 xml:space="preserve">Climate change is continuously threatening plant and wildlife, it's causing extreme weather conditions, and it's the reason why water levels and temperatures are continuously rising. But one of the more threatening side effects of climate change is the daunting hole that's formed in the ozone layer over the years. Scientists attribute it to destructive human activity — specifically the use of chlorofluorocarbons and aerosols — and </w:t>
      </w:r>
      <w:r w:rsidRPr="00F9334B">
        <w:rPr>
          <w:rFonts w:ascii="Calibri" w:eastAsiaTheme="minorHAnsi" w:hAnsi="Calibri" w:cs="Calibri"/>
          <w:u w:val="single"/>
          <w:lang w:eastAsia="en-US"/>
        </w:rPr>
        <w:t xml:space="preserve">the prospect of the ozone layer being totally gone is terrifying. </w:t>
      </w:r>
      <w:r w:rsidRPr="00F9334B">
        <w:rPr>
          <w:rFonts w:ascii="Calibri" w:eastAsiaTheme="minorHAnsi" w:hAnsi="Calibri" w:cs="Calibri"/>
          <w:sz w:val="16"/>
          <w:lang w:eastAsia="en-US"/>
        </w:rPr>
        <w:t>"</w:t>
      </w:r>
      <w:r w:rsidRPr="00F9334B">
        <w:rPr>
          <w:rFonts w:ascii="Calibri" w:eastAsiaTheme="minorHAnsi" w:hAnsi="Calibri" w:cs="Calibri"/>
          <w:highlight w:val="green"/>
          <w:u w:val="single"/>
          <w:lang w:eastAsia="en-US"/>
        </w:rPr>
        <w:t>Ozone is</w:t>
      </w:r>
      <w:r w:rsidRPr="00F9334B">
        <w:rPr>
          <w:rFonts w:ascii="Calibri" w:eastAsiaTheme="minorHAnsi" w:hAnsi="Calibri" w:cs="Calibri"/>
          <w:u w:val="single"/>
          <w:lang w:eastAsia="en-US"/>
        </w:rPr>
        <w:t xml:space="preserve"> Earth's natural sunscreen, </w:t>
      </w:r>
      <w:r w:rsidRPr="00F9334B">
        <w:rPr>
          <w:rFonts w:ascii="Calibri" w:eastAsiaTheme="minorHAnsi" w:hAnsi="Calibri" w:cs="Calibri"/>
          <w:highlight w:val="green"/>
          <w:u w:val="single"/>
          <w:lang w:eastAsia="en-US"/>
        </w:rPr>
        <w:t>absorbing and blocking most</w:t>
      </w:r>
      <w:r w:rsidRPr="00F9334B">
        <w:rPr>
          <w:rFonts w:ascii="Calibri" w:eastAsiaTheme="minorHAnsi" w:hAnsi="Calibri" w:cs="Calibri"/>
          <w:u w:val="single"/>
          <w:lang w:eastAsia="en-US"/>
        </w:rPr>
        <w:t xml:space="preserve"> of the incoming </w:t>
      </w:r>
      <w:r w:rsidRPr="00F9334B">
        <w:rPr>
          <w:rFonts w:ascii="Calibri" w:eastAsiaTheme="minorHAnsi" w:hAnsi="Calibri" w:cs="Calibri"/>
          <w:highlight w:val="green"/>
          <w:u w:val="single"/>
          <w:lang w:eastAsia="en-US"/>
        </w:rPr>
        <w:t xml:space="preserve">UV </w:t>
      </w:r>
      <w:r w:rsidRPr="00F9334B">
        <w:rPr>
          <w:rFonts w:ascii="Calibri" w:eastAsiaTheme="minorHAnsi" w:hAnsi="Calibri" w:cs="Calibri"/>
          <w:u w:val="single"/>
          <w:lang w:eastAsia="en-US"/>
        </w:rPr>
        <w:t>radiation</w:t>
      </w:r>
      <w:r w:rsidRPr="00F9334B">
        <w:rPr>
          <w:rFonts w:ascii="Calibri" w:eastAsiaTheme="minorHAnsi" w:hAnsi="Calibri" w:cs="Calibri"/>
          <w:sz w:val="16"/>
          <w:lang w:eastAsia="en-US"/>
        </w:rPr>
        <w:t xml:space="preserve"> from the sun and </w:t>
      </w:r>
      <w:r w:rsidRPr="00F9334B">
        <w:rPr>
          <w:rFonts w:ascii="Calibri" w:eastAsiaTheme="minorHAnsi" w:hAnsi="Calibri" w:cs="Calibri"/>
          <w:highlight w:val="green"/>
          <w:u w:val="single"/>
          <w:lang w:eastAsia="en-US"/>
        </w:rPr>
        <w:t>protecting life from DNA-damaging radiation</w:t>
      </w:r>
      <w:r w:rsidRPr="00F9334B">
        <w:rPr>
          <w:rFonts w:ascii="Calibri" w:eastAsiaTheme="minorHAnsi" w:hAnsi="Calibri" w:cs="Calibri"/>
          <w:sz w:val="16"/>
          <w:lang w:eastAsia="en-US"/>
        </w:rPr>
        <w:t xml:space="preserve">," reads a report from NASA. That said, a world without it could be pretty bleak. What will happen if the ozone layer is gone? As previously mentioned, the ozone player protects life on planet Earth from exposure to UV rays and radiation. The stratospheric layer, which lies 10 to 30 miles above Earth's surface, consists of naturally created ozone molecules. But in the 1970s, researchers discovered a "hole" in the ozone that was caused by the use of CFCs, which destroy ozone molecules, according to NASA. And as per the EPA, the hole is causing more UV radiation to make its way to life on planet Earth. </w:t>
      </w:r>
      <w:r w:rsidRPr="00F9334B">
        <w:rPr>
          <w:rFonts w:ascii="Calibri" w:eastAsiaTheme="minorHAnsi" w:hAnsi="Calibri" w:cs="Calibri"/>
          <w:u w:val="single"/>
          <w:lang w:eastAsia="en-US"/>
        </w:rPr>
        <w:t xml:space="preserve">UV ray </w:t>
      </w:r>
      <w:r w:rsidRPr="00F9334B">
        <w:rPr>
          <w:rFonts w:ascii="Calibri" w:eastAsiaTheme="minorHAnsi" w:hAnsi="Calibri" w:cs="Calibri"/>
          <w:highlight w:val="green"/>
          <w:u w:val="single"/>
          <w:lang w:eastAsia="en-US"/>
        </w:rPr>
        <w:t>exposure can cause</w:t>
      </w:r>
      <w:r w:rsidRPr="00F9334B">
        <w:rPr>
          <w:rFonts w:ascii="Calibri" w:eastAsiaTheme="minorHAnsi" w:hAnsi="Calibri" w:cs="Calibri"/>
          <w:u w:val="single"/>
          <w:lang w:eastAsia="en-US"/>
        </w:rPr>
        <w:t xml:space="preserve"> skin cancer, cataracts, and </w:t>
      </w:r>
      <w:r w:rsidRPr="00F9334B">
        <w:rPr>
          <w:rFonts w:ascii="Calibri" w:eastAsiaTheme="minorHAnsi" w:hAnsi="Calibri" w:cs="Calibri"/>
          <w:highlight w:val="green"/>
          <w:u w:val="single"/>
          <w:lang w:eastAsia="en-US"/>
        </w:rPr>
        <w:t>immune system problems</w:t>
      </w:r>
      <w:r w:rsidRPr="00F9334B">
        <w:rPr>
          <w:rFonts w:ascii="Calibri" w:eastAsiaTheme="minorHAnsi" w:hAnsi="Calibri" w:cs="Calibri"/>
          <w:u w:val="single"/>
          <w:lang w:eastAsia="en-US"/>
        </w:rPr>
        <w:t xml:space="preserve"> among human beings. as well as </w:t>
      </w:r>
      <w:r w:rsidRPr="00F9334B">
        <w:rPr>
          <w:rFonts w:ascii="Calibri" w:eastAsiaTheme="minorHAnsi" w:hAnsi="Calibri" w:cs="Calibri"/>
          <w:highlight w:val="green"/>
          <w:u w:val="single"/>
          <w:lang w:eastAsia="en-US"/>
        </w:rPr>
        <w:t>famine</w:t>
      </w:r>
      <w:r w:rsidRPr="00F9334B">
        <w:rPr>
          <w:rFonts w:ascii="Calibri" w:eastAsiaTheme="minorHAnsi" w:hAnsi="Calibri" w:cs="Calibri"/>
          <w:u w:val="single"/>
          <w:lang w:eastAsia="en-US"/>
        </w:rPr>
        <w:t xml:space="preserve"> in humans and wildlife due to </w:t>
      </w:r>
      <w:r w:rsidRPr="00F9334B">
        <w:rPr>
          <w:rFonts w:ascii="Calibri" w:eastAsiaTheme="minorHAnsi" w:hAnsi="Calibri" w:cs="Calibri"/>
          <w:highlight w:val="green"/>
          <w:u w:val="single"/>
          <w:lang w:eastAsia="en-US"/>
        </w:rPr>
        <w:t>lower crop yield and destruction of marine life</w:t>
      </w:r>
      <w:r w:rsidRPr="00F9334B">
        <w:rPr>
          <w:rFonts w:ascii="Calibri" w:eastAsiaTheme="minorHAnsi" w:hAnsi="Calibri" w:cs="Calibri"/>
          <w:u w:val="single"/>
          <w:lang w:eastAsia="en-US"/>
        </w:rPr>
        <w:t>.</w:t>
      </w:r>
      <w:r w:rsidRPr="00F9334B">
        <w:rPr>
          <w:rFonts w:ascii="Calibri" w:eastAsiaTheme="minorHAnsi" w:hAnsi="Calibri" w:cs="Calibri"/>
          <w:sz w:val="16"/>
          <w:lang w:eastAsia="en-US"/>
        </w:rPr>
        <w:t xml:space="preserve"> So if </w:t>
      </w:r>
      <w:r w:rsidRPr="00F9334B">
        <w:rPr>
          <w:rFonts w:ascii="Calibri" w:eastAsiaTheme="minorHAnsi" w:hAnsi="Calibri" w:cs="Calibri"/>
          <w:u w:val="single"/>
          <w:lang w:eastAsia="en-US"/>
        </w:rPr>
        <w:t>the hole in the ozone layer gets much bigger</w:t>
      </w:r>
      <w:r w:rsidRPr="00F9334B">
        <w:rPr>
          <w:rFonts w:ascii="Calibri" w:eastAsiaTheme="minorHAnsi" w:hAnsi="Calibri" w:cs="Calibri"/>
          <w:sz w:val="16"/>
          <w:lang w:eastAsia="en-US"/>
        </w:rPr>
        <w:t xml:space="preserve"> — or if the ozone layer depletes entirely — </w:t>
      </w:r>
      <w:r w:rsidRPr="00F9334B">
        <w:rPr>
          <w:rFonts w:ascii="Calibri" w:eastAsiaTheme="minorHAnsi" w:hAnsi="Calibri" w:cs="Calibri"/>
          <w:u w:val="single"/>
          <w:lang w:eastAsia="en-US"/>
        </w:rPr>
        <w:t xml:space="preserve">it could cause increased life-threatening problems to human, animal, and plant life. </w:t>
      </w:r>
      <w:r w:rsidRPr="00F9334B">
        <w:rPr>
          <w:rFonts w:ascii="Calibri" w:eastAsiaTheme="minorHAnsi" w:hAnsi="Calibri" w:cs="Calibri"/>
          <w:highlight w:val="green"/>
          <w:u w:val="single"/>
          <w:lang w:eastAsia="en-US"/>
        </w:rPr>
        <w:t>It could ultimately make</w:t>
      </w:r>
      <w:r w:rsidRPr="00F9334B">
        <w:rPr>
          <w:rFonts w:ascii="Calibri" w:eastAsiaTheme="minorHAnsi" w:hAnsi="Calibri" w:cs="Calibri"/>
          <w:u w:val="single"/>
          <w:lang w:eastAsia="en-US"/>
        </w:rPr>
        <w:t xml:space="preserve"> </w:t>
      </w:r>
      <w:r w:rsidRPr="00F9334B">
        <w:rPr>
          <w:rFonts w:ascii="Calibri" w:eastAsiaTheme="minorHAnsi" w:hAnsi="Calibri" w:cs="Calibri"/>
          <w:b/>
          <w:iCs/>
          <w:u w:val="single"/>
          <w:lang w:eastAsia="en-US"/>
        </w:rPr>
        <w:t xml:space="preserve">planet </w:t>
      </w:r>
      <w:r w:rsidRPr="00F9334B">
        <w:rPr>
          <w:rFonts w:ascii="Calibri" w:eastAsiaTheme="minorHAnsi" w:hAnsi="Calibri" w:cs="Calibri"/>
          <w:b/>
          <w:iCs/>
          <w:highlight w:val="green"/>
          <w:u w:val="single"/>
          <w:lang w:eastAsia="en-US"/>
        </w:rPr>
        <w:t>Earth</w:t>
      </w:r>
      <w:r w:rsidRPr="00F9334B">
        <w:rPr>
          <w:rFonts w:ascii="Calibri" w:eastAsiaTheme="minorHAnsi" w:hAnsi="Calibri" w:cs="Calibri"/>
          <w:b/>
          <w:iCs/>
          <w:u w:val="single"/>
          <w:lang w:eastAsia="en-US"/>
        </w:rPr>
        <w:t xml:space="preserve"> truly </w:t>
      </w:r>
      <w:r w:rsidRPr="00F9334B">
        <w:rPr>
          <w:rFonts w:ascii="Calibri" w:eastAsiaTheme="minorHAnsi" w:hAnsi="Calibri" w:cs="Calibri"/>
          <w:b/>
          <w:iCs/>
          <w:highlight w:val="green"/>
          <w:u w:val="single"/>
          <w:lang w:eastAsia="en-US"/>
        </w:rPr>
        <w:t>uninhabitable</w:t>
      </w:r>
      <w:r w:rsidRPr="00F9334B">
        <w:rPr>
          <w:rFonts w:ascii="Calibri" w:eastAsiaTheme="minorHAnsi" w:hAnsi="Calibri" w:cs="Calibri"/>
          <w:sz w:val="16"/>
          <w:lang w:eastAsia="en-US"/>
        </w:rPr>
        <w:t xml:space="preserve"> — even more than it is as of right now.</w:t>
      </w:r>
    </w:p>
    <w:p w14:paraId="00EB8151" w14:textId="77777777" w:rsidR="00F9334B" w:rsidRPr="00F9334B" w:rsidRDefault="00F9334B" w:rsidP="00F9334B">
      <w:pPr>
        <w:rPr>
          <w:rFonts w:ascii="Calibri" w:eastAsiaTheme="minorHAnsi" w:hAnsi="Calibri" w:cs="Calibri"/>
          <w:lang w:eastAsia="en-US"/>
        </w:rPr>
      </w:pPr>
    </w:p>
    <w:p w14:paraId="65CCADC1" w14:textId="77777777" w:rsidR="00F9334B" w:rsidRPr="00F9334B" w:rsidRDefault="00F9334B" w:rsidP="00F9334B">
      <w:pPr>
        <w:rPr>
          <w:rFonts w:ascii="Calibri" w:eastAsiaTheme="minorHAnsi" w:hAnsi="Calibri" w:cs="Calibri"/>
          <w:lang w:eastAsia="en-US"/>
        </w:rPr>
      </w:pPr>
    </w:p>
    <w:p w14:paraId="7832C131"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 xml:space="preserve">Current space debris levels are manageable, megaconstellations push us over the brink given their number, cheap design, and planned obsolescence </w:t>
      </w:r>
    </w:p>
    <w:p w14:paraId="4E2A78AD" w14:textId="77777777" w:rsidR="00F9334B" w:rsidRPr="00F9334B" w:rsidRDefault="00F9334B" w:rsidP="00F9334B">
      <w:pPr>
        <w:rPr>
          <w:rFonts w:ascii="Calibri" w:eastAsiaTheme="minorHAnsi" w:hAnsi="Calibri" w:cs="Calibri"/>
          <w:b/>
          <w:bCs/>
          <w:sz w:val="26"/>
          <w:lang w:eastAsia="en-US"/>
        </w:rPr>
      </w:pPr>
      <w:r w:rsidRPr="00F9334B">
        <w:rPr>
          <w:rFonts w:ascii="Calibri" w:eastAsiaTheme="minorHAnsi" w:hAnsi="Calibri" w:cs="Calibri"/>
          <w:b/>
          <w:bCs/>
          <w:sz w:val="26"/>
          <w:lang w:eastAsia="en-US"/>
        </w:rPr>
        <w:t>Boley and Byers, PhDs, 21</w:t>
      </w:r>
    </w:p>
    <w:p w14:paraId="4E6452B3"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(Aaron, Department of Physics and Astronomy, The University of British Columbia, Vancouver, Canada. 2 Michael, Department of Political Science, The University of British Columbia, Vancouver, Canada Satellite mega</w:t>
      </w:r>
      <w:r w:rsidRPr="00F9334B">
        <w:rPr>
          <w:rFonts w:ascii="Times New Roman" w:eastAsiaTheme="minorHAnsi" w:hAnsi="Times New Roman" w:cs="Times New Roman"/>
          <w:sz w:val="16"/>
          <w:lang w:eastAsia="en-US"/>
        </w:rPr>
        <w:t>‑</w:t>
      </w:r>
      <w:r w:rsidRPr="00F9334B">
        <w:rPr>
          <w:rFonts w:ascii="Calibri" w:eastAsiaTheme="minorHAnsi" w:hAnsi="Calibri" w:cs="Calibri"/>
          <w:sz w:val="16"/>
          <w:lang w:eastAsia="en-US"/>
        </w:rPr>
        <w:t>constellations create risks in Low Earth Orbit, the atmosphere and on Earth Scientifc Reports | (2021) 11:10642 | https://doi.org/10.1038/s41598-021-89909-7)</w:t>
      </w:r>
    </w:p>
    <w:p w14:paraId="79C56C4C"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u w:val="single"/>
          <w:lang w:eastAsia="en-US"/>
        </w:rPr>
        <w:t>Thousands of satellites and</w:t>
      </w:r>
      <w:r w:rsidRPr="00F9334B">
        <w:rPr>
          <w:rFonts w:ascii="Calibri" w:eastAsiaTheme="minorHAnsi" w:hAnsi="Calibri" w:cs="Calibri"/>
          <w:sz w:val="16"/>
          <w:lang w:eastAsia="en-US"/>
        </w:rPr>
        <w:t xml:space="preserve"> 1500 </w:t>
      </w:r>
      <w:r w:rsidRPr="00F9334B">
        <w:rPr>
          <w:rFonts w:ascii="Calibri" w:eastAsiaTheme="minorHAnsi" w:hAnsi="Calibri" w:cs="Calibri"/>
          <w:u w:val="single"/>
          <w:lang w:eastAsia="en-US"/>
        </w:rPr>
        <w:t>rocket bodies provide considerable mass in LEO</w:t>
      </w:r>
      <w:r w:rsidRPr="00F9334B">
        <w:rPr>
          <w:rFonts w:ascii="Calibri" w:eastAsiaTheme="minorHAnsi" w:hAnsi="Calibri" w:cs="Calibri"/>
          <w:sz w:val="16"/>
          <w:lang w:eastAsia="en-US"/>
        </w:rPr>
        <w:t xml:space="preserve">, which can break into debris upon collisions, explosions, or degradation in the harsh space environment. Fragmentations increase the cross-section of orbiting material, and with it, the collision probability per time. </w:t>
      </w:r>
      <w:r w:rsidRPr="00F9334B">
        <w:rPr>
          <w:rFonts w:ascii="Calibri" w:eastAsiaTheme="minorHAnsi" w:hAnsi="Calibri" w:cs="Calibri"/>
          <w:u w:val="single"/>
          <w:lang w:eastAsia="en-US"/>
        </w:rPr>
        <w:t xml:space="preserve">Eventually, collisions could dominate on-orbit evolution, a situation called the Kessler Syndrome3 </w:t>
      </w:r>
      <w:r w:rsidRPr="00F9334B">
        <w:rPr>
          <w:rFonts w:ascii="Calibri" w:eastAsiaTheme="minorHAnsi" w:hAnsi="Calibri" w:cs="Calibri"/>
          <w:sz w:val="16"/>
          <w:lang w:eastAsia="en-US"/>
        </w:rPr>
        <w:t xml:space="preserve">. There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F9334B">
        <w:rPr>
          <w:rFonts w:ascii="Calibri" w:eastAsiaTheme="minorHAnsi" w:hAnsi="Calibri" w:cs="Calibri"/>
          <w:u w:val="single"/>
          <w:lang w:eastAsia="en-US"/>
        </w:rPr>
        <w:t xml:space="preserve">Simulations </w:t>
      </w:r>
      <w:r w:rsidRPr="00F9334B">
        <w:rPr>
          <w:rFonts w:ascii="Calibri" w:eastAsiaTheme="minorHAnsi" w:hAnsi="Calibri" w:cs="Calibri"/>
          <w:sz w:val="16"/>
          <w:lang w:eastAsia="en-US"/>
        </w:rPr>
        <w:t xml:space="preserve">of the long-term evolution of debris </w:t>
      </w:r>
      <w:r w:rsidRPr="00F9334B">
        <w:rPr>
          <w:rFonts w:ascii="Calibri" w:eastAsiaTheme="minorHAnsi" w:hAnsi="Calibri" w:cs="Calibri"/>
          <w:u w:val="single"/>
          <w:lang w:eastAsia="en-US"/>
        </w:rPr>
        <w:t xml:space="preserve">suggest that </w:t>
      </w:r>
      <w:r w:rsidRPr="00F9334B">
        <w:rPr>
          <w:rFonts w:ascii="Calibri" w:eastAsiaTheme="minorHAnsi" w:hAnsi="Calibri" w:cs="Calibri"/>
          <w:highlight w:val="green"/>
          <w:u w:val="single"/>
          <w:lang w:eastAsia="en-US"/>
        </w:rPr>
        <w:t>LEO is already in the</w:t>
      </w:r>
      <w:r w:rsidRPr="00F9334B">
        <w:rPr>
          <w:rFonts w:ascii="Calibri" w:eastAsiaTheme="minorHAnsi" w:hAnsi="Calibri" w:cs="Calibri"/>
          <w:u w:val="single"/>
          <w:lang w:eastAsia="en-US"/>
        </w:rPr>
        <w:t xml:space="preserve"> </w:t>
      </w:r>
      <w:r w:rsidRPr="00F9334B">
        <w:rPr>
          <w:rFonts w:ascii="Calibri" w:eastAsiaTheme="minorHAnsi" w:hAnsi="Calibri" w:cs="Calibri"/>
          <w:b/>
          <w:iCs/>
          <w:u w:val="single"/>
          <w:lang w:eastAsia="en-US"/>
        </w:rPr>
        <w:t xml:space="preserve">protracted </w:t>
      </w:r>
      <w:r w:rsidRPr="00F9334B">
        <w:rPr>
          <w:rFonts w:ascii="Calibri" w:eastAsiaTheme="minorHAnsi" w:hAnsi="Calibri" w:cs="Calibri"/>
          <w:b/>
          <w:iCs/>
          <w:highlight w:val="green"/>
          <w:u w:val="single"/>
          <w:lang w:eastAsia="en-US"/>
        </w:rPr>
        <w:t>initial stages</w:t>
      </w:r>
      <w:r w:rsidRPr="00F9334B">
        <w:rPr>
          <w:rFonts w:ascii="Calibri" w:eastAsiaTheme="minorHAnsi" w:hAnsi="Calibri" w:cs="Calibri"/>
          <w:highlight w:val="green"/>
          <w:u w:val="single"/>
          <w:lang w:eastAsia="en-US"/>
        </w:rPr>
        <w:t xml:space="preserve"> of</w:t>
      </w:r>
      <w:r w:rsidRPr="00F9334B">
        <w:rPr>
          <w:rFonts w:ascii="Calibri" w:eastAsiaTheme="minorHAnsi" w:hAnsi="Calibri" w:cs="Calibri"/>
          <w:sz w:val="16"/>
          <w:lang w:eastAsia="en-US"/>
        </w:rPr>
        <w:t xml:space="preserve"> the </w:t>
      </w:r>
      <w:r w:rsidRPr="00F9334B">
        <w:rPr>
          <w:rFonts w:ascii="Calibri" w:eastAsiaTheme="minorHAnsi" w:hAnsi="Calibri" w:cs="Calibri"/>
          <w:b/>
          <w:iCs/>
          <w:highlight w:val="green"/>
          <w:u w:val="single"/>
          <w:lang w:eastAsia="en-US"/>
        </w:rPr>
        <w:t>Kessler</w:t>
      </w:r>
      <w:r w:rsidRPr="00F9334B">
        <w:rPr>
          <w:rFonts w:ascii="Calibri" w:eastAsiaTheme="minorHAnsi" w:hAnsi="Calibri" w:cs="Calibri"/>
          <w:sz w:val="16"/>
          <w:lang w:eastAsia="en-US"/>
        </w:rPr>
        <w:t xml:space="preserve"> Syndrome, </w:t>
      </w:r>
      <w:r w:rsidRPr="00F9334B">
        <w:rPr>
          <w:rFonts w:ascii="Calibri" w:eastAsiaTheme="minorHAnsi" w:hAnsi="Calibri" w:cs="Calibri"/>
          <w:u w:val="single"/>
          <w:lang w:eastAsia="en-US"/>
        </w:rPr>
        <w:t xml:space="preserve">but that </w:t>
      </w:r>
      <w:r w:rsidRPr="00F9334B">
        <w:rPr>
          <w:rFonts w:ascii="Calibri" w:eastAsiaTheme="minorHAnsi" w:hAnsi="Calibri" w:cs="Calibri"/>
          <w:highlight w:val="green"/>
          <w:u w:val="single"/>
          <w:lang w:eastAsia="en-US"/>
        </w:rPr>
        <w:t xml:space="preserve">this could be </w:t>
      </w:r>
      <w:r w:rsidRPr="00F9334B">
        <w:rPr>
          <w:rFonts w:ascii="Calibri" w:eastAsiaTheme="minorHAnsi" w:hAnsi="Calibri" w:cs="Calibri"/>
          <w:b/>
          <w:iCs/>
          <w:highlight w:val="green"/>
          <w:u w:val="single"/>
          <w:lang w:eastAsia="en-US"/>
        </w:rPr>
        <w:t>managed</w:t>
      </w:r>
      <w:r w:rsidRPr="00F9334B">
        <w:rPr>
          <w:rFonts w:ascii="Calibri" w:eastAsiaTheme="minorHAnsi" w:hAnsi="Calibri" w:cs="Calibri"/>
          <w:highlight w:val="green"/>
          <w:u w:val="single"/>
          <w:lang w:eastAsia="en-US"/>
        </w:rPr>
        <w:t xml:space="preserve"> through active</w:t>
      </w:r>
      <w:r w:rsidRPr="00F9334B">
        <w:rPr>
          <w:rFonts w:ascii="Calibri" w:eastAsiaTheme="minorHAnsi" w:hAnsi="Calibri" w:cs="Calibri"/>
          <w:u w:val="single"/>
          <w:lang w:eastAsia="en-US"/>
        </w:rPr>
        <w:t xml:space="preserve"> debris </w:t>
      </w:r>
      <w:r w:rsidRPr="00F9334B">
        <w:rPr>
          <w:rFonts w:ascii="Calibri" w:eastAsiaTheme="minorHAnsi" w:hAnsi="Calibri" w:cs="Calibri"/>
          <w:highlight w:val="green"/>
          <w:u w:val="single"/>
          <w:lang w:eastAsia="en-US"/>
        </w:rPr>
        <w:t>removal</w:t>
      </w:r>
      <w:r w:rsidRPr="00F9334B">
        <w:rPr>
          <w:rFonts w:ascii="Calibri" w:eastAsiaTheme="minorHAnsi" w:hAnsi="Calibri" w:cs="Calibri"/>
          <w:sz w:val="16"/>
          <w:highlight w:val="green"/>
          <w:lang w:eastAsia="en-US"/>
        </w:rPr>
        <w:t>4</w:t>
      </w:r>
      <w:r w:rsidRPr="00F9334B">
        <w:rPr>
          <w:rFonts w:ascii="Calibri" w:eastAsiaTheme="minorHAnsi" w:hAnsi="Calibri" w:cs="Calibri"/>
          <w:sz w:val="16"/>
          <w:lang w:eastAsia="en-US"/>
        </w:rPr>
        <w:t xml:space="preserve"> . The </w:t>
      </w:r>
      <w:r w:rsidRPr="00F9334B">
        <w:rPr>
          <w:rFonts w:ascii="Calibri" w:eastAsiaTheme="minorHAnsi" w:hAnsi="Calibri" w:cs="Calibri"/>
          <w:b/>
          <w:iCs/>
          <w:highlight w:val="green"/>
          <w:u w:val="single"/>
          <w:lang w:eastAsia="en-US"/>
        </w:rPr>
        <w:t>addition of</w:t>
      </w:r>
      <w:r w:rsidRPr="00F9334B">
        <w:rPr>
          <w:rFonts w:ascii="Calibri" w:eastAsiaTheme="minorHAnsi" w:hAnsi="Calibri" w:cs="Calibri"/>
          <w:b/>
          <w:iCs/>
          <w:u w:val="single"/>
          <w:lang w:eastAsia="en-US"/>
        </w:rPr>
        <w:t xml:space="preserve"> satellite mega-</w:t>
      </w:r>
      <w:r w:rsidRPr="00F9334B">
        <w:rPr>
          <w:rFonts w:ascii="Calibri" w:eastAsiaTheme="minorHAnsi" w:hAnsi="Calibri" w:cs="Calibri"/>
          <w:b/>
          <w:iCs/>
          <w:highlight w:val="green"/>
          <w:u w:val="single"/>
          <w:lang w:eastAsia="en-US"/>
        </w:rPr>
        <w:t>constellations</w:t>
      </w:r>
      <w:r w:rsidRPr="00F9334B">
        <w:rPr>
          <w:rFonts w:ascii="Calibri" w:eastAsiaTheme="minorHAnsi" w:hAnsi="Calibri" w:cs="Calibri"/>
          <w:sz w:val="16"/>
          <w:lang w:eastAsia="en-US"/>
        </w:rPr>
        <w:t xml:space="preserve"> and the general proliferation of low-cost satellites in LEO </w:t>
      </w:r>
      <w:r w:rsidRPr="00F9334B">
        <w:rPr>
          <w:rFonts w:ascii="Calibri" w:eastAsiaTheme="minorHAnsi" w:hAnsi="Calibri" w:cs="Calibri"/>
          <w:highlight w:val="green"/>
          <w:u w:val="single"/>
          <w:lang w:eastAsia="en-US"/>
        </w:rPr>
        <w:t>stresses the environment further</w:t>
      </w:r>
      <w:r w:rsidRPr="00F9334B">
        <w:rPr>
          <w:rFonts w:ascii="Calibri" w:eastAsiaTheme="minorHAnsi" w:hAnsi="Calibri" w:cs="Calibri"/>
          <w:sz w:val="16"/>
          <w:highlight w:val="green"/>
          <w:lang w:eastAsia="en-US"/>
        </w:rPr>
        <w:t>5</w:t>
      </w:r>
      <w:r w:rsidRPr="00F9334B">
        <w:rPr>
          <w:rFonts w:ascii="Calibri" w:eastAsiaTheme="minorHAnsi" w:hAnsi="Calibri" w:cs="Calibri"/>
          <w:sz w:val="16"/>
          <w:lang w:eastAsia="en-US"/>
        </w:rPr>
        <w:t xml:space="preserve">–8 Results The overall setting. The rapid development of the space environment through mega-constellations, predominately by the ongoing construction of Starlink, is shown by the cumulative payload distribution function (Fig. 1). From an environmental perspective, the slope change in the distribution function defnes NewSpace, an era of dominance by commercial actors. Before 2015, changes in the total on-orbit objects came principally from fragmentations, with efects of the 2007 Chinese anti-satellite test and the 2009 Kosmos-2251/Iridium-33 collisions being evident on the graph. Although the volume of space is large, individual satellites and satellite systems have specifc functions, with associated altitudes and inclinations (Fig. 2). This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When completed, </w:t>
      </w:r>
      <w:r w:rsidRPr="00F9334B">
        <w:rPr>
          <w:rFonts w:ascii="Calibri" w:eastAsiaTheme="minorHAnsi" w:hAnsi="Calibri" w:cs="Calibri"/>
          <w:u w:val="single"/>
          <w:lang w:eastAsia="en-US"/>
        </w:rPr>
        <w:t>Starlink will include</w:t>
      </w:r>
      <w:r w:rsidRPr="00F9334B">
        <w:rPr>
          <w:rFonts w:ascii="Calibri" w:eastAsiaTheme="minorHAnsi" w:hAnsi="Calibri" w:cs="Calibri"/>
          <w:sz w:val="16"/>
          <w:lang w:eastAsia="en-US"/>
        </w:rPr>
        <w:t xml:space="preserve"> about </w:t>
      </w:r>
      <w:r w:rsidRPr="00F9334B">
        <w:rPr>
          <w:rFonts w:ascii="Calibri" w:eastAsiaTheme="minorHAnsi" w:hAnsi="Calibri" w:cs="Calibri"/>
          <w:b/>
          <w:iCs/>
          <w:u w:val="single"/>
          <w:lang w:eastAsia="en-US"/>
        </w:rPr>
        <w:t>as many satellites as there are trackable debris pieces today</w:t>
      </w:r>
      <w:r w:rsidRPr="00F9334B">
        <w:rPr>
          <w:rFonts w:ascii="Calibri" w:eastAsiaTheme="minorHAnsi" w:hAnsi="Calibri" w:cs="Calibri"/>
          <w:sz w:val="16"/>
          <w:lang w:eastAsia="en-US"/>
        </w:rPr>
        <w:t xml:space="preserve">, while </w:t>
      </w:r>
      <w:r w:rsidRPr="00F9334B">
        <w:rPr>
          <w:rFonts w:ascii="Calibri" w:eastAsiaTheme="minorHAnsi" w:hAnsi="Calibri" w:cs="Calibri"/>
          <w:highlight w:val="green"/>
          <w:u w:val="single"/>
          <w:lang w:eastAsia="en-US"/>
        </w:rPr>
        <w:t>its total mass will equal all the</w:t>
      </w:r>
      <w:r w:rsidRPr="00F9334B">
        <w:rPr>
          <w:rFonts w:ascii="Calibri" w:eastAsiaTheme="minorHAnsi" w:hAnsi="Calibri" w:cs="Calibri"/>
          <w:u w:val="single"/>
          <w:lang w:eastAsia="en-US"/>
        </w:rPr>
        <w:t xml:space="preserve"> </w:t>
      </w:r>
      <w:r w:rsidRPr="00F9334B">
        <w:rPr>
          <w:rFonts w:ascii="Calibri" w:eastAsiaTheme="minorHAnsi" w:hAnsi="Calibri" w:cs="Calibri"/>
          <w:highlight w:val="green"/>
          <w:u w:val="single"/>
          <w:lang w:eastAsia="en-US"/>
        </w:rPr>
        <w:t>mass</w:t>
      </w:r>
      <w:r w:rsidRPr="00F9334B">
        <w:rPr>
          <w:rFonts w:ascii="Calibri" w:eastAsiaTheme="minorHAnsi" w:hAnsi="Calibri" w:cs="Calibri"/>
          <w:u w:val="single"/>
          <w:lang w:eastAsia="en-US"/>
        </w:rPr>
        <w:t xml:space="preserve"> currently in </w:t>
      </w:r>
      <w:r w:rsidRPr="00F9334B">
        <w:rPr>
          <w:rFonts w:ascii="Calibri" w:eastAsiaTheme="minorHAnsi" w:hAnsi="Calibri" w:cs="Calibri"/>
          <w:highlight w:val="green"/>
          <w:u w:val="single"/>
          <w:lang w:eastAsia="en-US"/>
        </w:rPr>
        <w:t>LEO</w:t>
      </w:r>
      <w:r w:rsidRPr="00F9334B">
        <w:rPr>
          <w:rFonts w:ascii="Calibri" w:eastAsiaTheme="minorHAnsi" w:hAnsi="Calibri" w:cs="Calibri"/>
          <w:sz w:val="16"/>
          <w:highlight w:val="green"/>
          <w:lang w:eastAsia="en-US"/>
        </w:rPr>
        <w:t>—</w:t>
      </w:r>
      <w:r w:rsidRPr="00F9334B">
        <w:rPr>
          <w:rFonts w:ascii="Calibri" w:eastAsiaTheme="minorHAnsi" w:hAnsi="Calibri" w:cs="Calibri"/>
          <w:sz w:val="16"/>
          <w:lang w:eastAsia="en-US"/>
        </w:rPr>
        <w:t xml:space="preserve">over 3000 tonnes. Te </w:t>
      </w:r>
      <w:r w:rsidRPr="00F9334B">
        <w:rPr>
          <w:rFonts w:ascii="Calibri" w:eastAsiaTheme="minorHAnsi" w:hAnsi="Calibri" w:cs="Calibri"/>
          <w:u w:val="single"/>
          <w:lang w:eastAsia="en-US"/>
        </w:rPr>
        <w:t xml:space="preserve">satellites will be placed </w:t>
      </w:r>
      <w:r w:rsidRPr="00F9334B">
        <w:rPr>
          <w:rFonts w:ascii="Calibri" w:eastAsiaTheme="minorHAnsi" w:hAnsi="Calibri" w:cs="Calibri"/>
          <w:highlight w:val="green"/>
          <w:u w:val="single"/>
          <w:lang w:eastAsia="en-US"/>
        </w:rPr>
        <w:t xml:space="preserve">in narrow orbital shells, creating </w:t>
      </w:r>
      <w:r w:rsidRPr="00F9334B">
        <w:rPr>
          <w:rFonts w:ascii="Calibri" w:eastAsiaTheme="minorHAnsi" w:hAnsi="Calibri" w:cs="Calibri"/>
          <w:b/>
          <w:iCs/>
          <w:highlight w:val="green"/>
          <w:u w:val="single"/>
          <w:lang w:eastAsia="en-US"/>
        </w:rPr>
        <w:t>unprecedented congestion</w:t>
      </w:r>
      <w:r w:rsidRPr="00F9334B">
        <w:rPr>
          <w:rFonts w:ascii="Calibri" w:eastAsiaTheme="minorHAnsi" w:hAnsi="Calibri" w:cs="Calibri"/>
          <w:sz w:val="16"/>
          <w:lang w:eastAsia="en-US"/>
        </w:rPr>
        <w:t xml:space="preserve">, with 1258 already in orbit (as of 30 March 2021). OneWeb has already placed an initial 146 satellites, and Amazon, Telesat, GW and other companies, operating under diferent national regulatory regimes, are soon likely to follow. Enhanced collision risk. </w:t>
      </w:r>
      <w:r w:rsidRPr="00F9334B">
        <w:rPr>
          <w:rFonts w:ascii="Calibri" w:eastAsiaTheme="minorHAnsi" w:hAnsi="Calibri" w:cs="Calibri"/>
          <w:u w:val="single"/>
          <w:lang w:eastAsia="en-US"/>
        </w:rPr>
        <w:t>Mega-constellations are composed of mass-</w:t>
      </w:r>
      <w:r w:rsidRPr="00F9334B">
        <w:rPr>
          <w:rFonts w:ascii="Calibri" w:eastAsiaTheme="minorHAnsi" w:hAnsi="Calibri" w:cs="Calibri"/>
          <w:highlight w:val="green"/>
          <w:u w:val="single"/>
          <w:lang w:eastAsia="en-US"/>
        </w:rPr>
        <w:t>produced satellites with few backup systems</w:t>
      </w:r>
      <w:r w:rsidRPr="00F9334B">
        <w:rPr>
          <w:rFonts w:ascii="Calibri" w:eastAsiaTheme="minorHAnsi" w:hAnsi="Calibri" w:cs="Calibri"/>
          <w:u w:val="single"/>
          <w:lang w:eastAsia="en-US"/>
        </w:rPr>
        <w:t xml:space="preserve">. This </w:t>
      </w:r>
      <w:r w:rsidRPr="00F9334B">
        <w:rPr>
          <w:rFonts w:ascii="Calibri" w:eastAsiaTheme="minorHAnsi" w:hAnsi="Calibri" w:cs="Calibri"/>
          <w:b/>
          <w:iCs/>
          <w:u w:val="single"/>
          <w:lang w:eastAsia="en-US"/>
        </w:rPr>
        <w:t>consumer electronic model</w:t>
      </w:r>
      <w:r w:rsidRPr="00F9334B">
        <w:rPr>
          <w:rFonts w:ascii="Calibri" w:eastAsiaTheme="minorHAnsi" w:hAnsi="Calibri" w:cs="Calibri"/>
          <w:u w:val="single"/>
          <w:lang w:eastAsia="en-US"/>
        </w:rPr>
        <w:t xml:space="preserve"> </w:t>
      </w:r>
      <w:r w:rsidRPr="00F9334B">
        <w:rPr>
          <w:rFonts w:ascii="Calibri" w:eastAsiaTheme="minorHAnsi" w:hAnsi="Calibri" w:cs="Calibri"/>
          <w:highlight w:val="green"/>
          <w:u w:val="single"/>
          <w:lang w:eastAsia="en-US"/>
        </w:rPr>
        <w:t>allows for short upgrade cycles</w:t>
      </w:r>
      <w:r w:rsidRPr="00F9334B">
        <w:rPr>
          <w:rFonts w:ascii="Calibri" w:eastAsiaTheme="minorHAnsi" w:hAnsi="Calibri" w:cs="Calibri"/>
          <w:u w:val="single"/>
          <w:lang w:eastAsia="en-US"/>
        </w:rPr>
        <w:t xml:space="preserve"> and rapid expansions of capabilities, </w:t>
      </w:r>
      <w:r w:rsidRPr="00F9334B">
        <w:rPr>
          <w:rFonts w:ascii="Calibri" w:eastAsiaTheme="minorHAnsi" w:hAnsi="Calibri" w:cs="Calibri"/>
          <w:highlight w:val="green"/>
          <w:u w:val="single"/>
          <w:lang w:eastAsia="en-US"/>
        </w:rPr>
        <w:t>but</w:t>
      </w:r>
      <w:r w:rsidRPr="00F9334B">
        <w:rPr>
          <w:rFonts w:ascii="Calibri" w:eastAsiaTheme="minorHAnsi" w:hAnsi="Calibri" w:cs="Calibri"/>
          <w:u w:val="single"/>
          <w:lang w:eastAsia="en-US"/>
        </w:rPr>
        <w:t xml:space="preserve"> also </w:t>
      </w:r>
      <w:r w:rsidRPr="00F9334B">
        <w:rPr>
          <w:rFonts w:ascii="Calibri" w:eastAsiaTheme="minorHAnsi" w:hAnsi="Calibri" w:cs="Calibri"/>
          <w:b/>
          <w:iCs/>
          <w:u w:val="single"/>
          <w:lang w:eastAsia="en-US"/>
        </w:rPr>
        <w:t xml:space="preserve">considerable </w:t>
      </w:r>
      <w:r w:rsidRPr="00F9334B">
        <w:rPr>
          <w:rFonts w:ascii="Calibri" w:eastAsiaTheme="minorHAnsi" w:hAnsi="Calibri" w:cs="Calibri"/>
          <w:b/>
          <w:iCs/>
          <w:highlight w:val="green"/>
          <w:u w:val="single"/>
          <w:lang w:eastAsia="en-US"/>
        </w:rPr>
        <w:t>discarded equipment</w:t>
      </w:r>
      <w:r w:rsidRPr="00F9334B">
        <w:rPr>
          <w:rFonts w:ascii="Calibri" w:eastAsiaTheme="minorHAnsi" w:hAnsi="Calibri" w:cs="Calibri"/>
          <w:sz w:val="16"/>
          <w:highlight w:val="green"/>
          <w:lang w:eastAsia="en-US"/>
        </w:rPr>
        <w:t xml:space="preserve">. </w:t>
      </w:r>
      <w:r w:rsidRPr="00F9334B">
        <w:rPr>
          <w:rFonts w:ascii="Calibri" w:eastAsiaTheme="minorHAnsi" w:hAnsi="Calibri" w:cs="Calibri"/>
          <w:highlight w:val="green"/>
          <w:u w:val="single"/>
          <w:lang w:eastAsia="en-US"/>
        </w:rPr>
        <w:t>SpaceX will actively de-orbit</w:t>
      </w:r>
      <w:r w:rsidRPr="00F9334B">
        <w:rPr>
          <w:rFonts w:ascii="Calibri" w:eastAsiaTheme="minorHAnsi" w:hAnsi="Calibri" w:cs="Calibri"/>
          <w:u w:val="single"/>
          <w:lang w:eastAsia="en-US"/>
        </w:rPr>
        <w:t xml:space="preserve"> its </w:t>
      </w:r>
      <w:r w:rsidRPr="00F9334B">
        <w:rPr>
          <w:rFonts w:ascii="Calibri" w:eastAsiaTheme="minorHAnsi" w:hAnsi="Calibri" w:cs="Calibri"/>
          <w:highlight w:val="green"/>
          <w:u w:val="single"/>
          <w:lang w:eastAsia="en-US"/>
        </w:rPr>
        <w:t>satellites</w:t>
      </w:r>
      <w:r w:rsidRPr="00F9334B">
        <w:rPr>
          <w:rFonts w:ascii="Calibri" w:eastAsiaTheme="minorHAnsi" w:hAnsi="Calibri" w:cs="Calibri"/>
          <w:u w:val="single"/>
          <w:lang w:eastAsia="en-US"/>
        </w:rPr>
        <w:t xml:space="preserve"> at the end of their 5–6-year operational lives.</w:t>
      </w:r>
      <w:r w:rsidRPr="00F9334B">
        <w:rPr>
          <w:rFonts w:ascii="Calibri" w:eastAsiaTheme="minorHAnsi" w:hAnsi="Calibri" w:cs="Calibri"/>
          <w:sz w:val="16"/>
          <w:lang w:eastAsia="en-US"/>
        </w:rPr>
        <w:t xml:space="preserve"> However, </w:t>
      </w:r>
      <w:r w:rsidRPr="00F9334B">
        <w:rPr>
          <w:rFonts w:ascii="Calibri" w:eastAsiaTheme="minorHAnsi" w:hAnsi="Calibri" w:cs="Calibri"/>
          <w:highlight w:val="green"/>
          <w:u w:val="single"/>
          <w:lang w:eastAsia="en-US"/>
        </w:rPr>
        <w:t>this process takes 6 months</w:t>
      </w:r>
      <w:r w:rsidRPr="00F9334B">
        <w:rPr>
          <w:rFonts w:ascii="Calibri" w:eastAsiaTheme="minorHAnsi" w:hAnsi="Calibri" w:cs="Calibri"/>
          <w:u w:val="single"/>
          <w:lang w:eastAsia="en-US"/>
        </w:rPr>
        <w:t>, so roughly 10% will be de-orbiting at any time</w:t>
      </w:r>
      <w:r w:rsidRPr="00F9334B">
        <w:rPr>
          <w:rFonts w:ascii="Calibri" w:eastAsiaTheme="minorHAnsi" w:hAnsi="Calibri" w:cs="Calibri"/>
          <w:sz w:val="16"/>
          <w:lang w:eastAsia="en-US"/>
        </w:rPr>
        <w:t xml:space="preserve">. If other companies do likewise, </w:t>
      </w:r>
      <w:r w:rsidRPr="00F9334B">
        <w:rPr>
          <w:rFonts w:ascii="Calibri" w:eastAsiaTheme="minorHAnsi" w:hAnsi="Calibri" w:cs="Calibri"/>
          <w:highlight w:val="green"/>
          <w:u w:val="single"/>
          <w:lang w:eastAsia="en-US"/>
        </w:rPr>
        <w:t>thousands of de-orbiting satellites will be</w:t>
      </w:r>
      <w:r w:rsidRPr="00F9334B">
        <w:rPr>
          <w:rFonts w:ascii="Calibri" w:eastAsiaTheme="minorHAnsi" w:hAnsi="Calibri" w:cs="Calibri"/>
          <w:u w:val="single"/>
          <w:lang w:eastAsia="en-US"/>
        </w:rPr>
        <w:t xml:space="preserve"> slowly </w:t>
      </w:r>
      <w:r w:rsidRPr="00F9334B">
        <w:rPr>
          <w:rFonts w:ascii="Calibri" w:eastAsiaTheme="minorHAnsi" w:hAnsi="Calibri" w:cs="Calibri"/>
          <w:highlight w:val="green"/>
          <w:u w:val="single"/>
          <w:lang w:eastAsia="en-US"/>
        </w:rPr>
        <w:t>passing through the same</w:t>
      </w:r>
      <w:r w:rsidRPr="00F9334B">
        <w:rPr>
          <w:rFonts w:ascii="Calibri" w:eastAsiaTheme="minorHAnsi" w:hAnsi="Calibri" w:cs="Calibri"/>
          <w:u w:val="single"/>
          <w:lang w:eastAsia="en-US"/>
        </w:rPr>
        <w:t xml:space="preserve"> congested </w:t>
      </w:r>
      <w:r w:rsidRPr="00F9334B">
        <w:rPr>
          <w:rFonts w:ascii="Calibri" w:eastAsiaTheme="minorHAnsi" w:hAnsi="Calibri" w:cs="Calibri"/>
          <w:highlight w:val="green"/>
          <w:u w:val="single"/>
          <w:lang w:eastAsia="en-US"/>
        </w:rPr>
        <w:t>space</w:t>
      </w:r>
      <w:r w:rsidRPr="00F9334B">
        <w:rPr>
          <w:rFonts w:ascii="Calibri" w:eastAsiaTheme="minorHAnsi" w:hAnsi="Calibri" w:cs="Calibri"/>
          <w:u w:val="single"/>
          <w:lang w:eastAsia="en-US"/>
        </w:rPr>
        <w:t>, posing collision risks.</w:t>
      </w:r>
      <w:r w:rsidRPr="00F9334B">
        <w:rPr>
          <w:rFonts w:ascii="Calibri" w:eastAsiaTheme="minorHAnsi" w:hAnsi="Calibri" w:cs="Calibri"/>
          <w:sz w:val="16"/>
          <w:lang w:eastAsia="en-US"/>
        </w:rPr>
        <w:t xml:space="preserve"> Failures will increase these numbers, although the long-term failure rate is difcult to project. Figure 3 is similar to the righthand portion of Fig. 2 but includes the Starlink and OneWeb megaconstellations as fled (and amended) with the FCC (see “Methods”). Te large density spikes show that some shells will have satellite number densities in excess of n = 10−6 km−3 .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trafc management challenges, FCC flings by SpaceX suggest that collision avoidance manoeuvres can in fact maintain collision-free operations in orbital shells and that the probability of a collision between a non-responsive satellite and tracked debris is negligible. However, the flings do not account for untracked debris6 , including untracked debris decaying through the shells used by Starlink. Using simple estimates (see “Methods”), the </w:t>
      </w:r>
      <w:r w:rsidRPr="00F9334B">
        <w:rPr>
          <w:rFonts w:ascii="Calibri" w:eastAsiaTheme="minorHAnsi" w:hAnsi="Calibri" w:cs="Calibri"/>
          <w:highlight w:val="green"/>
          <w:u w:val="single"/>
          <w:lang w:eastAsia="en-US"/>
        </w:rPr>
        <w:t>probability that a single piece</w:t>
      </w:r>
      <w:r w:rsidRPr="00F9334B">
        <w:rPr>
          <w:rFonts w:ascii="Calibri" w:eastAsiaTheme="minorHAnsi" w:hAnsi="Calibri" w:cs="Calibri"/>
          <w:u w:val="single"/>
          <w:lang w:eastAsia="en-US"/>
        </w:rPr>
        <w:t xml:space="preserve"> of untracked debris </w:t>
      </w:r>
      <w:r w:rsidRPr="00F9334B">
        <w:rPr>
          <w:rFonts w:ascii="Calibri" w:eastAsiaTheme="minorHAnsi" w:hAnsi="Calibri" w:cs="Calibri"/>
          <w:highlight w:val="green"/>
          <w:u w:val="single"/>
          <w:lang w:eastAsia="en-US"/>
        </w:rPr>
        <w:t>will hit any satellite in the</w:t>
      </w:r>
      <w:r w:rsidRPr="00F9334B">
        <w:rPr>
          <w:rFonts w:ascii="Calibri" w:eastAsiaTheme="minorHAnsi" w:hAnsi="Calibri" w:cs="Calibri"/>
          <w:u w:val="single"/>
          <w:lang w:eastAsia="en-US"/>
        </w:rPr>
        <w:t xml:space="preserve"> Starlink 550 km </w:t>
      </w:r>
      <w:r w:rsidRPr="00F9334B">
        <w:rPr>
          <w:rFonts w:ascii="Calibri" w:eastAsiaTheme="minorHAnsi" w:hAnsi="Calibri" w:cs="Calibri"/>
          <w:highlight w:val="green"/>
          <w:u w:val="single"/>
          <w:lang w:eastAsia="en-US"/>
        </w:rPr>
        <w:t>shell is about 0.003 afer one year</w:t>
      </w:r>
      <w:r w:rsidRPr="00F9334B">
        <w:rPr>
          <w:rFonts w:ascii="Calibri" w:eastAsiaTheme="minorHAnsi" w:hAnsi="Calibri" w:cs="Calibri"/>
          <w:sz w:val="16"/>
          <w:highlight w:val="green"/>
          <w:lang w:eastAsia="en-US"/>
        </w:rPr>
        <w:t xml:space="preserve">. </w:t>
      </w:r>
      <w:r w:rsidRPr="00F9334B">
        <w:rPr>
          <w:rFonts w:ascii="Calibri" w:eastAsiaTheme="minorHAnsi" w:hAnsi="Calibri" w:cs="Calibri"/>
          <w:highlight w:val="green"/>
          <w:u w:val="single"/>
          <w:lang w:eastAsia="en-US"/>
        </w:rPr>
        <w:t>Thus, if</w:t>
      </w:r>
      <w:r w:rsidRPr="00F9334B">
        <w:rPr>
          <w:rFonts w:ascii="Calibri" w:eastAsiaTheme="minorHAnsi" w:hAnsi="Calibri" w:cs="Calibri"/>
          <w:u w:val="single"/>
          <w:lang w:eastAsia="en-US"/>
        </w:rPr>
        <w:t xml:space="preserve"> at any time </w:t>
      </w:r>
      <w:r w:rsidRPr="00F9334B">
        <w:rPr>
          <w:rFonts w:ascii="Calibri" w:eastAsiaTheme="minorHAnsi" w:hAnsi="Calibri" w:cs="Calibri"/>
          <w:highlight w:val="green"/>
          <w:u w:val="single"/>
          <w:lang w:eastAsia="en-US"/>
        </w:rPr>
        <w:t>there are 230 pieces of untracked debris</w:t>
      </w:r>
      <w:r w:rsidRPr="00F9334B">
        <w:rPr>
          <w:rFonts w:ascii="Calibri" w:eastAsiaTheme="minorHAnsi" w:hAnsi="Calibri" w:cs="Calibri"/>
          <w:u w:val="single"/>
          <w:lang w:eastAsia="en-US"/>
        </w:rPr>
        <w:t xml:space="preserve"> decaying through the 550 km orbital shell, </w:t>
      </w:r>
      <w:r w:rsidRPr="00F9334B">
        <w:rPr>
          <w:rFonts w:ascii="Calibri" w:eastAsiaTheme="minorHAnsi" w:hAnsi="Calibri" w:cs="Calibri"/>
          <w:highlight w:val="green"/>
          <w:u w:val="single"/>
          <w:lang w:eastAsia="en-US"/>
        </w:rPr>
        <w:t xml:space="preserve">there is a </w:t>
      </w:r>
      <w:r w:rsidRPr="00F9334B">
        <w:rPr>
          <w:rFonts w:ascii="Calibri" w:eastAsiaTheme="minorHAnsi" w:hAnsi="Calibri" w:cs="Calibri"/>
          <w:b/>
          <w:iCs/>
          <w:highlight w:val="green"/>
          <w:u w:val="single"/>
          <w:lang w:eastAsia="en-US"/>
        </w:rPr>
        <w:t>50% chance</w:t>
      </w:r>
      <w:r w:rsidRPr="00F9334B">
        <w:rPr>
          <w:rFonts w:ascii="Calibri" w:eastAsiaTheme="minorHAnsi" w:hAnsi="Calibri" w:cs="Calibri"/>
          <w:highlight w:val="green"/>
          <w:u w:val="single"/>
          <w:lang w:eastAsia="en-US"/>
        </w:rPr>
        <w:t xml:space="preserve"> that</w:t>
      </w:r>
      <w:r w:rsidRPr="00F9334B">
        <w:rPr>
          <w:rFonts w:ascii="Calibri" w:eastAsiaTheme="minorHAnsi" w:hAnsi="Calibri" w:cs="Calibri"/>
          <w:u w:val="single"/>
          <w:lang w:eastAsia="en-US"/>
        </w:rPr>
        <w:t xml:space="preserve"> there will be </w:t>
      </w:r>
      <w:r w:rsidRPr="00F9334B">
        <w:rPr>
          <w:rFonts w:ascii="Calibri" w:eastAsiaTheme="minorHAnsi" w:hAnsi="Calibri" w:cs="Calibri"/>
          <w:highlight w:val="green"/>
          <w:u w:val="single"/>
          <w:lang w:eastAsia="en-US"/>
        </w:rPr>
        <w:t>one</w:t>
      </w:r>
      <w:r w:rsidRPr="00F9334B">
        <w:rPr>
          <w:rFonts w:ascii="Calibri" w:eastAsiaTheme="minorHAnsi" w:hAnsi="Calibri" w:cs="Calibri"/>
          <w:u w:val="single"/>
          <w:lang w:eastAsia="en-US"/>
        </w:rPr>
        <w:t xml:space="preserve"> </w:t>
      </w:r>
      <w:r w:rsidRPr="00F9334B">
        <w:rPr>
          <w:rFonts w:ascii="Calibri" w:eastAsiaTheme="minorHAnsi" w:hAnsi="Calibri" w:cs="Calibri"/>
          <w:highlight w:val="green"/>
          <w:u w:val="single"/>
          <w:lang w:eastAsia="en-US"/>
        </w:rPr>
        <w:t>or more collisions</w:t>
      </w:r>
      <w:r w:rsidRPr="00F9334B">
        <w:rPr>
          <w:rFonts w:ascii="Calibri" w:eastAsiaTheme="minorHAnsi" w:hAnsi="Calibri" w:cs="Calibri"/>
          <w:u w:val="single"/>
          <w:lang w:eastAsia="en-US"/>
        </w:rPr>
        <w:t xml:space="preserve"> between satellites in the shell and the debris.</w:t>
      </w:r>
      <w:r w:rsidRPr="00F9334B">
        <w:rPr>
          <w:rFonts w:ascii="Calibri" w:eastAsiaTheme="minorHAnsi" w:hAnsi="Calibri" w:cs="Calibri"/>
          <w:sz w:val="16"/>
          <w:lang w:eastAsia="en-US"/>
        </w:rPr>
        <w:t xml:space="preserve"> As discussed further in “Methods”, such a situation is plausible. Depending on the balance between the de-orbit and the collision rates, </w:t>
      </w:r>
      <w:r w:rsidRPr="00F9334B">
        <w:rPr>
          <w:rFonts w:ascii="Calibri" w:eastAsiaTheme="minorHAnsi" w:hAnsi="Calibri" w:cs="Calibri"/>
          <w:u w:val="single"/>
          <w:lang w:eastAsia="en-US"/>
        </w:rPr>
        <w:t xml:space="preserve">if subsequent fragmentation events lead to similar amounts of debris within that orbital shell, </w:t>
      </w:r>
      <w:r w:rsidRPr="00F9334B">
        <w:rPr>
          <w:rFonts w:ascii="Calibri" w:eastAsiaTheme="minorHAnsi" w:hAnsi="Calibri" w:cs="Calibri"/>
          <w:b/>
          <w:iCs/>
          <w:highlight w:val="green"/>
          <w:u w:val="single"/>
          <w:lang w:eastAsia="en-US"/>
        </w:rPr>
        <w:t>a runaway cascade</w:t>
      </w:r>
      <w:r w:rsidRPr="00F9334B">
        <w:rPr>
          <w:rFonts w:ascii="Calibri" w:eastAsiaTheme="minorHAnsi" w:hAnsi="Calibri" w:cs="Calibri"/>
          <w:b/>
          <w:iCs/>
          <w:u w:val="single"/>
          <w:lang w:eastAsia="en-US"/>
        </w:rPr>
        <w:t xml:space="preserve"> of collisions </w:t>
      </w:r>
      <w:r w:rsidRPr="00F9334B">
        <w:rPr>
          <w:rFonts w:ascii="Calibri" w:eastAsiaTheme="minorHAnsi" w:hAnsi="Calibri" w:cs="Calibri"/>
          <w:b/>
          <w:iCs/>
          <w:highlight w:val="green"/>
          <w:u w:val="single"/>
          <w:lang w:eastAsia="en-US"/>
        </w:rPr>
        <w:t>could occur</w:t>
      </w:r>
      <w:r w:rsidRPr="00F9334B">
        <w:rPr>
          <w:rFonts w:ascii="Calibri" w:eastAsiaTheme="minorHAnsi" w:hAnsi="Calibri" w:cs="Calibri"/>
          <w:sz w:val="16"/>
          <w:lang w:eastAsia="en-US"/>
        </w:rPr>
        <w:t xml:space="preserve">. Fragmentation events are not confned to their local orbits,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F9334B">
        <w:rPr>
          <w:rFonts w:ascii="Calibri" w:eastAsiaTheme="minorHAnsi" w:hAnsi="Calibri" w:cs="Calibri"/>
          <w:u w:val="single"/>
          <w:lang w:eastAsia="en-US"/>
        </w:rPr>
        <w:t>A major fragmentation event from a single satellite could afect all operators in LEO. Even if debris collisions were avoidable, meteoroids are always a threat</w:t>
      </w:r>
      <w:r w:rsidRPr="00F9334B">
        <w:rPr>
          <w:rFonts w:ascii="Calibri" w:eastAsiaTheme="minorHAnsi" w:hAnsi="Calibri" w:cs="Calibri"/>
          <w:sz w:val="16"/>
          <w:lang w:eastAsia="en-US"/>
        </w:rPr>
        <w:t xml:space="preserve">. Te cumulative meteoroid fux15 for masses m &gt; 10–2 g is about 1.2× 10–4 meteoroids m−2 year−1 (see “Methods”). Such masses could cause nonnegligible damage to satellites16. Assuming a Starlink constellation of 12,000 satellites (i.e. the initial phase), </w:t>
      </w:r>
      <w:r w:rsidRPr="00F9334B">
        <w:rPr>
          <w:rFonts w:ascii="Calibri" w:eastAsiaTheme="minorHAnsi" w:hAnsi="Calibri" w:cs="Calibri"/>
          <w:u w:val="single"/>
          <w:lang w:eastAsia="en-US"/>
        </w:rPr>
        <w:t>there is about a 50% chance of 15 or more meteoroid impacts per year</w:t>
      </w:r>
      <w:r w:rsidRPr="00F9334B">
        <w:rPr>
          <w:rFonts w:ascii="Calibri" w:eastAsiaTheme="minorHAnsi" w:hAnsi="Calibri" w:cs="Calibri"/>
          <w:sz w:val="16"/>
          <w:lang w:eastAsia="en-US"/>
        </w:rPr>
        <w:t xml:space="preserve">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efects of the construction and maintenance of any one constellation.</w:t>
      </w:r>
    </w:p>
    <w:p w14:paraId="25D8A68F" w14:textId="77777777" w:rsidR="00F9334B" w:rsidRPr="00F9334B" w:rsidRDefault="00F9334B" w:rsidP="00F9334B">
      <w:pPr>
        <w:rPr>
          <w:rFonts w:ascii="Calibri" w:eastAsiaTheme="minorHAnsi" w:hAnsi="Calibri" w:cs="Calibri"/>
          <w:lang w:eastAsia="en-US"/>
        </w:rPr>
      </w:pPr>
    </w:p>
    <w:p w14:paraId="037A74AD" w14:textId="77777777" w:rsidR="00F9334B" w:rsidRPr="00F9334B" w:rsidRDefault="00F9334B" w:rsidP="00F9334B">
      <w:pPr>
        <w:keepNext/>
        <w:keepLines/>
        <w:spacing w:before="40" w:after="0"/>
        <w:outlineLvl w:val="3"/>
        <w:rPr>
          <w:rFonts w:ascii="Calibri" w:eastAsiaTheme="majorEastAsia" w:hAnsi="Calibri" w:cs="Arial"/>
          <w:b/>
          <w:iCs/>
          <w:sz w:val="26"/>
          <w:lang w:eastAsia="en-US"/>
        </w:rPr>
      </w:pPr>
      <w:r w:rsidRPr="00F9334B">
        <w:rPr>
          <w:rFonts w:ascii="Calibri" w:eastAsiaTheme="majorEastAsia" w:hAnsi="Calibri" w:cs="Arial"/>
          <w:b/>
          <w:iCs/>
          <w:sz w:val="26"/>
          <w:lang w:eastAsia="en-US"/>
        </w:rPr>
        <w:t xml:space="preserve">Debris cascades cause </w:t>
      </w:r>
      <w:r w:rsidRPr="00F9334B">
        <w:rPr>
          <w:rFonts w:ascii="Calibri" w:eastAsiaTheme="majorEastAsia" w:hAnsi="Calibri" w:cs="Arial"/>
          <w:b/>
          <w:iCs/>
          <w:sz w:val="26"/>
          <w:u w:val="single"/>
          <w:lang w:eastAsia="en-US"/>
        </w:rPr>
        <w:t>global</w:t>
      </w:r>
      <w:r w:rsidRPr="00F9334B">
        <w:rPr>
          <w:rFonts w:ascii="Calibri" w:eastAsiaTheme="majorEastAsia" w:hAnsi="Calibri" w:cs="Arial"/>
          <w:b/>
          <w:iCs/>
          <w:sz w:val="26"/>
          <w:lang w:eastAsia="en-US"/>
        </w:rPr>
        <w:t xml:space="preserve"> nuke war</w:t>
      </w:r>
    </w:p>
    <w:p w14:paraId="0BDAB138" w14:textId="77777777" w:rsidR="00F9334B" w:rsidRPr="00F9334B" w:rsidRDefault="00F9334B" w:rsidP="00F9334B">
      <w:pPr>
        <w:rPr>
          <w:rFonts w:ascii="Calibri" w:eastAsiaTheme="minorHAnsi" w:hAnsi="Calibri" w:cs="Calibri"/>
          <w:lang w:eastAsia="en-US"/>
        </w:rPr>
      </w:pPr>
      <w:r w:rsidRPr="00F9334B">
        <w:rPr>
          <w:rFonts w:ascii="Calibri" w:eastAsiaTheme="minorHAnsi" w:hAnsi="Calibri" w:cs="Calibri"/>
          <w:lang w:eastAsia="en-US"/>
        </w:rPr>
        <w:t xml:space="preserve">Les </w:t>
      </w:r>
      <w:r w:rsidRPr="00F9334B">
        <w:rPr>
          <w:rFonts w:ascii="Calibri" w:eastAsiaTheme="minorHAnsi" w:hAnsi="Calibri" w:cs="Calibri"/>
          <w:b/>
          <w:bCs/>
          <w:sz w:val="26"/>
          <w:lang w:eastAsia="en-US"/>
        </w:rPr>
        <w:t>Johnson 13</w:t>
      </w:r>
      <w:r w:rsidRPr="00F9334B">
        <w:rPr>
          <w:rFonts w:ascii="Calibri" w:eastAsiaTheme="minorHAnsi" w:hAnsi="Calibri" w:cs="Calibri"/>
          <w:lang w:eastAsia="en-US"/>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FCD76CD" w14:textId="77777777" w:rsidR="00F9334B" w:rsidRPr="00F9334B" w:rsidRDefault="00F9334B" w:rsidP="00F9334B">
      <w:pPr>
        <w:rPr>
          <w:rFonts w:ascii="Calibri" w:eastAsiaTheme="minorHAnsi" w:hAnsi="Calibri" w:cs="Calibri"/>
          <w:sz w:val="12"/>
          <w:lang w:eastAsia="en-US"/>
        </w:rPr>
      </w:pPr>
      <w:r w:rsidRPr="00F9334B">
        <w:rPr>
          <w:rFonts w:ascii="Calibri" w:eastAsiaTheme="minorHAnsi" w:hAnsi="Calibri" w:cs="Calibri"/>
          <w:sz w:val="12"/>
          <w:lang w:eastAsia="en-US"/>
        </w:rPr>
        <w:t xml:space="preserve">Whatever the initial cause, the result may be the same. </w:t>
      </w:r>
      <w:r w:rsidRPr="00F9334B">
        <w:rPr>
          <w:rFonts w:ascii="Calibri" w:eastAsiaTheme="minorHAnsi" w:hAnsi="Calibri" w:cs="Calibri"/>
          <w:highlight w:val="green"/>
          <w:u w:val="single"/>
          <w:lang w:eastAsia="en-US"/>
        </w:rPr>
        <w:t xml:space="preserve">A </w:t>
      </w:r>
      <w:r w:rsidRPr="00F9334B">
        <w:rPr>
          <w:rFonts w:ascii="Calibri" w:eastAsiaTheme="minorHAnsi" w:hAnsi="Calibri" w:cs="Calibri"/>
          <w:b/>
          <w:iCs/>
          <w:highlight w:val="green"/>
          <w:u w:val="single"/>
          <w:lang w:eastAsia="en-US"/>
        </w:rPr>
        <w:t>sat</w:t>
      </w:r>
      <w:r w:rsidRPr="00F9334B">
        <w:rPr>
          <w:rFonts w:ascii="Calibri" w:eastAsiaTheme="minorHAnsi" w:hAnsi="Calibri" w:cs="Calibri"/>
          <w:u w:val="single"/>
          <w:lang w:eastAsia="en-US"/>
        </w:rPr>
        <w:t xml:space="preserve">ellite </w:t>
      </w:r>
      <w:r w:rsidRPr="00F9334B">
        <w:rPr>
          <w:rFonts w:ascii="Calibri" w:eastAsiaTheme="minorHAnsi" w:hAnsi="Calibri" w:cs="Calibri"/>
          <w:highlight w:val="green"/>
          <w:u w:val="single"/>
          <w:lang w:eastAsia="en-US"/>
        </w:rPr>
        <w:t>destroyed</w:t>
      </w:r>
      <w:r w:rsidRPr="00F9334B">
        <w:rPr>
          <w:rFonts w:ascii="Calibri" w:eastAsiaTheme="minorHAnsi" w:hAnsi="Calibri" w:cs="Calibri"/>
          <w:sz w:val="12"/>
          <w:lang w:eastAsia="en-US"/>
        </w:rPr>
        <w:t xml:space="preserve"> in orbit </w:t>
      </w:r>
      <w:r w:rsidRPr="00F9334B">
        <w:rPr>
          <w:rFonts w:ascii="Calibri" w:eastAsiaTheme="minorHAnsi" w:hAnsi="Calibri" w:cs="Calibri"/>
          <w:u w:val="single"/>
          <w:lang w:eastAsia="en-US"/>
        </w:rPr>
        <w:t>will break apart into thousands of pieces</w:t>
      </w:r>
      <w:r w:rsidRPr="00F9334B">
        <w:rPr>
          <w:rFonts w:ascii="Calibri" w:eastAsiaTheme="minorHAnsi" w:hAnsi="Calibri" w:cs="Calibri"/>
          <w:sz w:val="12"/>
          <w:lang w:eastAsia="en-US"/>
        </w:rPr>
        <w:t xml:space="preserve">, each traveling at over 8 km/sec. </w:t>
      </w:r>
      <w:r w:rsidRPr="00F9334B">
        <w:rPr>
          <w:rFonts w:ascii="Calibri" w:eastAsiaTheme="minorHAnsi" w:hAnsi="Calibri" w:cs="Calibri"/>
          <w:u w:val="single"/>
          <w:lang w:eastAsia="en-US"/>
        </w:rPr>
        <w:t>This</w:t>
      </w:r>
      <w:r w:rsidRPr="00F9334B">
        <w:rPr>
          <w:rFonts w:ascii="Calibri" w:eastAsiaTheme="minorHAnsi" w:hAnsi="Calibri" w:cs="Calibri"/>
          <w:sz w:val="12"/>
          <w:lang w:eastAsia="en-US"/>
        </w:rPr>
        <w:t xml:space="preserve"> virtual </w:t>
      </w:r>
      <w:r w:rsidRPr="00F9334B">
        <w:rPr>
          <w:rFonts w:ascii="Calibri" w:eastAsiaTheme="minorHAnsi" w:hAnsi="Calibri" w:cs="Calibri"/>
          <w:u w:val="single"/>
          <w:lang w:eastAsia="en-US"/>
        </w:rPr>
        <w:t>shotgun blast</w:t>
      </w:r>
      <w:r w:rsidRPr="00F9334B">
        <w:rPr>
          <w:rFonts w:ascii="Calibri" w:eastAsiaTheme="minorHAnsi" w:hAnsi="Calibri" w:cs="Calibri"/>
          <w:sz w:val="12"/>
          <w:lang w:eastAsia="en-US"/>
        </w:rPr>
        <w:t xml:space="preserve">, with pellets traveling 20 times faster than a bullet, </w:t>
      </w:r>
      <w:r w:rsidRPr="00F9334B">
        <w:rPr>
          <w:rFonts w:ascii="Calibri" w:eastAsiaTheme="minorHAnsi" w:hAnsi="Calibri" w:cs="Calibri"/>
          <w:u w:val="single"/>
          <w:lang w:eastAsia="en-US"/>
        </w:rPr>
        <w:t>will quickly spread out</w:t>
      </w:r>
      <w:r w:rsidRPr="00F9334B">
        <w:rPr>
          <w:rFonts w:ascii="Calibri" w:eastAsiaTheme="minorHAnsi" w:hAnsi="Calibri" w:cs="Calibri"/>
          <w:sz w:val="12"/>
          <w:lang w:eastAsia="en-US"/>
        </w:rPr>
        <w:t xml:space="preserve">, with each pellet now following its own orbit around the Earth. With over 300,000 other pieces of junk already there, </w:t>
      </w:r>
      <w:r w:rsidRPr="00F9334B">
        <w:rPr>
          <w:rFonts w:ascii="Calibri" w:eastAsiaTheme="minorHAnsi" w:hAnsi="Calibri" w:cs="Calibri"/>
          <w:u w:val="single"/>
          <w:lang w:eastAsia="en-US"/>
        </w:rPr>
        <w:t xml:space="preserve">the tipping point is crossed and a </w:t>
      </w:r>
      <w:r w:rsidRPr="00F9334B">
        <w:rPr>
          <w:rFonts w:ascii="Calibri" w:eastAsiaTheme="minorHAnsi" w:hAnsi="Calibri" w:cs="Calibri"/>
          <w:highlight w:val="green"/>
          <w:u w:val="single"/>
          <w:lang w:eastAsia="en-US"/>
        </w:rPr>
        <w:t>runaway</w:t>
      </w:r>
      <w:r w:rsidRPr="00F9334B">
        <w:rPr>
          <w:rFonts w:ascii="Calibri" w:eastAsiaTheme="minorHAnsi" w:hAnsi="Calibri" w:cs="Calibri"/>
          <w:u w:val="single"/>
          <w:lang w:eastAsia="en-US"/>
        </w:rPr>
        <w:t xml:space="preserve"> series of </w:t>
      </w:r>
      <w:r w:rsidRPr="00F9334B">
        <w:rPr>
          <w:rFonts w:ascii="Calibri" w:eastAsiaTheme="minorHAnsi" w:hAnsi="Calibri" w:cs="Calibri"/>
          <w:highlight w:val="green"/>
          <w:u w:val="single"/>
          <w:lang w:eastAsia="en-US"/>
        </w:rPr>
        <w:t xml:space="preserve">collisions </w:t>
      </w:r>
      <w:r w:rsidRPr="00F9334B">
        <w:rPr>
          <w:rFonts w:ascii="Calibri" w:eastAsiaTheme="minorHAnsi" w:hAnsi="Calibri" w:cs="Calibri"/>
          <w:b/>
          <w:iCs/>
          <w:highlight w:val="green"/>
          <w:u w:val="single"/>
          <w:lang w:eastAsia="en-US"/>
        </w:rPr>
        <w:t>begin</w:t>
      </w:r>
      <w:r w:rsidRPr="00F9334B">
        <w:rPr>
          <w:rFonts w:ascii="Calibri" w:eastAsiaTheme="minorHAnsi" w:hAnsi="Calibri" w:cs="Calibri"/>
          <w:u w:val="single"/>
          <w:lang w:eastAsia="en-US"/>
        </w:rPr>
        <w:t>s</w:t>
      </w:r>
      <w:r w:rsidRPr="00F9334B">
        <w:rPr>
          <w:rFonts w:ascii="Calibri" w:eastAsiaTheme="minorHAnsi" w:hAnsi="Calibri" w:cs="Calibri"/>
          <w:sz w:val="12"/>
          <w:lang w:eastAsia="en-US"/>
        </w:rPr>
        <w:t xml:space="preserve">. A few orbits later, two of the new debris pieces strike other satellites, causing them to explode into thousands more pieces of debris. </w:t>
      </w:r>
      <w:r w:rsidRPr="00F9334B">
        <w:rPr>
          <w:rFonts w:ascii="Calibri" w:eastAsiaTheme="minorHAnsi" w:hAnsi="Calibri" w:cs="Calibri"/>
          <w:u w:val="single"/>
          <w:lang w:eastAsia="en-US"/>
        </w:rPr>
        <w:t>The rate of collisions increases</w:t>
      </w:r>
      <w:r w:rsidRPr="00F9334B">
        <w:rPr>
          <w:rFonts w:ascii="Calibri" w:eastAsiaTheme="minorHAnsi" w:hAnsi="Calibri" w:cs="Calibri"/>
          <w:sz w:val="12"/>
          <w:lang w:eastAsia="en-US"/>
        </w:rPr>
        <w:t xml:space="preserve">, now with more spacecraft being destroyed. Called </w:t>
      </w:r>
      <w:r w:rsidRPr="00F9334B">
        <w:rPr>
          <w:rFonts w:ascii="Calibri" w:eastAsiaTheme="minorHAnsi" w:hAnsi="Calibri" w:cs="Calibri"/>
          <w:u w:val="single"/>
          <w:lang w:eastAsia="en-US"/>
        </w:rPr>
        <w:t>the "</w:t>
      </w:r>
      <w:r w:rsidRPr="00F9334B">
        <w:rPr>
          <w:rFonts w:ascii="Calibri" w:eastAsiaTheme="minorHAnsi" w:hAnsi="Calibri" w:cs="Calibri"/>
          <w:highlight w:val="green"/>
          <w:u w:val="single"/>
          <w:lang w:eastAsia="en-US"/>
        </w:rPr>
        <w:t>Kessler</w:t>
      </w:r>
      <w:r w:rsidRPr="00F9334B">
        <w:rPr>
          <w:rFonts w:ascii="Calibri" w:eastAsiaTheme="minorHAnsi" w:hAnsi="Calibri" w:cs="Calibri"/>
          <w:u w:val="single"/>
          <w:lang w:eastAsia="en-US"/>
        </w:rPr>
        <w:t xml:space="preserve"> Effect"</w:t>
      </w:r>
      <w:r w:rsidRPr="00F9334B">
        <w:rPr>
          <w:rFonts w:ascii="Calibri" w:eastAsiaTheme="minorHAnsi" w:hAnsi="Calibri" w:cs="Calibri"/>
          <w:sz w:val="12"/>
          <w:lang w:eastAsia="en-US"/>
        </w:rPr>
        <w:t xml:space="preserve">, after the NASA scientist who first warned of its dangers, these debris objects, now numbering in the millions, </w:t>
      </w:r>
      <w:r w:rsidRPr="00F9334B">
        <w:rPr>
          <w:rFonts w:ascii="Calibri" w:eastAsiaTheme="minorHAnsi" w:hAnsi="Calibri" w:cs="Calibri"/>
          <w:highlight w:val="green"/>
          <w:u w:val="single"/>
          <w:lang w:eastAsia="en-US"/>
        </w:rPr>
        <w:t>cascade</w:t>
      </w:r>
      <w:r w:rsidRPr="00F9334B">
        <w:rPr>
          <w:rFonts w:ascii="Calibri" w:eastAsiaTheme="minorHAnsi" w:hAnsi="Calibri" w:cs="Calibri"/>
          <w:sz w:val="12"/>
          <w:lang w:eastAsia="en-US"/>
        </w:rPr>
        <w:t xml:space="preserve"> around the Earth, </w:t>
      </w:r>
      <w:r w:rsidRPr="00F9334B">
        <w:rPr>
          <w:rFonts w:ascii="Calibri" w:eastAsiaTheme="minorHAnsi" w:hAnsi="Calibri" w:cs="Calibri"/>
          <w:b/>
          <w:iCs/>
          <w:highlight w:val="green"/>
          <w:u w:val="single"/>
          <w:lang w:eastAsia="en-US"/>
        </w:rPr>
        <w:t>destroy</w:t>
      </w:r>
      <w:r w:rsidRPr="00F9334B">
        <w:rPr>
          <w:rFonts w:ascii="Calibri" w:eastAsiaTheme="minorHAnsi" w:hAnsi="Calibri" w:cs="Calibri"/>
          <w:u w:val="single"/>
          <w:lang w:eastAsia="en-US"/>
        </w:rPr>
        <w:t xml:space="preserve">ing </w:t>
      </w:r>
      <w:r w:rsidRPr="00F9334B">
        <w:rPr>
          <w:rFonts w:ascii="Calibri" w:eastAsiaTheme="minorHAnsi" w:hAnsi="Calibri" w:cs="Calibri"/>
          <w:highlight w:val="green"/>
          <w:u w:val="single"/>
          <w:lang w:eastAsia="en-US"/>
        </w:rPr>
        <w:t xml:space="preserve">every </w:t>
      </w:r>
      <w:r w:rsidRPr="00F9334B">
        <w:rPr>
          <w:rFonts w:ascii="Calibri" w:eastAsiaTheme="minorHAnsi" w:hAnsi="Calibri" w:cs="Calibri"/>
          <w:b/>
          <w:iCs/>
          <w:highlight w:val="green"/>
          <w:u w:val="single"/>
          <w:lang w:eastAsia="en-US"/>
        </w:rPr>
        <w:t>sat</w:t>
      </w:r>
      <w:r w:rsidRPr="00F9334B">
        <w:rPr>
          <w:rFonts w:ascii="Calibri" w:eastAsiaTheme="minorHAnsi" w:hAnsi="Calibri" w:cs="Calibri"/>
          <w:u w:val="single"/>
          <w:lang w:eastAsia="en-US"/>
        </w:rPr>
        <w:t xml:space="preserve">ellite </w:t>
      </w:r>
      <w:r w:rsidRPr="00F9334B">
        <w:rPr>
          <w:rFonts w:ascii="Calibri" w:eastAsiaTheme="minorHAnsi" w:hAnsi="Calibri" w:cs="Calibri"/>
          <w:highlight w:val="green"/>
          <w:u w:val="single"/>
          <w:lang w:eastAsia="en-US"/>
        </w:rPr>
        <w:t xml:space="preserve">in </w:t>
      </w:r>
      <w:r w:rsidRPr="00F9334B">
        <w:rPr>
          <w:rFonts w:ascii="Calibri" w:eastAsiaTheme="minorHAnsi" w:hAnsi="Calibri" w:cs="Calibri"/>
          <w:b/>
          <w:iCs/>
          <w:highlight w:val="green"/>
          <w:u w:val="single"/>
          <w:lang w:eastAsia="en-US"/>
        </w:rPr>
        <w:t>l</w:t>
      </w:r>
      <w:r w:rsidRPr="00F9334B">
        <w:rPr>
          <w:rFonts w:ascii="Calibri" w:eastAsiaTheme="minorHAnsi" w:hAnsi="Calibri" w:cs="Calibri"/>
          <w:u w:val="single"/>
          <w:lang w:eastAsia="en-US"/>
        </w:rPr>
        <w:t xml:space="preserve">ow </w:t>
      </w:r>
      <w:r w:rsidRPr="00F9334B">
        <w:rPr>
          <w:rFonts w:ascii="Calibri" w:eastAsiaTheme="minorHAnsi" w:hAnsi="Calibri" w:cs="Calibri"/>
          <w:b/>
          <w:iCs/>
          <w:highlight w:val="green"/>
          <w:u w:val="single"/>
          <w:lang w:eastAsia="en-US"/>
        </w:rPr>
        <w:t>E</w:t>
      </w:r>
      <w:r w:rsidRPr="00F9334B">
        <w:rPr>
          <w:rFonts w:ascii="Calibri" w:eastAsiaTheme="minorHAnsi" w:hAnsi="Calibri" w:cs="Calibri"/>
          <w:u w:val="single"/>
          <w:lang w:eastAsia="en-US"/>
        </w:rPr>
        <w:t xml:space="preserve">arth </w:t>
      </w:r>
      <w:r w:rsidRPr="00F9334B">
        <w:rPr>
          <w:rFonts w:ascii="Calibri" w:eastAsiaTheme="minorHAnsi" w:hAnsi="Calibri" w:cs="Calibri"/>
          <w:b/>
          <w:iCs/>
          <w:highlight w:val="green"/>
          <w:u w:val="single"/>
          <w:lang w:eastAsia="en-US"/>
        </w:rPr>
        <w:t>o</w:t>
      </w:r>
      <w:r w:rsidRPr="00F9334B">
        <w:rPr>
          <w:rFonts w:ascii="Calibri" w:eastAsiaTheme="minorHAnsi" w:hAnsi="Calibri" w:cs="Calibri"/>
          <w:u w:val="single"/>
          <w:lang w:eastAsia="en-US"/>
        </w:rPr>
        <w:t>rbit</w:t>
      </w:r>
      <w:r w:rsidRPr="00F9334B">
        <w:rPr>
          <w:rFonts w:ascii="Calibri" w:eastAsiaTheme="minorHAnsi" w:hAnsi="Calibri" w:cs="Calibri"/>
          <w:sz w:val="12"/>
          <w:lang w:eastAsia="en-US"/>
        </w:rPr>
        <w:t xml:space="preserve">. </w:t>
      </w:r>
      <w:r w:rsidRPr="00F9334B">
        <w:rPr>
          <w:rFonts w:ascii="Calibri" w:eastAsiaTheme="minorHAnsi" w:hAnsi="Calibri" w:cs="Calibri"/>
          <w:u w:val="single"/>
          <w:lang w:eastAsia="en-US"/>
        </w:rPr>
        <w:t>Without an atmosphere to slow them down</w:t>
      </w:r>
      <w:r w:rsidRPr="00F9334B">
        <w:rPr>
          <w:rFonts w:ascii="Calibri" w:eastAsiaTheme="minorHAnsi" w:hAnsi="Calibri" w:cs="Calibri"/>
          <w:sz w:val="12"/>
          <w:lang w:eastAsia="en-US"/>
        </w:rPr>
        <w:t xml:space="preserve">, thus </w:t>
      </w:r>
      <w:r w:rsidRPr="00F9334B">
        <w:rPr>
          <w:rFonts w:ascii="Calibri" w:eastAsiaTheme="minorHAnsi" w:hAnsi="Calibri" w:cs="Calibri"/>
          <w:u w:val="single"/>
          <w:lang w:eastAsia="en-US"/>
        </w:rPr>
        <w:t>allowing debris pieces to bum up, most debris</w:t>
      </w:r>
      <w:r w:rsidRPr="00F9334B">
        <w:rPr>
          <w:rFonts w:ascii="Calibri" w:eastAsiaTheme="minorHAnsi" w:hAnsi="Calibri" w:cs="Calibri"/>
          <w:sz w:val="12"/>
          <w:lang w:eastAsia="en-US"/>
        </w:rPr>
        <w:t xml:space="preserve"> (perhaps </w:t>
      </w:r>
      <w:r w:rsidRPr="00F9334B">
        <w:rPr>
          <w:rFonts w:ascii="Calibri" w:eastAsiaTheme="minorHAnsi" w:hAnsi="Calibri" w:cs="Calibri"/>
          <w:u w:val="single"/>
          <w:lang w:eastAsia="en-US"/>
        </w:rPr>
        <w:t xml:space="preserve">numbering in the millions) will remain in space for hundreds or thousands of years. Any new satellite will be threatened by destruction as soon as it enters space, effectively </w:t>
      </w:r>
      <w:r w:rsidRPr="00F9334B">
        <w:rPr>
          <w:rFonts w:ascii="Calibri" w:eastAsiaTheme="minorHAnsi" w:hAnsi="Calibri" w:cs="Calibri"/>
          <w:highlight w:val="green"/>
          <w:u w:val="single"/>
          <w:lang w:eastAsia="en-US"/>
        </w:rPr>
        <w:t>rendering</w:t>
      </w:r>
      <w:r w:rsidRPr="00F9334B">
        <w:rPr>
          <w:rFonts w:ascii="Calibri" w:eastAsiaTheme="minorHAnsi" w:hAnsi="Calibri" w:cs="Calibri"/>
          <w:u w:val="single"/>
          <w:lang w:eastAsia="en-US"/>
        </w:rPr>
        <w:t xml:space="preserve"> many Earth </w:t>
      </w:r>
      <w:r w:rsidRPr="00F9334B">
        <w:rPr>
          <w:rFonts w:ascii="Calibri" w:eastAsiaTheme="minorHAnsi" w:hAnsi="Calibri" w:cs="Calibri"/>
          <w:highlight w:val="green"/>
          <w:u w:val="single"/>
          <w:lang w:eastAsia="en-US"/>
        </w:rPr>
        <w:t xml:space="preserve">orbits </w:t>
      </w:r>
      <w:r w:rsidRPr="00F9334B">
        <w:rPr>
          <w:rFonts w:ascii="Calibri" w:eastAsiaTheme="minorHAnsi" w:hAnsi="Calibri" w:cs="Calibri"/>
          <w:b/>
          <w:iCs/>
          <w:highlight w:val="green"/>
          <w:u w:val="single"/>
          <w:lang w:eastAsia="en-US"/>
        </w:rPr>
        <w:t>unusable</w:t>
      </w:r>
      <w:r w:rsidRPr="00F9334B">
        <w:rPr>
          <w:rFonts w:ascii="Calibri" w:eastAsiaTheme="minorHAnsi" w:hAnsi="Calibri" w:cs="Calibri"/>
          <w:sz w:val="12"/>
          <w:lang w:eastAsia="en-US"/>
        </w:rPr>
        <w:t xml:space="preserve">. But what about us on the ground? How will this affect us? </w:t>
      </w:r>
      <w:r w:rsidRPr="00F9334B">
        <w:rPr>
          <w:rFonts w:ascii="Calibri" w:eastAsiaTheme="minorHAnsi" w:hAnsi="Calibri" w:cs="Calibri"/>
          <w:u w:val="single"/>
          <w:lang w:eastAsia="en-US"/>
        </w:rPr>
        <w:t xml:space="preserve">Imagine a world that suddenly </w:t>
      </w:r>
      <w:r w:rsidRPr="00F9334B">
        <w:rPr>
          <w:rFonts w:ascii="Calibri" w:eastAsiaTheme="minorHAnsi" w:hAnsi="Calibri" w:cs="Calibri"/>
          <w:b/>
          <w:iCs/>
          <w:u w:val="single"/>
          <w:lang w:eastAsia="en-US"/>
        </w:rPr>
        <w:t>loses all of its space technology</w:t>
      </w:r>
      <w:r w:rsidRPr="00F9334B">
        <w:rPr>
          <w:rFonts w:ascii="Calibri" w:eastAsiaTheme="minorHAnsi" w:hAnsi="Calibri" w:cs="Calibri"/>
          <w:sz w:val="12"/>
          <w:lang w:eastAsia="en-US"/>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F9334B">
        <w:rPr>
          <w:rFonts w:ascii="Calibri" w:eastAsiaTheme="minorHAnsi" w:hAnsi="Calibri" w:cs="Calibri"/>
          <w:highlight w:val="green"/>
          <w:u w:val="single"/>
          <w:lang w:eastAsia="en-US"/>
        </w:rPr>
        <w:t>Add</w:t>
      </w:r>
      <w:r w:rsidRPr="00F9334B">
        <w:rPr>
          <w:rFonts w:ascii="Calibri" w:eastAsiaTheme="minorHAnsi" w:hAnsi="Calibri" w:cs="Calibri"/>
          <w:u w:val="single"/>
          <w:lang w:eastAsia="en-US"/>
        </w:rPr>
        <w:t xml:space="preserve"> to this </w:t>
      </w:r>
      <w:r w:rsidRPr="00F9334B">
        <w:rPr>
          <w:rFonts w:ascii="Calibri" w:eastAsiaTheme="minorHAnsi" w:hAnsi="Calibri" w:cs="Calibri"/>
          <w:highlight w:val="green"/>
          <w:u w:val="single"/>
          <w:lang w:eastAsia="en-US"/>
        </w:rPr>
        <w:t>the [destruction]</w:t>
      </w:r>
      <w:r w:rsidRPr="00F9334B">
        <w:rPr>
          <w:rFonts w:ascii="Calibri" w:eastAsiaTheme="minorHAnsi" w:hAnsi="Calibri" w:cs="Calibri"/>
          <w:sz w:val="12"/>
          <w:lang w:eastAsia="en-US"/>
        </w:rPr>
        <w:t xml:space="preserve"> </w:t>
      </w:r>
      <w:r w:rsidRPr="00F9334B">
        <w:rPr>
          <w:rFonts w:ascii="Calibri" w:eastAsiaTheme="minorHAnsi" w:hAnsi="Calibri" w:cs="Calibri"/>
          <w:strike/>
          <w:sz w:val="12"/>
          <w:lang w:eastAsia="en-US"/>
        </w:rPr>
        <w:t>crippling</w:t>
      </w:r>
      <w:r w:rsidRPr="00F9334B">
        <w:rPr>
          <w:rFonts w:ascii="Calibri" w:eastAsiaTheme="minorHAnsi" w:hAnsi="Calibri" w:cs="Calibri"/>
          <w:sz w:val="12"/>
          <w:lang w:eastAsia="en-US"/>
        </w:rPr>
        <w:t xml:space="preserve"> </w:t>
      </w:r>
      <w:r w:rsidRPr="00F9334B">
        <w:rPr>
          <w:rFonts w:ascii="Calibri" w:eastAsiaTheme="minorHAnsi" w:hAnsi="Calibri" w:cs="Calibri"/>
          <w:highlight w:val="green"/>
          <w:u w:val="single"/>
          <w:lang w:eastAsia="en-US"/>
        </w:rPr>
        <w:t xml:space="preserve">of the </w:t>
      </w:r>
      <w:r w:rsidRPr="00F9334B">
        <w:rPr>
          <w:rFonts w:ascii="Calibri" w:eastAsiaTheme="minorHAnsi" w:hAnsi="Calibri" w:cs="Calibri"/>
          <w:u w:val="single"/>
          <w:lang w:eastAsia="en-US"/>
        </w:rPr>
        <w:t xml:space="preserve">US </w:t>
      </w:r>
      <w:r w:rsidRPr="00F9334B">
        <w:rPr>
          <w:rFonts w:ascii="Calibri" w:eastAsiaTheme="minorHAnsi" w:hAnsi="Calibri" w:cs="Calibri"/>
          <w:highlight w:val="green"/>
          <w:u w:val="single"/>
          <w:lang w:eastAsia="en-US"/>
        </w:rPr>
        <w:t>military who</w:t>
      </w:r>
      <w:r w:rsidRPr="00F9334B">
        <w:rPr>
          <w:rFonts w:ascii="Calibri" w:eastAsiaTheme="minorHAnsi" w:hAnsi="Calibri" w:cs="Calibri"/>
          <w:u w:val="single"/>
          <w:lang w:eastAsia="en-US"/>
        </w:rPr>
        <w:t xml:space="preserve"> now </w:t>
      </w:r>
      <w:r w:rsidRPr="00F9334B">
        <w:rPr>
          <w:rFonts w:ascii="Calibri" w:eastAsiaTheme="minorHAnsi" w:hAnsi="Calibri" w:cs="Calibri"/>
          <w:highlight w:val="green"/>
          <w:u w:val="single"/>
          <w:lang w:eastAsia="en-US"/>
        </w:rPr>
        <w:t>depend</w:t>
      </w:r>
      <w:r w:rsidRPr="00F9334B">
        <w:rPr>
          <w:rFonts w:ascii="Calibri" w:eastAsiaTheme="minorHAnsi" w:hAnsi="Calibri" w:cs="Calibri"/>
          <w:u w:val="single"/>
          <w:lang w:eastAsia="en-US"/>
        </w:rPr>
        <w:t xml:space="preserve"> up</w:t>
      </w:r>
      <w:r w:rsidRPr="00F9334B">
        <w:rPr>
          <w:rFonts w:ascii="Calibri" w:eastAsiaTheme="minorHAnsi" w:hAnsi="Calibri" w:cs="Calibri"/>
          <w:b/>
          <w:iCs/>
          <w:highlight w:val="green"/>
          <w:u w:val="single"/>
          <w:lang w:eastAsia="en-US"/>
        </w:rPr>
        <w:t>on</w:t>
      </w:r>
      <w:r w:rsidRPr="00F9334B">
        <w:rPr>
          <w:rFonts w:ascii="Calibri" w:eastAsiaTheme="minorHAnsi" w:hAnsi="Calibri" w:cs="Calibri"/>
          <w:u w:val="single"/>
          <w:lang w:eastAsia="en-US"/>
        </w:rPr>
        <w:t xml:space="preserve"> spy satellites, </w:t>
      </w:r>
      <w:r w:rsidRPr="00F9334B">
        <w:rPr>
          <w:rFonts w:ascii="Calibri" w:eastAsiaTheme="minorHAnsi" w:hAnsi="Calibri" w:cs="Calibri"/>
          <w:highlight w:val="green"/>
          <w:u w:val="single"/>
          <w:lang w:eastAsia="en-US"/>
        </w:rPr>
        <w:t>space</w:t>
      </w:r>
      <w:r w:rsidRPr="00F9334B">
        <w:rPr>
          <w:rFonts w:ascii="Calibri" w:eastAsiaTheme="minorHAnsi" w:hAnsi="Calibri" w:cs="Calibri"/>
          <w:u w:val="single"/>
          <w:lang w:eastAsia="en-US"/>
        </w:rPr>
        <w:t xml:space="preserve">-based communications systems, and GPS to know where their troops and supplies are located at all times and anywhere in the world. </w:t>
      </w:r>
      <w:r w:rsidRPr="00F9334B">
        <w:rPr>
          <w:rFonts w:ascii="Calibri" w:eastAsiaTheme="minorHAnsi" w:hAnsi="Calibri" w:cs="Calibri"/>
          <w:highlight w:val="green"/>
          <w:u w:val="single"/>
          <w:lang w:eastAsia="en-US"/>
        </w:rPr>
        <w:t xml:space="preserve">The result is a </w:t>
      </w:r>
      <w:r w:rsidRPr="00F9334B">
        <w:rPr>
          <w:rFonts w:ascii="Calibri" w:eastAsiaTheme="minorHAnsi" w:hAnsi="Calibri" w:cs="Calibri"/>
          <w:b/>
          <w:iCs/>
          <w:highlight w:val="green"/>
          <w:u w:val="single"/>
          <w:lang w:eastAsia="en-US"/>
        </w:rPr>
        <w:t>nightmarish world</w:t>
      </w:r>
      <w:r w:rsidRPr="00F9334B">
        <w:rPr>
          <w:rFonts w:ascii="Calibri" w:eastAsiaTheme="minorHAnsi" w:hAnsi="Calibri" w:cs="Calibri"/>
          <w:u w:val="single"/>
          <w:lang w:eastAsia="en-US"/>
        </w:rPr>
        <w:t xml:space="preserve">, one step away from </w:t>
      </w:r>
      <w:r w:rsidRPr="00F9334B">
        <w:rPr>
          <w:rFonts w:ascii="Calibri" w:eastAsiaTheme="minorHAnsi" w:hAnsi="Calibri" w:cs="Calibri"/>
          <w:b/>
          <w:iCs/>
          <w:highlight w:val="green"/>
          <w:u w:val="single"/>
          <w:lang w:eastAsia="en-US"/>
        </w:rPr>
        <w:t>nuclear war</w:t>
      </w:r>
      <w:r w:rsidRPr="00F9334B">
        <w:rPr>
          <w:rFonts w:ascii="Calibri" w:eastAsiaTheme="minorHAnsi" w:hAnsi="Calibri" w:cs="Calibri"/>
          <w:highlight w:val="green"/>
          <w:u w:val="single"/>
          <w:lang w:eastAsia="en-US"/>
        </w:rPr>
        <w:t xml:space="preserve">, </w:t>
      </w:r>
      <w:r w:rsidRPr="00F9334B">
        <w:rPr>
          <w:rFonts w:ascii="Calibri" w:eastAsiaTheme="minorHAnsi" w:hAnsi="Calibri" w:cs="Calibri"/>
          <w:b/>
          <w:iCs/>
          <w:highlight w:val="green"/>
          <w:u w:val="single"/>
          <w:lang w:eastAsia="en-US"/>
        </w:rPr>
        <w:t>economic disaster</w:t>
      </w:r>
      <w:r w:rsidRPr="00F9334B">
        <w:rPr>
          <w:rFonts w:ascii="Calibri" w:eastAsiaTheme="minorHAnsi" w:hAnsi="Calibri" w:cs="Calibri"/>
          <w:highlight w:val="green"/>
          <w:u w:val="single"/>
          <w:lang w:eastAsia="en-US"/>
        </w:rPr>
        <w:t>, and</w:t>
      </w:r>
      <w:r w:rsidRPr="00F9334B">
        <w:rPr>
          <w:rFonts w:ascii="Calibri" w:eastAsiaTheme="minorHAnsi" w:hAnsi="Calibri" w:cs="Calibri"/>
          <w:u w:val="single"/>
          <w:lang w:eastAsia="en-US"/>
        </w:rPr>
        <w:t xml:space="preserve"> potential </w:t>
      </w:r>
      <w:r w:rsidRPr="00F9334B">
        <w:rPr>
          <w:rFonts w:ascii="Calibri" w:eastAsiaTheme="minorHAnsi" w:hAnsi="Calibri" w:cs="Calibri"/>
          <w:b/>
          <w:iCs/>
          <w:highlight w:val="green"/>
          <w:u w:val="single"/>
          <w:lang w:eastAsia="en-US"/>
        </w:rPr>
        <w:t>mass starvation</w:t>
      </w:r>
      <w:r w:rsidRPr="00F9334B">
        <w:rPr>
          <w:rFonts w:ascii="Calibri" w:eastAsiaTheme="minorHAnsi" w:hAnsi="Calibri" w:cs="Calibri"/>
          <w:u w:val="single"/>
          <w:lang w:eastAsia="en-US"/>
        </w:rPr>
        <w:t>.</w:t>
      </w:r>
      <w:r w:rsidRPr="00F9334B">
        <w:rPr>
          <w:rFonts w:ascii="Calibri" w:eastAsiaTheme="minorHAnsi" w:hAnsi="Calibri" w:cs="Calibri"/>
          <w:sz w:val="12"/>
          <w:lang w:eastAsia="en-US"/>
        </w:rPr>
        <w:t xml:space="preserve"> This is the world in which we are now perilously close to living. Space satellites now touch our lives in many ways. And, unfortunately, these </w:t>
      </w:r>
      <w:r w:rsidRPr="00F9334B">
        <w:rPr>
          <w:rFonts w:ascii="Calibri" w:eastAsiaTheme="minorHAnsi" w:hAnsi="Calibri" w:cs="Calibri"/>
          <w:u w:val="single"/>
          <w:lang w:eastAsia="en-US"/>
        </w:rPr>
        <w:t xml:space="preserve">satellites are </w:t>
      </w:r>
      <w:r w:rsidRPr="00F9334B">
        <w:rPr>
          <w:rFonts w:ascii="Calibri" w:eastAsiaTheme="minorHAnsi" w:hAnsi="Calibri" w:cs="Calibri"/>
          <w:b/>
          <w:iCs/>
          <w:u w:val="single"/>
          <w:lang w:eastAsia="en-US"/>
        </w:rPr>
        <w:t>extremely vulnerable</w:t>
      </w:r>
      <w:r w:rsidRPr="00F9334B">
        <w:rPr>
          <w:rFonts w:ascii="Calibri" w:eastAsiaTheme="minorHAnsi" w:hAnsi="Calibri" w:cs="Calibri"/>
          <w:sz w:val="12"/>
          <w:lang w:eastAsia="en-US"/>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F9334B">
        <w:rPr>
          <w:rFonts w:ascii="Calibri" w:eastAsiaTheme="minorHAnsi" w:hAnsi="Calibri" w:cs="Calibri"/>
          <w:u w:val="single"/>
          <w:lang w:eastAsia="en-US"/>
        </w:rPr>
        <w:t xml:space="preserve">we are dependent upon them simply because they offer capabilities that are simply </w:t>
      </w:r>
      <w:r w:rsidRPr="00F9334B">
        <w:rPr>
          <w:rFonts w:ascii="Calibri" w:eastAsiaTheme="minorHAnsi" w:hAnsi="Calibri" w:cs="Calibri"/>
          <w:b/>
          <w:iCs/>
          <w:u w:val="single"/>
          <w:lang w:eastAsia="en-US"/>
        </w:rPr>
        <w:t>unavailable any other way</w:t>
      </w:r>
      <w:r w:rsidRPr="00F9334B">
        <w:rPr>
          <w:rFonts w:ascii="Calibri" w:eastAsiaTheme="minorHAnsi" w:hAnsi="Calibri" w:cs="Calibri"/>
          <w:sz w:val="12"/>
          <w:lang w:eastAsia="en-US"/>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F9334B">
        <w:rPr>
          <w:rFonts w:ascii="Calibri" w:eastAsiaTheme="minorHAnsi" w:hAnsi="Calibri" w:cs="Calibri"/>
          <w:u w:val="single"/>
          <w:lang w:eastAsia="en-US"/>
        </w:rPr>
        <w:t xml:space="preserve">Commercial </w:t>
      </w:r>
      <w:r w:rsidRPr="00F9334B">
        <w:rPr>
          <w:rFonts w:ascii="Calibri" w:eastAsiaTheme="minorHAnsi" w:hAnsi="Calibri" w:cs="Calibri"/>
          <w:b/>
          <w:iCs/>
          <w:highlight w:val="green"/>
          <w:u w:val="single"/>
          <w:lang w:eastAsia="en-US"/>
        </w:rPr>
        <w:t>aviation</w:t>
      </w:r>
      <w:r w:rsidRPr="00F9334B">
        <w:rPr>
          <w:rFonts w:ascii="Calibri" w:eastAsiaTheme="minorHAnsi" w:hAnsi="Calibri" w:cs="Calibri"/>
          <w:highlight w:val="green"/>
          <w:u w:val="single"/>
          <w:lang w:eastAsia="en-US"/>
        </w:rPr>
        <w:t xml:space="preserve">, </w:t>
      </w:r>
      <w:r w:rsidRPr="00F9334B">
        <w:rPr>
          <w:rFonts w:ascii="Calibri" w:eastAsiaTheme="minorHAnsi" w:hAnsi="Calibri" w:cs="Calibri"/>
          <w:b/>
          <w:iCs/>
          <w:highlight w:val="green"/>
          <w:u w:val="single"/>
          <w:lang w:eastAsia="en-US"/>
        </w:rPr>
        <w:t>shipping</w:t>
      </w:r>
      <w:r w:rsidRPr="00F9334B">
        <w:rPr>
          <w:rFonts w:ascii="Calibri" w:eastAsiaTheme="minorHAnsi" w:hAnsi="Calibri" w:cs="Calibri"/>
          <w:highlight w:val="green"/>
          <w:u w:val="single"/>
          <w:lang w:eastAsia="en-US"/>
        </w:rPr>
        <w:t xml:space="preserve">, </w:t>
      </w:r>
      <w:r w:rsidRPr="00F9334B">
        <w:rPr>
          <w:rFonts w:ascii="Calibri" w:eastAsiaTheme="minorHAnsi" w:hAnsi="Calibri" w:cs="Calibri"/>
          <w:b/>
          <w:iCs/>
          <w:highlight w:val="green"/>
          <w:u w:val="single"/>
          <w:lang w:eastAsia="en-US"/>
        </w:rPr>
        <w:t>emergency</w:t>
      </w:r>
      <w:r w:rsidRPr="00F9334B">
        <w:rPr>
          <w:rFonts w:ascii="Calibri" w:eastAsiaTheme="minorHAnsi" w:hAnsi="Calibri" w:cs="Calibri"/>
          <w:highlight w:val="green"/>
          <w:u w:val="single"/>
          <w:lang w:eastAsia="en-US"/>
        </w:rPr>
        <w:t xml:space="preserve"> services</w:t>
      </w:r>
      <w:r w:rsidRPr="00F9334B">
        <w:rPr>
          <w:rFonts w:ascii="Calibri" w:eastAsiaTheme="minorHAnsi" w:hAnsi="Calibri" w:cs="Calibri"/>
          <w:u w:val="single"/>
          <w:lang w:eastAsia="en-US"/>
        </w:rPr>
        <w:t xml:space="preserve">, vehicle fleet tracking, financial transactions, </w:t>
      </w:r>
      <w:r w:rsidRPr="00F9334B">
        <w:rPr>
          <w:rFonts w:ascii="Calibri" w:eastAsiaTheme="minorHAnsi" w:hAnsi="Calibri" w:cs="Calibri"/>
          <w:highlight w:val="green"/>
          <w:u w:val="single"/>
          <w:lang w:eastAsia="en-US"/>
        </w:rPr>
        <w:t xml:space="preserve">and </w:t>
      </w:r>
      <w:r w:rsidRPr="00F9334B">
        <w:rPr>
          <w:rFonts w:ascii="Calibri" w:eastAsiaTheme="minorHAnsi" w:hAnsi="Calibri" w:cs="Calibri"/>
          <w:b/>
          <w:iCs/>
          <w:highlight w:val="green"/>
          <w:u w:val="single"/>
          <w:lang w:eastAsia="en-US"/>
        </w:rPr>
        <w:t>ag</w:t>
      </w:r>
      <w:r w:rsidRPr="00F9334B">
        <w:rPr>
          <w:rFonts w:ascii="Calibri" w:eastAsiaTheme="minorHAnsi" w:hAnsi="Calibri" w:cs="Calibri"/>
          <w:u w:val="single"/>
          <w:lang w:eastAsia="en-US"/>
        </w:rPr>
        <w:t xml:space="preserve">riculture </w:t>
      </w:r>
      <w:r w:rsidRPr="00F9334B">
        <w:rPr>
          <w:rFonts w:ascii="Calibri" w:eastAsiaTheme="minorHAnsi" w:hAnsi="Calibri" w:cs="Calibri"/>
          <w:highlight w:val="green"/>
          <w:u w:val="single"/>
          <w:lang w:eastAsia="en-US"/>
        </w:rPr>
        <w:t>are</w:t>
      </w:r>
      <w:r w:rsidRPr="00F9334B">
        <w:rPr>
          <w:rFonts w:ascii="Calibri" w:eastAsiaTheme="minorHAnsi" w:hAnsi="Calibri" w:cs="Calibri"/>
          <w:u w:val="single"/>
          <w:lang w:eastAsia="en-US"/>
        </w:rPr>
        <w:t xml:space="preserve"> areas of the economy that are increasingly </w:t>
      </w:r>
      <w:r w:rsidRPr="00F9334B">
        <w:rPr>
          <w:rFonts w:ascii="Calibri" w:eastAsiaTheme="minorHAnsi" w:hAnsi="Calibri" w:cs="Calibri"/>
          <w:b/>
          <w:iCs/>
          <w:highlight w:val="green"/>
          <w:u w:val="single"/>
          <w:lang w:eastAsia="en-US"/>
        </w:rPr>
        <w:t>reliant</w:t>
      </w:r>
      <w:r w:rsidRPr="00F9334B">
        <w:rPr>
          <w:rFonts w:ascii="Calibri" w:eastAsiaTheme="minorHAnsi" w:hAnsi="Calibri" w:cs="Calibri"/>
          <w:u w:val="single"/>
          <w:lang w:eastAsia="en-US"/>
        </w:rPr>
        <w:t xml:space="preserve"> on space. </w:t>
      </w:r>
      <w:r w:rsidRPr="00F9334B">
        <w:rPr>
          <w:rFonts w:ascii="Calibri" w:eastAsiaTheme="minorHAnsi" w:hAnsi="Calibri" w:cs="Calibri"/>
          <w:sz w:val="12"/>
          <w:lang w:eastAsia="en-US"/>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F9334B">
        <w:rPr>
          <w:rFonts w:ascii="Calibri" w:eastAsiaTheme="minorHAnsi" w:hAnsi="Calibri" w:cs="Calibri"/>
          <w:u w:val="single"/>
          <w:lang w:eastAsia="en-US"/>
        </w:rPr>
        <w:t xml:space="preserve">Satellite information is critical to </w:t>
      </w:r>
      <w:r w:rsidRPr="00F9334B">
        <w:rPr>
          <w:rFonts w:ascii="Calibri" w:eastAsiaTheme="minorHAnsi" w:hAnsi="Calibri" w:cs="Calibri"/>
          <w:b/>
          <w:iCs/>
          <w:u w:val="single"/>
          <w:lang w:eastAsia="en-US"/>
        </w:rPr>
        <w:t>all aspects</w:t>
      </w:r>
      <w:r w:rsidRPr="00F9334B">
        <w:rPr>
          <w:rFonts w:ascii="Calibri" w:eastAsiaTheme="minorHAnsi" w:hAnsi="Calibri" w:cs="Calibri"/>
          <w:u w:val="single"/>
          <w:lang w:eastAsia="en-US"/>
        </w:rPr>
        <w:t xml:space="preserve"> of US intelligence and military planning. </w:t>
      </w:r>
      <w:r w:rsidRPr="00F9334B">
        <w:rPr>
          <w:rFonts w:ascii="Calibri" w:eastAsiaTheme="minorHAnsi" w:hAnsi="Calibri" w:cs="Calibri"/>
          <w:highlight w:val="green"/>
          <w:u w:val="single"/>
          <w:lang w:eastAsia="en-US"/>
        </w:rPr>
        <w:t xml:space="preserve">Spy </w:t>
      </w:r>
      <w:r w:rsidRPr="00F9334B">
        <w:rPr>
          <w:rFonts w:ascii="Calibri" w:eastAsiaTheme="minorHAnsi" w:hAnsi="Calibri" w:cs="Calibri"/>
          <w:b/>
          <w:iCs/>
          <w:highlight w:val="green"/>
          <w:u w:val="single"/>
          <w:lang w:eastAsia="en-US"/>
        </w:rPr>
        <w:t>sat</w:t>
      </w:r>
      <w:r w:rsidRPr="00F9334B">
        <w:rPr>
          <w:rFonts w:ascii="Calibri" w:eastAsiaTheme="minorHAnsi" w:hAnsi="Calibri" w:cs="Calibri"/>
          <w:u w:val="single"/>
          <w:lang w:eastAsia="en-US"/>
        </w:rPr>
        <w:t>ellite</w:t>
      </w:r>
      <w:r w:rsidRPr="00F9334B">
        <w:rPr>
          <w:rFonts w:ascii="Calibri" w:eastAsiaTheme="minorHAnsi" w:hAnsi="Calibri" w:cs="Calibri"/>
          <w:b/>
          <w:iCs/>
          <w:highlight w:val="green"/>
          <w:u w:val="single"/>
          <w:lang w:eastAsia="en-US"/>
        </w:rPr>
        <w:t>s</w:t>
      </w:r>
      <w:r w:rsidRPr="00F9334B">
        <w:rPr>
          <w:rFonts w:ascii="Calibri" w:eastAsiaTheme="minorHAnsi" w:hAnsi="Calibri" w:cs="Calibri"/>
          <w:u w:val="single"/>
          <w:lang w:eastAsia="en-US"/>
        </w:rPr>
        <w:t xml:space="preserve"> are used to </w:t>
      </w:r>
      <w:r w:rsidRPr="00F9334B">
        <w:rPr>
          <w:rFonts w:ascii="Calibri" w:eastAsiaTheme="minorHAnsi" w:hAnsi="Calibri" w:cs="Calibri"/>
          <w:highlight w:val="green"/>
          <w:u w:val="single"/>
          <w:lang w:eastAsia="en-US"/>
        </w:rPr>
        <w:t>monitor</w:t>
      </w:r>
      <w:r w:rsidRPr="00F9334B">
        <w:rPr>
          <w:rFonts w:ascii="Calibri" w:eastAsiaTheme="minorHAnsi" w:hAnsi="Calibri" w:cs="Calibri"/>
          <w:u w:val="single"/>
          <w:lang w:eastAsia="en-US"/>
        </w:rPr>
        <w:t xml:space="preserve"> compliance with international </w:t>
      </w:r>
      <w:r w:rsidRPr="00F9334B">
        <w:rPr>
          <w:rFonts w:ascii="Calibri" w:eastAsiaTheme="minorHAnsi" w:hAnsi="Calibri" w:cs="Calibri"/>
          <w:highlight w:val="green"/>
          <w:u w:val="single"/>
          <w:lang w:eastAsia="en-US"/>
        </w:rPr>
        <w:t>arms treaties and</w:t>
      </w:r>
      <w:r w:rsidRPr="00F9334B">
        <w:rPr>
          <w:rFonts w:ascii="Calibri" w:eastAsiaTheme="minorHAnsi" w:hAnsi="Calibri" w:cs="Calibri"/>
          <w:u w:val="single"/>
          <w:lang w:eastAsia="en-US"/>
        </w:rPr>
        <w:t xml:space="preserve"> to assess the </w:t>
      </w:r>
      <w:r w:rsidRPr="00F9334B">
        <w:rPr>
          <w:rFonts w:ascii="Calibri" w:eastAsiaTheme="minorHAnsi" w:hAnsi="Calibri" w:cs="Calibri"/>
          <w:highlight w:val="green"/>
          <w:u w:val="single"/>
          <w:lang w:eastAsia="en-US"/>
        </w:rPr>
        <w:t>military activities of</w:t>
      </w:r>
      <w:r w:rsidRPr="00F9334B">
        <w:rPr>
          <w:rFonts w:ascii="Calibri" w:eastAsiaTheme="minorHAnsi" w:hAnsi="Calibri" w:cs="Calibri"/>
          <w:u w:val="single"/>
          <w:lang w:eastAsia="en-US"/>
        </w:rPr>
        <w:t xml:space="preserve"> countries such as </w:t>
      </w:r>
      <w:r w:rsidRPr="00F9334B">
        <w:rPr>
          <w:rFonts w:ascii="Calibri" w:eastAsiaTheme="minorHAnsi" w:hAnsi="Calibri" w:cs="Calibri"/>
          <w:b/>
          <w:iCs/>
          <w:highlight w:val="green"/>
          <w:u w:val="single"/>
          <w:lang w:eastAsia="en-US"/>
        </w:rPr>
        <w:t>China</w:t>
      </w:r>
      <w:r w:rsidRPr="00F9334B">
        <w:rPr>
          <w:rFonts w:ascii="Calibri" w:eastAsiaTheme="minorHAnsi" w:hAnsi="Calibri" w:cs="Calibri"/>
          <w:highlight w:val="green"/>
          <w:u w:val="single"/>
          <w:lang w:eastAsia="en-US"/>
        </w:rPr>
        <w:t xml:space="preserve">, </w:t>
      </w:r>
      <w:r w:rsidRPr="00F9334B">
        <w:rPr>
          <w:rFonts w:ascii="Calibri" w:eastAsiaTheme="minorHAnsi" w:hAnsi="Calibri" w:cs="Calibri"/>
          <w:b/>
          <w:iCs/>
          <w:highlight w:val="green"/>
          <w:u w:val="single"/>
          <w:lang w:eastAsia="en-US"/>
        </w:rPr>
        <w:t>Russia</w:t>
      </w:r>
      <w:r w:rsidRPr="00F9334B">
        <w:rPr>
          <w:rFonts w:ascii="Calibri" w:eastAsiaTheme="minorHAnsi" w:hAnsi="Calibri" w:cs="Calibri"/>
          <w:highlight w:val="green"/>
          <w:u w:val="single"/>
          <w:lang w:eastAsia="en-US"/>
        </w:rPr>
        <w:t xml:space="preserve">, </w:t>
      </w:r>
      <w:r w:rsidRPr="00F9334B">
        <w:rPr>
          <w:rFonts w:ascii="Calibri" w:eastAsiaTheme="minorHAnsi" w:hAnsi="Calibri" w:cs="Calibri"/>
          <w:b/>
          <w:iCs/>
          <w:highlight w:val="green"/>
          <w:u w:val="single"/>
          <w:lang w:eastAsia="en-US"/>
        </w:rPr>
        <w:t>Iran</w:t>
      </w:r>
      <w:r w:rsidRPr="00F9334B">
        <w:rPr>
          <w:rFonts w:ascii="Calibri" w:eastAsiaTheme="minorHAnsi" w:hAnsi="Calibri" w:cs="Calibri"/>
          <w:highlight w:val="green"/>
          <w:u w:val="single"/>
          <w:lang w:eastAsia="en-US"/>
        </w:rPr>
        <w:t xml:space="preserve">, and </w:t>
      </w:r>
      <w:r w:rsidRPr="00F9334B">
        <w:rPr>
          <w:rFonts w:ascii="Calibri" w:eastAsiaTheme="minorHAnsi" w:hAnsi="Calibri" w:cs="Calibri"/>
          <w:b/>
          <w:iCs/>
          <w:highlight w:val="green"/>
          <w:u w:val="single"/>
          <w:lang w:eastAsia="en-US"/>
        </w:rPr>
        <w:t>No</w:t>
      </w:r>
      <w:r w:rsidRPr="00F9334B">
        <w:rPr>
          <w:rFonts w:ascii="Calibri" w:eastAsiaTheme="minorHAnsi" w:hAnsi="Calibri" w:cs="Calibri"/>
          <w:b/>
          <w:iCs/>
          <w:u w:val="single"/>
          <w:lang w:eastAsia="en-US"/>
        </w:rPr>
        <w:t xml:space="preserve">rth </w:t>
      </w:r>
      <w:r w:rsidRPr="00F9334B">
        <w:rPr>
          <w:rFonts w:ascii="Calibri" w:eastAsiaTheme="minorHAnsi" w:hAnsi="Calibri" w:cs="Calibri"/>
          <w:b/>
          <w:iCs/>
          <w:highlight w:val="green"/>
          <w:u w:val="single"/>
          <w:lang w:eastAsia="en-US"/>
        </w:rPr>
        <w:t>Ko</w:t>
      </w:r>
      <w:r w:rsidRPr="00F9334B">
        <w:rPr>
          <w:rFonts w:ascii="Calibri" w:eastAsiaTheme="minorHAnsi" w:hAnsi="Calibri" w:cs="Calibri"/>
          <w:b/>
          <w:iCs/>
          <w:u w:val="single"/>
          <w:lang w:eastAsia="en-US"/>
        </w:rPr>
        <w:t>rea</w:t>
      </w:r>
      <w:r w:rsidRPr="00F9334B">
        <w:rPr>
          <w:rFonts w:ascii="Calibri" w:eastAsiaTheme="minorHAnsi" w:hAnsi="Calibri" w:cs="Calibri"/>
          <w:sz w:val="12"/>
          <w:lang w:eastAsia="en-US"/>
        </w:rPr>
        <w:t xml:space="preserve">. Figure 1.2 shows the capability of modem unclassified space-based imaging. The capability of the classified systems is presumed to be significantly better, providing much more detail. </w:t>
      </w:r>
      <w:r w:rsidRPr="00F9334B">
        <w:rPr>
          <w:rFonts w:ascii="Calibri" w:eastAsiaTheme="minorHAnsi" w:hAnsi="Calibri" w:cs="Calibri"/>
          <w:highlight w:val="green"/>
          <w:u w:val="single"/>
          <w:lang w:eastAsia="en-US"/>
        </w:rPr>
        <w:t>Losing these</w:t>
      </w:r>
      <w:r w:rsidRPr="00F9334B">
        <w:rPr>
          <w:rFonts w:ascii="Calibri" w:eastAsiaTheme="minorHAnsi" w:hAnsi="Calibri" w:cs="Calibri"/>
          <w:u w:val="single"/>
          <w:lang w:eastAsia="en-US"/>
        </w:rPr>
        <w:t xml:space="preserve"> satellites </w:t>
      </w:r>
      <w:r w:rsidRPr="00F9334B">
        <w:rPr>
          <w:rFonts w:ascii="Calibri" w:eastAsiaTheme="minorHAnsi" w:hAnsi="Calibri" w:cs="Calibri"/>
          <w:highlight w:val="green"/>
          <w:u w:val="single"/>
          <w:lang w:eastAsia="en-US"/>
        </w:rPr>
        <w:t>would place</w:t>
      </w:r>
      <w:r w:rsidRPr="00F9334B">
        <w:rPr>
          <w:rFonts w:ascii="Calibri" w:eastAsiaTheme="minorHAnsi" w:hAnsi="Calibri" w:cs="Calibri"/>
          <w:u w:val="single"/>
          <w:lang w:eastAsia="en-US"/>
        </w:rPr>
        <w:t xml:space="preserve"> global </w:t>
      </w:r>
      <w:r w:rsidRPr="00F9334B">
        <w:rPr>
          <w:rFonts w:ascii="Calibri" w:eastAsiaTheme="minorHAnsi" w:hAnsi="Calibri" w:cs="Calibri"/>
          <w:highlight w:val="green"/>
          <w:u w:val="single"/>
          <w:lang w:eastAsia="en-US"/>
        </w:rPr>
        <w:t xml:space="preserve">militaries on </w:t>
      </w:r>
      <w:r w:rsidRPr="00F9334B">
        <w:rPr>
          <w:rFonts w:ascii="Calibri" w:eastAsiaTheme="minorHAnsi" w:hAnsi="Calibri" w:cs="Calibri"/>
          <w:b/>
          <w:iCs/>
          <w:highlight w:val="green"/>
          <w:u w:val="single"/>
          <w:lang w:eastAsia="en-US"/>
        </w:rPr>
        <w:t>high alert</w:t>
      </w:r>
      <w:r w:rsidRPr="00F9334B">
        <w:rPr>
          <w:rFonts w:ascii="Calibri" w:eastAsiaTheme="minorHAnsi" w:hAnsi="Calibri" w:cs="Calibri"/>
          <w:sz w:val="12"/>
          <w:lang w:eastAsia="en-US"/>
        </w:rPr>
        <w:t xml:space="preserve"> and have them operating, literally, in the blind. </w:t>
      </w:r>
      <w:r w:rsidRPr="00F9334B">
        <w:rPr>
          <w:rFonts w:ascii="Calibri" w:eastAsiaTheme="minorHAnsi" w:hAnsi="Calibri" w:cs="Calibri"/>
          <w:u w:val="single"/>
          <w:lang w:eastAsia="en-US"/>
        </w:rPr>
        <w:t xml:space="preserve">Our military would suddenly become vulnerable in other areas as well. </w:t>
      </w:r>
      <w:r w:rsidRPr="00F9334B">
        <w:rPr>
          <w:rFonts w:ascii="Calibri" w:eastAsiaTheme="minorHAnsi" w:hAnsi="Calibri" w:cs="Calibri"/>
          <w:highlight w:val="green"/>
          <w:u w:val="single"/>
          <w:lang w:eastAsia="en-US"/>
        </w:rPr>
        <w:t>GPS</w:t>
      </w:r>
      <w:r w:rsidRPr="00F9334B">
        <w:rPr>
          <w:rFonts w:ascii="Calibri" w:eastAsiaTheme="minorHAnsi" w:hAnsi="Calibri" w:cs="Calibri"/>
          <w:sz w:val="12"/>
          <w:lang w:eastAsia="en-US"/>
        </w:rPr>
        <w:t xml:space="preserve">, a network of 24-32 satellites in medium-Earth orbit, </w:t>
      </w:r>
      <w:r w:rsidRPr="00F9334B">
        <w:rPr>
          <w:rFonts w:ascii="Calibri" w:eastAsiaTheme="minorHAnsi" w:hAnsi="Calibri" w:cs="Calibri"/>
          <w:u w:val="single"/>
          <w:lang w:eastAsia="en-US"/>
        </w:rPr>
        <w:t xml:space="preserve">was developed to </w:t>
      </w:r>
      <w:r w:rsidRPr="00F9334B">
        <w:rPr>
          <w:rFonts w:ascii="Calibri" w:eastAsiaTheme="minorHAnsi" w:hAnsi="Calibri" w:cs="Calibri"/>
          <w:highlight w:val="green"/>
          <w:u w:val="single"/>
          <w:lang w:eastAsia="en-US"/>
        </w:rPr>
        <w:t>provide</w:t>
      </w:r>
      <w:r w:rsidRPr="00F9334B">
        <w:rPr>
          <w:rFonts w:ascii="Calibri" w:eastAsiaTheme="minorHAnsi" w:hAnsi="Calibri" w:cs="Calibri"/>
          <w:u w:val="single"/>
          <w:lang w:eastAsia="en-US"/>
        </w:rPr>
        <w:t xml:space="preserve"> precise position </w:t>
      </w:r>
      <w:r w:rsidRPr="00F9334B">
        <w:rPr>
          <w:rFonts w:ascii="Calibri" w:eastAsiaTheme="minorHAnsi" w:hAnsi="Calibri" w:cs="Calibri"/>
          <w:b/>
          <w:iCs/>
          <w:highlight w:val="green"/>
          <w:u w:val="single"/>
          <w:lang w:eastAsia="en-US"/>
        </w:rPr>
        <w:t>info</w:t>
      </w:r>
      <w:r w:rsidRPr="00F9334B">
        <w:rPr>
          <w:rFonts w:ascii="Calibri" w:eastAsiaTheme="minorHAnsi" w:hAnsi="Calibri" w:cs="Calibri"/>
          <w:u w:val="single"/>
          <w:lang w:eastAsia="en-US"/>
        </w:rPr>
        <w:t>rmation to the military, and it is now in common use by individuals and industry. The network</w:t>
      </w:r>
      <w:r w:rsidRPr="00F9334B">
        <w:rPr>
          <w:rFonts w:ascii="Calibri" w:eastAsiaTheme="minorHAnsi" w:hAnsi="Calibri" w:cs="Calibri"/>
          <w:sz w:val="12"/>
          <w:lang w:eastAsia="en-US"/>
        </w:rPr>
        <w:t xml:space="preserve">, which became fully operational in 1993, </w:t>
      </w:r>
      <w:r w:rsidRPr="00F9334B">
        <w:rPr>
          <w:rFonts w:ascii="Calibri" w:eastAsiaTheme="minorHAnsi" w:hAnsi="Calibri" w:cs="Calibri"/>
          <w:u w:val="single"/>
          <w:lang w:eastAsia="en-US"/>
        </w:rPr>
        <w:t>allows</w:t>
      </w:r>
      <w:r w:rsidRPr="00F9334B">
        <w:rPr>
          <w:rFonts w:ascii="Calibri" w:eastAsiaTheme="minorHAnsi" w:hAnsi="Calibri" w:cs="Calibri"/>
          <w:sz w:val="12"/>
          <w:lang w:eastAsia="en-US"/>
        </w:rPr>
        <w:t xml:space="preserve"> our </w:t>
      </w:r>
      <w:r w:rsidRPr="00F9334B">
        <w:rPr>
          <w:rFonts w:ascii="Calibri" w:eastAsiaTheme="minorHAnsi" w:hAnsi="Calibri" w:cs="Calibri"/>
          <w:u w:val="single"/>
          <w:lang w:eastAsia="en-US"/>
        </w:rPr>
        <w:t xml:space="preserve">armed forces to know their exact locations anywhere in the world. It is used to </w:t>
      </w:r>
      <w:r w:rsidRPr="00F9334B">
        <w:rPr>
          <w:rFonts w:ascii="Calibri" w:eastAsiaTheme="minorHAnsi" w:hAnsi="Calibri" w:cs="Calibri"/>
          <w:highlight w:val="green"/>
          <w:u w:val="single"/>
          <w:lang w:eastAsia="en-US"/>
        </w:rPr>
        <w:t>guide bombs</w:t>
      </w:r>
      <w:r w:rsidRPr="00F9334B">
        <w:rPr>
          <w:rFonts w:ascii="Calibri" w:eastAsiaTheme="minorHAnsi" w:hAnsi="Calibri" w:cs="Calibri"/>
          <w:u w:val="single"/>
          <w:lang w:eastAsia="en-US"/>
        </w:rPr>
        <w:t xml:space="preserve"> to</w:t>
      </w:r>
      <w:r w:rsidRPr="00F9334B">
        <w:rPr>
          <w:rFonts w:ascii="Calibri" w:eastAsiaTheme="minorHAnsi" w:hAnsi="Calibri" w:cs="Calibri"/>
          <w:sz w:val="12"/>
          <w:lang w:eastAsia="en-US"/>
        </w:rPr>
        <w:t xml:space="preserve"> their </w:t>
      </w:r>
      <w:r w:rsidRPr="00F9334B">
        <w:rPr>
          <w:rFonts w:ascii="Calibri" w:eastAsiaTheme="minorHAnsi" w:hAnsi="Calibri" w:cs="Calibri"/>
          <w:u w:val="single"/>
          <w:lang w:eastAsia="en-US"/>
        </w:rPr>
        <w:t>targets with unprecedented accuracy</w:t>
      </w:r>
      <w:r w:rsidRPr="00F9334B">
        <w:rPr>
          <w:rFonts w:ascii="Calibri" w:eastAsiaTheme="minorHAnsi" w:hAnsi="Calibri" w:cs="Calibri"/>
          <w:sz w:val="12"/>
          <w:lang w:eastAsia="en-US"/>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F9334B">
        <w:rPr>
          <w:rFonts w:ascii="Calibri" w:eastAsiaTheme="minorHAnsi" w:hAnsi="Calibri" w:cs="Calibri"/>
          <w:u w:val="single"/>
          <w:lang w:eastAsia="en-US"/>
        </w:rPr>
        <w:t xml:space="preserve">It allows soldiers to </w:t>
      </w:r>
      <w:r w:rsidRPr="00F9334B">
        <w:rPr>
          <w:rFonts w:ascii="Calibri" w:eastAsiaTheme="minorHAnsi" w:hAnsi="Calibri" w:cs="Calibri"/>
          <w:highlight w:val="green"/>
          <w:u w:val="single"/>
          <w:lang w:eastAsia="en-US"/>
        </w:rPr>
        <w:t>navigate</w:t>
      </w:r>
      <w:r w:rsidRPr="00F9334B">
        <w:rPr>
          <w:rFonts w:ascii="Calibri" w:eastAsiaTheme="minorHAnsi" w:hAnsi="Calibri" w:cs="Calibri"/>
          <w:u w:val="single"/>
          <w:lang w:eastAsia="en-US"/>
        </w:rPr>
        <w:t xml:space="preserve"> in the dark or in adverse </w:t>
      </w:r>
      <w:r w:rsidRPr="00F9334B">
        <w:rPr>
          <w:rFonts w:ascii="Calibri" w:eastAsiaTheme="minorHAnsi" w:hAnsi="Calibri" w:cs="Calibri"/>
          <w:highlight w:val="green"/>
          <w:u w:val="single"/>
          <w:lang w:eastAsia="en-US"/>
        </w:rPr>
        <w:t>weather</w:t>
      </w:r>
      <w:r w:rsidRPr="00F9334B">
        <w:rPr>
          <w:rFonts w:ascii="Calibri" w:eastAsiaTheme="minorHAnsi" w:hAnsi="Calibri" w:cs="Calibri"/>
          <w:u w:val="single"/>
          <w:lang w:eastAsia="en-US"/>
        </w:rPr>
        <w:t xml:space="preserve"> or sandstorms. </w:t>
      </w:r>
      <w:r w:rsidRPr="00F9334B">
        <w:rPr>
          <w:rFonts w:ascii="Calibri" w:eastAsiaTheme="minorHAnsi" w:hAnsi="Calibri" w:cs="Calibri"/>
          <w:highlight w:val="green"/>
          <w:u w:val="single"/>
          <w:lang w:eastAsia="en-US"/>
        </w:rPr>
        <w:t>Without</w:t>
      </w:r>
      <w:r w:rsidRPr="00F9334B">
        <w:rPr>
          <w:rFonts w:ascii="Calibri" w:eastAsiaTheme="minorHAnsi" w:hAnsi="Calibri" w:cs="Calibri"/>
          <w:u w:val="single"/>
          <w:lang w:eastAsia="en-US"/>
        </w:rPr>
        <w:t xml:space="preserve"> GPS, our </w:t>
      </w:r>
      <w:r w:rsidRPr="00F9334B">
        <w:rPr>
          <w:rFonts w:ascii="Calibri" w:eastAsiaTheme="minorHAnsi" w:hAnsi="Calibri" w:cs="Calibri"/>
          <w:b/>
          <w:iCs/>
          <w:highlight w:val="green"/>
          <w:u w:val="single"/>
          <w:lang w:eastAsia="en-US"/>
        </w:rPr>
        <w:t>military advantage</w:t>
      </w:r>
      <w:r w:rsidRPr="00F9334B">
        <w:rPr>
          <w:rFonts w:ascii="Calibri" w:eastAsiaTheme="minorHAnsi" w:hAnsi="Calibri" w:cs="Calibri"/>
          <w:u w:val="single"/>
          <w:lang w:eastAsia="en-US"/>
        </w:rPr>
        <w:t xml:space="preserve"> over</w:t>
      </w:r>
      <w:r w:rsidRPr="00F9334B">
        <w:rPr>
          <w:rFonts w:ascii="Calibri" w:eastAsiaTheme="minorHAnsi" w:hAnsi="Calibri" w:cs="Calibri"/>
          <w:sz w:val="12"/>
          <w:lang w:eastAsia="en-US"/>
        </w:rPr>
        <w:t xml:space="preserve"> potential </w:t>
      </w:r>
      <w:r w:rsidRPr="00F9334B">
        <w:rPr>
          <w:rFonts w:ascii="Calibri" w:eastAsiaTheme="minorHAnsi" w:hAnsi="Calibri" w:cs="Calibri"/>
          <w:u w:val="single"/>
          <w:lang w:eastAsia="en-US"/>
        </w:rPr>
        <w:t xml:space="preserve">adversaries </w:t>
      </w:r>
      <w:r w:rsidRPr="00F9334B">
        <w:rPr>
          <w:rFonts w:ascii="Calibri" w:eastAsiaTheme="minorHAnsi" w:hAnsi="Calibri" w:cs="Calibri"/>
          <w:highlight w:val="green"/>
          <w:u w:val="single"/>
          <w:lang w:eastAsia="en-US"/>
        </w:rPr>
        <w:t>would be</w:t>
      </w:r>
      <w:r w:rsidRPr="00F9334B">
        <w:rPr>
          <w:rFonts w:ascii="Calibri" w:eastAsiaTheme="minorHAnsi" w:hAnsi="Calibri" w:cs="Calibri"/>
          <w:sz w:val="12"/>
          <w:lang w:eastAsia="en-US"/>
        </w:rPr>
        <w:t xml:space="preserve"> dramatically reduced or </w:t>
      </w:r>
      <w:r w:rsidRPr="00F9334B">
        <w:rPr>
          <w:rFonts w:ascii="Calibri" w:eastAsiaTheme="minorHAnsi" w:hAnsi="Calibri" w:cs="Calibri"/>
          <w:b/>
          <w:iCs/>
          <w:highlight w:val="green"/>
          <w:u w:val="single"/>
          <w:lang w:eastAsia="en-US"/>
        </w:rPr>
        <w:t>eliminated</w:t>
      </w:r>
      <w:r w:rsidRPr="00F9334B">
        <w:rPr>
          <w:rFonts w:ascii="Calibri" w:eastAsiaTheme="minorHAnsi" w:hAnsi="Calibri" w:cs="Calibri"/>
          <w:sz w:val="12"/>
          <w:lang w:eastAsia="en-US"/>
        </w:rPr>
        <w:t>.</w:t>
      </w:r>
    </w:p>
    <w:p w14:paraId="68537EEC" w14:textId="77777777" w:rsidR="00F9334B" w:rsidRPr="00F9334B" w:rsidRDefault="00F9334B" w:rsidP="00F9334B">
      <w:pPr>
        <w:rPr>
          <w:rFonts w:ascii="Calibri" w:eastAsiaTheme="minorHAnsi" w:hAnsi="Calibri" w:cs="Calibri"/>
          <w:lang w:eastAsia="en-US"/>
        </w:rPr>
      </w:pPr>
    </w:p>
    <w:p w14:paraId="66390584"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Independently, collisions with Russian nuclear powered spacecraft radiate the globe.</w:t>
      </w:r>
    </w:p>
    <w:p w14:paraId="3495745E" w14:textId="77777777" w:rsidR="00F9334B" w:rsidRPr="00F9334B" w:rsidRDefault="00F9334B" w:rsidP="00F9334B">
      <w:pPr>
        <w:rPr>
          <w:rFonts w:ascii="Calibri" w:eastAsiaTheme="minorHAnsi" w:hAnsi="Calibri" w:cs="Calibri"/>
          <w:lang w:eastAsia="en-US"/>
        </w:rPr>
      </w:pPr>
      <w:r w:rsidRPr="00F9334B">
        <w:rPr>
          <w:rFonts w:ascii="Calibri" w:eastAsiaTheme="minorHAnsi" w:hAnsi="Calibri" w:cs="Calibri"/>
          <w:lang w:eastAsia="en-US"/>
        </w:rPr>
        <w:t xml:space="preserve">Yuri </w:t>
      </w:r>
      <w:r w:rsidRPr="00F9334B">
        <w:rPr>
          <w:rFonts w:ascii="Calibri" w:eastAsiaTheme="minorHAnsi" w:hAnsi="Calibri" w:cs="Calibri"/>
          <w:b/>
          <w:bCs/>
          <w:sz w:val="26"/>
          <w:lang w:eastAsia="en-US"/>
        </w:rPr>
        <w:t>Zaitsev</w:t>
      </w:r>
      <w:r w:rsidRPr="00F9334B">
        <w:rPr>
          <w:rFonts w:ascii="Calibri" w:eastAsiaTheme="minorHAnsi" w:hAnsi="Calibri" w:cs="Calibri"/>
          <w:lang w:eastAsia="en-US"/>
        </w:rPr>
        <w:t xml:space="preserve">, academic adviser with the Russian Academy of Engineering Sciences, </w:t>
      </w:r>
      <w:r w:rsidRPr="00F9334B">
        <w:rPr>
          <w:rFonts w:ascii="Calibri" w:eastAsiaTheme="minorHAnsi" w:hAnsi="Calibri" w:cs="Calibri"/>
          <w:b/>
          <w:bCs/>
          <w:sz w:val="26"/>
          <w:lang w:eastAsia="en-US"/>
        </w:rPr>
        <w:t>‘9</w:t>
      </w:r>
      <w:r w:rsidRPr="00F9334B">
        <w:rPr>
          <w:rFonts w:ascii="Calibri" w:eastAsiaTheme="minorHAnsi" w:hAnsi="Calibri" w:cs="Calibri"/>
          <w:lang w:eastAsia="en-US"/>
        </w:rPr>
        <w:t>, “Russia to develop nuclear-powered spacecraft for Mars mission” http://en.rian.ru/analysis/20091111/156797969.html</w:t>
      </w:r>
    </w:p>
    <w:p w14:paraId="649E04B3" w14:textId="77777777" w:rsidR="00F9334B" w:rsidRPr="00F9334B" w:rsidRDefault="00F9334B" w:rsidP="00F9334B">
      <w:pPr>
        <w:rPr>
          <w:rFonts w:ascii="Calibri" w:eastAsiaTheme="minorHAnsi" w:hAnsi="Calibri" w:cs="Calibri"/>
          <w:lang w:eastAsia="en-US"/>
        </w:rPr>
      </w:pPr>
      <w:r w:rsidRPr="00F9334B">
        <w:rPr>
          <w:rFonts w:ascii="Calibri" w:eastAsiaTheme="minorHAnsi" w:hAnsi="Calibri" w:cs="Calibri"/>
          <w:lang w:eastAsia="en-US"/>
        </w:rPr>
        <w:t xml:space="preserve">Soviet and U.S. nuclear </w:t>
      </w:r>
      <w:r w:rsidRPr="00F9334B">
        <w:rPr>
          <w:rFonts w:ascii="Calibri" w:eastAsiaTheme="minorHAnsi" w:hAnsi="Calibri" w:cs="Calibri"/>
          <w:u w:val="single"/>
          <w:lang w:eastAsia="en-US"/>
        </w:rPr>
        <w:t>spacecraft programs were marred by</w:t>
      </w:r>
      <w:r w:rsidRPr="00F9334B">
        <w:rPr>
          <w:rFonts w:ascii="Calibri" w:eastAsiaTheme="minorHAnsi" w:hAnsi="Calibri" w:cs="Calibri"/>
          <w:lang w:eastAsia="en-US"/>
        </w:rPr>
        <w:t xml:space="preserve"> a number of </w:t>
      </w:r>
      <w:r w:rsidRPr="00F9334B">
        <w:rPr>
          <w:rFonts w:ascii="Calibri" w:eastAsiaTheme="minorHAnsi" w:hAnsi="Calibri" w:cs="Calibri"/>
          <w:u w:val="single"/>
          <w:lang w:eastAsia="en-US"/>
        </w:rPr>
        <w:t>accidents</w:t>
      </w:r>
      <w:r w:rsidRPr="00F9334B">
        <w:rPr>
          <w:rFonts w:ascii="Calibri" w:eastAsiaTheme="minorHAnsi" w:hAnsi="Calibri" w:cs="Calibri"/>
          <w:lang w:eastAsia="en-US"/>
        </w:rPr>
        <w:t xml:space="preserve">. In April 1964, </w:t>
      </w:r>
      <w:r w:rsidRPr="00F9334B">
        <w:rPr>
          <w:rFonts w:ascii="Calibri" w:eastAsiaTheme="minorHAnsi" w:hAnsi="Calibri" w:cs="Calibri"/>
          <w:u w:val="single"/>
          <w:lang w:eastAsia="en-US"/>
        </w:rPr>
        <w:t>a U.S. Navy Transit navigation satellite with a radio-isotopic generator onboard failed to reach orbit and disintegrated in the atmosphere</w:t>
      </w:r>
      <w:r w:rsidRPr="00F9334B">
        <w:rPr>
          <w:rFonts w:ascii="Calibri" w:eastAsiaTheme="minorHAnsi" w:hAnsi="Calibri" w:cs="Calibri"/>
          <w:lang w:eastAsia="en-US"/>
        </w:rPr>
        <w:t xml:space="preserve">, spewing out over 950 grams of plutonium-238. </w:t>
      </w:r>
      <w:r w:rsidRPr="00F9334B">
        <w:rPr>
          <w:rFonts w:ascii="Calibri" w:eastAsiaTheme="minorHAnsi" w:hAnsi="Calibri" w:cs="Calibri"/>
          <w:u w:val="single"/>
          <w:lang w:eastAsia="en-US"/>
        </w:rPr>
        <w:t xml:space="preserve">This was more than the total amount of plutonium released during all nuclear explosions by 1964. </w:t>
      </w:r>
      <w:r w:rsidRPr="00F9334B">
        <w:rPr>
          <w:rFonts w:ascii="Calibri" w:eastAsiaTheme="minorHAnsi" w:hAnsi="Calibri" w:cs="Calibri"/>
          <w:lang w:eastAsia="en-US"/>
        </w:rPr>
        <w:t xml:space="preserve">In January 1978, </w:t>
      </w:r>
      <w:r w:rsidRPr="00F9334B">
        <w:rPr>
          <w:rFonts w:ascii="Calibri" w:eastAsiaTheme="minorHAnsi" w:hAnsi="Calibri" w:cs="Calibri"/>
          <w:u w:val="single"/>
          <w:lang w:eastAsia="en-US"/>
        </w:rPr>
        <w:t>Kosmos-954,</w:t>
      </w:r>
      <w:r w:rsidRPr="00F9334B">
        <w:rPr>
          <w:rFonts w:ascii="Calibri" w:eastAsiaTheme="minorHAnsi" w:hAnsi="Calibri" w:cs="Calibri"/>
          <w:lang w:eastAsia="en-US"/>
        </w:rPr>
        <w:t xml:space="preserve"> a Soviet Radar Ocean Reconnaissance Satellite (RORSAT) with a nuclear reactor onboard reentered the atmosphere, after the satellite's reactor core failed to separate and boost it into a nuclear-safe orbit, </w:t>
      </w:r>
      <w:r w:rsidRPr="00F9334B">
        <w:rPr>
          <w:rFonts w:ascii="Calibri" w:eastAsiaTheme="minorHAnsi" w:hAnsi="Calibri" w:cs="Calibri"/>
          <w:u w:val="single"/>
          <w:lang w:eastAsia="en-US"/>
        </w:rPr>
        <w:t xml:space="preserve">and fell in Canada, contaminating 100,000 sq. km. of its territory. </w:t>
      </w:r>
      <w:r w:rsidRPr="00F9334B">
        <w:rPr>
          <w:rFonts w:ascii="Calibri" w:eastAsiaTheme="minorHAnsi" w:hAnsi="Calibri" w:cs="Calibri"/>
          <w:lang w:eastAsia="en-US"/>
        </w:rPr>
        <w:t xml:space="preserve">In February 1983, </w:t>
      </w:r>
      <w:r w:rsidRPr="00F9334B">
        <w:rPr>
          <w:rFonts w:ascii="Calibri" w:eastAsiaTheme="minorHAnsi" w:hAnsi="Calibri" w:cs="Calibri"/>
          <w:u w:val="single"/>
          <w:lang w:eastAsia="en-US"/>
        </w:rPr>
        <w:t xml:space="preserve">the nuclear-powered Soviet satellite Kosmos-1402 went down in the South Atlantic. </w:t>
      </w:r>
      <w:r w:rsidRPr="00F9334B">
        <w:rPr>
          <w:rFonts w:ascii="Calibri" w:eastAsiaTheme="minorHAnsi" w:hAnsi="Calibri" w:cs="Calibri"/>
          <w:lang w:eastAsia="en-US"/>
        </w:rPr>
        <w:t xml:space="preserve">The most serious threat involved Cassini-Huygens, a joint NASA/European Space Agency/Italian Space Agency robotic spacecraft mission currently studying the planet Saturn and its many natural satellites, that was launched on October 15, 1997 and which made a gravitational-assist flyby of the Earth on August 18, 1999. The spacecraft, which had a nuclear reactor with 32.7 kg of plutonium-238, passed only 500 km above the Earth. Up to </w:t>
      </w:r>
      <w:r w:rsidRPr="00F9334B">
        <w:rPr>
          <w:rFonts w:ascii="Calibri" w:eastAsiaTheme="minorHAnsi" w:hAnsi="Calibri" w:cs="Calibri"/>
          <w:b/>
          <w:iCs/>
          <w:highlight w:val="green"/>
          <w:u w:val="single"/>
          <w:lang w:eastAsia="en-US"/>
        </w:rPr>
        <w:t xml:space="preserve">five billion people could have got radiation </w:t>
      </w:r>
      <w:r w:rsidRPr="00F9334B">
        <w:rPr>
          <w:rFonts w:ascii="Calibri" w:eastAsiaTheme="minorHAnsi" w:hAnsi="Calibri" w:cs="Calibri"/>
          <w:b/>
          <w:iCs/>
          <w:u w:val="single"/>
          <w:lang w:eastAsia="en-US"/>
        </w:rPr>
        <w:t xml:space="preserve">poisoning had the spacecraft plunged into the atmosphere. </w:t>
      </w:r>
      <w:r w:rsidRPr="00F9334B">
        <w:rPr>
          <w:rFonts w:ascii="Calibri" w:eastAsiaTheme="minorHAnsi" w:hAnsi="Calibri" w:cs="Calibri"/>
          <w:lang w:eastAsia="en-US"/>
        </w:rPr>
        <w:t xml:space="preserve">On February 10, 2009, </w:t>
      </w:r>
      <w:r w:rsidRPr="00F9334B">
        <w:rPr>
          <w:rFonts w:ascii="Calibri" w:eastAsiaTheme="minorHAnsi" w:hAnsi="Calibri" w:cs="Calibri"/>
          <w:u w:val="single"/>
          <w:lang w:eastAsia="en-US"/>
        </w:rPr>
        <w:t>the Iridium-33 telecommunications satellite owned by U.S. company Iridium Satellite LLC and its defunct Russian equivalent, the Kosmos-2251 with a nuclear propulsion unit, collided over northern Siberia</w:t>
      </w:r>
      <w:r w:rsidRPr="00F9334B">
        <w:rPr>
          <w:rFonts w:ascii="Calibri" w:eastAsiaTheme="minorHAnsi" w:hAnsi="Calibri" w:cs="Calibri"/>
          <w:lang w:eastAsia="en-US"/>
        </w:rPr>
        <w:t xml:space="preserve">. This resulted in potentially hazardous space debris. At present, </w:t>
      </w:r>
      <w:r w:rsidRPr="00F9334B">
        <w:rPr>
          <w:rFonts w:ascii="Calibri" w:eastAsiaTheme="minorHAnsi" w:hAnsi="Calibri" w:cs="Calibri"/>
          <w:b/>
          <w:iCs/>
          <w:highlight w:val="green"/>
          <w:u w:val="single"/>
          <w:lang w:eastAsia="en-US"/>
        </w:rPr>
        <w:t>30 Russian</w:t>
      </w:r>
      <w:r w:rsidRPr="00F9334B">
        <w:rPr>
          <w:rFonts w:ascii="Calibri" w:eastAsiaTheme="minorHAnsi" w:hAnsi="Calibri" w:cs="Calibri"/>
          <w:highlight w:val="green"/>
          <w:lang w:eastAsia="en-US"/>
        </w:rPr>
        <w:t xml:space="preserve"> </w:t>
      </w:r>
      <w:r w:rsidRPr="00F9334B">
        <w:rPr>
          <w:rFonts w:ascii="Calibri" w:eastAsiaTheme="minorHAnsi" w:hAnsi="Calibri" w:cs="Calibri"/>
          <w:highlight w:val="green"/>
          <w:u w:val="single"/>
          <w:lang w:eastAsia="en-US"/>
        </w:rPr>
        <w:t xml:space="preserve">and </w:t>
      </w:r>
      <w:r w:rsidRPr="00F9334B">
        <w:rPr>
          <w:rFonts w:ascii="Calibri" w:eastAsiaTheme="minorHAnsi" w:hAnsi="Calibri" w:cs="Calibri"/>
          <w:b/>
          <w:iCs/>
          <w:highlight w:val="green"/>
          <w:u w:val="single"/>
          <w:lang w:eastAsia="en-US"/>
        </w:rPr>
        <w:t>seven U.S. spacecraft</w:t>
      </w:r>
      <w:r w:rsidRPr="00F9334B">
        <w:rPr>
          <w:rFonts w:ascii="Calibri" w:eastAsiaTheme="minorHAnsi" w:hAnsi="Calibri" w:cs="Calibri"/>
          <w:highlight w:val="green"/>
          <w:lang w:eastAsia="en-US"/>
        </w:rPr>
        <w:t xml:space="preserve"> </w:t>
      </w:r>
      <w:r w:rsidRPr="00F9334B">
        <w:rPr>
          <w:rFonts w:ascii="Calibri" w:eastAsiaTheme="minorHAnsi" w:hAnsi="Calibri" w:cs="Calibri"/>
          <w:highlight w:val="green"/>
          <w:u w:val="single"/>
          <w:lang w:eastAsia="en-US"/>
        </w:rPr>
        <w:t>with nuclear systems onboard</w:t>
      </w:r>
      <w:r w:rsidRPr="00F9334B">
        <w:rPr>
          <w:rFonts w:ascii="Calibri" w:eastAsiaTheme="minorHAnsi" w:hAnsi="Calibri" w:cs="Calibri"/>
          <w:u w:val="single"/>
          <w:lang w:eastAsia="en-US"/>
        </w:rPr>
        <w:t xml:space="preserve"> </w:t>
      </w:r>
      <w:r w:rsidRPr="00F9334B">
        <w:rPr>
          <w:rFonts w:ascii="Calibri" w:eastAsiaTheme="minorHAnsi" w:hAnsi="Calibri" w:cs="Calibri"/>
          <w:highlight w:val="green"/>
          <w:u w:val="single"/>
          <w:lang w:eastAsia="en-US"/>
        </w:rPr>
        <w:t>are orbiting</w:t>
      </w:r>
      <w:r w:rsidRPr="00F9334B">
        <w:rPr>
          <w:rFonts w:ascii="Calibri" w:eastAsiaTheme="minorHAnsi" w:hAnsi="Calibri" w:cs="Calibri"/>
          <w:u w:val="single"/>
          <w:lang w:eastAsia="en-US"/>
        </w:rPr>
        <w:t xml:space="preserve"> the earth at 800-1,100-km altitudes, where </w:t>
      </w:r>
      <w:r w:rsidRPr="00F9334B">
        <w:rPr>
          <w:rFonts w:ascii="Calibri" w:eastAsiaTheme="minorHAnsi" w:hAnsi="Calibri" w:cs="Calibri"/>
          <w:b/>
          <w:iCs/>
          <w:highlight w:val="green"/>
          <w:u w:val="single"/>
          <w:lang w:eastAsia="en-US"/>
        </w:rPr>
        <w:t>similar collisions can take place</w:t>
      </w:r>
      <w:r w:rsidRPr="00F9334B">
        <w:rPr>
          <w:rFonts w:ascii="Calibri" w:eastAsiaTheme="minorHAnsi" w:hAnsi="Calibri" w:cs="Calibri"/>
          <w:highlight w:val="green"/>
          <w:u w:val="single"/>
          <w:lang w:eastAsia="en-US"/>
        </w:rPr>
        <w:t xml:space="preserve">. This makes up for about </w:t>
      </w:r>
      <w:r w:rsidRPr="00F9334B">
        <w:rPr>
          <w:rFonts w:ascii="Calibri" w:eastAsiaTheme="minorHAnsi" w:hAnsi="Calibri" w:cs="Calibri"/>
          <w:b/>
          <w:iCs/>
          <w:highlight w:val="green"/>
          <w:u w:val="single"/>
          <w:lang w:eastAsia="en-US"/>
        </w:rPr>
        <w:t>40 "potential nuclear explosions</w:t>
      </w:r>
      <w:r w:rsidRPr="00F9334B">
        <w:rPr>
          <w:rFonts w:ascii="Calibri" w:eastAsiaTheme="minorHAnsi" w:hAnsi="Calibri" w:cs="Calibri"/>
          <w:highlight w:val="green"/>
          <w:lang w:eastAsia="en-US"/>
        </w:rPr>
        <w:t>."</w:t>
      </w:r>
      <w:r w:rsidRPr="00F9334B">
        <w:rPr>
          <w:rFonts w:ascii="Calibri" w:eastAsiaTheme="minorHAnsi" w:hAnsi="Calibri" w:cs="Calibri"/>
          <w:lang w:eastAsia="en-US"/>
        </w:rPr>
        <w:t xml:space="preserve"> </w:t>
      </w:r>
      <w:r w:rsidRPr="00F9334B">
        <w:rPr>
          <w:rFonts w:ascii="Calibri" w:eastAsiaTheme="minorHAnsi" w:hAnsi="Calibri" w:cs="Calibri"/>
          <w:highlight w:val="green"/>
          <w:u w:val="single"/>
          <w:lang w:eastAsia="en-US"/>
        </w:rPr>
        <w:t xml:space="preserve">If </w:t>
      </w:r>
      <w:r w:rsidRPr="00F9334B">
        <w:rPr>
          <w:rFonts w:ascii="Calibri" w:eastAsiaTheme="minorHAnsi" w:hAnsi="Calibri" w:cs="Calibri"/>
          <w:u w:val="single"/>
          <w:lang w:eastAsia="en-US"/>
        </w:rPr>
        <w:t xml:space="preserve">any of </w:t>
      </w:r>
      <w:r w:rsidRPr="00F9334B">
        <w:rPr>
          <w:rFonts w:ascii="Calibri" w:eastAsiaTheme="minorHAnsi" w:hAnsi="Calibri" w:cs="Calibri"/>
          <w:highlight w:val="green"/>
          <w:u w:val="single"/>
          <w:lang w:eastAsia="en-US"/>
        </w:rPr>
        <w:t>these satellites hit</w:t>
      </w:r>
      <w:r w:rsidRPr="00F9334B">
        <w:rPr>
          <w:rFonts w:ascii="Calibri" w:eastAsiaTheme="minorHAnsi" w:hAnsi="Calibri" w:cs="Calibri"/>
          <w:u w:val="single"/>
          <w:lang w:eastAsia="en-US"/>
        </w:rPr>
        <w:t xml:space="preserve">s a fragment of </w:t>
      </w:r>
      <w:r w:rsidRPr="00F9334B">
        <w:rPr>
          <w:rFonts w:ascii="Calibri" w:eastAsiaTheme="minorHAnsi" w:hAnsi="Calibri" w:cs="Calibri"/>
          <w:highlight w:val="green"/>
          <w:u w:val="single"/>
          <w:lang w:eastAsia="en-US"/>
        </w:rPr>
        <w:t>space junk, it will</w:t>
      </w:r>
      <w:r w:rsidRPr="00F9334B">
        <w:rPr>
          <w:rFonts w:ascii="Calibri" w:eastAsiaTheme="minorHAnsi" w:hAnsi="Calibri" w:cs="Calibri"/>
          <w:u w:val="single"/>
          <w:lang w:eastAsia="en-US"/>
        </w:rPr>
        <w:t xml:space="preserve"> slow down and eventually </w:t>
      </w:r>
      <w:r w:rsidRPr="00F9334B">
        <w:rPr>
          <w:rFonts w:ascii="Calibri" w:eastAsiaTheme="minorHAnsi" w:hAnsi="Calibri" w:cs="Calibri"/>
          <w:b/>
          <w:iCs/>
          <w:u w:val="single"/>
          <w:lang w:eastAsia="en-US"/>
        </w:rPr>
        <w:t>re-</w:t>
      </w:r>
      <w:r w:rsidRPr="00F9334B">
        <w:rPr>
          <w:rFonts w:ascii="Calibri" w:eastAsiaTheme="minorHAnsi" w:hAnsi="Calibri" w:cs="Calibri"/>
          <w:b/>
          <w:iCs/>
          <w:highlight w:val="green"/>
          <w:u w:val="single"/>
          <w:lang w:eastAsia="en-US"/>
        </w:rPr>
        <w:t>enter the atmosphere</w:t>
      </w:r>
      <w:r w:rsidRPr="00F9334B">
        <w:rPr>
          <w:rFonts w:ascii="Calibri" w:eastAsiaTheme="minorHAnsi" w:hAnsi="Calibri" w:cs="Calibri"/>
          <w:highlight w:val="green"/>
          <w:lang w:eastAsia="en-US"/>
        </w:rPr>
        <w:t xml:space="preserve">, </w:t>
      </w:r>
      <w:r w:rsidRPr="00F9334B">
        <w:rPr>
          <w:rFonts w:ascii="Calibri" w:eastAsiaTheme="minorHAnsi" w:hAnsi="Calibri" w:cs="Calibri"/>
          <w:highlight w:val="green"/>
          <w:u w:val="single"/>
          <w:lang w:eastAsia="en-US"/>
        </w:rPr>
        <w:t>spewing radiation</w:t>
      </w:r>
      <w:r w:rsidRPr="00F9334B">
        <w:rPr>
          <w:rFonts w:ascii="Calibri" w:eastAsiaTheme="minorHAnsi" w:hAnsi="Calibri" w:cs="Calibri"/>
          <w:u w:val="single"/>
          <w:lang w:eastAsia="en-US"/>
        </w:rPr>
        <w:t xml:space="preserve"> above the Earth and on its surface</w:t>
      </w:r>
      <w:r w:rsidRPr="00F9334B">
        <w:rPr>
          <w:rFonts w:ascii="Calibri" w:eastAsiaTheme="minorHAnsi" w:hAnsi="Calibri" w:cs="Calibri"/>
          <w:lang w:eastAsia="en-US"/>
        </w:rPr>
        <w:t>.</w:t>
      </w:r>
    </w:p>
    <w:p w14:paraId="1D273CF8" w14:textId="77777777" w:rsidR="00F9334B" w:rsidRPr="00F9334B" w:rsidRDefault="00F9334B" w:rsidP="00F9334B">
      <w:pPr>
        <w:rPr>
          <w:rFonts w:ascii="Calibri" w:eastAsiaTheme="minorHAnsi" w:hAnsi="Calibri" w:cs="Calibri"/>
          <w:lang w:eastAsia="en-US"/>
        </w:rPr>
      </w:pPr>
    </w:p>
    <w:p w14:paraId="055AA5D4"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 xml:space="preserve">Recent comprehensive studies show mitigation efforts fail- megaconstellations will irreparably damage astronomy </w:t>
      </w:r>
    </w:p>
    <w:p w14:paraId="01985E2E" w14:textId="77777777" w:rsidR="00F9334B" w:rsidRPr="00F9334B" w:rsidRDefault="00F9334B" w:rsidP="00F9334B">
      <w:pPr>
        <w:rPr>
          <w:rFonts w:ascii="Calibri" w:eastAsiaTheme="minorHAnsi" w:hAnsi="Calibri" w:cs="Calibri"/>
          <w:b/>
          <w:bCs/>
          <w:sz w:val="26"/>
          <w:lang w:eastAsia="en-US"/>
        </w:rPr>
      </w:pPr>
      <w:r w:rsidRPr="00F9334B">
        <w:rPr>
          <w:rFonts w:ascii="Calibri" w:eastAsiaTheme="minorHAnsi" w:hAnsi="Calibri" w:cs="Calibri"/>
          <w:b/>
          <w:bCs/>
          <w:sz w:val="26"/>
          <w:lang w:eastAsia="en-US"/>
        </w:rPr>
        <w:t xml:space="preserve">Sutter, PhD, 10-6-21 </w:t>
      </w:r>
    </w:p>
    <w:p w14:paraId="4D61CBF9"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(Paul M. Sutter is an astrophysicist at SUNY Stony Brook and the Flatiron Institute in New York City. Paul received his PhD in Physics from the University of Illinois at Urbana-Champaign in 2011, and spent three years at the Paris Institute of Astrophysics https://www.space.com/megaconstellations-could-destroy-astronomy-no-easy-fix)</w:t>
      </w:r>
    </w:p>
    <w:p w14:paraId="3BDAF151"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 xml:space="preserve">Over the next few years, </w:t>
      </w:r>
      <w:r w:rsidRPr="00F9334B">
        <w:rPr>
          <w:rFonts w:ascii="Calibri" w:eastAsiaTheme="minorHAnsi" w:hAnsi="Calibri" w:cs="Calibri"/>
          <w:u w:val="single"/>
          <w:lang w:eastAsia="en-US"/>
        </w:rPr>
        <w:t xml:space="preserve">companies across the world are planning to launch tens of thousands of </w:t>
      </w:r>
      <w:r w:rsidRPr="00F9334B">
        <w:rPr>
          <w:rFonts w:ascii="Calibri" w:eastAsiaTheme="minorHAnsi" w:hAnsi="Calibri" w:cs="Calibri"/>
          <w:highlight w:val="green"/>
          <w:u w:val="single"/>
          <w:lang w:eastAsia="en-US"/>
        </w:rPr>
        <w:t>satellites</w:t>
      </w:r>
      <w:r w:rsidRPr="00F9334B">
        <w:rPr>
          <w:rFonts w:ascii="Calibri" w:eastAsiaTheme="minorHAnsi" w:hAnsi="Calibri" w:cs="Calibri"/>
          <w:u w:val="single"/>
          <w:lang w:eastAsia="en-US"/>
        </w:rPr>
        <w:t xml:space="preserve"> into orbit to provide global high-speed internet</w:t>
      </w:r>
      <w:r w:rsidRPr="00F9334B">
        <w:rPr>
          <w:rFonts w:ascii="Calibri" w:eastAsiaTheme="minorHAnsi" w:hAnsi="Calibri" w:cs="Calibri"/>
          <w:sz w:val="16"/>
          <w:lang w:eastAsia="en-US"/>
        </w:rPr>
        <w:t xml:space="preserve"> access. But </w:t>
      </w:r>
      <w:r w:rsidRPr="00F9334B">
        <w:rPr>
          <w:rFonts w:ascii="Calibri" w:eastAsiaTheme="minorHAnsi" w:hAnsi="Calibri" w:cs="Calibri"/>
          <w:u w:val="single"/>
          <w:lang w:eastAsia="en-US"/>
        </w:rPr>
        <w:t xml:space="preserve">that access comes at a cost: It </w:t>
      </w:r>
      <w:r w:rsidRPr="00F9334B">
        <w:rPr>
          <w:rFonts w:ascii="Calibri" w:eastAsiaTheme="minorHAnsi" w:hAnsi="Calibri" w:cs="Calibri"/>
          <w:highlight w:val="green"/>
          <w:u w:val="single"/>
          <w:lang w:eastAsia="en-US"/>
        </w:rPr>
        <w:t xml:space="preserve">will pollute the skies and </w:t>
      </w:r>
      <w:r w:rsidRPr="00F9334B">
        <w:rPr>
          <w:rFonts w:ascii="Calibri" w:eastAsiaTheme="minorHAnsi" w:hAnsi="Calibri" w:cs="Calibri"/>
          <w:b/>
          <w:iCs/>
          <w:highlight w:val="green"/>
          <w:u w:val="single"/>
          <w:lang w:eastAsia="en-US"/>
        </w:rPr>
        <w:t>contaminate</w:t>
      </w:r>
      <w:r w:rsidRPr="00F9334B">
        <w:rPr>
          <w:rFonts w:ascii="Calibri" w:eastAsiaTheme="minorHAnsi" w:hAnsi="Calibri" w:cs="Calibri"/>
          <w:b/>
          <w:iCs/>
          <w:u w:val="single"/>
          <w:lang w:eastAsia="en-US"/>
        </w:rPr>
        <w:t xml:space="preserve"> astronomical </w:t>
      </w:r>
      <w:r w:rsidRPr="00F9334B">
        <w:rPr>
          <w:rFonts w:ascii="Calibri" w:eastAsiaTheme="minorHAnsi" w:hAnsi="Calibri" w:cs="Calibri"/>
          <w:b/>
          <w:iCs/>
          <w:highlight w:val="green"/>
          <w:u w:val="single"/>
          <w:lang w:eastAsia="en-US"/>
        </w:rPr>
        <w:t>observations</w:t>
      </w:r>
      <w:r w:rsidRPr="00F9334B">
        <w:rPr>
          <w:rFonts w:ascii="Calibri" w:eastAsiaTheme="minorHAnsi" w:hAnsi="Calibri" w:cs="Calibri"/>
          <w:u w:val="single"/>
          <w:lang w:eastAsia="en-US"/>
        </w:rPr>
        <w:t>.</w:t>
      </w:r>
      <w:r w:rsidRPr="00F9334B">
        <w:rPr>
          <w:rFonts w:ascii="Calibri" w:eastAsiaTheme="minorHAnsi" w:hAnsi="Calibri" w:cs="Calibri"/>
          <w:sz w:val="16"/>
          <w:lang w:eastAsia="en-US"/>
        </w:rPr>
        <w:t xml:space="preserve"> So is there a way to fix it? </w:t>
      </w:r>
      <w:r w:rsidRPr="00F9334B">
        <w:rPr>
          <w:rFonts w:ascii="Calibri" w:eastAsiaTheme="minorHAnsi" w:hAnsi="Calibri" w:cs="Calibri"/>
          <w:u w:val="single"/>
          <w:lang w:eastAsia="en-US"/>
        </w:rPr>
        <w:t>A team of researchers has modeled the effects of these satellites and explored various mitigation strategies. The answer</w:t>
      </w:r>
      <w:r w:rsidRPr="00F9334B">
        <w:rPr>
          <w:rFonts w:ascii="Calibri" w:eastAsiaTheme="minorHAnsi" w:hAnsi="Calibri" w:cs="Calibri"/>
          <w:sz w:val="16"/>
          <w:lang w:eastAsia="en-US"/>
        </w:rPr>
        <w:t xml:space="preserve">, it seems, </w:t>
      </w:r>
      <w:r w:rsidRPr="00F9334B">
        <w:rPr>
          <w:rFonts w:ascii="Calibri" w:eastAsiaTheme="minorHAnsi" w:hAnsi="Calibri" w:cs="Calibri"/>
          <w:u w:val="single"/>
          <w:lang w:eastAsia="en-US"/>
        </w:rPr>
        <w:t xml:space="preserve">is not easy. </w:t>
      </w:r>
      <w:r w:rsidRPr="00F9334B">
        <w:rPr>
          <w:rFonts w:ascii="Calibri" w:eastAsiaTheme="minorHAnsi" w:hAnsi="Calibri" w:cs="Calibri"/>
          <w:sz w:val="16"/>
          <w:lang w:eastAsia="en-US"/>
        </w:rPr>
        <w:t xml:space="preserve">Starlink, OneWeb, Kuiper, SatNet — these are just the beginning of the megaconstellations that will launch into Earth orbit over the coming years. Each will provide its own network of high-speed global internet access. </w:t>
      </w:r>
      <w:r w:rsidRPr="00F9334B">
        <w:rPr>
          <w:rFonts w:ascii="Calibri" w:eastAsiaTheme="minorHAnsi" w:hAnsi="Calibri" w:cs="Calibri"/>
          <w:u w:val="single"/>
          <w:lang w:eastAsia="en-US"/>
        </w:rPr>
        <w:t xml:space="preserve">The rise in orbiting satellites is </w:t>
      </w:r>
      <w:r w:rsidRPr="00F9334B">
        <w:rPr>
          <w:rFonts w:ascii="Calibri" w:eastAsiaTheme="minorHAnsi" w:hAnsi="Calibri" w:cs="Calibri"/>
          <w:b/>
          <w:iCs/>
          <w:u w:val="single"/>
          <w:lang w:eastAsia="en-US"/>
        </w:rPr>
        <w:t>astounding.</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There are currently more than 3,300 active artificial satellites</w:t>
      </w:r>
      <w:r w:rsidRPr="00F9334B">
        <w:rPr>
          <w:rFonts w:ascii="Calibri" w:eastAsiaTheme="minorHAnsi" w:hAnsi="Calibri" w:cs="Calibri"/>
          <w:sz w:val="16"/>
          <w:lang w:eastAsia="en-US"/>
        </w:rPr>
        <w:t xml:space="preserve"> in Earth orbit, according to the Union of Concerned Scientists, a science advocacy group. Meanwhile, the scientists behind new research note, </w:t>
      </w:r>
      <w:r w:rsidRPr="00F9334B">
        <w:rPr>
          <w:rFonts w:ascii="Calibri" w:eastAsiaTheme="minorHAnsi" w:hAnsi="Calibri" w:cs="Calibri"/>
          <w:u w:val="single"/>
          <w:lang w:eastAsia="en-US"/>
        </w:rPr>
        <w:t>generation 1 of SpaceX's Starlink will, by itself, consist of 11,926 satellites</w:t>
      </w:r>
      <w:r w:rsidRPr="00F9334B">
        <w:rPr>
          <w:rFonts w:ascii="Calibri" w:eastAsiaTheme="minorHAnsi" w:hAnsi="Calibri" w:cs="Calibri"/>
          <w:sz w:val="16"/>
          <w:lang w:eastAsia="en-US"/>
        </w:rPr>
        <w:t xml:space="preserve">, and </w:t>
      </w:r>
      <w:r w:rsidRPr="00F9334B">
        <w:rPr>
          <w:rFonts w:ascii="Calibri" w:eastAsiaTheme="minorHAnsi" w:hAnsi="Calibri" w:cs="Calibri"/>
          <w:u w:val="single"/>
          <w:lang w:eastAsia="en-US"/>
        </w:rPr>
        <w:t>generation 2 will have 30,000 more</w:t>
      </w:r>
      <w:r w:rsidRPr="00F9334B">
        <w:rPr>
          <w:rFonts w:ascii="Calibri" w:eastAsiaTheme="minorHAnsi" w:hAnsi="Calibri" w:cs="Calibri"/>
          <w:sz w:val="16"/>
          <w:lang w:eastAsia="en-US"/>
        </w:rPr>
        <w:t xml:space="preserve">. OneWeb, Amazon's </w:t>
      </w:r>
      <w:r w:rsidRPr="00F9334B">
        <w:rPr>
          <w:rFonts w:ascii="Calibri" w:eastAsiaTheme="minorHAnsi" w:hAnsi="Calibri" w:cs="Calibri"/>
          <w:u w:val="single"/>
          <w:lang w:eastAsia="en-US"/>
        </w:rPr>
        <w:t>Kuiper and China's SatNet combined will deploy over 20,000 satellites</w:t>
      </w:r>
      <w:r w:rsidRPr="00F9334B">
        <w:rPr>
          <w:rFonts w:ascii="Calibri" w:eastAsiaTheme="minorHAnsi" w:hAnsi="Calibri" w:cs="Calibri"/>
          <w:sz w:val="16"/>
          <w:lang w:eastAsia="en-US"/>
        </w:rPr>
        <w:t xml:space="preserve">. Before these mega-constellations began launching in 2018, the largest constellation of satellites was Iridium's communication satellites, which totaled just 70. </w:t>
      </w:r>
      <w:r w:rsidRPr="00F9334B">
        <w:rPr>
          <w:rFonts w:ascii="Calibri" w:eastAsiaTheme="minorHAnsi" w:hAnsi="Calibri" w:cs="Calibri"/>
          <w:b/>
          <w:iCs/>
          <w:highlight w:val="green"/>
          <w:u w:val="single"/>
          <w:lang w:eastAsia="en-US"/>
        </w:rPr>
        <w:t>Every single satellite is a source of contamination</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 xml:space="preserve">The </w:t>
      </w:r>
      <w:r w:rsidRPr="00F9334B">
        <w:rPr>
          <w:rFonts w:ascii="Calibri" w:eastAsiaTheme="minorHAnsi" w:hAnsi="Calibri" w:cs="Calibri"/>
          <w:highlight w:val="green"/>
          <w:u w:val="single"/>
          <w:lang w:eastAsia="en-US"/>
        </w:rPr>
        <w:t>satellite</w:t>
      </w:r>
      <w:r w:rsidRPr="00F9334B">
        <w:rPr>
          <w:rFonts w:ascii="Calibri" w:eastAsiaTheme="minorHAnsi" w:hAnsi="Calibri" w:cs="Calibri"/>
          <w:u w:val="single"/>
          <w:lang w:eastAsia="en-US"/>
        </w:rPr>
        <w:t xml:space="preserve"> </w:t>
      </w:r>
      <w:r w:rsidRPr="00F9334B">
        <w:rPr>
          <w:rFonts w:ascii="Calibri" w:eastAsiaTheme="minorHAnsi" w:hAnsi="Calibri" w:cs="Calibri"/>
          <w:highlight w:val="green"/>
          <w:u w:val="single"/>
          <w:lang w:eastAsia="en-US"/>
        </w:rPr>
        <w:t>bodies</w:t>
      </w:r>
      <w:r w:rsidRPr="00F9334B">
        <w:rPr>
          <w:rFonts w:ascii="Calibri" w:eastAsiaTheme="minorHAnsi" w:hAnsi="Calibri" w:cs="Calibri"/>
          <w:u w:val="single"/>
          <w:lang w:eastAsia="en-US"/>
        </w:rPr>
        <w:t xml:space="preserve"> themselves, as well as their expansive solar panels, </w:t>
      </w:r>
      <w:r w:rsidRPr="00F9334B">
        <w:rPr>
          <w:rFonts w:ascii="Calibri" w:eastAsiaTheme="minorHAnsi" w:hAnsi="Calibri" w:cs="Calibri"/>
          <w:highlight w:val="green"/>
          <w:u w:val="single"/>
          <w:lang w:eastAsia="en-US"/>
        </w:rPr>
        <w:t>reflect sunlight</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To an astronomer</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 xml:space="preserve">using the largest telescopes on Earth to capture </w:t>
      </w:r>
      <w:r w:rsidRPr="00F9334B">
        <w:rPr>
          <w:rFonts w:ascii="Calibri" w:eastAsiaTheme="minorHAnsi" w:hAnsi="Calibri" w:cs="Calibri"/>
          <w:b/>
          <w:iCs/>
          <w:u w:val="single"/>
          <w:lang w:eastAsia="en-US"/>
        </w:rPr>
        <w:t>the faintest objects</w:t>
      </w:r>
      <w:r w:rsidRPr="00F9334B">
        <w:rPr>
          <w:rFonts w:ascii="Calibri" w:eastAsiaTheme="minorHAnsi" w:hAnsi="Calibri" w:cs="Calibri"/>
          <w:u w:val="single"/>
          <w:lang w:eastAsia="en-US"/>
        </w:rPr>
        <w:t xml:space="preserve"> in the heavens</w:t>
      </w:r>
      <w:r w:rsidRPr="00F9334B">
        <w:rPr>
          <w:rFonts w:ascii="Calibri" w:eastAsiaTheme="minorHAnsi" w:hAnsi="Calibri" w:cs="Calibri"/>
          <w:sz w:val="16"/>
          <w:lang w:eastAsia="en-US"/>
        </w:rPr>
        <w:t xml:space="preserve">, the </w:t>
      </w:r>
      <w:r w:rsidRPr="00F9334B">
        <w:rPr>
          <w:rFonts w:ascii="Calibri" w:eastAsiaTheme="minorHAnsi" w:hAnsi="Calibri" w:cs="Calibri"/>
          <w:u w:val="single"/>
          <w:lang w:eastAsia="en-US"/>
        </w:rPr>
        <w:t>megaconstellations aren't a boon, but a nuisance</w:t>
      </w:r>
      <w:r w:rsidRPr="00F9334B">
        <w:rPr>
          <w:rFonts w:ascii="Calibri" w:eastAsiaTheme="minorHAnsi" w:hAnsi="Calibri" w:cs="Calibri"/>
          <w:sz w:val="16"/>
          <w:lang w:eastAsia="en-US"/>
        </w:rPr>
        <w:t xml:space="preserve">. </w:t>
      </w:r>
      <w:r w:rsidRPr="00F9334B">
        <w:rPr>
          <w:rFonts w:ascii="Calibri" w:eastAsiaTheme="minorHAnsi" w:hAnsi="Calibri" w:cs="Calibri"/>
          <w:highlight w:val="green"/>
          <w:u w:val="single"/>
          <w:lang w:eastAsia="en-US"/>
        </w:rPr>
        <w:t>When a</w:t>
      </w:r>
      <w:r w:rsidRPr="00F9334B">
        <w:rPr>
          <w:rFonts w:ascii="Calibri" w:eastAsiaTheme="minorHAnsi" w:hAnsi="Calibri" w:cs="Calibri"/>
          <w:u w:val="single"/>
          <w:lang w:eastAsia="en-US"/>
        </w:rPr>
        <w:t xml:space="preserve"> satellite </w:t>
      </w:r>
      <w:r w:rsidRPr="00F9334B">
        <w:rPr>
          <w:rFonts w:ascii="Calibri" w:eastAsiaTheme="minorHAnsi" w:hAnsi="Calibri" w:cs="Calibri"/>
          <w:highlight w:val="green"/>
          <w:u w:val="single"/>
          <w:lang w:eastAsia="en-US"/>
        </w:rPr>
        <w:t>constellation crosses</w:t>
      </w:r>
      <w:r w:rsidRPr="00F9334B">
        <w:rPr>
          <w:rFonts w:ascii="Calibri" w:eastAsiaTheme="minorHAnsi" w:hAnsi="Calibri" w:cs="Calibri"/>
          <w:u w:val="single"/>
          <w:lang w:eastAsia="en-US"/>
        </w:rPr>
        <w:t xml:space="preserve"> a telescope's </w:t>
      </w:r>
      <w:r w:rsidRPr="00F9334B">
        <w:rPr>
          <w:rFonts w:ascii="Calibri" w:eastAsiaTheme="minorHAnsi" w:hAnsi="Calibri" w:cs="Calibri"/>
          <w:highlight w:val="green"/>
          <w:u w:val="single"/>
          <w:lang w:eastAsia="en-US"/>
        </w:rPr>
        <w:t>field of view, it isn't just a single streak</w:t>
      </w:r>
      <w:r w:rsidRPr="00F9334B">
        <w:rPr>
          <w:rFonts w:ascii="Calibri" w:eastAsiaTheme="minorHAnsi" w:hAnsi="Calibri" w:cs="Calibri"/>
          <w:u w:val="single"/>
          <w:lang w:eastAsia="en-US"/>
        </w:rPr>
        <w:t xml:space="preserve"> but multiple ones that </w:t>
      </w:r>
      <w:r w:rsidRPr="00F9334B">
        <w:rPr>
          <w:rFonts w:ascii="Calibri" w:eastAsiaTheme="minorHAnsi" w:hAnsi="Calibri" w:cs="Calibri"/>
          <w:highlight w:val="green"/>
          <w:u w:val="single"/>
          <w:lang w:eastAsia="en-US"/>
        </w:rPr>
        <w:t>can</w:t>
      </w:r>
      <w:r w:rsidRPr="00F9334B">
        <w:rPr>
          <w:rFonts w:ascii="Calibri" w:eastAsiaTheme="minorHAnsi" w:hAnsi="Calibri" w:cs="Calibri"/>
          <w:u w:val="single"/>
          <w:lang w:eastAsia="en-US"/>
        </w:rPr>
        <w:t xml:space="preserve"> potentially </w:t>
      </w:r>
      <w:r w:rsidRPr="00F9334B">
        <w:rPr>
          <w:rFonts w:ascii="Calibri" w:eastAsiaTheme="minorHAnsi" w:hAnsi="Calibri" w:cs="Calibri"/>
          <w:b/>
          <w:iCs/>
          <w:highlight w:val="green"/>
          <w:u w:val="single"/>
          <w:lang w:eastAsia="en-US"/>
        </w:rPr>
        <w:t>wreak havoc on</w:t>
      </w:r>
      <w:r w:rsidRPr="00F9334B">
        <w:rPr>
          <w:rFonts w:ascii="Calibri" w:eastAsiaTheme="minorHAnsi" w:hAnsi="Calibri" w:cs="Calibri"/>
          <w:b/>
          <w:iCs/>
          <w:u w:val="single"/>
          <w:lang w:eastAsia="en-US"/>
        </w:rPr>
        <w:t xml:space="preserve"> astronomical </w:t>
      </w:r>
      <w:r w:rsidRPr="00F9334B">
        <w:rPr>
          <w:rFonts w:ascii="Calibri" w:eastAsiaTheme="minorHAnsi" w:hAnsi="Calibri" w:cs="Calibri"/>
          <w:b/>
          <w:iCs/>
          <w:highlight w:val="green"/>
          <w:u w:val="single"/>
          <w:lang w:eastAsia="en-US"/>
        </w:rPr>
        <w:t>observations</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Advocates of the megaconstellations</w:t>
      </w:r>
      <w:r w:rsidRPr="00F9334B">
        <w:rPr>
          <w:rFonts w:ascii="Calibri" w:eastAsiaTheme="minorHAnsi" w:hAnsi="Calibri" w:cs="Calibri"/>
          <w:sz w:val="16"/>
          <w:lang w:eastAsia="en-US"/>
        </w:rPr>
        <w:t xml:space="preserve"> have </w:t>
      </w:r>
      <w:r w:rsidRPr="00F9334B">
        <w:rPr>
          <w:rFonts w:ascii="Calibri" w:eastAsiaTheme="minorHAnsi" w:hAnsi="Calibri" w:cs="Calibri"/>
          <w:u w:val="single"/>
          <w:lang w:eastAsia="en-US"/>
        </w:rPr>
        <w:t>argued that the high altitudes</w:t>
      </w:r>
      <w:r w:rsidRPr="00F9334B">
        <w:rPr>
          <w:rFonts w:ascii="Calibri" w:eastAsiaTheme="minorHAnsi" w:hAnsi="Calibri" w:cs="Calibri"/>
          <w:sz w:val="16"/>
          <w:lang w:eastAsia="en-US"/>
        </w:rPr>
        <w:t xml:space="preserve"> of the satellites </w:t>
      </w:r>
      <w:r w:rsidRPr="00F9334B">
        <w:rPr>
          <w:rFonts w:ascii="Calibri" w:eastAsiaTheme="minorHAnsi" w:hAnsi="Calibri" w:cs="Calibri"/>
          <w:u w:val="single"/>
          <w:lang w:eastAsia="en-US"/>
        </w:rPr>
        <w:t>will reduce their impact</w:t>
      </w:r>
      <w:r w:rsidRPr="00F9334B">
        <w:rPr>
          <w:rFonts w:ascii="Calibri" w:eastAsiaTheme="minorHAnsi" w:hAnsi="Calibri" w:cs="Calibri"/>
          <w:sz w:val="16"/>
          <w:lang w:eastAsia="en-US"/>
        </w:rPr>
        <w:t xml:space="preserve"> on astronomy and that only certain kinds of observation programs will be at risk. So </w:t>
      </w:r>
      <w:r w:rsidRPr="00F9334B">
        <w:rPr>
          <w:rFonts w:ascii="Calibri" w:eastAsiaTheme="minorHAnsi" w:hAnsi="Calibri" w:cs="Calibri"/>
          <w:u w:val="single"/>
          <w:lang w:eastAsia="en-US"/>
        </w:rPr>
        <w:t>researchers decided to use available data to predict the impact</w:t>
      </w:r>
      <w:r w:rsidRPr="00F9334B">
        <w:rPr>
          <w:rFonts w:ascii="Calibri" w:eastAsiaTheme="minorHAnsi" w:hAnsi="Calibri" w:cs="Calibri"/>
          <w:sz w:val="16"/>
          <w:lang w:eastAsia="en-US"/>
        </w:rPr>
        <w:t xml:space="preserve"> of these megaconstellations on astronomical observations. Modeling the impact The image shows diagonal lines caused by the light reflected by a group of 25 Starlink satellites passing through the field of view of a telescope at Lowell Observatory in Arizona during observations of the NGC 5353/4 galaxy group on May 25, 2019. The image shows diagonal lines caused by the light reflected by a group of 25 Starlink satellites passing through the field of view of a telescope at Lowell Observatory in Arizona during observations of the NGC 5353/4 galaxy group on May 25, 2019. (Image credit: Victoria Girgis/Lowell Observatory) </w:t>
      </w:r>
      <w:r w:rsidRPr="00F9334B">
        <w:rPr>
          <w:rFonts w:ascii="Calibri" w:eastAsiaTheme="minorHAnsi" w:hAnsi="Calibri" w:cs="Calibri"/>
          <w:u w:val="single"/>
          <w:lang w:eastAsia="en-US"/>
        </w:rPr>
        <w:t>It's impossible to know just how bad the skies will get until all the satellites are up and astronomers try to do astronomy. But by then, it might be too late</w:t>
      </w:r>
      <w:r w:rsidRPr="00F9334B">
        <w:rPr>
          <w:rFonts w:ascii="Calibri" w:eastAsiaTheme="minorHAnsi" w:hAnsi="Calibri" w:cs="Calibri"/>
          <w:sz w:val="16"/>
          <w:lang w:eastAsia="en-US"/>
        </w:rPr>
        <w:t xml:space="preserve">. In the meantime, a team of astronomers attempted to model the impact of megaconstellations on modern astronomy. The astronomers took their best guess, based on the publicly available information, for the orbital configurations of the future megaconstellations. Then, they modeled each satellite's size and brightness, which depends greatly on the angle between the satellite and the sun as seen from Earth. They then folded these models into simulated observations with different kinds of astronomical instruments, such as wide-field giant telescopes and high-resolution spectrographs. Advertisement </w:t>
      </w:r>
      <w:r w:rsidRPr="00F9334B">
        <w:rPr>
          <w:rFonts w:ascii="Calibri" w:eastAsiaTheme="minorHAnsi" w:hAnsi="Calibri" w:cs="Calibri"/>
          <w:u w:val="single"/>
          <w:lang w:eastAsia="en-US"/>
        </w:rPr>
        <w:t xml:space="preserve">The team found that almost </w:t>
      </w:r>
      <w:r w:rsidRPr="00F9334B">
        <w:rPr>
          <w:rFonts w:ascii="Calibri" w:eastAsiaTheme="minorHAnsi" w:hAnsi="Calibri" w:cs="Calibri"/>
          <w:highlight w:val="green"/>
          <w:u w:val="single"/>
          <w:lang w:eastAsia="en-US"/>
        </w:rPr>
        <w:t xml:space="preserve">every aspect of </w:t>
      </w:r>
      <w:r w:rsidRPr="00F9334B">
        <w:rPr>
          <w:rFonts w:ascii="Calibri" w:eastAsiaTheme="minorHAnsi" w:hAnsi="Calibri" w:cs="Calibri"/>
          <w:u w:val="single"/>
          <w:lang w:eastAsia="en-US"/>
        </w:rPr>
        <w:t xml:space="preserve">modern-day </w:t>
      </w:r>
      <w:r w:rsidRPr="00F9334B">
        <w:rPr>
          <w:rFonts w:ascii="Calibri" w:eastAsiaTheme="minorHAnsi" w:hAnsi="Calibri" w:cs="Calibri"/>
          <w:highlight w:val="green"/>
          <w:u w:val="single"/>
          <w:lang w:eastAsia="en-US"/>
        </w:rPr>
        <w:t>astronomy will be affected</w:t>
      </w:r>
      <w:r w:rsidRPr="00F9334B">
        <w:rPr>
          <w:rFonts w:ascii="Calibri" w:eastAsiaTheme="minorHAnsi" w:hAnsi="Calibri" w:cs="Calibri"/>
          <w:sz w:val="16"/>
          <w:lang w:eastAsia="en-US"/>
        </w:rPr>
        <w:t xml:space="preserve"> in some way, </w:t>
      </w:r>
      <w:r w:rsidRPr="00F9334B">
        <w:rPr>
          <w:rFonts w:ascii="Calibri" w:eastAsiaTheme="minorHAnsi" w:hAnsi="Calibri" w:cs="Calibri"/>
          <w:u w:val="single"/>
          <w:lang w:eastAsia="en-US"/>
        </w:rPr>
        <w:t xml:space="preserve">because the </w:t>
      </w:r>
      <w:r w:rsidRPr="00F9334B">
        <w:rPr>
          <w:rFonts w:ascii="Calibri" w:eastAsiaTheme="minorHAnsi" w:hAnsi="Calibri" w:cs="Calibri"/>
          <w:highlight w:val="green"/>
          <w:u w:val="single"/>
          <w:lang w:eastAsia="en-US"/>
        </w:rPr>
        <w:t>satellites will</w:t>
      </w:r>
      <w:r w:rsidRPr="00F9334B">
        <w:rPr>
          <w:rFonts w:ascii="Calibri" w:eastAsiaTheme="minorHAnsi" w:hAnsi="Calibri" w:cs="Calibri"/>
          <w:u w:val="single"/>
          <w:lang w:eastAsia="en-US"/>
        </w:rPr>
        <w:t xml:space="preserve"> generally </w:t>
      </w:r>
      <w:r w:rsidRPr="00F9334B">
        <w:rPr>
          <w:rFonts w:ascii="Calibri" w:eastAsiaTheme="minorHAnsi" w:hAnsi="Calibri" w:cs="Calibri"/>
          <w:highlight w:val="green"/>
          <w:u w:val="single"/>
          <w:lang w:eastAsia="en-US"/>
        </w:rPr>
        <w:t xml:space="preserve">be bright enough to be seen by even moderately sized professional telescopes. </w:t>
      </w:r>
      <w:r w:rsidRPr="00F9334B">
        <w:rPr>
          <w:rFonts w:ascii="Calibri" w:eastAsiaTheme="minorHAnsi" w:hAnsi="Calibri" w:cs="Calibri"/>
          <w:sz w:val="16"/>
          <w:lang w:eastAsia="en-US"/>
        </w:rPr>
        <w:t>However</w:t>
      </w:r>
      <w:r w:rsidRPr="00F9334B">
        <w:rPr>
          <w:rFonts w:ascii="Calibri" w:eastAsiaTheme="minorHAnsi" w:hAnsi="Calibri" w:cs="Calibri"/>
          <w:u w:val="single"/>
          <w:lang w:eastAsia="en-US"/>
        </w:rPr>
        <w:t>, some observing programs will fare much worse than others.</w:t>
      </w:r>
      <w:r w:rsidRPr="00F9334B">
        <w:rPr>
          <w:rFonts w:ascii="Calibri" w:eastAsiaTheme="minorHAnsi" w:hAnsi="Calibri" w:cs="Calibri"/>
          <w:sz w:val="16"/>
          <w:lang w:eastAsia="en-US"/>
        </w:rPr>
        <w:t xml:space="preserve"> Depending on the particular telescope, the time of year and the observing program, a typical science run observes anywhere from 0.01 to 20 satellite trails in every exposure. Narrow-field instruments, which image only a small portion of the sky at a time, will be the least affected, since they are unlikely to have a satellite cross into their field of view during any particular observation, the astronomers found. On the other hand, </w:t>
      </w:r>
      <w:r w:rsidRPr="00F9334B">
        <w:rPr>
          <w:rFonts w:ascii="Calibri" w:eastAsiaTheme="minorHAnsi" w:hAnsi="Calibri" w:cs="Calibri"/>
          <w:u w:val="single"/>
          <w:lang w:eastAsia="en-US"/>
        </w:rPr>
        <w:t>wide-field telescopes</w:t>
      </w:r>
      <w:r w:rsidRPr="00F9334B">
        <w:rPr>
          <w:rFonts w:ascii="Calibri" w:eastAsiaTheme="minorHAnsi" w:hAnsi="Calibri" w:cs="Calibri"/>
          <w:sz w:val="16"/>
          <w:lang w:eastAsia="en-US"/>
        </w:rPr>
        <w:t xml:space="preserve">, such as the Vera C. Rubin Observatory, </w:t>
      </w:r>
      <w:r w:rsidRPr="00F9334B">
        <w:rPr>
          <w:rFonts w:ascii="Calibri" w:eastAsiaTheme="minorHAnsi" w:hAnsi="Calibri" w:cs="Calibri"/>
          <w:u w:val="single"/>
          <w:lang w:eastAsia="en-US"/>
        </w:rPr>
        <w:t>will face a lot of difficulties</w:t>
      </w:r>
      <w:r w:rsidRPr="00F9334B">
        <w:rPr>
          <w:rFonts w:ascii="Calibri" w:eastAsiaTheme="minorHAnsi" w:hAnsi="Calibri" w:cs="Calibri"/>
          <w:sz w:val="16"/>
          <w:lang w:eastAsia="en-US"/>
        </w:rPr>
        <w:t xml:space="preserve"> — at sunrise and sunset, for example — a</w:t>
      </w:r>
      <w:r w:rsidRPr="00F9334B">
        <w:rPr>
          <w:rFonts w:ascii="Calibri" w:eastAsiaTheme="minorHAnsi" w:hAnsi="Calibri" w:cs="Calibri"/>
          <w:u w:val="single"/>
          <w:lang w:eastAsia="en-US"/>
        </w:rPr>
        <w:t xml:space="preserve">nd the </w:t>
      </w:r>
      <w:r w:rsidRPr="00F9334B">
        <w:rPr>
          <w:rFonts w:ascii="Calibri" w:eastAsiaTheme="minorHAnsi" w:hAnsi="Calibri" w:cs="Calibri"/>
          <w:highlight w:val="green"/>
          <w:u w:val="single"/>
          <w:lang w:eastAsia="en-US"/>
        </w:rPr>
        <w:t>observatory could lose up to half of each image</w:t>
      </w:r>
      <w:r w:rsidRPr="00F9334B">
        <w:rPr>
          <w:rFonts w:ascii="Calibri" w:eastAsiaTheme="minorHAnsi" w:hAnsi="Calibri" w:cs="Calibri"/>
          <w:u w:val="single"/>
          <w:lang w:eastAsia="en-US"/>
        </w:rPr>
        <w:t xml:space="preserve"> because of interfering satellite trails, the astronomers wrote in a paper recently</w:t>
      </w:r>
      <w:r w:rsidRPr="00F9334B">
        <w:rPr>
          <w:rFonts w:ascii="Calibri" w:eastAsiaTheme="minorHAnsi" w:hAnsi="Calibri" w:cs="Calibri"/>
          <w:sz w:val="16"/>
          <w:lang w:eastAsia="en-US"/>
        </w:rPr>
        <w:t xml:space="preserve"> published to the preprint server arXiv. Observations made during the first and last hours of the night will suffer the most, since the angle of the satellites from the ground will make them appear the brightest and most visible, the team found. Spectroscopy will be affected, too. Even though low- and mid-resolution spectroscopic instruments, which are attached to telescopes around the world and split light into the specific wavelengths of light it contains, will be less affected than instruments that produce images. But </w:t>
      </w:r>
      <w:r w:rsidRPr="00F9334B">
        <w:rPr>
          <w:rFonts w:ascii="Calibri" w:eastAsiaTheme="minorHAnsi" w:hAnsi="Calibri" w:cs="Calibri"/>
          <w:u w:val="single"/>
          <w:lang w:eastAsia="en-US"/>
        </w:rPr>
        <w:t xml:space="preserve">the level of contamination will be </w:t>
      </w:r>
      <w:r w:rsidRPr="00F9334B">
        <w:rPr>
          <w:rFonts w:ascii="Calibri" w:eastAsiaTheme="minorHAnsi" w:hAnsi="Calibri" w:cs="Calibri"/>
          <w:highlight w:val="green"/>
          <w:u w:val="single"/>
          <w:lang w:eastAsia="en-US"/>
        </w:rPr>
        <w:t>much higher for spectroscopic instruments</w:t>
      </w:r>
      <w:r w:rsidRPr="00F9334B">
        <w:rPr>
          <w:rFonts w:ascii="Calibri" w:eastAsiaTheme="minorHAnsi" w:hAnsi="Calibri" w:cs="Calibri"/>
          <w:u w:val="single"/>
          <w:lang w:eastAsia="en-US"/>
        </w:rPr>
        <w:t>, with the pollution from the satellites giving roughly the same size signal as the target science data.</w:t>
      </w:r>
      <w:r w:rsidRPr="00F9334B">
        <w:rPr>
          <w:rFonts w:ascii="Calibri" w:eastAsiaTheme="minorHAnsi" w:hAnsi="Calibri" w:cs="Calibri"/>
          <w:sz w:val="16"/>
          <w:lang w:eastAsia="en-US"/>
        </w:rPr>
        <w:t xml:space="preserve"> Saving astronomy This annotated image shows the sky above the European Southern Observatory's Paranal Observatory at twilight, with the blue rings showing degrees of elevation above the horizon and the location of satellites (marked in red and green). The area above 30 degrees is where most astronomical observations are made. This annotated image shows the sky above the European Southern Observatory's Paranal Observatory at twilight, with the blue rings showing degrees of elevation above the horizon and the location of satellites (marked in red and green). The area above 30 degrees is where most astronomical observations are made. (Image credit: ESO/Y. Beletsky/L. Calçada) Advertisement </w:t>
      </w:r>
      <w:r w:rsidRPr="00F9334B">
        <w:rPr>
          <w:rFonts w:ascii="Calibri" w:eastAsiaTheme="minorHAnsi" w:hAnsi="Calibri" w:cs="Calibri"/>
          <w:b/>
          <w:iCs/>
          <w:u w:val="single"/>
          <w:lang w:eastAsia="en-US"/>
        </w:rPr>
        <w:t>Astronomy is a precision science in which every image matters</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Polluted portions of images are useless</w:t>
      </w:r>
      <w:r w:rsidRPr="00F9334B">
        <w:rPr>
          <w:rFonts w:ascii="Calibri" w:eastAsiaTheme="minorHAnsi" w:hAnsi="Calibri" w:cs="Calibri"/>
          <w:sz w:val="16"/>
          <w:lang w:eastAsia="en-US"/>
        </w:rPr>
        <w:t xml:space="preserve">; they must be thrown out. In many cases, useful information can still be gleaned from the uncontaminated areas of the images. But </w:t>
      </w:r>
      <w:r w:rsidRPr="00F9334B">
        <w:rPr>
          <w:rFonts w:ascii="Calibri" w:eastAsiaTheme="minorHAnsi" w:hAnsi="Calibri" w:cs="Calibri"/>
          <w:u w:val="single"/>
          <w:lang w:eastAsia="en-US"/>
        </w:rPr>
        <w:t xml:space="preserve">in </w:t>
      </w:r>
      <w:r w:rsidRPr="00F9334B">
        <w:rPr>
          <w:rFonts w:ascii="Calibri" w:eastAsiaTheme="minorHAnsi" w:hAnsi="Calibri" w:cs="Calibri"/>
          <w:sz w:val="16"/>
          <w:lang w:eastAsia="en-US"/>
        </w:rPr>
        <w:t xml:space="preserve">others, like </w:t>
      </w:r>
      <w:r w:rsidRPr="00F9334B">
        <w:rPr>
          <w:rFonts w:ascii="Calibri" w:eastAsiaTheme="minorHAnsi" w:hAnsi="Calibri" w:cs="Calibri"/>
          <w:u w:val="single"/>
          <w:lang w:eastAsia="en-US"/>
        </w:rPr>
        <w:t>exoplanet detection, the entire image has to be tossed</w:t>
      </w:r>
      <w:r w:rsidRPr="00F9334B">
        <w:rPr>
          <w:rFonts w:ascii="Calibri" w:eastAsiaTheme="minorHAnsi" w:hAnsi="Calibri" w:cs="Calibri"/>
          <w:sz w:val="16"/>
          <w:lang w:eastAsia="en-US"/>
        </w:rPr>
        <w:t>. T</w:t>
      </w:r>
      <w:r w:rsidRPr="00F9334B">
        <w:rPr>
          <w:rFonts w:ascii="Calibri" w:eastAsiaTheme="minorHAnsi" w:hAnsi="Calibri" w:cs="Calibri"/>
          <w:b/>
          <w:iCs/>
          <w:u w:val="single"/>
          <w:lang w:eastAsia="en-US"/>
        </w:rPr>
        <w:t>his could cost the astronomical community millions of dollars in lost time and processing power.</w:t>
      </w:r>
      <w:r w:rsidRPr="00F9334B">
        <w:rPr>
          <w:rFonts w:ascii="Calibri" w:eastAsiaTheme="minorHAnsi" w:hAnsi="Calibri" w:cs="Calibri"/>
          <w:sz w:val="16"/>
          <w:lang w:eastAsia="en-US"/>
        </w:rPr>
        <w:t xml:space="preserve"> And this is only the start of the megaconstellation era; more satellites could be on the way.</w:t>
      </w:r>
    </w:p>
    <w:p w14:paraId="596877E8" w14:textId="77777777" w:rsidR="00F9334B" w:rsidRPr="00F9334B" w:rsidRDefault="00F9334B" w:rsidP="00F9334B">
      <w:pPr>
        <w:rPr>
          <w:rFonts w:ascii="Calibri" w:eastAsiaTheme="minorHAnsi" w:hAnsi="Calibri" w:cs="Calibri"/>
          <w:sz w:val="16"/>
          <w:lang w:eastAsia="en-US"/>
        </w:rPr>
      </w:pPr>
    </w:p>
    <w:p w14:paraId="17CCE410"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 xml:space="preserve">Planned starlink expansion will pollute </w:t>
      </w:r>
      <w:r w:rsidRPr="00F9334B">
        <w:rPr>
          <w:rFonts w:ascii="Calibri" w:eastAsiaTheme="majorEastAsia" w:hAnsi="Calibri" w:cstheme="majorBidi"/>
          <w:b/>
          <w:iCs/>
          <w:sz w:val="26"/>
          <w:u w:val="single"/>
          <w:lang w:eastAsia="en-US"/>
        </w:rPr>
        <w:t>every</w:t>
      </w:r>
      <w:r w:rsidRPr="00F9334B">
        <w:rPr>
          <w:rFonts w:ascii="Calibri" w:eastAsiaTheme="majorEastAsia" w:hAnsi="Calibri" w:cstheme="majorBidi"/>
          <w:b/>
          <w:iCs/>
          <w:sz w:val="26"/>
          <w:lang w:eastAsia="en-US"/>
        </w:rPr>
        <w:t xml:space="preserve"> astronomical image </w:t>
      </w:r>
    </w:p>
    <w:p w14:paraId="2A55F90E" w14:textId="77777777" w:rsidR="00F9334B" w:rsidRPr="00F9334B" w:rsidRDefault="00F9334B" w:rsidP="00F9334B">
      <w:pPr>
        <w:rPr>
          <w:rFonts w:ascii="Calibri" w:eastAsiaTheme="minorHAnsi" w:hAnsi="Calibri" w:cs="Calibri"/>
          <w:b/>
          <w:bCs/>
          <w:sz w:val="26"/>
          <w:lang w:eastAsia="en-US"/>
        </w:rPr>
      </w:pPr>
      <w:r w:rsidRPr="00F9334B">
        <w:rPr>
          <w:rFonts w:ascii="Calibri" w:eastAsiaTheme="minorHAnsi" w:hAnsi="Calibri" w:cs="Calibri"/>
          <w:b/>
          <w:bCs/>
          <w:sz w:val="26"/>
          <w:lang w:eastAsia="en-US"/>
        </w:rPr>
        <w:t>Mróz et al, PhDs, 22</w:t>
      </w:r>
    </w:p>
    <w:p w14:paraId="3F404D40"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(Przemek Mróz1 , Angel Otarola2 , Thomas A. Prince3 , Richard Dekany4 , Dmitry A. Duev3,5 , Matthew J. Graham3 , Steven L. Groom6 , Frank J. Masci6 , and Michael S. Medford7,8 1 Astronomical Observatory, University of Warsaw, Al. Ujazdowskie 4, 00-478 Warszawa, Poland; pmroz@astrouw.edu.pl 2 European Southern Observatory, Alonso de Córdova 3107, Vitacura, Región Metropolitana, Chile 3 Division of Physics, Mathematics, and Astronomy, California Institute of Technology, Pasadena, CA 91125, USA 4 Caltech Optical Observatories, California Institute of Technology, Pasadena, CA 91125, USA 5 Weights &amp; Biases, Inc., 1479 Folsom St., San Francisco, CA 94103, USA 6 IPAC, California Institute of Technology, 1200 E. California Blvd., Pasadena, CA 91125, USA 7 University of California, Berkeley, Department of Astronomy, Berkeley, CA 94720, USA 8 Lawrence Berkeley National Laboratory, 1 Cyclotron Rd., Berkeley, CA 94720, USA Received 2021 December 10; revised 2021 December 15; accepted 2021 December 25; published 2022 January 14 Impact of the SpaceX Starlink Satellites on the Zwicky Transient Facility Survey Observationshttps://iopscience.iop.org/article/10.3847/2041-8213/ac470a/pdf)</w:t>
      </w:r>
    </w:p>
    <w:p w14:paraId="20E06ED0" w14:textId="77777777" w:rsidR="00F9334B" w:rsidRPr="00F9334B" w:rsidRDefault="00F9334B" w:rsidP="00F9334B">
      <w:pPr>
        <w:rPr>
          <w:rFonts w:ascii="Calibri" w:eastAsiaTheme="minorHAnsi" w:hAnsi="Calibri" w:cs="Calibri"/>
          <w:u w:val="single"/>
          <w:lang w:eastAsia="en-US"/>
        </w:rPr>
      </w:pPr>
      <w:r w:rsidRPr="00F9334B">
        <w:rPr>
          <w:rFonts w:ascii="Calibri" w:eastAsiaTheme="minorHAnsi" w:hAnsi="Calibri" w:cs="Calibri"/>
          <w:u w:val="single"/>
          <w:lang w:eastAsia="en-US"/>
        </w:rPr>
        <w:t xml:space="preserve">Figure 1 presents a number of </w:t>
      </w:r>
      <w:r w:rsidRPr="00F9334B">
        <w:rPr>
          <w:rFonts w:ascii="Calibri" w:eastAsiaTheme="minorHAnsi" w:hAnsi="Calibri" w:cs="Calibri"/>
          <w:sz w:val="16"/>
          <w:lang w:eastAsia="en-US"/>
        </w:rPr>
        <w:t xml:space="preserve">ZTF </w:t>
      </w:r>
      <w:r w:rsidRPr="00F9334B">
        <w:rPr>
          <w:rFonts w:ascii="Calibri" w:eastAsiaTheme="minorHAnsi" w:hAnsi="Calibri" w:cs="Calibri"/>
          <w:u w:val="single"/>
          <w:lang w:eastAsia="en-US"/>
        </w:rPr>
        <w:t xml:space="preserve">images </w:t>
      </w:r>
      <w:r w:rsidRPr="00F9334B">
        <w:rPr>
          <w:rFonts w:ascii="Calibri" w:eastAsiaTheme="minorHAnsi" w:hAnsi="Calibri" w:cs="Calibri"/>
          <w:highlight w:val="green"/>
          <w:u w:val="single"/>
          <w:lang w:eastAsia="en-US"/>
        </w:rPr>
        <w:t>with at least one Starlink</w:t>
      </w:r>
      <w:r w:rsidRPr="00F9334B">
        <w:rPr>
          <w:rFonts w:ascii="Calibri" w:eastAsiaTheme="minorHAnsi" w:hAnsi="Calibri" w:cs="Calibri"/>
          <w:sz w:val="16"/>
          <w:lang w:eastAsia="en-US"/>
        </w:rPr>
        <w:t xml:space="preserve"> satellite </w:t>
      </w:r>
      <w:r w:rsidRPr="00F9334B">
        <w:rPr>
          <w:rFonts w:ascii="Calibri" w:eastAsiaTheme="minorHAnsi" w:hAnsi="Calibri" w:cs="Calibri"/>
          <w:highlight w:val="green"/>
          <w:u w:val="single"/>
          <w:lang w:eastAsia="en-US"/>
        </w:rPr>
        <w:t>trail</w:t>
      </w:r>
      <w:r w:rsidRPr="00F9334B">
        <w:rPr>
          <w:rFonts w:ascii="Calibri" w:eastAsiaTheme="minorHAnsi" w:hAnsi="Calibri" w:cs="Calibri"/>
          <w:sz w:val="16"/>
          <w:lang w:eastAsia="en-US"/>
        </w:rPr>
        <w:t xml:space="preserve"> in 10 days bins. </w:t>
      </w:r>
      <w:r w:rsidRPr="00F9334B">
        <w:rPr>
          <w:rFonts w:ascii="Calibri" w:eastAsiaTheme="minorHAnsi" w:hAnsi="Calibri" w:cs="Calibri"/>
          <w:u w:val="single"/>
          <w:lang w:eastAsia="en-US"/>
        </w:rPr>
        <w:t xml:space="preserve">The number of affected images is </w:t>
      </w:r>
      <w:r w:rsidRPr="00F9334B">
        <w:rPr>
          <w:rFonts w:ascii="Calibri" w:eastAsiaTheme="minorHAnsi" w:hAnsi="Calibri" w:cs="Calibri"/>
          <w:b/>
          <w:iCs/>
          <w:u w:val="single"/>
          <w:lang w:eastAsia="en-US"/>
        </w:rPr>
        <w:t>clearly increasing with time</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 xml:space="preserve">from less than one affected image per night in early 2020 to </w:t>
      </w:r>
      <w:r w:rsidRPr="00F9334B">
        <w:rPr>
          <w:rFonts w:ascii="Calibri" w:eastAsiaTheme="minorHAnsi" w:hAnsi="Calibri" w:cs="Calibri"/>
          <w:highlight w:val="green"/>
          <w:u w:val="single"/>
          <w:lang w:eastAsia="en-US"/>
        </w:rPr>
        <w:t>nearly 20</w:t>
      </w:r>
      <w:r w:rsidRPr="00F9334B">
        <w:rPr>
          <w:rFonts w:ascii="Calibri" w:eastAsiaTheme="minorHAnsi" w:hAnsi="Calibri" w:cs="Calibri"/>
          <w:u w:val="single"/>
          <w:lang w:eastAsia="en-US"/>
        </w:rPr>
        <w:t xml:space="preserve"> streaked </w:t>
      </w:r>
      <w:r w:rsidRPr="00F9334B">
        <w:rPr>
          <w:rFonts w:ascii="Calibri" w:eastAsiaTheme="minorHAnsi" w:hAnsi="Calibri" w:cs="Calibri"/>
          <w:highlight w:val="green"/>
          <w:u w:val="single"/>
          <w:lang w:eastAsia="en-US"/>
        </w:rPr>
        <w:t>images per night in the second half of 2021</w:t>
      </w:r>
      <w:r w:rsidRPr="00F9334B">
        <w:rPr>
          <w:rFonts w:ascii="Calibri" w:eastAsiaTheme="minorHAnsi" w:hAnsi="Calibri" w:cs="Calibri"/>
          <w:sz w:val="16"/>
          <w:lang w:eastAsia="en-US"/>
        </w:rPr>
        <w:t xml:space="preserve">. Multiple satellites (up to 15) may be visible in one image, and, </w:t>
      </w:r>
      <w:r w:rsidRPr="00F9334B">
        <w:rPr>
          <w:rFonts w:ascii="Calibri" w:eastAsiaTheme="minorHAnsi" w:hAnsi="Calibri" w:cs="Calibri"/>
          <w:u w:val="single"/>
          <w:lang w:eastAsia="en-US"/>
        </w:rPr>
        <w:t>on average, there are 1.09 satellite streaks per affected image</w:t>
      </w:r>
      <w:r w:rsidRPr="00F9334B">
        <w:rPr>
          <w:rFonts w:ascii="Calibri" w:eastAsiaTheme="minorHAnsi" w:hAnsi="Calibri" w:cs="Calibri"/>
          <w:sz w:val="16"/>
          <w:lang w:eastAsia="en-US"/>
        </w:rPr>
        <w:t xml:space="preserve">. Figure 1 also shows the cumulative number of deployed satellites from the Starlink constellation. </w:t>
      </w:r>
      <w:r w:rsidRPr="00F9334B">
        <w:rPr>
          <w:rFonts w:ascii="Calibri" w:eastAsiaTheme="minorHAnsi" w:hAnsi="Calibri" w:cs="Calibri"/>
          <w:u w:val="single"/>
          <w:lang w:eastAsia="en-US"/>
        </w:rPr>
        <w:t>Currently about 1.2% of all deployed satellites are detected by ZTF in a given night</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 xml:space="preserve">As expected by McDowell </w:t>
      </w:r>
      <w:r w:rsidRPr="00F9334B">
        <w:rPr>
          <w:rFonts w:ascii="Calibri" w:eastAsiaTheme="minorHAnsi" w:hAnsi="Calibri" w:cs="Calibri"/>
          <w:sz w:val="16"/>
          <w:lang w:eastAsia="en-US"/>
        </w:rPr>
        <w:t xml:space="preserve">(2020) and Hainaut &amp; Williams (2020), </w:t>
      </w:r>
      <w:r w:rsidRPr="00F9334B">
        <w:rPr>
          <w:rFonts w:ascii="Calibri" w:eastAsiaTheme="minorHAnsi" w:hAnsi="Calibri" w:cs="Calibri"/>
          <w:u w:val="single"/>
          <w:lang w:eastAsia="en-US"/>
        </w:rPr>
        <w:t>twilight and high-air-mass observations are particularly vulnerable to contamination from LEO satellite trails.</w:t>
      </w:r>
      <w:r w:rsidRPr="00F9334B">
        <w:rPr>
          <w:rFonts w:ascii="Calibri" w:eastAsiaTheme="minorHAnsi" w:hAnsi="Calibri" w:cs="Calibri"/>
          <w:sz w:val="16"/>
          <w:lang w:eastAsia="en-US"/>
        </w:rPr>
        <w:t xml:space="preserve"> About 64% of the detected trails were imaged during twilight (solar elevation greater than -18°) and about 70% (45%) were at elevation lower than 40° (30°). Figure 2 presents the fraction of ZTF images (taken when the solar elevation was greater than −18° and −30°) with at least one Starlink satellite trail. In late 2020, about 6% of images taken during twilight were affected, and this fraction went up to ≈18% in 2021 August. </w:t>
      </w:r>
      <w:r w:rsidRPr="00F9334B">
        <w:rPr>
          <w:rFonts w:ascii="Calibri" w:eastAsiaTheme="minorHAnsi" w:hAnsi="Calibri" w:cs="Calibri"/>
          <w:u w:val="single"/>
          <w:lang w:eastAsia="en-US"/>
        </w:rPr>
        <w:t xml:space="preserve">We expect that </w:t>
      </w:r>
      <w:r w:rsidRPr="00F9334B">
        <w:rPr>
          <w:rFonts w:ascii="Calibri" w:eastAsiaTheme="minorHAnsi" w:hAnsi="Calibri" w:cs="Calibri"/>
          <w:highlight w:val="green"/>
          <w:u w:val="single"/>
          <w:lang w:eastAsia="en-US"/>
        </w:rPr>
        <w:t xml:space="preserve">essentially </w:t>
      </w:r>
      <w:r w:rsidRPr="00F9334B">
        <w:rPr>
          <w:rFonts w:ascii="Calibri" w:eastAsiaTheme="minorHAnsi" w:hAnsi="Calibri" w:cs="Calibri"/>
          <w:b/>
          <w:iCs/>
          <w:highlight w:val="green"/>
          <w:u w:val="single"/>
          <w:lang w:eastAsia="en-US"/>
        </w:rPr>
        <w:t>all ZTF images taken during</w:t>
      </w:r>
      <w:r w:rsidRPr="00F9334B">
        <w:rPr>
          <w:rFonts w:ascii="Calibri" w:eastAsiaTheme="minorHAnsi" w:hAnsi="Calibri" w:cs="Calibri"/>
          <w:highlight w:val="green"/>
          <w:u w:val="single"/>
          <w:lang w:eastAsia="en-US"/>
        </w:rPr>
        <w:t xml:space="preserve"> twilight may be affected</w:t>
      </w:r>
      <w:r w:rsidRPr="00F9334B">
        <w:rPr>
          <w:rFonts w:ascii="Calibri" w:eastAsiaTheme="minorHAnsi" w:hAnsi="Calibri" w:cs="Calibri"/>
          <w:u w:val="single"/>
          <w:lang w:eastAsia="en-US"/>
        </w:rPr>
        <w:t xml:space="preserve"> once the size of the constellation exceeds ≈10,000. If the entire constellation of 42,000 was deployed, </w:t>
      </w:r>
      <w:r w:rsidRPr="00F9334B">
        <w:rPr>
          <w:rFonts w:ascii="Calibri" w:eastAsiaTheme="minorHAnsi" w:hAnsi="Calibri" w:cs="Calibri"/>
          <w:b/>
          <w:iCs/>
          <w:u w:val="single"/>
          <w:lang w:eastAsia="en-US"/>
        </w:rPr>
        <w:t xml:space="preserve">every image taken during twilight would be contaminated </w:t>
      </w:r>
      <w:r w:rsidRPr="00F9334B">
        <w:rPr>
          <w:rFonts w:ascii="Calibri" w:eastAsiaTheme="minorHAnsi" w:hAnsi="Calibri" w:cs="Calibri"/>
          <w:b/>
          <w:iCs/>
          <w:highlight w:val="green"/>
          <w:u w:val="single"/>
          <w:lang w:eastAsia="en-US"/>
        </w:rPr>
        <w:t>with</w:t>
      </w:r>
      <w:r w:rsidRPr="00F9334B">
        <w:rPr>
          <w:rFonts w:ascii="Calibri" w:eastAsiaTheme="minorHAnsi" w:hAnsi="Calibri" w:cs="Calibri"/>
          <w:b/>
          <w:iCs/>
          <w:u w:val="single"/>
          <w:lang w:eastAsia="en-US"/>
        </w:rPr>
        <w:t xml:space="preserve"> about </w:t>
      </w:r>
      <w:r w:rsidRPr="00F9334B">
        <w:rPr>
          <w:rFonts w:ascii="Calibri" w:eastAsiaTheme="minorHAnsi" w:hAnsi="Calibri" w:cs="Calibri"/>
          <w:b/>
          <w:iCs/>
          <w:highlight w:val="green"/>
          <w:u w:val="single"/>
          <w:lang w:eastAsia="en-US"/>
        </w:rPr>
        <w:t>4 satellite streaks</w:t>
      </w:r>
      <w:r w:rsidRPr="00F9334B">
        <w:rPr>
          <w:rFonts w:ascii="Calibri" w:eastAsiaTheme="minorHAnsi" w:hAnsi="Calibri" w:cs="Calibri"/>
          <w:u w:val="single"/>
          <w:lang w:eastAsia="en-US"/>
        </w:rPr>
        <w:t xml:space="preserve"> </w:t>
      </w:r>
    </w:p>
    <w:p w14:paraId="5D07DDE1" w14:textId="77777777" w:rsidR="00F9334B" w:rsidRPr="00F9334B" w:rsidRDefault="00F9334B" w:rsidP="00F9334B">
      <w:pPr>
        <w:rPr>
          <w:rFonts w:ascii="Calibri" w:eastAsiaTheme="minorHAnsi" w:hAnsi="Calibri" w:cs="Calibri"/>
          <w:lang w:eastAsia="en-US"/>
        </w:rPr>
      </w:pPr>
    </w:p>
    <w:p w14:paraId="11D7E30C" w14:textId="77777777" w:rsidR="00F9334B" w:rsidRPr="00F9334B" w:rsidRDefault="00F9334B" w:rsidP="00F9334B">
      <w:pPr>
        <w:rPr>
          <w:rFonts w:ascii="Calibri" w:eastAsiaTheme="minorHAnsi" w:hAnsi="Calibri" w:cs="Calibri"/>
          <w:lang w:eastAsia="en-US"/>
        </w:rPr>
      </w:pPr>
      <w:r w:rsidRPr="00F9334B">
        <w:rPr>
          <w:rFonts w:ascii="Calibri" w:eastAsiaTheme="minorHAnsi" w:hAnsi="Calibri" w:cs="Calibri"/>
          <w:noProof/>
          <w:lang w:eastAsia="en-US"/>
        </w:rPr>
        <w:drawing>
          <wp:inline distT="0" distB="0" distL="0" distR="0" wp14:anchorId="22ED2D2C" wp14:editId="7FEAB158">
            <wp:extent cx="4600575" cy="3857625"/>
            <wp:effectExtent l="0" t="0" r="9525" b="9525"/>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a:blip r:embed="rId7"/>
                    <a:stretch>
                      <a:fillRect/>
                    </a:stretch>
                  </pic:blipFill>
                  <pic:spPr>
                    <a:xfrm>
                      <a:off x="0" y="0"/>
                      <a:ext cx="4600575" cy="3857625"/>
                    </a:xfrm>
                    <a:prstGeom prst="rect">
                      <a:avLst/>
                    </a:prstGeom>
                  </pic:spPr>
                </pic:pic>
              </a:graphicData>
            </a:graphic>
          </wp:inline>
        </w:drawing>
      </w:r>
    </w:p>
    <w:p w14:paraId="222E02D3"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 xml:space="preserve">Light pollution from megaconstellations specifically threatens detection of Near Earth Objects (NEOs) </w:t>
      </w:r>
    </w:p>
    <w:p w14:paraId="5A2F2CB8" w14:textId="77777777" w:rsidR="00F9334B" w:rsidRPr="00F9334B" w:rsidRDefault="00F9334B" w:rsidP="00F9334B">
      <w:pPr>
        <w:rPr>
          <w:rFonts w:ascii="Calibri" w:eastAsiaTheme="minorHAnsi" w:hAnsi="Calibri" w:cs="Calibri"/>
          <w:b/>
          <w:bCs/>
          <w:sz w:val="26"/>
          <w:lang w:eastAsia="en-US"/>
        </w:rPr>
      </w:pPr>
      <w:r w:rsidRPr="00F9334B">
        <w:rPr>
          <w:rFonts w:ascii="Calibri" w:eastAsiaTheme="minorHAnsi" w:hAnsi="Calibri" w:cs="Calibri"/>
          <w:b/>
          <w:bCs/>
          <w:sz w:val="26"/>
          <w:lang w:eastAsia="en-US"/>
        </w:rPr>
        <w:t>Wall 20</w:t>
      </w:r>
    </w:p>
    <w:p w14:paraId="5ED38767"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 xml:space="preserve">(Mike, </w:t>
      </w:r>
      <w:hyperlink r:id="rId8" w:history="1">
        <w:r w:rsidRPr="00F9334B">
          <w:rPr>
            <w:rFonts w:ascii="Calibri" w:eastAsiaTheme="minorHAnsi" w:hAnsi="Calibri" w:cs="Calibri"/>
            <w:sz w:val="16"/>
            <w:lang w:eastAsia="en-US"/>
          </w:rPr>
          <w:t>https://www.nbcnews.com/science/space/satellite-megaconstellations-could-have-extreme-impact-astronomy-report-finds-n1238178</w:t>
        </w:r>
      </w:hyperlink>
      <w:r w:rsidRPr="00F9334B">
        <w:rPr>
          <w:rFonts w:ascii="Calibri" w:eastAsiaTheme="minorHAnsi" w:hAnsi="Calibri" w:cs="Calibri"/>
          <w:sz w:val="16"/>
          <w:lang w:eastAsia="en-US"/>
        </w:rPr>
        <w:t xml:space="preserve">, 8-26) </w:t>
      </w:r>
    </w:p>
    <w:p w14:paraId="73FE5E38"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u w:val="single"/>
          <w:lang w:eastAsia="en-US"/>
        </w:rPr>
        <w:t>Huge constellations of internet satellites could fundamentally change how astronomers study the night sky</w:t>
      </w:r>
      <w:r w:rsidRPr="00F9334B">
        <w:rPr>
          <w:rFonts w:ascii="Calibri" w:eastAsiaTheme="minorHAnsi" w:hAnsi="Calibri" w:cs="Calibri"/>
          <w:sz w:val="16"/>
          <w:lang w:eastAsia="en-US"/>
        </w:rPr>
        <w:t xml:space="preserve"> and how the rest of us experience it, a new report finds. </w:t>
      </w:r>
      <w:r w:rsidRPr="00F9334B">
        <w:rPr>
          <w:rFonts w:ascii="Calibri" w:eastAsiaTheme="minorHAnsi" w:hAnsi="Calibri" w:cs="Calibri"/>
          <w:u w:val="single"/>
          <w:lang w:eastAsia="en-US"/>
        </w:rPr>
        <w:t>The potential impacts of megaconstellations</w:t>
      </w:r>
      <w:r w:rsidRPr="00F9334B">
        <w:rPr>
          <w:rFonts w:ascii="Calibri" w:eastAsiaTheme="minorHAnsi" w:hAnsi="Calibri" w:cs="Calibri"/>
          <w:sz w:val="16"/>
          <w:lang w:eastAsia="en-US"/>
        </w:rPr>
        <w:t xml:space="preserve"> in low Earth orbit (LEO), such as SpaceX's Starlink network, "</w:t>
      </w:r>
      <w:r w:rsidRPr="00F9334B">
        <w:rPr>
          <w:rFonts w:ascii="Calibri" w:eastAsiaTheme="minorHAnsi" w:hAnsi="Calibri" w:cs="Calibri"/>
          <w:u w:val="single"/>
          <w:lang w:eastAsia="en-US"/>
        </w:rPr>
        <w:t xml:space="preserve">are estimated to range from negligible to </w:t>
      </w:r>
      <w:r w:rsidRPr="00F9334B">
        <w:rPr>
          <w:rFonts w:ascii="Calibri" w:eastAsiaTheme="minorHAnsi" w:hAnsi="Calibri" w:cs="Calibri"/>
          <w:b/>
          <w:iCs/>
          <w:u w:val="single"/>
          <w:lang w:eastAsia="en-US"/>
        </w:rPr>
        <w:t>extreme,"</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 xml:space="preserve">according to a report from the Satellite Constellations </w:t>
      </w:r>
      <w:r w:rsidRPr="00F9334B">
        <w:rPr>
          <w:rFonts w:ascii="Calibri" w:eastAsiaTheme="minorHAnsi" w:hAnsi="Calibri" w:cs="Calibri"/>
          <w:sz w:val="16"/>
          <w:lang w:eastAsia="en-US"/>
        </w:rPr>
        <w:t xml:space="preserve">1 (SATCON1) </w:t>
      </w:r>
      <w:r w:rsidRPr="00F9334B">
        <w:rPr>
          <w:rFonts w:ascii="Calibri" w:eastAsiaTheme="minorHAnsi" w:hAnsi="Calibri" w:cs="Calibri"/>
          <w:u w:val="single"/>
          <w:lang w:eastAsia="en-US"/>
        </w:rPr>
        <w:t>workshop,</w:t>
      </w:r>
      <w:r w:rsidRPr="00F9334B">
        <w:rPr>
          <w:rFonts w:ascii="Calibri" w:eastAsiaTheme="minorHAnsi" w:hAnsi="Calibri" w:cs="Calibri"/>
          <w:sz w:val="16"/>
          <w:lang w:eastAsia="en-US"/>
        </w:rPr>
        <w:t xml:space="preserve"> which was released Tuesday. SpaceX has already launched about 600 Starlink satellites, and that's just the beginning. Elon Musk's company has approval to operate 12,000 Starlink spacecraft and has applied for permission for up to 30,000 more. And SpaceX is not alone; for example, Amazon aims to launch about 3,200 broadband satellites for its own network, known as Project Kuiper. Related: SpaceX's Starlink satellite megaconstellation launches in photos For perspective: There are currently about 2,500 operational satellites circling Earth, and humanity has launched fewer than 10,000 objects since the dawn of the space age in 1957. The actual impact of this LEO population boom on the night sky depends on a number of factors, including the nature and goals of the observations being made; observers' ability to remove or mask satellite trails in their datasets; and the number, brightness and altitude of the satellites, the report's authors determined. For instance, </w:t>
      </w:r>
      <w:r w:rsidRPr="00F9334B">
        <w:rPr>
          <w:rFonts w:ascii="Calibri" w:eastAsiaTheme="minorHAnsi" w:hAnsi="Calibri" w:cs="Calibri"/>
          <w:u w:val="single"/>
          <w:lang w:eastAsia="en-US"/>
        </w:rPr>
        <w:t xml:space="preserve">satellite </w:t>
      </w:r>
      <w:r w:rsidRPr="00F9334B">
        <w:rPr>
          <w:rFonts w:ascii="Calibri" w:eastAsiaTheme="minorHAnsi" w:hAnsi="Calibri" w:cs="Calibri"/>
          <w:highlight w:val="green"/>
          <w:u w:val="single"/>
          <w:lang w:eastAsia="en-US"/>
        </w:rPr>
        <w:t>trails will pose a</w:t>
      </w:r>
      <w:r w:rsidRPr="00F9334B">
        <w:rPr>
          <w:rFonts w:ascii="Calibri" w:eastAsiaTheme="minorHAnsi" w:hAnsi="Calibri" w:cs="Calibri"/>
          <w:u w:val="single"/>
          <w:lang w:eastAsia="en-US"/>
        </w:rPr>
        <w:t xml:space="preserve"> particular </w:t>
      </w:r>
      <w:r w:rsidRPr="00F9334B">
        <w:rPr>
          <w:rFonts w:ascii="Calibri" w:eastAsiaTheme="minorHAnsi" w:hAnsi="Calibri" w:cs="Calibri"/>
          <w:highlight w:val="green"/>
          <w:u w:val="single"/>
          <w:lang w:eastAsia="en-US"/>
        </w:rPr>
        <w:t>problem for telescopes that view wide swaths of sky</w:t>
      </w:r>
      <w:r w:rsidRPr="00F9334B">
        <w:rPr>
          <w:rFonts w:ascii="Calibri" w:eastAsiaTheme="minorHAnsi" w:hAnsi="Calibri" w:cs="Calibri"/>
          <w:u w:val="single"/>
          <w:lang w:eastAsia="en-US"/>
        </w:rPr>
        <w:t xml:space="preserve"> in visible and infrared light, </w:t>
      </w:r>
      <w:r w:rsidRPr="00F9334B">
        <w:rPr>
          <w:rFonts w:ascii="Calibri" w:eastAsiaTheme="minorHAnsi" w:hAnsi="Calibri" w:cs="Calibri"/>
          <w:highlight w:val="green"/>
          <w:u w:val="single"/>
          <w:lang w:eastAsia="en-US"/>
        </w:rPr>
        <w:t>such as the</w:t>
      </w:r>
      <w:r w:rsidRPr="00F9334B">
        <w:rPr>
          <w:rFonts w:ascii="Calibri" w:eastAsiaTheme="minorHAnsi" w:hAnsi="Calibri" w:cs="Calibri"/>
          <w:u w:val="single"/>
          <w:lang w:eastAsia="en-US"/>
        </w:rPr>
        <w:t xml:space="preserve"> upcoming </w:t>
      </w:r>
      <w:r w:rsidRPr="00F9334B">
        <w:rPr>
          <w:rFonts w:ascii="Calibri" w:eastAsiaTheme="minorHAnsi" w:hAnsi="Calibri" w:cs="Calibri"/>
          <w:b/>
          <w:iCs/>
          <w:u w:val="single"/>
          <w:lang w:eastAsia="en-US"/>
        </w:rPr>
        <w:t xml:space="preserve">Vera C. </w:t>
      </w:r>
      <w:r w:rsidRPr="00F9334B">
        <w:rPr>
          <w:rFonts w:ascii="Calibri" w:eastAsiaTheme="minorHAnsi" w:hAnsi="Calibri" w:cs="Calibri"/>
          <w:b/>
          <w:iCs/>
          <w:highlight w:val="green"/>
          <w:u w:val="single"/>
          <w:lang w:eastAsia="en-US"/>
        </w:rPr>
        <w:t>Rubin Observatory in Chile</w:t>
      </w:r>
      <w:r w:rsidRPr="00F9334B">
        <w:rPr>
          <w:rFonts w:ascii="Calibri" w:eastAsiaTheme="minorHAnsi" w:hAnsi="Calibri" w:cs="Calibri"/>
          <w:u w:val="single"/>
          <w:lang w:eastAsia="en-US"/>
        </w:rPr>
        <w:t xml:space="preserve">. Observing </w:t>
      </w:r>
      <w:r w:rsidRPr="00F9334B">
        <w:rPr>
          <w:rFonts w:ascii="Calibri" w:eastAsiaTheme="minorHAnsi" w:hAnsi="Calibri" w:cs="Calibri"/>
          <w:highlight w:val="green"/>
          <w:u w:val="single"/>
          <w:lang w:eastAsia="en-US"/>
        </w:rPr>
        <w:t>programs</w:t>
      </w:r>
      <w:r w:rsidRPr="00F9334B">
        <w:rPr>
          <w:rFonts w:ascii="Calibri" w:eastAsiaTheme="minorHAnsi" w:hAnsi="Calibri" w:cs="Calibri"/>
          <w:u w:val="single"/>
          <w:lang w:eastAsia="en-US"/>
        </w:rPr>
        <w:t xml:space="preserve"> </w:t>
      </w:r>
      <w:r w:rsidRPr="00F9334B">
        <w:rPr>
          <w:rFonts w:ascii="Calibri" w:eastAsiaTheme="minorHAnsi" w:hAnsi="Calibri" w:cs="Calibri"/>
          <w:highlight w:val="green"/>
          <w:u w:val="single"/>
          <w:lang w:eastAsia="en-US"/>
        </w:rPr>
        <w:t>that rely upon</w:t>
      </w:r>
      <w:r w:rsidRPr="00F9334B">
        <w:rPr>
          <w:rFonts w:ascii="Calibri" w:eastAsiaTheme="minorHAnsi" w:hAnsi="Calibri" w:cs="Calibri"/>
          <w:u w:val="single"/>
          <w:lang w:eastAsia="en-US"/>
        </w:rPr>
        <w:t xml:space="preserve"> data gathered during the </w:t>
      </w:r>
      <w:r w:rsidRPr="00F9334B">
        <w:rPr>
          <w:rFonts w:ascii="Calibri" w:eastAsiaTheme="minorHAnsi" w:hAnsi="Calibri" w:cs="Calibri"/>
          <w:highlight w:val="green"/>
          <w:u w:val="single"/>
          <w:lang w:eastAsia="en-US"/>
        </w:rPr>
        <w:t>twilight</w:t>
      </w:r>
      <w:r w:rsidRPr="00F9334B">
        <w:rPr>
          <w:rFonts w:ascii="Calibri" w:eastAsiaTheme="minorHAnsi" w:hAnsi="Calibri" w:cs="Calibri"/>
          <w:u w:val="single"/>
          <w:lang w:eastAsia="en-US"/>
        </w:rPr>
        <w:t xml:space="preserve"> hours, </w:t>
      </w:r>
      <w:r w:rsidRPr="00F9334B">
        <w:rPr>
          <w:rFonts w:ascii="Calibri" w:eastAsiaTheme="minorHAnsi" w:hAnsi="Calibri" w:cs="Calibri"/>
          <w:highlight w:val="green"/>
          <w:u w:val="single"/>
          <w:lang w:eastAsia="en-US"/>
        </w:rPr>
        <w:t xml:space="preserve">such </w:t>
      </w:r>
      <w:r w:rsidRPr="00F9334B">
        <w:rPr>
          <w:rFonts w:ascii="Calibri" w:eastAsiaTheme="minorHAnsi" w:hAnsi="Calibri" w:cs="Calibri"/>
          <w:b/>
          <w:iCs/>
          <w:highlight w:val="green"/>
          <w:u w:val="single"/>
          <w:lang w:eastAsia="en-US"/>
        </w:rPr>
        <w:t>as searches for potentially hazardous asteroids and comets</w:t>
      </w:r>
      <w:r w:rsidRPr="00F9334B">
        <w:rPr>
          <w:rFonts w:ascii="Calibri" w:eastAsiaTheme="minorHAnsi" w:hAnsi="Calibri" w:cs="Calibri"/>
          <w:highlight w:val="green"/>
          <w:u w:val="single"/>
          <w:lang w:eastAsia="en-US"/>
        </w:rPr>
        <w:t xml:space="preserve">, will be </w:t>
      </w:r>
      <w:r w:rsidRPr="00F9334B">
        <w:rPr>
          <w:rFonts w:ascii="Calibri" w:eastAsiaTheme="minorHAnsi" w:hAnsi="Calibri" w:cs="Calibri"/>
          <w:b/>
          <w:iCs/>
          <w:highlight w:val="green"/>
          <w:u w:val="single"/>
          <w:lang w:eastAsia="en-US"/>
        </w:rPr>
        <w:t>disproportionately affected</w:t>
      </w:r>
      <w:r w:rsidRPr="00F9334B">
        <w:rPr>
          <w:rFonts w:ascii="Calibri" w:eastAsiaTheme="minorHAnsi" w:hAnsi="Calibri" w:cs="Calibri"/>
          <w:u w:val="single"/>
          <w:lang w:eastAsia="en-US"/>
        </w:rPr>
        <w:t xml:space="preserve"> as well.</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That's because LEO satellites will remain illuminated by the sun at these times,</w:t>
      </w:r>
      <w:r w:rsidRPr="00F9334B">
        <w:rPr>
          <w:rFonts w:ascii="Calibri" w:eastAsiaTheme="minorHAnsi" w:hAnsi="Calibri" w:cs="Calibri"/>
          <w:sz w:val="16"/>
          <w:lang w:eastAsia="en-US"/>
        </w:rPr>
        <w:t xml:space="preserve"> the report explains. But </w:t>
      </w:r>
      <w:r w:rsidRPr="00F9334B">
        <w:rPr>
          <w:rFonts w:ascii="Calibri" w:eastAsiaTheme="minorHAnsi" w:hAnsi="Calibri" w:cs="Calibri"/>
          <w:u w:val="single"/>
          <w:lang w:eastAsia="en-US"/>
        </w:rPr>
        <w:t>big LEO networks could pose problems throughout the night if their constituent satellites are high enough up.</w:t>
      </w:r>
      <w:r w:rsidRPr="00F9334B">
        <w:rPr>
          <w:rFonts w:ascii="Calibri" w:eastAsiaTheme="minorHAnsi" w:hAnsi="Calibri" w:cs="Calibri"/>
          <w:sz w:val="16"/>
          <w:lang w:eastAsia="en-US"/>
        </w:rPr>
        <w:t xml:space="preserve"> For example, a large constellation orbiting 750 miles (1,200 kilometers) above Earth, as OneWeb's 74 broadband satellites do, "will be visible all night during summer and significant fractions of the night during winter, fall, and spring, and will have negative impacts on nearly all observational programs," the new report states. (OneWeb had intended to launch at least 650 internet satellites, but it's unclear if the constellation will ever get that big. OneWeb declared bankruptcy this year and will be bought by a consortium led by the British government and the Indian company Bharti Global.) </w:t>
      </w:r>
      <w:r w:rsidRPr="00F9334B">
        <w:rPr>
          <w:rFonts w:ascii="Calibri" w:eastAsiaTheme="minorHAnsi" w:hAnsi="Calibri" w:cs="Calibri"/>
          <w:u w:val="single"/>
          <w:lang w:eastAsia="en-US"/>
        </w:rPr>
        <w:t>Constellations that orbit less than 370 miles</w:t>
      </w:r>
      <w:r w:rsidRPr="00F9334B">
        <w:rPr>
          <w:rFonts w:ascii="Calibri" w:eastAsiaTheme="minorHAnsi" w:hAnsi="Calibri" w:cs="Calibri"/>
          <w:sz w:val="16"/>
          <w:lang w:eastAsia="en-US"/>
        </w:rPr>
        <w:t xml:space="preserve"> (600 km) </w:t>
      </w:r>
      <w:r w:rsidRPr="00F9334B">
        <w:rPr>
          <w:rFonts w:ascii="Calibri" w:eastAsiaTheme="minorHAnsi" w:hAnsi="Calibri" w:cs="Calibri"/>
          <w:u w:val="single"/>
          <w:lang w:eastAsia="en-US"/>
        </w:rPr>
        <w:t>above Earth won't have nearly the same all-night impact, the report's authors determined. Starlink falls into this category; its satellites fly at an altitude of about 340 miles</w:t>
      </w:r>
      <w:r w:rsidRPr="00F9334B">
        <w:rPr>
          <w:rFonts w:ascii="Calibri" w:eastAsiaTheme="minorHAnsi" w:hAnsi="Calibri" w:cs="Calibri"/>
          <w:sz w:val="16"/>
          <w:lang w:eastAsia="en-US"/>
        </w:rPr>
        <w:t xml:space="preserve"> (550 km).</w:t>
      </w:r>
    </w:p>
    <w:p w14:paraId="00718874" w14:textId="77777777" w:rsidR="00F9334B" w:rsidRPr="00F9334B" w:rsidRDefault="00F9334B" w:rsidP="00F9334B">
      <w:pPr>
        <w:rPr>
          <w:rFonts w:ascii="Calibri" w:eastAsiaTheme="minorHAnsi" w:hAnsi="Calibri" w:cs="Calibri"/>
          <w:sz w:val="16"/>
          <w:lang w:eastAsia="en-US"/>
        </w:rPr>
      </w:pPr>
    </w:p>
    <w:p w14:paraId="1E8C723B"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Don’t write off low probability events- an asteroid hit is the highest conceivable magnitude and can be prevented easily with early detection</w:t>
      </w:r>
    </w:p>
    <w:p w14:paraId="0D06FBBB" w14:textId="77777777" w:rsidR="00F9334B" w:rsidRPr="00F9334B" w:rsidRDefault="00F9334B" w:rsidP="00F9334B">
      <w:pPr>
        <w:rPr>
          <w:rFonts w:ascii="Calibri" w:eastAsiaTheme="minorHAnsi" w:hAnsi="Calibri" w:cs="Calibri"/>
          <w:b/>
          <w:bCs/>
          <w:sz w:val="26"/>
          <w:lang w:eastAsia="en-US"/>
        </w:rPr>
      </w:pPr>
      <w:r w:rsidRPr="00F9334B">
        <w:rPr>
          <w:rFonts w:ascii="Calibri" w:eastAsiaTheme="minorHAnsi" w:hAnsi="Calibri" w:cs="Calibri"/>
          <w:b/>
          <w:bCs/>
          <w:sz w:val="26"/>
          <w:lang w:eastAsia="en-US"/>
        </w:rPr>
        <w:t>Dreier 21</w:t>
      </w:r>
    </w:p>
    <w:p w14:paraId="5FF4000C" w14:textId="77777777" w:rsidR="00F9334B" w:rsidRPr="00F9334B" w:rsidRDefault="00F9334B" w:rsidP="00F9334B">
      <w:pPr>
        <w:rPr>
          <w:rFonts w:ascii="Calibri" w:eastAsiaTheme="minorHAnsi" w:hAnsi="Calibri" w:cs="Calibri"/>
          <w:sz w:val="16"/>
          <w:lang w:eastAsia="en-US"/>
        </w:rPr>
      </w:pPr>
      <w:r w:rsidRPr="00F9334B">
        <w:rPr>
          <w:rFonts w:ascii="Calibri" w:eastAsiaTheme="minorHAnsi" w:hAnsi="Calibri" w:cs="Calibri"/>
          <w:sz w:val="16"/>
          <w:lang w:eastAsia="en-US"/>
        </w:rPr>
        <w:t xml:space="preserve">(Casey Dreier is Senior Space Policy Adviser for The Planetary Society, an independent nonprofit organization based in California. </w:t>
      </w:r>
      <w:hyperlink r:id="rId9" w:history="1">
        <w:r w:rsidRPr="00F9334B">
          <w:rPr>
            <w:rFonts w:ascii="Calibri" w:eastAsiaTheme="minorHAnsi" w:hAnsi="Calibri" w:cs="Calibri"/>
            <w:sz w:val="16"/>
            <w:lang w:eastAsia="en-US"/>
          </w:rPr>
          <w:t>https://www.scientificamerican.com/article/why-an-asteroid-strike-is-like-a-pandemic/</w:t>
        </w:r>
      </w:hyperlink>
      <w:r w:rsidRPr="00F9334B">
        <w:rPr>
          <w:rFonts w:ascii="Calibri" w:eastAsiaTheme="minorHAnsi" w:hAnsi="Calibri" w:cs="Calibri"/>
          <w:sz w:val="16"/>
          <w:lang w:eastAsia="en-US"/>
        </w:rPr>
        <w:t>, 7-25)</w:t>
      </w:r>
    </w:p>
    <w:p w14:paraId="2EB2BD04" w14:textId="77777777" w:rsidR="00F9334B" w:rsidRPr="00F9334B" w:rsidRDefault="00F9334B" w:rsidP="00F9334B">
      <w:pPr>
        <w:rPr>
          <w:rFonts w:ascii="Calibri" w:eastAsiaTheme="minorHAnsi" w:hAnsi="Calibri" w:cs="Calibri"/>
          <w:u w:val="single"/>
          <w:lang w:eastAsia="en-US"/>
        </w:rPr>
      </w:pPr>
      <w:r w:rsidRPr="00F9334B">
        <w:rPr>
          <w:rFonts w:ascii="Calibri" w:eastAsiaTheme="minorHAnsi" w:hAnsi="Calibri" w:cs="Calibri"/>
          <w:highlight w:val="green"/>
          <w:u w:val="single"/>
          <w:lang w:eastAsia="en-US"/>
        </w:rPr>
        <w:t>Imagine</w:t>
      </w:r>
      <w:r w:rsidRPr="00F9334B">
        <w:rPr>
          <w:rFonts w:ascii="Calibri" w:eastAsiaTheme="minorHAnsi" w:hAnsi="Calibri" w:cs="Calibri"/>
          <w:u w:val="single"/>
          <w:lang w:eastAsia="en-US"/>
        </w:rPr>
        <w:t xml:space="preserve"> </w:t>
      </w:r>
      <w:r w:rsidRPr="00F9334B">
        <w:rPr>
          <w:rFonts w:ascii="Calibri" w:eastAsiaTheme="minorHAnsi" w:hAnsi="Calibri" w:cs="Calibri"/>
          <w:sz w:val="16"/>
          <w:lang w:eastAsia="en-US"/>
        </w:rPr>
        <w:t xml:space="preserve">the following scenario. </w:t>
      </w:r>
      <w:r w:rsidRPr="00F9334B">
        <w:rPr>
          <w:rFonts w:ascii="Calibri" w:eastAsiaTheme="minorHAnsi" w:hAnsi="Calibri" w:cs="Calibri"/>
          <w:highlight w:val="green"/>
          <w:u w:val="single"/>
          <w:lang w:eastAsia="en-US"/>
        </w:rPr>
        <w:t>Scientists identify a potential global threat, but initial data are</w:t>
      </w:r>
      <w:r w:rsidRPr="00F9334B">
        <w:rPr>
          <w:rFonts w:ascii="Calibri" w:eastAsiaTheme="minorHAnsi" w:hAnsi="Calibri" w:cs="Calibri"/>
          <w:u w:val="single"/>
          <w:lang w:eastAsia="en-US"/>
        </w:rPr>
        <w:t xml:space="preserve"> spotty</w:t>
      </w:r>
      <w:r w:rsidRPr="00F9334B">
        <w:rPr>
          <w:rFonts w:ascii="Calibri" w:eastAsiaTheme="minorHAnsi" w:hAnsi="Calibri" w:cs="Calibri"/>
          <w:sz w:val="16"/>
          <w:lang w:eastAsia="en-US"/>
        </w:rPr>
        <w:t>—</w:t>
      </w:r>
      <w:r w:rsidRPr="00F9334B">
        <w:rPr>
          <w:rFonts w:ascii="Calibri" w:eastAsiaTheme="minorHAnsi" w:hAnsi="Calibri" w:cs="Calibri"/>
          <w:highlight w:val="green"/>
          <w:u w:val="single"/>
          <w:lang w:eastAsia="en-US"/>
        </w:rPr>
        <w:t>not enough to spur drastic action</w:t>
      </w:r>
      <w:r w:rsidRPr="00F9334B">
        <w:rPr>
          <w:rFonts w:ascii="Calibri" w:eastAsiaTheme="minorHAnsi" w:hAnsi="Calibri" w:cs="Calibri"/>
          <w:sz w:val="16"/>
          <w:lang w:eastAsia="en-US"/>
        </w:rPr>
        <w:t xml:space="preserve">. Rapidly, relentlessly, the threat grows. </w:t>
      </w:r>
      <w:r w:rsidRPr="00F9334B">
        <w:rPr>
          <w:rFonts w:ascii="Calibri" w:eastAsiaTheme="minorHAnsi" w:hAnsi="Calibri" w:cs="Calibri"/>
          <w:highlight w:val="green"/>
          <w:u w:val="single"/>
          <w:lang w:eastAsia="en-US"/>
        </w:rPr>
        <w:t>What once was preventable becomes inevitable</w:t>
      </w:r>
      <w:r w:rsidRPr="00F9334B">
        <w:rPr>
          <w:rFonts w:ascii="Calibri" w:eastAsiaTheme="minorHAnsi" w:hAnsi="Calibri" w:cs="Calibri"/>
          <w:sz w:val="16"/>
          <w:lang w:eastAsia="en-US"/>
        </w:rPr>
        <w:t xml:space="preserve">. The world has no choice but to endure the disaster at the cost of trillions of dollars and millions of lives. </w:t>
      </w:r>
      <w:r w:rsidRPr="00F9334B">
        <w:rPr>
          <w:rFonts w:ascii="Calibri" w:eastAsiaTheme="minorHAnsi" w:hAnsi="Calibri" w:cs="Calibri"/>
          <w:u w:val="single"/>
          <w:lang w:eastAsia="en-US"/>
        </w:rPr>
        <w:t xml:space="preserve">This is the story of COVID pandemic—but it could equally well be the story of a </w:t>
      </w:r>
      <w:r w:rsidRPr="00F9334B">
        <w:rPr>
          <w:rFonts w:ascii="Calibri" w:eastAsiaTheme="minorHAnsi" w:hAnsi="Calibri" w:cs="Calibri"/>
          <w:b/>
          <w:iCs/>
          <w:u w:val="single"/>
          <w:lang w:eastAsia="en-US"/>
        </w:rPr>
        <w:t>catastrophic strike by a large asteroid</w:t>
      </w:r>
      <w:r w:rsidRPr="00F9334B">
        <w:rPr>
          <w:rFonts w:ascii="Calibri" w:eastAsiaTheme="minorHAnsi" w:hAnsi="Calibri" w:cs="Calibri"/>
          <w:sz w:val="16"/>
          <w:lang w:eastAsia="en-US"/>
        </w:rPr>
        <w:t xml:space="preserve">. As we emerge from the worst of COVID-19, </w:t>
      </w:r>
      <w:r w:rsidRPr="00F9334B">
        <w:rPr>
          <w:rFonts w:ascii="Calibri" w:eastAsiaTheme="minorHAnsi" w:hAnsi="Calibri" w:cs="Calibri"/>
          <w:u w:val="single"/>
          <w:lang w:eastAsia="en-US"/>
        </w:rPr>
        <w:t>we should heed this lesson</w:t>
      </w:r>
      <w:r w:rsidRPr="00F9334B">
        <w:rPr>
          <w:rFonts w:ascii="Calibri" w:eastAsiaTheme="minorHAnsi" w:hAnsi="Calibri" w:cs="Calibri"/>
          <w:sz w:val="16"/>
          <w:lang w:eastAsia="en-US"/>
        </w:rPr>
        <w:t xml:space="preserve">: </w:t>
      </w:r>
      <w:r w:rsidRPr="00F9334B">
        <w:rPr>
          <w:rFonts w:ascii="Calibri" w:eastAsiaTheme="minorHAnsi" w:hAnsi="Calibri" w:cs="Calibri"/>
          <w:b/>
          <w:iCs/>
          <w:highlight w:val="green"/>
          <w:u w:val="single"/>
          <w:lang w:eastAsia="en-US"/>
        </w:rPr>
        <w:t>low-probability, high-impact events</w:t>
      </w:r>
      <w:r w:rsidRPr="00F9334B">
        <w:rPr>
          <w:rFonts w:ascii="Calibri" w:eastAsiaTheme="minorHAnsi" w:hAnsi="Calibri" w:cs="Calibri"/>
          <w:b/>
          <w:iCs/>
          <w:u w:val="single"/>
          <w:lang w:eastAsia="en-US"/>
        </w:rPr>
        <w:t xml:space="preserve"> do occur; but they </w:t>
      </w:r>
      <w:r w:rsidRPr="00F9334B">
        <w:rPr>
          <w:rFonts w:ascii="Calibri" w:eastAsiaTheme="minorHAnsi" w:hAnsi="Calibri" w:cs="Calibri"/>
          <w:b/>
          <w:iCs/>
          <w:highlight w:val="green"/>
          <w:u w:val="single"/>
          <w:lang w:eastAsia="en-US"/>
        </w:rPr>
        <w:t>can be mitigated</w:t>
      </w:r>
      <w:r w:rsidRPr="00F9334B">
        <w:rPr>
          <w:rFonts w:ascii="Calibri" w:eastAsiaTheme="minorHAnsi" w:hAnsi="Calibri" w:cs="Calibri"/>
          <w:b/>
          <w:iCs/>
          <w:u w:val="single"/>
          <w:lang w:eastAsia="en-US"/>
        </w:rPr>
        <w:t xml:space="preserve"> if we prepare and act early enough</w:t>
      </w:r>
      <w:r w:rsidRPr="00F9334B">
        <w:rPr>
          <w:rFonts w:ascii="Calibri" w:eastAsiaTheme="minorHAnsi" w:hAnsi="Calibri" w:cs="Calibri"/>
          <w:sz w:val="16"/>
          <w:lang w:eastAsia="en-US"/>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F9334B">
        <w:rPr>
          <w:rFonts w:ascii="Calibri" w:eastAsiaTheme="minorHAnsi" w:hAnsi="Calibri" w:cs="Calibri"/>
          <w:u w:val="single"/>
          <w:lang w:eastAsia="en-US"/>
        </w:rPr>
        <w:t xml:space="preserve">the likelihood of </w:t>
      </w:r>
      <w:r w:rsidRPr="00F9334B">
        <w:rPr>
          <w:rFonts w:ascii="Calibri" w:eastAsiaTheme="minorHAnsi" w:hAnsi="Calibri" w:cs="Calibri"/>
          <w:highlight w:val="green"/>
          <w:u w:val="single"/>
          <w:lang w:eastAsia="en-US"/>
        </w:rPr>
        <w:t>a catastrophe is</w:t>
      </w:r>
      <w:r w:rsidRPr="00F9334B">
        <w:rPr>
          <w:rFonts w:ascii="Calibri" w:eastAsiaTheme="minorHAnsi" w:hAnsi="Calibri" w:cs="Calibri"/>
          <w:u w:val="single"/>
          <w:lang w:eastAsia="en-US"/>
        </w:rPr>
        <w:t xml:space="preserve"> unlikely in any given year, but </w:t>
      </w:r>
      <w:r w:rsidRPr="00F9334B">
        <w:rPr>
          <w:rFonts w:ascii="Calibri" w:eastAsiaTheme="minorHAnsi" w:hAnsi="Calibri" w:cs="Calibri"/>
          <w:b/>
          <w:iCs/>
          <w:highlight w:val="green"/>
          <w:u w:val="single"/>
          <w:lang w:eastAsia="en-US"/>
        </w:rPr>
        <w:t>almost inevitable over time</w:t>
      </w:r>
      <w:r w:rsidRPr="00F9334B">
        <w:rPr>
          <w:rFonts w:ascii="Calibri" w:eastAsiaTheme="minorHAnsi" w:hAnsi="Calibri" w:cs="Calibri"/>
          <w:sz w:val="16"/>
          <w:highlight w:val="green"/>
          <w:lang w:eastAsia="en-US"/>
        </w:rPr>
        <w:t>.</w:t>
      </w:r>
      <w:r w:rsidRPr="00F9334B">
        <w:rPr>
          <w:rFonts w:ascii="Calibri" w:eastAsiaTheme="minorHAnsi" w:hAnsi="Calibri" w:cs="Calibri"/>
          <w:sz w:val="16"/>
          <w:lang w:eastAsia="en-US"/>
        </w:rPr>
        <w:t xml:space="preserve"> And just </w:t>
      </w:r>
      <w:r w:rsidRPr="00F9334B">
        <w:rPr>
          <w:rFonts w:ascii="Calibri" w:eastAsiaTheme="minorHAnsi" w:hAnsi="Calibri" w:cs="Calibri"/>
          <w:u w:val="single"/>
          <w:lang w:eastAsia="en-US"/>
        </w:rPr>
        <w:t>as we can in principle develop vaccines against emerging viruses</w:t>
      </w:r>
      <w:r w:rsidRPr="00F9334B">
        <w:rPr>
          <w:rFonts w:ascii="Calibri" w:eastAsiaTheme="minorHAnsi" w:hAnsi="Calibri" w:cs="Calibri"/>
          <w:sz w:val="16"/>
          <w:lang w:eastAsia="en-US"/>
        </w:rPr>
        <w:t xml:space="preserve"> before they cause too much damage, creating immunity without making people sick, </w:t>
      </w:r>
      <w:r w:rsidRPr="00F9334B">
        <w:rPr>
          <w:rFonts w:ascii="Calibri" w:eastAsiaTheme="minorHAnsi" w:hAnsi="Calibri" w:cs="Calibri"/>
          <w:u w:val="single"/>
          <w:lang w:eastAsia="en-US"/>
        </w:rPr>
        <w:t>we can similarly use modern technology to develop a level of global immune response to asteroid collisions</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 xml:space="preserve">But </w:t>
      </w:r>
      <w:r w:rsidRPr="00F9334B">
        <w:rPr>
          <w:rFonts w:ascii="Calibri" w:eastAsiaTheme="minorHAnsi" w:hAnsi="Calibri" w:cs="Calibri"/>
          <w:highlight w:val="green"/>
          <w:u w:val="single"/>
          <w:lang w:eastAsia="en-US"/>
        </w:rPr>
        <w:t>this requires ongoing investments in research</w:t>
      </w:r>
      <w:r w:rsidRPr="00F9334B">
        <w:rPr>
          <w:rFonts w:ascii="Calibri" w:eastAsiaTheme="minorHAnsi" w:hAnsi="Calibri" w:cs="Calibri"/>
          <w:u w:val="single"/>
          <w:lang w:eastAsia="en-US"/>
        </w:rPr>
        <w:t xml:space="preserve"> and preparedness</w:t>
      </w:r>
      <w:r w:rsidRPr="00F9334B">
        <w:rPr>
          <w:rFonts w:ascii="Calibri" w:eastAsiaTheme="minorHAnsi" w:hAnsi="Calibri" w:cs="Calibri"/>
          <w:sz w:val="16"/>
          <w:lang w:eastAsia="en-US"/>
        </w:rPr>
        <w:t xml:space="preserve">—and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w:t>
      </w:r>
      <w:r w:rsidRPr="00F9334B">
        <w:rPr>
          <w:rFonts w:ascii="Calibri" w:eastAsiaTheme="minorHAnsi" w:hAnsi="Calibri" w:cs="Calibri"/>
          <w:u w:val="single"/>
          <w:lang w:eastAsia="en-US"/>
        </w:rPr>
        <w:t>The Earth is peppered with meteors throughout the year</w:t>
      </w:r>
      <w:r w:rsidRPr="00F9334B">
        <w:rPr>
          <w:rFonts w:ascii="Calibri" w:eastAsiaTheme="minorHAnsi" w:hAnsi="Calibri" w:cs="Calibri"/>
          <w:sz w:val="16"/>
          <w:lang w:eastAsia="en-US"/>
        </w:rPr>
        <w:t xml:space="preserve"> that are mere inches across or less, which burn up as shooting stars when they enter our atmosphere. </w:t>
      </w:r>
      <w:r w:rsidRPr="00F9334B">
        <w:rPr>
          <w:rFonts w:ascii="Calibri" w:eastAsiaTheme="minorHAnsi" w:hAnsi="Calibri" w:cs="Calibri"/>
          <w:u w:val="single"/>
          <w:lang w:eastAsia="en-US"/>
        </w:rPr>
        <w:t>The threat comes from the bigger ones</w:t>
      </w:r>
      <w:r w:rsidRPr="00F9334B">
        <w:rPr>
          <w:rFonts w:ascii="Calibri" w:eastAsiaTheme="minorHAnsi" w:hAnsi="Calibri" w:cs="Calibri"/>
          <w:sz w:val="16"/>
          <w:lang w:eastAsia="en-US"/>
        </w:rPr>
        <w:t>, which are house-sized or larger. These strike less frequently, but they do happen. In 2013, a 60-foot-diameter meteor exploded over the city of Chelyabinsk, injuring thousands of people. T</w:t>
      </w:r>
      <w:r w:rsidRPr="00F9334B">
        <w:rPr>
          <w:rFonts w:ascii="Calibri" w:eastAsiaTheme="minorHAnsi" w:hAnsi="Calibri" w:cs="Calibri"/>
          <w:u w:val="single"/>
          <w:lang w:eastAsia="en-US"/>
        </w:rPr>
        <w:t>he really big ones—</w:t>
      </w:r>
      <w:r w:rsidRPr="00F9334B">
        <w:rPr>
          <w:rFonts w:ascii="Calibri" w:eastAsiaTheme="minorHAnsi" w:hAnsi="Calibri" w:cs="Calibri"/>
          <w:sz w:val="16"/>
          <w:lang w:eastAsia="en-US"/>
        </w:rPr>
        <w:t>miles across—</w:t>
      </w:r>
      <w:r w:rsidRPr="00F9334B">
        <w:rPr>
          <w:rFonts w:ascii="Calibri" w:eastAsiaTheme="minorHAnsi" w:hAnsi="Calibri" w:cs="Calibri"/>
          <w:u w:val="single"/>
          <w:lang w:eastAsia="en-US"/>
        </w:rPr>
        <w:t>are even rarer</w:t>
      </w:r>
      <w:r w:rsidRPr="00F9334B">
        <w:rPr>
          <w:rFonts w:ascii="Calibri" w:eastAsiaTheme="minorHAnsi" w:hAnsi="Calibri" w:cs="Calibri"/>
          <w:sz w:val="16"/>
          <w:lang w:eastAsia="en-US"/>
        </w:rPr>
        <w:t xml:space="preserve">, occurring every few hundred million years or so. </w:t>
      </w:r>
      <w:r w:rsidRPr="00F9334B">
        <w:rPr>
          <w:rFonts w:ascii="Calibri" w:eastAsiaTheme="minorHAnsi" w:hAnsi="Calibri" w:cs="Calibri"/>
          <w:b/>
          <w:iCs/>
          <w:u w:val="single"/>
          <w:lang w:eastAsia="en-US"/>
        </w:rPr>
        <w:t xml:space="preserve">But </w:t>
      </w:r>
      <w:r w:rsidRPr="00F9334B">
        <w:rPr>
          <w:rFonts w:ascii="Calibri" w:eastAsiaTheme="minorHAnsi" w:hAnsi="Calibri" w:cs="Calibri"/>
          <w:b/>
          <w:iCs/>
          <w:highlight w:val="green"/>
          <w:u w:val="single"/>
          <w:lang w:eastAsia="en-US"/>
        </w:rPr>
        <w:t>the damage they do can be catastrophic</w:t>
      </w:r>
      <w:r w:rsidRPr="00F9334B">
        <w:rPr>
          <w:rFonts w:ascii="Calibri" w:eastAsiaTheme="minorHAnsi" w:hAnsi="Calibri" w:cs="Calibri"/>
          <w:sz w:val="16"/>
          <w:lang w:eastAsia="en-US"/>
        </w:rPr>
        <w:t xml:space="preserve">. </w:t>
      </w:r>
      <w:r w:rsidRPr="00F9334B">
        <w:rPr>
          <w:rFonts w:ascii="Calibri" w:eastAsiaTheme="minorHAnsi" w:hAnsi="Calibri" w:cs="Calibri"/>
          <w:b/>
          <w:iCs/>
          <w:u w:val="single"/>
          <w:lang w:eastAsia="en-US"/>
        </w:rPr>
        <w:t xml:space="preserve">Think of the </w:t>
      </w:r>
      <w:r w:rsidRPr="00F9334B">
        <w:rPr>
          <w:rFonts w:ascii="Calibri" w:eastAsiaTheme="minorHAnsi" w:hAnsi="Calibri" w:cs="Calibri"/>
          <w:b/>
          <w:iCs/>
          <w:highlight w:val="green"/>
          <w:u w:val="single"/>
          <w:lang w:eastAsia="en-US"/>
        </w:rPr>
        <w:t>mass extinction</w:t>
      </w:r>
      <w:r w:rsidRPr="00F9334B">
        <w:rPr>
          <w:rFonts w:ascii="Calibri" w:eastAsiaTheme="minorHAnsi" w:hAnsi="Calibri" w:cs="Calibri"/>
          <w:sz w:val="16"/>
          <w:lang w:eastAsia="en-US"/>
        </w:rPr>
        <w:t xml:space="preserve"> 65 million years ago </w:t>
      </w:r>
      <w:r w:rsidRPr="00F9334B">
        <w:rPr>
          <w:rFonts w:ascii="Calibri" w:eastAsiaTheme="minorHAnsi" w:hAnsi="Calibri" w:cs="Calibri"/>
          <w:u w:val="single"/>
          <w:lang w:eastAsia="en-US"/>
        </w:rPr>
        <w:t>that wiped out most of the dinosaurs</w:t>
      </w:r>
      <w:r w:rsidRPr="00F9334B">
        <w:rPr>
          <w:rFonts w:ascii="Calibri" w:eastAsiaTheme="minorHAnsi" w:hAnsi="Calibri" w:cs="Calibri"/>
          <w:sz w:val="16"/>
          <w:lang w:eastAsia="en-US"/>
        </w:rPr>
        <w:t>. The good news is that we’ve found most of those and, fortunately for us, Earth is not in their crosshairs. But there is a middle ground that demands our attention: “</w:t>
      </w:r>
      <w:r w:rsidRPr="00F9334B">
        <w:rPr>
          <w:rFonts w:ascii="Calibri" w:eastAsiaTheme="minorHAnsi" w:hAnsi="Calibri" w:cs="Calibri"/>
          <w:highlight w:val="green"/>
          <w:u w:val="single"/>
          <w:lang w:eastAsia="en-US"/>
        </w:rPr>
        <w:t>city killer” asteroids</w:t>
      </w:r>
      <w:r w:rsidRPr="00F9334B">
        <w:rPr>
          <w:rFonts w:ascii="Calibri" w:eastAsiaTheme="minorHAnsi" w:hAnsi="Calibri" w:cs="Calibri"/>
          <w:u w:val="single"/>
          <w:lang w:eastAsia="en-US"/>
        </w:rPr>
        <w:t xml:space="preserve"> that are about around </w:t>
      </w:r>
      <w:r w:rsidRPr="00F9334B">
        <w:rPr>
          <w:rFonts w:ascii="Calibri" w:eastAsiaTheme="minorHAnsi" w:hAnsi="Calibri" w:cs="Calibri"/>
          <w:highlight w:val="green"/>
          <w:u w:val="single"/>
          <w:lang w:eastAsia="en-US"/>
        </w:rPr>
        <w:t>the size of a football field</w:t>
      </w:r>
      <w:r w:rsidRPr="00F9334B">
        <w:rPr>
          <w:rFonts w:ascii="Calibri" w:eastAsiaTheme="minorHAnsi" w:hAnsi="Calibri" w:cs="Calibri"/>
          <w:u w:val="single"/>
          <w:lang w:eastAsia="en-US"/>
        </w:rPr>
        <w:t xml:space="preserve"> and could unleash 10,000 times the energy of the atomic bomb that leveled Hiroshima.</w:t>
      </w:r>
      <w:r w:rsidRPr="00F9334B">
        <w:rPr>
          <w:rFonts w:ascii="Calibri" w:eastAsiaTheme="minorHAnsi" w:hAnsi="Calibri" w:cs="Calibri"/>
          <w:sz w:val="16"/>
          <w:lang w:eastAsia="en-US"/>
        </w:rPr>
        <w:t xml:space="preserve"> They seem to hit us every few thousand years, on average. There are likely many tens of thousands of them with orbits near Earth’s, yet we’ve only found about one third of these. And </w:t>
      </w:r>
      <w:r w:rsidRPr="00F9334B">
        <w:rPr>
          <w:rFonts w:ascii="Calibri" w:eastAsiaTheme="minorHAnsi" w:hAnsi="Calibri" w:cs="Calibri"/>
          <w:highlight w:val="green"/>
          <w:u w:val="single"/>
          <w:lang w:eastAsia="en-US"/>
        </w:rPr>
        <w:t>finding them is hard</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Even the big ones are tiny, cosmically speaking, and are camouflaged against the blackness of space</w:t>
      </w:r>
      <w:r w:rsidRPr="00F9334B">
        <w:rPr>
          <w:rFonts w:ascii="Calibri" w:eastAsiaTheme="minorHAnsi" w:hAnsi="Calibri" w:cs="Calibri"/>
          <w:sz w:val="16"/>
          <w:lang w:eastAsia="en-US"/>
        </w:rPr>
        <w:t xml:space="preserve"> by their charcoal-like dark surfaces. </w:t>
      </w:r>
      <w:r w:rsidRPr="00F9334B">
        <w:rPr>
          <w:rFonts w:ascii="Calibri" w:eastAsiaTheme="minorHAnsi" w:hAnsi="Calibri" w:cs="Calibri"/>
          <w:u w:val="single"/>
          <w:lang w:eastAsia="en-US"/>
        </w:rPr>
        <w:t>Ground-based telescopes</w:t>
      </w:r>
      <w:r w:rsidRPr="00F9334B">
        <w:rPr>
          <w:rFonts w:ascii="Calibri" w:eastAsiaTheme="minorHAnsi" w:hAnsi="Calibri" w:cs="Calibri"/>
          <w:sz w:val="16"/>
          <w:lang w:eastAsia="en-US"/>
        </w:rPr>
        <w:t xml:space="preserve">, which measure reflected light, </w:t>
      </w:r>
      <w:r w:rsidRPr="00F9334B">
        <w:rPr>
          <w:rFonts w:ascii="Calibri" w:eastAsiaTheme="minorHAnsi" w:hAnsi="Calibri" w:cs="Calibri"/>
          <w:b/>
          <w:iCs/>
          <w:u w:val="single"/>
          <w:lang w:eastAsia="en-US"/>
        </w:rPr>
        <w:t>struggle to see these small, dim objects</w:t>
      </w:r>
      <w:r w:rsidRPr="00F9334B">
        <w:rPr>
          <w:rFonts w:ascii="Calibri" w:eastAsiaTheme="minorHAnsi" w:hAnsi="Calibri" w:cs="Calibri"/>
          <w:sz w:val="16"/>
          <w:lang w:eastAsia="en-US"/>
        </w:rPr>
        <w:t xml:space="preserve">.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ADVERTISEMENT </w:t>
      </w:r>
      <w:r w:rsidRPr="00F9334B">
        <w:rPr>
          <w:rFonts w:ascii="Calibri" w:eastAsiaTheme="minorHAnsi" w:hAnsi="Calibri" w:cs="Calibri"/>
          <w:u w:val="single"/>
          <w:lang w:eastAsia="en-US"/>
        </w:rPr>
        <w:t>The mathematics of orbital mechanics that characterizes asteroids can be as heartless as the exponential growth that goes with viral outbreaks</w:t>
      </w:r>
      <w:r w:rsidRPr="00F9334B">
        <w:rPr>
          <w:rFonts w:ascii="Calibri" w:eastAsiaTheme="minorHAnsi" w:hAnsi="Calibri" w:cs="Calibri"/>
          <w:sz w:val="16"/>
          <w:lang w:eastAsia="en-US"/>
        </w:rPr>
        <w:t xml:space="preserve">. And as with broad testing regimes that have been used during COVID, </w:t>
      </w:r>
      <w:r w:rsidRPr="00F9334B">
        <w:rPr>
          <w:rFonts w:ascii="Calibri" w:eastAsiaTheme="minorHAnsi" w:hAnsi="Calibri" w:cs="Calibri"/>
          <w:b/>
          <w:iCs/>
          <w:highlight w:val="green"/>
          <w:u w:val="single"/>
          <w:lang w:eastAsia="en-US"/>
        </w:rPr>
        <w:t>a dedicated effort</w:t>
      </w:r>
      <w:r w:rsidRPr="00F9334B">
        <w:rPr>
          <w:rFonts w:ascii="Calibri" w:eastAsiaTheme="minorHAnsi" w:hAnsi="Calibri" w:cs="Calibri"/>
          <w:b/>
          <w:iCs/>
          <w:u w:val="single"/>
          <w:lang w:eastAsia="en-US"/>
        </w:rPr>
        <w:t xml:space="preserve"> to discover potentially hazardous asteroids </w:t>
      </w:r>
      <w:r w:rsidRPr="00F9334B">
        <w:rPr>
          <w:rFonts w:ascii="Calibri" w:eastAsiaTheme="minorHAnsi" w:hAnsi="Calibri" w:cs="Calibri"/>
          <w:b/>
          <w:iCs/>
          <w:highlight w:val="green"/>
          <w:u w:val="single"/>
          <w:lang w:eastAsia="en-US"/>
        </w:rPr>
        <w:t>will be the key</w:t>
      </w:r>
      <w:r w:rsidRPr="00F9334B">
        <w:rPr>
          <w:rFonts w:ascii="Calibri" w:eastAsiaTheme="minorHAnsi" w:hAnsi="Calibri" w:cs="Calibri"/>
          <w:b/>
          <w:iCs/>
          <w:u w:val="single"/>
          <w:lang w:eastAsia="en-US"/>
        </w:rPr>
        <w:t xml:space="preserve"> to preventing disaster</w:t>
      </w:r>
      <w:r w:rsidRPr="00F9334B">
        <w:rPr>
          <w:rFonts w:ascii="Calibri" w:eastAsiaTheme="minorHAnsi" w:hAnsi="Calibri" w:cs="Calibri"/>
          <w:u w:val="single"/>
          <w:lang w:eastAsia="en-US"/>
        </w:rPr>
        <w:t xml:space="preserve">. It’s possible to alter an incoming asteroid’s orbit to protect the Earth, but that becomes increasingly more difficult depending on how close we are to impact. </w:t>
      </w:r>
      <w:r w:rsidRPr="00F9334B">
        <w:rPr>
          <w:rFonts w:ascii="Calibri" w:eastAsiaTheme="minorHAnsi" w:hAnsi="Calibri" w:cs="Calibri"/>
          <w:highlight w:val="green"/>
          <w:u w:val="single"/>
          <w:lang w:eastAsia="en-US"/>
        </w:rPr>
        <w:t>It is far easier to act years (if not decades) in advance</w:t>
      </w:r>
      <w:r w:rsidRPr="00F9334B">
        <w:rPr>
          <w:rFonts w:ascii="Calibri" w:eastAsiaTheme="minorHAnsi" w:hAnsi="Calibri" w:cs="Calibri"/>
          <w:u w:val="single"/>
          <w:lang w:eastAsia="en-US"/>
        </w:rPr>
        <w:t>.</w:t>
      </w:r>
      <w:r w:rsidRPr="00F9334B">
        <w:rPr>
          <w:rFonts w:ascii="Calibri" w:eastAsiaTheme="minorHAnsi" w:hAnsi="Calibri" w:cs="Calibri"/>
          <w:sz w:val="16"/>
          <w:lang w:eastAsia="en-US"/>
        </w:rPr>
        <w:t xml:space="preserv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w:t>
      </w:r>
      <w:r w:rsidRPr="00F9334B">
        <w:rPr>
          <w:rFonts w:ascii="Calibri" w:eastAsiaTheme="minorHAnsi" w:hAnsi="Calibri" w:cs="Calibri"/>
          <w:u w:val="single"/>
          <w:lang w:eastAsia="en-US"/>
        </w:rPr>
        <w:t>NASA is close to launching a mission called the Double Asteroid Redirection Test</w:t>
      </w:r>
      <w:r w:rsidRPr="00F9334B">
        <w:rPr>
          <w:rFonts w:ascii="Calibri" w:eastAsiaTheme="minorHAnsi" w:hAnsi="Calibri" w:cs="Calibri"/>
          <w:sz w:val="16"/>
          <w:lang w:eastAsia="en-US"/>
        </w:rPr>
        <w:t xml:space="preserve">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F9334B">
        <w:rPr>
          <w:rFonts w:ascii="Calibri" w:eastAsiaTheme="minorHAnsi" w:hAnsi="Calibri" w:cs="Calibri"/>
          <w:highlight w:val="green"/>
          <w:u w:val="single"/>
          <w:lang w:eastAsia="en-US"/>
        </w:rPr>
        <w:t>We must</w:t>
      </w:r>
      <w:r w:rsidRPr="00F9334B">
        <w:rPr>
          <w:rFonts w:ascii="Calibri" w:eastAsiaTheme="minorHAnsi" w:hAnsi="Calibri" w:cs="Calibri"/>
          <w:u w:val="single"/>
          <w:lang w:eastAsia="en-US"/>
        </w:rPr>
        <w:t xml:space="preserve"> also </w:t>
      </w:r>
      <w:r w:rsidRPr="00F9334B">
        <w:rPr>
          <w:rFonts w:ascii="Calibri" w:eastAsiaTheme="minorHAnsi" w:hAnsi="Calibri" w:cs="Calibri"/>
          <w:highlight w:val="green"/>
          <w:u w:val="single"/>
          <w:lang w:eastAsia="en-US"/>
        </w:rPr>
        <w:t>continue to support sky surveys by ground telescopes</w:t>
      </w:r>
      <w:r w:rsidRPr="00F9334B">
        <w:rPr>
          <w:rFonts w:ascii="Calibri" w:eastAsiaTheme="minorHAnsi" w:hAnsi="Calibri" w:cs="Calibri"/>
          <w:sz w:val="16"/>
          <w:lang w:eastAsia="en-US"/>
        </w:rPr>
        <w:t xml:space="preserve">, which can support the work of space-based missions. </w:t>
      </w:r>
      <w:r w:rsidRPr="00F9334B">
        <w:rPr>
          <w:rFonts w:ascii="Calibri" w:eastAsiaTheme="minorHAnsi" w:hAnsi="Calibri" w:cs="Calibri"/>
          <w:b/>
          <w:iCs/>
          <w:highlight w:val="green"/>
          <w:u w:val="single"/>
          <w:lang w:eastAsia="en-US"/>
        </w:rPr>
        <w:t xml:space="preserve">The </w:t>
      </w:r>
      <w:r w:rsidRPr="00F9334B">
        <w:rPr>
          <w:rFonts w:ascii="Calibri" w:eastAsiaTheme="minorHAnsi" w:hAnsi="Calibri" w:cs="Calibri"/>
          <w:b/>
          <w:iCs/>
          <w:u w:val="single"/>
          <w:lang w:eastAsia="en-US"/>
        </w:rPr>
        <w:t xml:space="preserve">Vera </w:t>
      </w:r>
      <w:r w:rsidRPr="00F9334B">
        <w:rPr>
          <w:rFonts w:ascii="Calibri" w:eastAsiaTheme="minorHAnsi" w:hAnsi="Calibri" w:cs="Calibri"/>
          <w:b/>
          <w:iCs/>
          <w:highlight w:val="green"/>
          <w:u w:val="single"/>
          <w:lang w:eastAsia="en-US"/>
        </w:rPr>
        <w:t>Rubin Observatory</w:t>
      </w:r>
      <w:r w:rsidRPr="00F9334B">
        <w:rPr>
          <w:rFonts w:ascii="Calibri" w:eastAsiaTheme="minorHAnsi" w:hAnsi="Calibri" w:cs="Calibri"/>
          <w:sz w:val="16"/>
          <w:lang w:eastAsia="en-US"/>
        </w:rPr>
        <w:t xml:space="preserve">, for example, now under construction </w:t>
      </w:r>
      <w:r w:rsidRPr="00F9334B">
        <w:rPr>
          <w:rFonts w:ascii="Calibri" w:eastAsiaTheme="minorHAnsi" w:hAnsi="Calibri" w:cs="Calibri"/>
          <w:b/>
          <w:iCs/>
          <w:u w:val="single"/>
          <w:lang w:eastAsia="en-US"/>
        </w:rPr>
        <w:t xml:space="preserve">in Chile </w:t>
      </w:r>
      <w:r w:rsidRPr="00F9334B">
        <w:rPr>
          <w:rFonts w:ascii="Calibri" w:eastAsiaTheme="minorHAnsi" w:hAnsi="Calibri" w:cs="Calibri"/>
          <w:b/>
          <w:iCs/>
          <w:highlight w:val="green"/>
          <w:u w:val="single"/>
          <w:lang w:eastAsia="en-US"/>
        </w:rPr>
        <w:t>and especially good at finding fast-moving objects</w:t>
      </w:r>
      <w:r w:rsidRPr="00F9334B">
        <w:rPr>
          <w:rFonts w:ascii="Calibri" w:eastAsiaTheme="minorHAnsi" w:hAnsi="Calibri" w:cs="Calibri"/>
          <w:b/>
          <w:iCs/>
          <w:u w:val="single"/>
          <w:lang w:eastAsia="en-US"/>
        </w:rPr>
        <w:t xml:space="preserve"> in the solar system, will greatly assist in asteroid detection</w:t>
      </w:r>
      <w:r w:rsidRPr="00F9334B">
        <w:rPr>
          <w:rFonts w:ascii="Calibri" w:eastAsiaTheme="minorHAnsi" w:hAnsi="Calibri" w:cs="Calibri"/>
          <w:sz w:val="16"/>
          <w:lang w:eastAsia="en-US"/>
        </w:rPr>
        <w:t xml:space="preserve">. (The </w:t>
      </w:r>
      <w:r w:rsidRPr="00F9334B">
        <w:rPr>
          <w:rFonts w:ascii="Calibri" w:eastAsiaTheme="minorHAnsi" w:hAnsi="Calibri" w:cs="Calibri"/>
          <w:b/>
          <w:iCs/>
          <w:u w:val="single"/>
          <w:lang w:eastAsia="en-US"/>
        </w:rPr>
        <w:t>proposed “megaconstellations</w:t>
      </w:r>
      <w:r w:rsidRPr="00F9334B">
        <w:rPr>
          <w:rFonts w:ascii="Calibri" w:eastAsiaTheme="minorHAnsi" w:hAnsi="Calibri" w:cs="Calibri"/>
          <w:sz w:val="16"/>
          <w:lang w:eastAsia="en-US"/>
        </w:rPr>
        <w:t xml:space="preserve">” of Earth-orbiting satellites by Amazon, SpaceX, OneWeb, and others </w:t>
      </w:r>
      <w:r w:rsidRPr="00F9334B">
        <w:rPr>
          <w:rFonts w:ascii="Calibri" w:eastAsiaTheme="minorHAnsi" w:hAnsi="Calibri" w:cs="Calibri"/>
          <w:u w:val="single"/>
          <w:lang w:eastAsia="en-US"/>
        </w:rPr>
        <w:t xml:space="preserve">threaten to overwhelm our view of these dim objects and make asteroid </w:t>
      </w:r>
      <w:r w:rsidRPr="00F9334B">
        <w:rPr>
          <w:rFonts w:ascii="Calibri" w:eastAsiaTheme="minorHAnsi" w:hAnsi="Calibri" w:cs="Calibri"/>
          <w:b/>
          <w:iCs/>
          <w:u w:val="single"/>
          <w:lang w:eastAsia="en-US"/>
        </w:rPr>
        <w:t>detections more difficult</w:t>
      </w:r>
      <w:r w:rsidRPr="00F9334B">
        <w:rPr>
          <w:rFonts w:ascii="Calibri" w:eastAsiaTheme="minorHAnsi" w:hAnsi="Calibri" w:cs="Calibri"/>
          <w:sz w:val="16"/>
          <w:lang w:eastAsia="en-US"/>
        </w:rPr>
        <w:t xml:space="preserve">. There is no easy solution to this, beyond further confirming the need for space-based detectors located in quieter regions of the solar system.) The coronavirus pandemic has many humbling lessons for humanity. But let this be one of them: </w:t>
      </w:r>
      <w:r w:rsidRPr="00F9334B">
        <w:rPr>
          <w:rFonts w:ascii="Calibri" w:eastAsiaTheme="minorHAnsi" w:hAnsi="Calibri" w:cs="Calibri"/>
          <w:u w:val="single"/>
          <w:lang w:eastAsia="en-US"/>
        </w:rPr>
        <w:t xml:space="preserve">low-probability, high-impact disasters do occur; and there is no </w:t>
      </w:r>
      <w:r w:rsidRPr="00F9334B">
        <w:rPr>
          <w:rFonts w:ascii="Calibri" w:eastAsiaTheme="minorHAnsi" w:hAnsi="Calibri" w:cs="Calibri"/>
          <w:b/>
          <w:iCs/>
          <w:u w:val="single"/>
          <w:lang w:eastAsia="en-US"/>
        </w:rPr>
        <w:t>higher impact disaster than</w:t>
      </w:r>
      <w:r w:rsidRPr="00F9334B">
        <w:rPr>
          <w:rFonts w:ascii="Calibri" w:eastAsiaTheme="minorHAnsi" w:hAnsi="Calibri" w:cs="Calibri"/>
          <w:u w:val="single"/>
          <w:lang w:eastAsia="en-US"/>
        </w:rPr>
        <w:t xml:space="preserve"> a large asteroid collision with the Earth</w:t>
      </w:r>
      <w:r w:rsidRPr="00F9334B">
        <w:rPr>
          <w:rFonts w:ascii="Calibri" w:eastAsiaTheme="minorHAnsi" w:hAnsi="Calibri" w:cs="Calibri"/>
          <w:sz w:val="16"/>
          <w:lang w:eastAsia="en-US"/>
        </w:rPr>
        <w:t xml:space="preserve">. </w:t>
      </w:r>
      <w:r w:rsidRPr="00F9334B">
        <w:rPr>
          <w:rFonts w:ascii="Calibri" w:eastAsiaTheme="minorHAnsi" w:hAnsi="Calibri" w:cs="Calibri"/>
          <w:u w:val="single"/>
          <w:lang w:eastAsia="en-US"/>
        </w:rPr>
        <w:t>We know that early awareness enables early action. Big problems later on can be prevented by small investments now. Let’s not be caught off-guard again.</w:t>
      </w:r>
    </w:p>
    <w:p w14:paraId="1A0A0CC9" w14:textId="77777777" w:rsidR="00F9334B" w:rsidRPr="00F9334B" w:rsidRDefault="00F9334B" w:rsidP="00F9334B">
      <w:pPr>
        <w:keepNext/>
        <w:keepLines/>
        <w:spacing w:before="40" w:after="0"/>
        <w:outlineLvl w:val="3"/>
        <w:rPr>
          <w:rFonts w:ascii="Calibri" w:eastAsia="MS Gothic" w:hAnsi="Calibri" w:cs="Calibri"/>
          <w:b/>
          <w:iCs/>
          <w:sz w:val="26"/>
          <w:lang w:eastAsia="en-US"/>
        </w:rPr>
      </w:pPr>
      <w:r w:rsidRPr="00F9334B">
        <w:rPr>
          <w:rFonts w:ascii="Calibri" w:eastAsia="MS Gothic" w:hAnsi="Calibri" w:cs="Calibri"/>
          <w:b/>
          <w:iCs/>
          <w:sz w:val="26"/>
          <w:lang w:eastAsia="en-US"/>
        </w:rPr>
        <w:t>Constellations couldn’t support more than 1 user for every 10 km</w:t>
      </w:r>
      <w:r w:rsidRPr="00F9334B">
        <w:rPr>
          <w:rFonts w:ascii="Calibri" w:eastAsia="MS Gothic" w:hAnsi="Calibri" w:cs="Calibri"/>
          <w:b/>
          <w:iCs/>
          <w:sz w:val="26"/>
          <w:vertAlign w:val="superscript"/>
          <w:lang w:eastAsia="en-US"/>
        </w:rPr>
        <w:t>2</w:t>
      </w:r>
      <w:r w:rsidRPr="00F9334B">
        <w:rPr>
          <w:rFonts w:ascii="Calibri" w:eastAsia="MS Gothic" w:hAnsi="Calibri" w:cs="Calibri"/>
          <w:b/>
          <w:iCs/>
          <w:sz w:val="26"/>
          <w:lang w:eastAsia="en-US"/>
        </w:rPr>
        <w:t xml:space="preserve"> – only useful in extremely remote areas.</w:t>
      </w:r>
    </w:p>
    <w:p w14:paraId="0E9935B1"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b/>
          <w:bCs/>
          <w:sz w:val="26"/>
          <w:lang w:eastAsia="en-US"/>
        </w:rPr>
        <w:t xml:space="preserve">Ogutu and Oughton 21 </w:t>
      </w:r>
      <w:r w:rsidRPr="00F9334B">
        <w:rPr>
          <w:rFonts w:ascii="Calibri" w:eastAsia="Cambria" w:hAnsi="Calibri" w:cs="Calibri"/>
          <w:lang w:eastAsia="en-US"/>
        </w:rPr>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F9334B">
          <w:rPr>
            <w:rFonts w:ascii="Calibri" w:eastAsia="Cambria" w:hAnsi="Calibri" w:cs="Calibri"/>
            <w:lang w:eastAsia="en-US"/>
          </w:rPr>
          <w:t>https://ieeexplore.ieee.org/stamp/stamp.jsp?arnumber=9568932</w:t>
        </w:r>
      </w:hyperlink>
      <w:r w:rsidRPr="00F9334B">
        <w:rPr>
          <w:rFonts w:ascii="Calibri" w:eastAsia="Cambria" w:hAnsi="Calibri" w:cs="Calibri"/>
          <w:lang w:eastAsia="en-US"/>
        </w:rPr>
        <w:t xml:space="preserve"> SM</w:t>
      </w:r>
    </w:p>
    <w:p w14:paraId="26AD8365" w14:textId="77777777" w:rsidR="00F9334B" w:rsidRPr="00F9334B" w:rsidRDefault="00F9334B" w:rsidP="00F9334B">
      <w:pPr>
        <w:rPr>
          <w:rFonts w:ascii="Calibri" w:eastAsia="Cambria" w:hAnsi="Calibri" w:cs="Calibri"/>
          <w:b/>
          <w:u w:val="single"/>
          <w:lang w:eastAsia="en-US"/>
        </w:rPr>
      </w:pPr>
      <w:r w:rsidRPr="00F9334B">
        <w:rPr>
          <w:rFonts w:ascii="Calibri" w:eastAsia="Cambria" w:hAnsi="Calibri" w:cs="Calibri"/>
          <w:u w:val="single"/>
          <w:lang w:eastAsia="en-US"/>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F9334B">
        <w:rPr>
          <w:rFonts w:ascii="Calibri" w:eastAsia="Cambria" w:hAnsi="Calibri" w:cs="Calibri"/>
          <w:lang w:eastAsia="en-US"/>
        </w:rPr>
        <w:t xml:space="preserve"> Since the aggregate capacity is shared among the subscribers, Starlink provides the highest mean capacity followed by Kuiper and OneWeb as shown in Figure 4. Therefore</w:t>
      </w:r>
      <w:r w:rsidRPr="00F9334B">
        <w:rPr>
          <w:rFonts w:ascii="Calibri" w:eastAsia="Cambria" w:hAnsi="Calibri" w:cs="Calibri"/>
          <w:u w:val="single"/>
          <w:lang w:eastAsia="en-US"/>
        </w:rPr>
        <w:t xml:space="preserve">, an </w:t>
      </w:r>
      <w:r w:rsidRPr="00F9334B">
        <w:rPr>
          <w:rFonts w:ascii="Calibri" w:eastAsia="Cambria" w:hAnsi="Calibri" w:cs="Calibri"/>
          <w:highlight w:val="green"/>
          <w:u w:val="single"/>
          <w:lang w:eastAsia="en-US"/>
        </w:rPr>
        <w:t>increase in population density</w:t>
      </w:r>
      <w:r w:rsidRPr="00F9334B">
        <w:rPr>
          <w:rFonts w:ascii="Calibri" w:eastAsia="Cambria" w:hAnsi="Calibri" w:cs="Calibri"/>
          <w:u w:val="single"/>
          <w:lang w:eastAsia="en-US"/>
        </w:rPr>
        <w:t xml:space="preserve"> (and logically a higher subscriber density) </w:t>
      </w:r>
      <w:r w:rsidRPr="00F9334B">
        <w:rPr>
          <w:rFonts w:ascii="Calibri" w:eastAsia="Cambria" w:hAnsi="Calibri" w:cs="Calibri"/>
          <w:highlight w:val="green"/>
          <w:u w:val="single"/>
          <w:lang w:eastAsia="en-US"/>
        </w:rPr>
        <w:t>leads to a drastic decrease in</w:t>
      </w:r>
      <w:r w:rsidRPr="00F9334B">
        <w:rPr>
          <w:rFonts w:ascii="Calibri" w:eastAsia="Cambria" w:hAnsi="Calibri" w:cs="Calibri"/>
          <w:u w:val="single"/>
          <w:lang w:eastAsia="en-US"/>
        </w:rPr>
        <w:t xml:space="preserve"> mean </w:t>
      </w:r>
      <w:r w:rsidRPr="00F9334B">
        <w:rPr>
          <w:rFonts w:ascii="Calibri" w:eastAsia="Cambria" w:hAnsi="Calibri" w:cs="Calibri"/>
          <w:highlight w:val="green"/>
          <w:u w:val="single"/>
          <w:lang w:eastAsia="en-US"/>
        </w:rPr>
        <w:t>capacity</w:t>
      </w:r>
      <w:r w:rsidRPr="00F9334B">
        <w:rPr>
          <w:rFonts w:ascii="Calibri" w:eastAsia="Cambria" w:hAnsi="Calibri" w:cs="Calibri"/>
          <w:u w:val="single"/>
          <w:lang w:eastAsia="en-US"/>
        </w:rPr>
        <w:t>.</w:t>
      </w:r>
    </w:p>
    <w:p w14:paraId="69968717" w14:textId="77777777" w:rsidR="00F9334B" w:rsidRPr="00F9334B" w:rsidRDefault="00F9334B" w:rsidP="00F9334B">
      <w:pPr>
        <w:rPr>
          <w:rFonts w:ascii="Calibri" w:eastAsia="Cambria" w:hAnsi="Calibri" w:cs="Calibri"/>
          <w:b/>
          <w:u w:val="single"/>
          <w:lang w:eastAsia="en-US"/>
        </w:rPr>
      </w:pPr>
      <w:r w:rsidRPr="00F9334B">
        <w:rPr>
          <w:rFonts w:ascii="Calibri" w:eastAsia="Cambria" w:hAnsi="Calibri" w:cs="Calibri"/>
          <w:lang w:eastAsia="en-US"/>
        </w:rPr>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F9334B">
        <w:rPr>
          <w:rFonts w:ascii="Calibri" w:eastAsia="Cambria" w:hAnsi="Calibri" w:cs="Calibri"/>
          <w:u w:val="single"/>
          <w:lang w:eastAsia="en-US"/>
        </w:rPr>
        <w:t xml:space="preserve">active </w:t>
      </w:r>
      <w:r w:rsidRPr="00F9334B">
        <w:rPr>
          <w:rFonts w:ascii="Calibri" w:eastAsia="Cambria" w:hAnsi="Calibri" w:cs="Calibri"/>
          <w:highlight w:val="green"/>
          <w:u w:val="single"/>
          <w:lang w:eastAsia="en-US"/>
        </w:rPr>
        <w:t>constellations</w:t>
      </w:r>
      <w:r w:rsidRPr="00F9334B">
        <w:rPr>
          <w:rFonts w:ascii="Calibri" w:eastAsia="Cambria" w:hAnsi="Calibri" w:cs="Calibri"/>
          <w:u w:val="single"/>
          <w:lang w:eastAsia="en-US"/>
        </w:rPr>
        <w:t xml:space="preserve"> such as Starlink </w:t>
      </w:r>
      <w:r w:rsidRPr="00F9334B">
        <w:rPr>
          <w:rFonts w:ascii="Calibri" w:eastAsia="Cambria" w:hAnsi="Calibri" w:cs="Calibri"/>
          <w:highlight w:val="green"/>
          <w:u w:val="single"/>
          <w:lang w:eastAsia="en-US"/>
        </w:rPr>
        <w:t>have already begun limiting adoption</w:t>
      </w:r>
      <w:r w:rsidRPr="00F9334B">
        <w:rPr>
          <w:rFonts w:ascii="Calibri" w:eastAsia="Cambria" w:hAnsi="Calibri" w:cs="Calibri"/>
          <w:u w:val="single"/>
          <w:lang w:eastAsia="en-US"/>
        </w:rPr>
        <w:t xml:space="preserve"> in high demand areas, to ensure QoS can be guaranteed to existing customers, ensuring the available broadband services remain competitive against competing technologies.</w:t>
      </w:r>
    </w:p>
    <w:p w14:paraId="4EC96F8C"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20C920CF"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 xml:space="preserve">We can see </w:t>
      </w:r>
      <w:r w:rsidRPr="00F9334B">
        <w:rPr>
          <w:rFonts w:ascii="Calibri" w:eastAsia="Cambria" w:hAnsi="Calibri" w:cs="Calibri"/>
          <w:u w:val="single"/>
          <w:lang w:eastAsia="en-US"/>
        </w:rPr>
        <w:t>large parts of Asia (India, China etc.) will be unsuitable, along with most of mainland Europe (e.g. Germany, Italy) and central America (e.g. Mexico).</w:t>
      </w:r>
      <w:r w:rsidRPr="00F9334B">
        <w:rPr>
          <w:rFonts w:ascii="Calibri" w:eastAsia="Cambria" w:hAnsi="Calibri" w:cs="Calibri"/>
          <w:lang w:eastAsia="en-US"/>
        </w:rPr>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5EFC5B98" w14:textId="77777777" w:rsidR="00F9334B" w:rsidRPr="00F9334B" w:rsidRDefault="00F9334B" w:rsidP="00F9334B">
      <w:pPr>
        <w:rPr>
          <w:rFonts w:ascii="Calibri" w:eastAsia="Cambria" w:hAnsi="Calibri" w:cs="Calibri"/>
          <w:u w:val="single"/>
          <w:lang w:eastAsia="en-US"/>
        </w:rPr>
      </w:pPr>
      <w:r w:rsidRPr="00F9334B">
        <w:rPr>
          <w:rFonts w:ascii="Calibri" w:eastAsia="Cambria" w:hAnsi="Calibri" w:cs="Calibri"/>
          <w:u w:val="single"/>
          <w:lang w:eastAsia="en-US"/>
        </w:rPr>
        <w:t xml:space="preserve">In South America large parts of the Amazon may also have low enough population density to be suitable, as well as much of the Sahara region in Africa, although whether </w:t>
      </w:r>
      <w:r w:rsidRPr="00F9334B">
        <w:rPr>
          <w:rFonts w:ascii="Calibri" w:eastAsia="Cambria" w:hAnsi="Calibri" w:cs="Calibri"/>
          <w:highlight w:val="green"/>
          <w:u w:val="single"/>
          <w:lang w:eastAsia="en-US"/>
        </w:rPr>
        <w:t>incomes</w:t>
      </w:r>
      <w:r w:rsidRPr="00F9334B">
        <w:rPr>
          <w:rFonts w:ascii="Calibri" w:eastAsia="Cambria" w:hAnsi="Calibri" w:cs="Calibri"/>
          <w:u w:val="single"/>
          <w:lang w:eastAsia="en-US"/>
        </w:rPr>
        <w:t xml:space="preserve"> would enable the purchasing of such services </w:t>
      </w:r>
      <w:r w:rsidRPr="00F9334B">
        <w:rPr>
          <w:rFonts w:ascii="Calibri" w:eastAsia="Cambria" w:hAnsi="Calibri" w:cs="Calibri"/>
          <w:highlight w:val="green"/>
          <w:u w:val="single"/>
          <w:lang w:eastAsia="en-US"/>
        </w:rPr>
        <w:t>would be a main concern.</w:t>
      </w:r>
    </w:p>
    <w:p w14:paraId="1252D17B"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 xml:space="preserve">Therefore, </w:t>
      </w:r>
      <w:r w:rsidRPr="00F9334B">
        <w:rPr>
          <w:rFonts w:ascii="Calibri" w:eastAsia="Cambria" w:hAnsi="Calibri" w:cs="Calibri"/>
          <w:u w:val="single"/>
          <w:lang w:eastAsia="en-US"/>
        </w:rPr>
        <w:t xml:space="preserve">to explore the suitability of these constellations we use a 1% adoption rate among the local population to explore capacity per user in the busiest hour of the day. </w:t>
      </w:r>
      <w:r w:rsidRPr="00F9334B">
        <w:rPr>
          <w:rFonts w:ascii="Calibri" w:eastAsia="Cambria" w:hAnsi="Calibri" w:cs="Calibri"/>
          <w:lang w:eastAsia="en-US"/>
        </w:rPr>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0E3B0772"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SECTION VII.Discussion</w:t>
      </w:r>
    </w:p>
    <w:p w14:paraId="099956E4"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5AA71E53" w14:textId="77777777" w:rsidR="00F9334B" w:rsidRPr="00F9334B" w:rsidRDefault="00F9334B" w:rsidP="00F9334B">
      <w:pPr>
        <w:rPr>
          <w:rFonts w:ascii="Calibri" w:eastAsia="Cambria" w:hAnsi="Calibri" w:cs="Calibri"/>
          <w:u w:val="single"/>
          <w:lang w:eastAsia="en-US"/>
        </w:rPr>
      </w:pPr>
      <w:r w:rsidRPr="00F9334B">
        <w:rPr>
          <w:rFonts w:ascii="Calibri" w:eastAsia="Cambria" w:hAnsi="Calibri" w:cs="Calibri"/>
          <w:lang w:eastAsia="en-US"/>
        </w:rPr>
        <w:t xml:space="preserve">A. </w:t>
      </w:r>
      <w:r w:rsidRPr="00F9334B">
        <w:rPr>
          <w:rFonts w:ascii="Calibri" w:eastAsia="Cambria" w:hAnsi="Calibri" w:cs="Calibri"/>
          <w:u w:val="single"/>
          <w:lang w:eastAsia="en-US"/>
        </w:rPr>
        <w:t>How Much Capacity can be Provided by Different LEO Broadband Constellations?</w:t>
      </w:r>
    </w:p>
    <w:p w14:paraId="58434A84" w14:textId="77777777" w:rsidR="00F9334B" w:rsidRPr="00F9334B" w:rsidRDefault="00F9334B" w:rsidP="00F9334B">
      <w:pPr>
        <w:rPr>
          <w:rFonts w:ascii="Calibri" w:eastAsia="Cambria" w:hAnsi="Calibri" w:cs="Calibri"/>
          <w:u w:val="single"/>
          <w:lang w:eastAsia="en-US"/>
        </w:rPr>
      </w:pPr>
      <w:r w:rsidRPr="00F9334B">
        <w:rPr>
          <w:rFonts w:ascii="Calibri" w:eastAsia="Cambria" w:hAnsi="Calibri" w:cs="Calibri"/>
          <w:lang w:eastAsia="en-US"/>
        </w:rP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F9334B">
        <w:rPr>
          <w:rFonts w:ascii="Calibri" w:eastAsia="Cambria" w:hAnsi="Calibri" w:cs="Calibri"/>
          <w:u w:val="single"/>
          <w:lang w:eastAsia="en-US"/>
        </w:rPr>
        <w:t>We find that for network densities of 5,040, 720 and 3,240 satellites for Starlink, OneWeb and Kuiper respectively, the estimated coverage areas equate to 101,000, 708,000 and 157,000 km2.</w:t>
      </w:r>
    </w:p>
    <w:p w14:paraId="288E872A"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7EE42E98" w14:textId="77777777" w:rsidR="00F9334B" w:rsidRPr="00F9334B" w:rsidRDefault="00F9334B" w:rsidP="00F9334B">
      <w:pPr>
        <w:rPr>
          <w:rFonts w:ascii="Calibri" w:eastAsia="Cambria" w:hAnsi="Calibri" w:cs="Calibri"/>
          <w:u w:val="single"/>
          <w:lang w:eastAsia="en-US"/>
        </w:rPr>
      </w:pPr>
      <w:r w:rsidRPr="00F9334B">
        <w:rPr>
          <w:rFonts w:ascii="Calibri" w:eastAsia="Cambria" w:hAnsi="Calibri" w:cs="Calibri"/>
          <w:lang w:eastAsia="en-US"/>
        </w:rPr>
        <w:t xml:space="preserve">B. </w:t>
      </w:r>
      <w:r w:rsidRPr="00F9334B">
        <w:rPr>
          <w:rFonts w:ascii="Calibri" w:eastAsia="Cambria" w:hAnsi="Calibri" w:cs="Calibri"/>
          <w:u w:val="single"/>
          <w:lang w:eastAsia="en-US"/>
        </w:rPr>
        <w:t>What is the Potential Capacity Per User From Different Constellations?</w:t>
      </w:r>
    </w:p>
    <w:p w14:paraId="12DC8358"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 xml:space="preserve">Related to the previous question, the per user capacity is therefore also positively correlated with the increase in the number of satellites for each constellation. </w:t>
      </w:r>
      <w:r w:rsidRPr="00F9334B">
        <w:rPr>
          <w:rFonts w:ascii="Calibri" w:eastAsia="Cambria" w:hAnsi="Calibri" w:cs="Calibri"/>
          <w:u w:val="single"/>
          <w:lang w:eastAsia="en-US"/>
        </w:rPr>
        <w:t xml:space="preserve">The </w:t>
      </w:r>
      <w:r w:rsidRPr="00F9334B">
        <w:rPr>
          <w:rFonts w:ascii="Calibri" w:eastAsia="Cambria" w:hAnsi="Calibri" w:cs="Calibri"/>
          <w:highlight w:val="green"/>
          <w:u w:val="single"/>
          <w:lang w:eastAsia="en-US"/>
        </w:rPr>
        <w:t>highest</w:t>
      </w:r>
      <w:r w:rsidRPr="00F9334B">
        <w:rPr>
          <w:rFonts w:ascii="Calibri" w:eastAsia="Cambria" w:hAnsi="Calibri" w:cs="Calibri"/>
          <w:u w:val="single"/>
          <w:lang w:eastAsia="en-US"/>
        </w:rPr>
        <w:t xml:space="preserve"> mean user </w:t>
      </w:r>
      <w:r w:rsidRPr="00F9334B">
        <w:rPr>
          <w:rFonts w:ascii="Calibri" w:eastAsia="Cambria" w:hAnsi="Calibri" w:cs="Calibri"/>
          <w:highlight w:val="green"/>
          <w:u w:val="single"/>
          <w:lang w:eastAsia="en-US"/>
        </w:rPr>
        <w:t>capacity</w:t>
      </w:r>
      <w:r w:rsidRPr="00F9334B">
        <w:rPr>
          <w:rFonts w:ascii="Calibri" w:eastAsia="Cambria" w:hAnsi="Calibri" w:cs="Calibri"/>
          <w:u w:val="single"/>
          <w:lang w:eastAsia="en-US"/>
        </w:rPr>
        <w:t xml:space="preserve"> is achieved with the lowest subscriber densities, which </w:t>
      </w:r>
      <w:r w:rsidRPr="00F9334B">
        <w:rPr>
          <w:rFonts w:ascii="Calibri" w:eastAsia="Cambria" w:hAnsi="Calibri" w:cs="Calibri"/>
          <w:highlight w:val="green"/>
          <w:u w:val="single"/>
          <w:lang w:eastAsia="en-US"/>
        </w:rPr>
        <w:t xml:space="preserve">occur in the most </w:t>
      </w:r>
      <w:r w:rsidRPr="00F9334B">
        <w:rPr>
          <w:rFonts w:ascii="Calibri" w:eastAsia="Cambria" w:hAnsi="Calibri" w:cs="Calibri"/>
          <w:u w:val="single"/>
          <w:lang w:eastAsia="en-US"/>
        </w:rPr>
        <w:t xml:space="preserve">rural and </w:t>
      </w:r>
      <w:r w:rsidRPr="00F9334B">
        <w:rPr>
          <w:rFonts w:ascii="Calibri" w:eastAsia="Cambria" w:hAnsi="Calibri" w:cs="Calibri"/>
          <w:highlight w:val="green"/>
          <w:u w:val="single"/>
          <w:lang w:eastAsia="en-US"/>
        </w:rPr>
        <w:t>remote regions</w:t>
      </w:r>
      <w:r w:rsidRPr="00F9334B">
        <w:rPr>
          <w:rFonts w:ascii="Calibri" w:eastAsia="Cambria" w:hAnsi="Calibri" w:cs="Calibri"/>
          <w:u w:val="single"/>
          <w:lang w:eastAsia="en-US"/>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F9334B">
        <w:rPr>
          <w:rFonts w:ascii="Calibri" w:eastAsia="Cambria" w:hAnsi="Calibri" w:cs="Calibri"/>
          <w:highlight w:val="green"/>
          <w:u w:val="single"/>
          <w:lang w:eastAsia="en-US"/>
        </w:rPr>
        <w:t>providers</w:t>
      </w:r>
      <w:r w:rsidRPr="00F9334B">
        <w:rPr>
          <w:rFonts w:ascii="Calibri" w:eastAsia="Cambria" w:hAnsi="Calibri" w:cs="Calibri"/>
          <w:u w:val="single"/>
          <w:lang w:eastAsia="en-US"/>
        </w:rPr>
        <w:t xml:space="preserve"> have been </w:t>
      </w:r>
      <w:r w:rsidRPr="00F9334B">
        <w:rPr>
          <w:rFonts w:ascii="Calibri" w:eastAsia="Cambria" w:hAnsi="Calibri" w:cs="Calibri"/>
          <w:highlight w:val="green"/>
          <w:u w:val="single"/>
          <w:lang w:eastAsia="en-US"/>
        </w:rPr>
        <w:t>making a</w:t>
      </w:r>
      <w:r w:rsidRPr="00F9334B">
        <w:rPr>
          <w:rFonts w:ascii="Calibri" w:eastAsia="Cambria" w:hAnsi="Calibri" w:cs="Calibri"/>
          <w:u w:val="single"/>
          <w:lang w:eastAsia="en-US"/>
        </w:rPr>
        <w:t xml:space="preserve"> strong business </w:t>
      </w:r>
      <w:r w:rsidRPr="00F9334B">
        <w:rPr>
          <w:rFonts w:ascii="Calibri" w:eastAsia="Cambria" w:hAnsi="Calibri" w:cs="Calibri"/>
          <w:highlight w:val="green"/>
          <w:u w:val="single"/>
          <w:lang w:eastAsia="en-US"/>
        </w:rPr>
        <w:t>case for</w:t>
      </w:r>
      <w:r w:rsidRPr="00F9334B">
        <w:rPr>
          <w:rFonts w:ascii="Calibri" w:eastAsia="Cambria" w:hAnsi="Calibri" w:cs="Calibri"/>
          <w:u w:val="single"/>
          <w:lang w:eastAsia="en-US"/>
        </w:rPr>
        <w:t xml:space="preserve"> the usage of </w:t>
      </w:r>
      <w:r w:rsidRPr="00F9334B">
        <w:rPr>
          <w:rFonts w:ascii="Calibri" w:eastAsia="Cambria" w:hAnsi="Calibri" w:cs="Calibri"/>
          <w:highlight w:val="green"/>
          <w:u w:val="single"/>
          <w:lang w:eastAsia="en-US"/>
        </w:rPr>
        <w:t>satellites in</w:t>
      </w:r>
      <w:r w:rsidRPr="00F9334B">
        <w:rPr>
          <w:rFonts w:ascii="Calibri" w:eastAsia="Cambria" w:hAnsi="Calibri" w:cs="Calibri"/>
          <w:u w:val="single"/>
          <w:lang w:eastAsia="en-US"/>
        </w:rPr>
        <w:t xml:space="preserve"> the final </w:t>
      </w:r>
      <w:r w:rsidRPr="00F9334B">
        <w:rPr>
          <w:rFonts w:ascii="Calibri" w:eastAsia="Cambria" w:hAnsi="Calibri" w:cs="Calibri"/>
          <w:highlight w:val="green"/>
          <w:u w:val="single"/>
          <w:lang w:eastAsia="en-US"/>
        </w:rPr>
        <w:t>3 percent</w:t>
      </w:r>
      <w:r w:rsidRPr="00F9334B">
        <w:rPr>
          <w:rFonts w:ascii="Calibri" w:eastAsia="Cambria" w:hAnsi="Calibri" w:cs="Calibri"/>
          <w:u w:val="single"/>
          <w:lang w:eastAsia="en-US"/>
        </w:rPr>
        <w:t xml:space="preserve"> of customers </w:t>
      </w:r>
      <w:r w:rsidRPr="00F9334B">
        <w:rPr>
          <w:rFonts w:ascii="Calibri" w:eastAsia="Cambria" w:hAnsi="Calibri" w:cs="Calibri"/>
          <w:highlight w:val="green"/>
          <w:u w:val="single"/>
          <w:lang w:eastAsia="en-US"/>
        </w:rPr>
        <w:t>in the hardest-to-reach</w:t>
      </w:r>
      <w:r w:rsidRPr="00F9334B">
        <w:rPr>
          <w:rFonts w:ascii="Calibri" w:eastAsia="Cambria" w:hAnsi="Calibri" w:cs="Calibri"/>
          <w:u w:val="single"/>
          <w:lang w:eastAsia="en-US"/>
        </w:rPr>
        <w:t xml:space="preserve"> rural and remote </w:t>
      </w:r>
      <w:r w:rsidRPr="00F9334B">
        <w:rPr>
          <w:rFonts w:ascii="Calibri" w:eastAsia="Cambria" w:hAnsi="Calibri" w:cs="Calibri"/>
          <w:highlight w:val="green"/>
          <w:u w:val="single"/>
          <w:lang w:eastAsia="en-US"/>
        </w:rPr>
        <w:t>regions</w:t>
      </w:r>
      <w:r w:rsidRPr="00F9334B">
        <w:rPr>
          <w:rFonts w:ascii="Calibri" w:eastAsia="Cambria" w:hAnsi="Calibri" w:cs="Calibri"/>
          <w:u w:val="single"/>
          <w:lang w:eastAsia="en-US"/>
        </w:rPr>
        <w:t xml:space="preserve"> of the USA, Canada, United Kingdom, Australia and New Zealand</w:t>
      </w:r>
      <w:r w:rsidRPr="00F9334B">
        <w:rPr>
          <w:rFonts w:ascii="Calibri" w:eastAsia="Cambria" w:hAnsi="Calibri" w:cs="Calibri"/>
          <w:lang w:eastAsia="en-US"/>
        </w:rPr>
        <w:t xml:space="preserve"> (among other countries) due to their competitive advantage in these challenging deployment situations. While the aggregate speeds estimated are impressive, </w:t>
      </w:r>
      <w:r w:rsidRPr="00F9334B">
        <w:rPr>
          <w:rFonts w:ascii="Calibri" w:eastAsia="Cambria" w:hAnsi="Calibri" w:cs="Calibri"/>
          <w:u w:val="single"/>
          <w:lang w:eastAsia="en-US"/>
        </w:rPr>
        <w:t>each satellite asset can easily become saturated, especially in higher populated urban and suburban areas,</w:t>
      </w:r>
      <w:r w:rsidRPr="00F9334B">
        <w:rPr>
          <w:rFonts w:ascii="Calibri" w:eastAsia="Cambria" w:hAnsi="Calibri" w:cs="Calibri"/>
          <w:lang w:eastAsia="en-US"/>
        </w:rP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30A77FD7"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C. What is the Potential Cost Per User as Subscriber Penetration Increases?</w:t>
      </w:r>
    </w:p>
    <w:p w14:paraId="24E02FC7"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u w:val="single"/>
          <w:lang w:eastAsia="en-US"/>
        </w:rPr>
        <w:t xml:space="preserve">The largest capital expenditure costs are incurred by rocket launches, building ground stations and acquiring spectrum. </w:t>
      </w:r>
      <w:r w:rsidRPr="00F9334B">
        <w:rPr>
          <w:rFonts w:ascii="Calibri" w:eastAsia="Cambria" w:hAnsi="Calibri" w:cs="Calibri"/>
          <w:highlight w:val="green"/>
          <w:u w:val="single"/>
          <w:lang w:eastAsia="en-US"/>
        </w:rPr>
        <w:t>As more satellites are launched, the cost per user would increase</w:t>
      </w:r>
      <w:r w:rsidRPr="00F9334B">
        <w:rPr>
          <w:rFonts w:ascii="Calibri" w:eastAsia="Cambria" w:hAnsi="Calibri" w:cs="Calibri"/>
          <w:u w:val="single"/>
          <w:lang w:eastAsia="en-US"/>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F9334B">
        <w:rPr>
          <w:rFonts w:ascii="Calibri" w:eastAsia="Cambria" w:hAnsi="Calibri" w:cs="Calibri"/>
          <w:lang w:eastAsia="en-US"/>
        </w:rP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4795A282"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F9334B">
        <w:rPr>
          <w:rFonts w:ascii="Calibri" w:eastAsia="Cambria" w:hAnsi="Calibri" w:cs="Calibri"/>
          <w:highlight w:val="green"/>
          <w:u w:val="single"/>
          <w:lang w:eastAsia="en-US"/>
        </w:rPr>
        <w:t>the possibility of succeeding</w:t>
      </w:r>
      <w:r w:rsidRPr="00F9334B">
        <w:rPr>
          <w:rFonts w:ascii="Calibri" w:eastAsia="Cambria" w:hAnsi="Calibri" w:cs="Calibri"/>
          <w:u w:val="single"/>
          <w:lang w:eastAsia="en-US"/>
        </w:rPr>
        <w:t xml:space="preserve"> in developed countries where constellations such as Starlink are testing their products </w:t>
      </w:r>
      <w:r w:rsidRPr="00F9334B">
        <w:rPr>
          <w:rFonts w:ascii="Calibri" w:eastAsia="Cambria" w:hAnsi="Calibri" w:cs="Calibri"/>
          <w:highlight w:val="green"/>
          <w:u w:val="single"/>
          <w:lang w:eastAsia="en-US"/>
        </w:rPr>
        <w:t>is low</w:t>
      </w:r>
      <w:r w:rsidRPr="00F9334B">
        <w:rPr>
          <w:rFonts w:ascii="Calibri" w:eastAsia="Cambria" w:hAnsi="Calibri" w:cs="Calibri"/>
          <w:lang w:eastAsia="en-US"/>
        </w:rP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52883E6D"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D. Which Parts of the World are LEO Constellations Most Suitable for?</w:t>
      </w:r>
    </w:p>
    <w:p w14:paraId="4FCFB656" w14:textId="77777777" w:rsidR="00F9334B" w:rsidRPr="00F9334B" w:rsidRDefault="00F9334B" w:rsidP="00F9334B">
      <w:pPr>
        <w:rPr>
          <w:rFonts w:ascii="Calibri" w:eastAsia="Cambria" w:hAnsi="Calibri" w:cs="Calibri"/>
          <w:u w:val="single"/>
          <w:lang w:eastAsia="en-US"/>
        </w:rPr>
      </w:pPr>
      <w:r w:rsidRPr="00F9334B">
        <w:rPr>
          <w:rFonts w:ascii="Calibri" w:eastAsia="Cambria" w:hAnsi="Calibri" w:cs="Calibri"/>
          <w:lang w:eastAsia="en-US"/>
        </w:rPr>
        <w:t>The performance of the three constellations in areas of different population density shows a general trend</w:t>
      </w:r>
      <w:r w:rsidRPr="00F9334B">
        <w:rPr>
          <w:rFonts w:ascii="Calibri" w:eastAsia="Cambria" w:hAnsi="Calibri" w:cs="Calibri"/>
          <w:u w:val="single"/>
          <w:lang w:eastAsia="en-US"/>
        </w:rPr>
        <w:t>. Regions with low population density generally experience higher capacity per user with Starlink and Kuiper providing superior speeds.</w:t>
      </w:r>
    </w:p>
    <w:p w14:paraId="6E92D9CE" w14:textId="77777777" w:rsidR="00F9334B" w:rsidRPr="00F9334B" w:rsidRDefault="00F9334B" w:rsidP="00F9334B">
      <w:pPr>
        <w:rPr>
          <w:rFonts w:ascii="Calibri" w:eastAsia="Cambria" w:hAnsi="Calibri" w:cs="Calibri"/>
          <w:u w:val="single"/>
          <w:lang w:eastAsia="en-US"/>
        </w:rPr>
      </w:pPr>
      <w:r w:rsidRPr="00F9334B">
        <w:rPr>
          <w:rFonts w:ascii="Calibri" w:eastAsia="Cambria" w:hAnsi="Calibri" w:cs="Calibri"/>
          <w:u w:val="single"/>
          <w:lang w:eastAsia="en-US"/>
        </w:rPr>
        <w:t xml:space="preserve">The simulation of possible geographical areas of adoption indicates that </w:t>
      </w:r>
      <w:r w:rsidRPr="00F9334B">
        <w:rPr>
          <w:rFonts w:ascii="Calibri" w:eastAsia="Cambria" w:hAnsi="Calibri" w:cs="Calibri"/>
          <w:highlight w:val="green"/>
          <w:u w:val="single"/>
          <w:lang w:eastAsia="en-US"/>
        </w:rPr>
        <w:t>most parts of Central Asia, Middle East,</w:t>
      </w:r>
      <w:r w:rsidRPr="00F9334B">
        <w:rPr>
          <w:rFonts w:ascii="Calibri" w:eastAsia="Cambria" w:hAnsi="Calibri" w:cs="Calibri"/>
          <w:u w:val="single"/>
          <w:lang w:eastAsia="en-US"/>
        </w:rPr>
        <w:t xml:space="preserve"> South East </w:t>
      </w:r>
      <w:r w:rsidRPr="00F9334B">
        <w:rPr>
          <w:rFonts w:ascii="Calibri" w:eastAsia="Cambria" w:hAnsi="Calibri" w:cs="Calibri"/>
          <w:highlight w:val="green"/>
          <w:u w:val="single"/>
          <w:lang w:eastAsia="en-US"/>
        </w:rPr>
        <w:t>Asia, South America,</w:t>
      </w:r>
      <w:r w:rsidRPr="00F9334B">
        <w:rPr>
          <w:rFonts w:ascii="Calibri" w:eastAsia="Cambria" w:hAnsi="Calibri" w:cs="Calibri"/>
          <w:u w:val="single"/>
          <w:lang w:eastAsia="en-US"/>
        </w:rPr>
        <w:t xml:space="preserve"> Sub-Saharan </w:t>
      </w:r>
      <w:r w:rsidRPr="00F9334B">
        <w:rPr>
          <w:rFonts w:ascii="Calibri" w:eastAsia="Cambria" w:hAnsi="Calibri" w:cs="Calibri"/>
          <w:highlight w:val="green"/>
          <w:u w:val="single"/>
          <w:lang w:eastAsia="en-US"/>
        </w:rPr>
        <w:t>Africa and</w:t>
      </w:r>
      <w:r w:rsidRPr="00F9334B">
        <w:rPr>
          <w:rFonts w:ascii="Calibri" w:eastAsia="Cambria" w:hAnsi="Calibri" w:cs="Calibri"/>
          <w:u w:val="single"/>
          <w:lang w:eastAsia="en-US"/>
        </w:rPr>
        <w:t xml:space="preserve"> Eastern </w:t>
      </w:r>
      <w:r w:rsidRPr="00F9334B">
        <w:rPr>
          <w:rFonts w:ascii="Calibri" w:eastAsia="Cambria" w:hAnsi="Calibri" w:cs="Calibri"/>
          <w:highlight w:val="green"/>
          <w:u w:val="single"/>
          <w:lang w:eastAsia="en-US"/>
        </w:rPr>
        <w:t>Europe are less suitable</w:t>
      </w:r>
      <w:r w:rsidRPr="00F9334B">
        <w:rPr>
          <w:rFonts w:ascii="Calibri" w:eastAsia="Cambria" w:hAnsi="Calibri" w:cs="Calibri"/>
          <w:u w:val="single"/>
          <w:lang w:eastAsia="en-US"/>
        </w:rPr>
        <w:t xml:space="preserve"> for LEO constellations with quite low capacity provided (below 10 Mbps) using the modeling parameters explored.</w:t>
      </w:r>
    </w:p>
    <w:p w14:paraId="12BAA881"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1DDF094C"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SECTION VIII.Conclusion</w:t>
      </w:r>
    </w:p>
    <w:p w14:paraId="10747770"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Connecting the global population who are still unable to access a decent broadband service remains a key part of the United Nation’s Sustainable Development Goals (specifically Target 9.c).</w:t>
      </w:r>
    </w:p>
    <w:p w14:paraId="5F16BA75"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05FC123E" w14:textId="77777777" w:rsidR="00F9334B" w:rsidRPr="00F9334B" w:rsidRDefault="00F9334B" w:rsidP="00F9334B">
      <w:pPr>
        <w:rPr>
          <w:rFonts w:ascii="Calibri" w:eastAsia="Cambria" w:hAnsi="Calibri" w:cs="Calibri"/>
          <w:lang w:eastAsia="en-US"/>
        </w:rPr>
      </w:pPr>
      <w:r w:rsidRPr="00F9334B">
        <w:rPr>
          <w:rFonts w:ascii="Calibri" w:eastAsia="Cambria" w:hAnsi="Calibri" w:cs="Calibri"/>
          <w:lang w:eastAsia="en-US"/>
        </w:rPr>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F9334B">
        <w:rPr>
          <w:rFonts w:ascii="Calibri" w:eastAsia="Cambria" w:hAnsi="Calibri" w:cs="Calibri"/>
          <w:u w:val="single"/>
          <w:lang w:eastAsia="en-US"/>
        </w:rPr>
        <w:t xml:space="preserve">but </w:t>
      </w:r>
      <w:r w:rsidRPr="00F9334B">
        <w:rPr>
          <w:rFonts w:ascii="Calibri" w:eastAsia="Cambria" w:hAnsi="Calibri" w:cs="Calibri"/>
          <w:highlight w:val="green"/>
          <w:u w:val="single"/>
          <w:lang w:eastAsia="en-US"/>
        </w:rPr>
        <w:t>success will depend on maintaining</w:t>
      </w:r>
      <w:r w:rsidRPr="00F9334B">
        <w:rPr>
          <w:rFonts w:ascii="Calibri" w:eastAsia="Cambria" w:hAnsi="Calibri" w:cs="Calibri"/>
          <w:u w:val="single"/>
          <w:lang w:eastAsia="en-US"/>
        </w:rPr>
        <w:t xml:space="preserve"> relatively low spatial </w:t>
      </w:r>
      <w:r w:rsidRPr="00F9334B">
        <w:rPr>
          <w:rFonts w:ascii="Calibri" w:eastAsia="Cambria" w:hAnsi="Calibri" w:cs="Calibri"/>
          <w:highlight w:val="green"/>
          <w:u w:val="single"/>
          <w:lang w:eastAsia="en-US"/>
        </w:rPr>
        <w:t>subscriber densities</w:t>
      </w:r>
      <w:r w:rsidRPr="00F9334B">
        <w:rPr>
          <w:rFonts w:ascii="Calibri" w:eastAsia="Cambria" w:hAnsi="Calibri" w:cs="Calibri"/>
          <w:u w:val="single"/>
          <w:lang w:eastAsia="en-US"/>
        </w:rPr>
        <w:t xml:space="preserve">, preferably </w:t>
      </w:r>
      <w:r w:rsidRPr="00F9334B">
        <w:rPr>
          <w:rFonts w:ascii="Calibri" w:eastAsia="Cambria" w:hAnsi="Calibri" w:cs="Calibri"/>
          <w:highlight w:val="green"/>
          <w:u w:val="single"/>
          <w:lang w:eastAsia="en-US"/>
        </w:rPr>
        <w:t>below</w:t>
      </w:r>
      <w:r w:rsidRPr="00F9334B">
        <w:rPr>
          <w:rFonts w:ascii="Calibri" w:eastAsia="Cambria" w:hAnsi="Calibri" w:cs="Calibri"/>
          <w:u w:val="single"/>
          <w:lang w:eastAsia="en-US"/>
        </w:rPr>
        <w:t xml:space="preserve"> 0.1 users per km2 (so less then </w:t>
      </w:r>
      <w:r w:rsidRPr="00F9334B">
        <w:rPr>
          <w:rFonts w:ascii="Calibri" w:eastAsia="Cambria" w:hAnsi="Calibri" w:cs="Calibri"/>
          <w:highlight w:val="green"/>
          <w:u w:val="single"/>
          <w:lang w:eastAsia="en-US"/>
        </w:rPr>
        <w:t>1 user per 10 km2), otherwise</w:t>
      </w:r>
      <w:r w:rsidRPr="00F9334B">
        <w:rPr>
          <w:rFonts w:ascii="Calibri" w:eastAsia="Cambria" w:hAnsi="Calibri" w:cs="Calibri"/>
          <w:u w:val="single"/>
          <w:lang w:eastAsia="en-US"/>
        </w:rPr>
        <w:t xml:space="preserve"> the </w:t>
      </w:r>
      <w:r w:rsidRPr="00F9334B">
        <w:rPr>
          <w:rFonts w:ascii="Calibri" w:eastAsia="Cambria" w:hAnsi="Calibri" w:cs="Calibri"/>
          <w:highlight w:val="green"/>
          <w:u w:val="single"/>
          <w:lang w:eastAsia="en-US"/>
        </w:rPr>
        <w:t xml:space="preserve">services </w:t>
      </w:r>
      <w:r w:rsidRPr="00F9334B">
        <w:rPr>
          <w:rFonts w:ascii="Calibri" w:eastAsia="Cambria" w:hAnsi="Calibri" w:cs="Calibri"/>
          <w:u w:val="single"/>
          <w:lang w:eastAsia="en-US"/>
        </w:rPr>
        <w:t xml:space="preserve">provided may </w:t>
      </w:r>
      <w:r w:rsidRPr="00F9334B">
        <w:rPr>
          <w:rFonts w:ascii="Calibri" w:eastAsia="Cambria" w:hAnsi="Calibri" w:cs="Calibri"/>
          <w:highlight w:val="green"/>
          <w:u w:val="single"/>
          <w:lang w:eastAsia="en-US"/>
        </w:rPr>
        <w:t>offer little benefit</w:t>
      </w:r>
      <w:r w:rsidRPr="00F9334B">
        <w:rPr>
          <w:rFonts w:ascii="Calibri" w:eastAsia="Cambria" w:hAnsi="Calibri" w:cs="Calibri"/>
          <w:u w:val="single"/>
          <w:lang w:eastAsia="en-US"/>
        </w:rPr>
        <w:t xml:space="preserve"> </w:t>
      </w:r>
      <w:r w:rsidRPr="00F9334B">
        <w:rPr>
          <w:rFonts w:ascii="Calibri" w:eastAsia="Cambria" w:hAnsi="Calibri" w:cs="Calibri"/>
          <w:lang w:eastAsia="en-US"/>
        </w:rPr>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3254920A" w14:textId="77777777" w:rsidR="00F9334B" w:rsidRPr="00F9334B" w:rsidRDefault="00F9334B" w:rsidP="00F9334B">
      <w:pPr>
        <w:keepNext/>
        <w:keepLines/>
        <w:pageBreakBefore/>
        <w:spacing w:before="40" w:after="0"/>
        <w:jc w:val="center"/>
        <w:outlineLvl w:val="2"/>
        <w:rPr>
          <w:rFonts w:ascii="Calibri" w:eastAsiaTheme="majorEastAsia" w:hAnsi="Calibri" w:cstheme="majorBidi"/>
          <w:b/>
          <w:sz w:val="32"/>
          <w:szCs w:val="24"/>
          <w:u w:val="single"/>
          <w:lang w:eastAsia="en-US"/>
        </w:rPr>
      </w:pPr>
      <w:r w:rsidRPr="00F9334B">
        <w:rPr>
          <w:rFonts w:ascii="Calibri" w:eastAsiaTheme="majorEastAsia" w:hAnsi="Calibri" w:cstheme="majorBidi"/>
          <w:b/>
          <w:sz w:val="32"/>
          <w:szCs w:val="24"/>
          <w:u w:val="single"/>
          <w:lang w:eastAsia="en-US"/>
        </w:rPr>
        <w:t>Framing</w:t>
      </w:r>
    </w:p>
    <w:p w14:paraId="71736857" w14:textId="77777777" w:rsidR="00F9334B" w:rsidRPr="00F9334B" w:rsidRDefault="00F9334B" w:rsidP="00F9334B">
      <w:pPr>
        <w:keepNext/>
        <w:keepLines/>
        <w:spacing w:before="40" w:after="0"/>
        <w:outlineLvl w:val="3"/>
        <w:rPr>
          <w:rFonts w:ascii="Calibri" w:eastAsiaTheme="majorEastAsia" w:hAnsi="Calibri" w:cstheme="majorBidi"/>
          <w:b/>
          <w:iCs/>
          <w:sz w:val="26"/>
          <w:lang w:eastAsia="en-US"/>
        </w:rPr>
      </w:pPr>
      <w:r w:rsidRPr="00F9334B">
        <w:rPr>
          <w:rFonts w:ascii="Calibri" w:eastAsiaTheme="majorEastAsia" w:hAnsi="Calibri" w:cstheme="majorBidi"/>
          <w:b/>
          <w:iCs/>
          <w:sz w:val="26"/>
          <w:lang w:eastAsia="en-US"/>
        </w:rPr>
        <w:t>The standard is maximizing expected well-being.</w:t>
      </w:r>
    </w:p>
    <w:p w14:paraId="7376C238" w14:textId="77777777" w:rsidR="00F9334B" w:rsidRPr="00F9334B" w:rsidRDefault="00F9334B" w:rsidP="00F9334B">
      <w:pPr>
        <w:keepNext/>
        <w:keepLines/>
        <w:spacing w:before="40" w:after="0"/>
        <w:outlineLvl w:val="3"/>
        <w:rPr>
          <w:rFonts w:ascii="Calibri" w:eastAsia="MS Gothic" w:hAnsi="Calibri" w:cs="Calibri"/>
          <w:b/>
          <w:iCs/>
          <w:sz w:val="26"/>
          <w:lang w:eastAsia="en-US"/>
        </w:rPr>
      </w:pPr>
      <w:r w:rsidRPr="00F9334B">
        <w:rPr>
          <w:rFonts w:ascii="Calibri" w:eastAsia="MS Gothic" w:hAnsi="Calibri" w:cs="Calibri"/>
          <w:b/>
          <w:iCs/>
          <w:sz w:val="26"/>
          <w:lang w:eastAsia="en-US"/>
        </w:rPr>
        <w:t>The introspective connection between pain and pleasure and phenomenal conceptions of intrinsic value and disvalue is irrefutable – everything else regresses – robust neuroscience proves.</w:t>
      </w:r>
    </w:p>
    <w:p w14:paraId="2E05DED9" w14:textId="77777777" w:rsidR="00F9334B" w:rsidRPr="00F9334B" w:rsidRDefault="00F9334B" w:rsidP="00F9334B">
      <w:pPr>
        <w:spacing w:line="276" w:lineRule="auto"/>
        <w:rPr>
          <w:rFonts w:ascii="Calibri" w:eastAsia="Cambria" w:hAnsi="Calibri" w:cs="Calibri"/>
          <w:b/>
          <w:bCs/>
          <w:sz w:val="26"/>
          <w:lang w:eastAsia="en-US"/>
        </w:rPr>
      </w:pPr>
      <w:r w:rsidRPr="00F9334B">
        <w:rPr>
          <w:rFonts w:ascii="Calibri" w:eastAsia="Cambria" w:hAnsi="Calibri" w:cs="Calibri"/>
          <w:b/>
          <w:bCs/>
          <w:sz w:val="26"/>
          <w:lang w:eastAsia="en-US"/>
        </w:rPr>
        <w:t xml:space="preserve">Blum et al. 18 </w:t>
      </w:r>
      <w:r w:rsidRPr="00F9334B">
        <w:rPr>
          <w:rFonts w:ascii="Calibri" w:eastAsia="Cambria" w:hAnsi="Calibri" w:cs="Calibri"/>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F9334B">
          <w:rPr>
            <w:rFonts w:ascii="Calibri" w:eastAsia="Cambria" w:hAnsi="Calibri" w:cs="Calibri"/>
            <w:color w:val="000000"/>
            <w:szCs w:val="16"/>
            <w:lang w:eastAsia="en-US"/>
          </w:rPr>
          <w:t>https://www.ncbi.nlm.nih.gov/pmc/articles/PMC6446569/</w:t>
        </w:r>
      </w:hyperlink>
      <w:r w:rsidRPr="00F9334B">
        <w:rPr>
          <w:rFonts w:ascii="Calibri" w:eastAsia="Cambria" w:hAnsi="Calibri" w:cs="Calibri"/>
          <w:szCs w:val="16"/>
          <w:lang w:eastAsia="en-US"/>
        </w:rPr>
        <w:t>, R.S.</w:t>
      </w:r>
    </w:p>
    <w:p w14:paraId="3242F217"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b/>
          <w:bCs/>
          <w:highlight w:val="green"/>
          <w:u w:val="single"/>
          <w:lang w:eastAsia="en-US"/>
        </w:rPr>
        <w:t>Pleasure</w:t>
      </w:r>
      <w:r w:rsidRPr="00F9334B">
        <w:rPr>
          <w:rFonts w:ascii="Calibri" w:eastAsia="Cambria" w:hAnsi="Calibri" w:cs="Calibri"/>
          <w:u w:val="single"/>
          <w:lang w:eastAsia="en-US"/>
        </w:rPr>
        <w:t xml:space="preserve"> is not only</w:t>
      </w:r>
      <w:r w:rsidRPr="00F9334B">
        <w:rPr>
          <w:rFonts w:ascii="Calibri" w:eastAsia="Cambria" w:hAnsi="Calibri" w:cs="Calibri"/>
          <w:lang w:eastAsia="en-US"/>
        </w:rPr>
        <w:t xml:space="preserve"> one of the three </w:t>
      </w:r>
      <w:r w:rsidRPr="00F9334B">
        <w:rPr>
          <w:rFonts w:ascii="Calibri" w:eastAsia="Cambria" w:hAnsi="Calibri" w:cs="Calibri"/>
          <w:u w:val="single"/>
          <w:lang w:eastAsia="en-US"/>
        </w:rPr>
        <w:t>primary reward functions</w:t>
      </w:r>
      <w:r w:rsidRPr="00F9334B">
        <w:rPr>
          <w:rFonts w:ascii="Calibri" w:eastAsia="Cambria" w:hAnsi="Calibri" w:cs="Calibri"/>
          <w:lang w:eastAsia="en-US"/>
        </w:rPr>
        <w:t xml:space="preserve"> but </w:t>
      </w:r>
      <w:r w:rsidRPr="00F9334B">
        <w:rPr>
          <w:rFonts w:ascii="Calibri" w:eastAsia="Cambria" w:hAnsi="Calibri" w:cs="Calibri"/>
          <w:u w:val="single"/>
          <w:lang w:eastAsia="en-US"/>
        </w:rPr>
        <w:t xml:space="preserve">it also </w:t>
      </w:r>
      <w:r w:rsidRPr="00F9334B">
        <w:rPr>
          <w:rFonts w:ascii="Calibri" w:eastAsia="Cambria" w:hAnsi="Calibri" w:cs="Calibri"/>
          <w:b/>
          <w:bCs/>
          <w:highlight w:val="green"/>
          <w:u w:val="single"/>
          <w:lang w:eastAsia="en-US"/>
        </w:rPr>
        <w:t>defines reward.</w:t>
      </w:r>
      <w:r w:rsidRPr="00F9334B">
        <w:rPr>
          <w:rFonts w:ascii="Calibri" w:eastAsia="Cambria" w:hAnsi="Calibri" w:cs="Calibri"/>
          <w:lang w:eastAsia="en-US"/>
        </w:rPr>
        <w:t xml:space="preserve"> As homeostasis explains the </w:t>
      </w:r>
      <w:r w:rsidRPr="00F9334B">
        <w:rPr>
          <w:rFonts w:ascii="Calibri" w:eastAsia="Cambria" w:hAnsi="Calibri" w:cs="Calibri"/>
          <w:u w:val="single"/>
          <w:lang w:eastAsia="en-US"/>
        </w:rPr>
        <w:t>functions of</w:t>
      </w:r>
      <w:r w:rsidRPr="00F9334B">
        <w:rPr>
          <w:rFonts w:ascii="Calibri" w:eastAsia="Cambria" w:hAnsi="Calibri" w:cs="Calibri"/>
          <w:lang w:eastAsia="en-US"/>
        </w:rPr>
        <w:t xml:space="preserve"> only a limited number of </w:t>
      </w:r>
      <w:r w:rsidRPr="00F9334B">
        <w:rPr>
          <w:rFonts w:ascii="Calibri" w:eastAsia="Cambria" w:hAnsi="Calibri" w:cs="Calibri"/>
          <w:u w:val="single"/>
          <w:lang w:eastAsia="en-US"/>
        </w:rPr>
        <w:t>rewards, the</w:t>
      </w:r>
      <w:r w:rsidRPr="00F9334B">
        <w:rPr>
          <w:rFonts w:ascii="Calibri" w:eastAsia="Cambria" w:hAnsi="Calibri" w:cs="Calibri"/>
          <w:lang w:eastAsia="en-US"/>
        </w:rPr>
        <w:t xml:space="preserve"> principal </w:t>
      </w:r>
      <w:r w:rsidRPr="00F9334B">
        <w:rPr>
          <w:rFonts w:ascii="Calibri" w:eastAsia="Cambria" w:hAnsi="Calibri" w:cs="Calibri"/>
          <w:highlight w:val="green"/>
          <w:u w:val="single"/>
          <w:lang w:eastAsia="en-US"/>
        </w:rPr>
        <w:t>reason why particular stimuli</w:t>
      </w:r>
      <w:r w:rsidRPr="00F9334B">
        <w:rPr>
          <w:rFonts w:ascii="Calibri" w:eastAsia="Cambria" w:hAnsi="Calibri" w:cs="Calibri"/>
          <w:u w:val="single"/>
          <w:lang w:eastAsia="en-US"/>
        </w:rPr>
        <w:t xml:space="preserve">, objects, events, situations, and activities </w:t>
      </w:r>
      <w:r w:rsidRPr="00F9334B">
        <w:rPr>
          <w:rFonts w:ascii="Calibri" w:eastAsia="Cambria" w:hAnsi="Calibri" w:cs="Calibri"/>
          <w:highlight w:val="green"/>
          <w:u w:val="single"/>
          <w:lang w:eastAsia="en-US"/>
        </w:rPr>
        <w:t>are rewarding</w:t>
      </w:r>
      <w:r w:rsidRPr="00F9334B">
        <w:rPr>
          <w:rFonts w:ascii="Calibri" w:eastAsia="Cambria" w:hAnsi="Calibri" w:cs="Calibri"/>
          <w:lang w:eastAsia="en-US"/>
        </w:rPr>
        <w:t xml:space="preserve"> may be </w:t>
      </w:r>
      <w:r w:rsidRPr="00F9334B">
        <w:rPr>
          <w:rFonts w:ascii="Calibri" w:eastAsia="Cambria" w:hAnsi="Calibri" w:cs="Calibri"/>
          <w:highlight w:val="green"/>
          <w:u w:val="single"/>
          <w:lang w:eastAsia="en-US"/>
        </w:rPr>
        <w:t>due to pleasure.</w:t>
      </w:r>
      <w:r w:rsidRPr="00F9334B">
        <w:rPr>
          <w:rFonts w:ascii="Calibri" w:eastAsia="Cambria" w:hAnsi="Calibri" w:cs="Calibri"/>
          <w:lang w:eastAsia="en-US"/>
        </w:rPr>
        <w:t xml:space="preserve"> This applies first of all to sex and to the primary homeostatic rewards of food and liquid and extends to money, taste, beauty, social encounters and nonmaterial, internally set, and intrinsic rewards. </w:t>
      </w:r>
      <w:r w:rsidRPr="00F9334B">
        <w:rPr>
          <w:rFonts w:ascii="Calibri" w:eastAsia="Cambria" w:hAnsi="Calibri" w:cs="Calibri"/>
          <w:u w:val="single"/>
          <w:lang w:eastAsia="en-US"/>
        </w:rPr>
        <w:t>Pleasure, as the primary effect of rewards</w:t>
      </w:r>
      <w:r w:rsidRPr="00F9334B">
        <w:rPr>
          <w:rFonts w:ascii="Calibri" w:eastAsia="Cambria" w:hAnsi="Calibri" w:cs="Calibri"/>
          <w:lang w:eastAsia="en-US"/>
        </w:rPr>
        <w:t xml:space="preserve">, drives the prime reward functions of learning, approach behavior, and decision making and </w:t>
      </w:r>
      <w:r w:rsidRPr="00F9334B">
        <w:rPr>
          <w:rFonts w:ascii="Calibri" w:eastAsia="Cambria" w:hAnsi="Calibri" w:cs="Calibri"/>
          <w:highlight w:val="green"/>
          <w:u w:val="single"/>
          <w:lang w:eastAsia="en-US"/>
        </w:rPr>
        <w:t xml:space="preserve">provides the </w:t>
      </w:r>
      <w:r w:rsidRPr="00F9334B">
        <w:rPr>
          <w:rFonts w:ascii="Calibri" w:eastAsia="Cambria" w:hAnsi="Calibri" w:cs="Calibri"/>
          <w:b/>
          <w:bCs/>
          <w:highlight w:val="green"/>
          <w:u w:val="single"/>
          <w:lang w:eastAsia="en-US"/>
        </w:rPr>
        <w:t>basis for hedonic theories</w:t>
      </w:r>
      <w:r w:rsidRPr="00F9334B">
        <w:rPr>
          <w:rFonts w:ascii="Calibri" w:eastAsia="Cambria" w:hAnsi="Calibri" w:cs="Calibri"/>
          <w:highlight w:val="green"/>
          <w:u w:val="single"/>
          <w:lang w:eastAsia="en-US"/>
        </w:rPr>
        <w:t xml:space="preserve"> of reward</w:t>
      </w:r>
      <w:r w:rsidRPr="00F9334B">
        <w:rPr>
          <w:rFonts w:ascii="Calibri" w:eastAsia="Cambria" w:hAnsi="Calibri" w:cs="Calibri"/>
          <w:u w:val="single"/>
          <w:lang w:eastAsia="en-US"/>
        </w:rPr>
        <w:t xml:space="preserve"> function. We are attracted by</w:t>
      </w:r>
      <w:r w:rsidRPr="00F9334B">
        <w:rPr>
          <w:rFonts w:ascii="Calibri" w:eastAsia="Cambria" w:hAnsi="Calibri" w:cs="Calibri"/>
          <w:lang w:eastAsia="en-US"/>
        </w:rPr>
        <w:t xml:space="preserve"> most </w:t>
      </w:r>
      <w:r w:rsidRPr="00F9334B">
        <w:rPr>
          <w:rFonts w:ascii="Calibri" w:eastAsia="Cambria" w:hAnsi="Calibri" w:cs="Calibri"/>
          <w:u w:val="single"/>
          <w:lang w:eastAsia="en-US"/>
        </w:rPr>
        <w:t>rewards and exert intense efforts to obtain them</w:t>
      </w:r>
      <w:r w:rsidRPr="00F9334B">
        <w:rPr>
          <w:rFonts w:ascii="Calibri" w:eastAsia="Cambria" w:hAnsi="Calibri" w:cs="Calibri"/>
          <w:lang w:eastAsia="en-US"/>
        </w:rPr>
        <w:t xml:space="preserve">, just </w:t>
      </w:r>
      <w:r w:rsidRPr="00F9334B">
        <w:rPr>
          <w:rFonts w:ascii="Calibri" w:eastAsia="Cambria" w:hAnsi="Calibri" w:cs="Calibri"/>
          <w:u w:val="single"/>
          <w:lang w:eastAsia="en-US"/>
        </w:rPr>
        <w:t>because they are enjoyable</w:t>
      </w:r>
      <w:r w:rsidRPr="00F9334B">
        <w:rPr>
          <w:rFonts w:ascii="Calibri" w:eastAsia="Cambria" w:hAnsi="Calibri" w:cs="Calibri"/>
          <w:lang w:eastAsia="en-US"/>
        </w:rPr>
        <w:t xml:space="preserve"> [10].</w:t>
      </w:r>
    </w:p>
    <w:p w14:paraId="4D4E2C3B"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9334B">
        <w:rPr>
          <w:rFonts w:ascii="Calibri" w:eastAsia="Cambria" w:hAnsi="Calibri" w:cs="Calibri"/>
          <w:u w:val="single"/>
          <w:lang w:eastAsia="en-US"/>
        </w:rPr>
        <w:t>using both humans and detailed invasive brain analysis of animals has discovered some critical ways that the brain processes pleasure</w:t>
      </w:r>
      <w:r w:rsidRPr="00F9334B">
        <w:rPr>
          <w:rFonts w:ascii="Calibri" w:eastAsia="Cambria" w:hAnsi="Calibri" w:cs="Calibri"/>
          <w:lang w:eastAsia="en-US"/>
        </w:rPr>
        <w:t xml:space="preserve"> [14].</w:t>
      </w:r>
    </w:p>
    <w:p w14:paraId="4B039F09"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u w:val="single"/>
          <w:lang w:eastAsia="en-US"/>
        </w:rPr>
        <w:t>Pleasure as a hallmark of reward is sufficient for defining a reward</w:t>
      </w:r>
      <w:r w:rsidRPr="00F9334B">
        <w:rPr>
          <w:rFonts w:ascii="Calibri" w:eastAsia="Cambria" w:hAnsi="Calibri" w:cs="Calibri"/>
          <w:lang w:eastAsia="en-US"/>
        </w:rPr>
        <w:t xml:space="preserve">, but it may not be necessary. </w:t>
      </w:r>
      <w:r w:rsidRPr="00F9334B">
        <w:rPr>
          <w:rFonts w:ascii="Calibri" w:eastAsia="Cambria" w:hAnsi="Calibri" w:cs="Calibri"/>
          <w:u w:val="single"/>
          <w:lang w:eastAsia="en-US"/>
        </w:rPr>
        <w:t>A reward may generate positive</w:t>
      </w:r>
      <w:r w:rsidRPr="00F9334B">
        <w:rPr>
          <w:rFonts w:ascii="Calibri" w:eastAsia="Cambria" w:hAnsi="Calibri" w:cs="Calibri"/>
          <w:lang w:eastAsia="en-US"/>
        </w:rPr>
        <w:t xml:space="preserve"> learning and approach </w:t>
      </w:r>
      <w:r w:rsidRPr="00F9334B">
        <w:rPr>
          <w:rFonts w:ascii="Calibri" w:eastAsia="Cambria" w:hAnsi="Calibri" w:cs="Calibri"/>
          <w:u w:val="single"/>
          <w:lang w:eastAsia="en-US"/>
        </w:rPr>
        <w:t>behavior</w:t>
      </w:r>
      <w:r w:rsidRPr="00F9334B">
        <w:rPr>
          <w:rFonts w:ascii="Calibri" w:eastAsia="Cambria" w:hAnsi="Calibri" w:cs="Calibri"/>
          <w:lang w:eastAsia="en-US"/>
        </w:rPr>
        <w:t xml:space="preserve"> simply </w:t>
      </w:r>
      <w:r w:rsidRPr="00F9334B">
        <w:rPr>
          <w:rFonts w:ascii="Calibri" w:eastAsia="Cambria" w:hAnsi="Calibri" w:cs="Calibri"/>
          <w:u w:val="single"/>
          <w:lang w:eastAsia="en-US"/>
        </w:rPr>
        <w:t>because it contains substances that are essential for body function.</w:t>
      </w:r>
      <w:r w:rsidRPr="00F9334B">
        <w:rPr>
          <w:rFonts w:ascii="Calibri" w:eastAsia="Cambria" w:hAnsi="Calibri" w:cs="Calibri"/>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4F900AC"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Evolutionary theories of pleasure: The love connection BO:D</w:t>
      </w:r>
    </w:p>
    <w:p w14:paraId="3F9BAF9C"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 xml:space="preserve">Charles Darwin and other biological scientists that have examined the biological </w:t>
      </w:r>
      <w:r w:rsidRPr="00F9334B">
        <w:rPr>
          <w:rFonts w:ascii="Calibri" w:eastAsia="Cambria" w:hAnsi="Calibri" w:cs="Calibri"/>
          <w:u w:val="single"/>
          <w:lang w:eastAsia="en-US"/>
        </w:rPr>
        <w:t>evolution and its basic principles found</w:t>
      </w:r>
      <w:r w:rsidRPr="00F9334B">
        <w:rPr>
          <w:rFonts w:ascii="Calibri" w:eastAsia="Cambria" w:hAnsi="Calibri" w:cs="Calibri"/>
          <w:lang w:eastAsia="en-US"/>
        </w:rPr>
        <w:t xml:space="preserve"> various </w:t>
      </w:r>
      <w:r w:rsidRPr="00F9334B">
        <w:rPr>
          <w:rFonts w:ascii="Calibri" w:eastAsia="Cambria" w:hAnsi="Calibri" w:cs="Calibri"/>
          <w:u w:val="single"/>
          <w:lang w:eastAsia="en-US"/>
        </w:rPr>
        <w:t>mechanisms that steer behavior and biological development.</w:t>
      </w:r>
      <w:r w:rsidRPr="00F9334B">
        <w:rPr>
          <w:rFonts w:ascii="Calibri" w:eastAsia="Cambria" w:hAnsi="Calibri" w:cs="Calibri"/>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2ACC771"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 xml:space="preserve">It is well established that modern biological theory conjectures that </w:t>
      </w:r>
      <w:r w:rsidRPr="00F9334B">
        <w:rPr>
          <w:rFonts w:ascii="Calibri" w:eastAsia="Cambria" w:hAnsi="Calibri" w:cs="Calibri"/>
          <w:b/>
          <w:bCs/>
          <w:highlight w:val="green"/>
          <w:u w:val="single"/>
          <w:lang w:eastAsia="en-US"/>
        </w:rPr>
        <w:t>organisms are</w:t>
      </w:r>
      <w:r w:rsidRPr="00F9334B">
        <w:rPr>
          <w:rFonts w:ascii="Calibri" w:eastAsia="Cambria" w:hAnsi="Calibri" w:cs="Calibri"/>
          <w:u w:val="single"/>
          <w:lang w:eastAsia="en-US"/>
        </w:rPr>
        <w:t xml:space="preserve"> the </w:t>
      </w:r>
      <w:r w:rsidRPr="00F9334B">
        <w:rPr>
          <w:rFonts w:ascii="Calibri" w:eastAsia="Cambria" w:hAnsi="Calibri" w:cs="Calibri"/>
          <w:b/>
          <w:bCs/>
          <w:highlight w:val="green"/>
          <w:u w:val="single"/>
          <w:lang w:eastAsia="en-US"/>
        </w:rPr>
        <w:t>result of evolutionary competition.</w:t>
      </w:r>
      <w:r w:rsidRPr="00F9334B">
        <w:rPr>
          <w:rFonts w:ascii="Calibri" w:eastAsia="Cambria" w:hAnsi="Calibri" w:cs="Calibri"/>
          <w:lang w:eastAsia="en-US"/>
        </w:rPr>
        <w:t xml:space="preserve"> In fact, Richard </w:t>
      </w:r>
      <w:r w:rsidRPr="00F9334B">
        <w:rPr>
          <w:rFonts w:ascii="Calibri" w:eastAsia="Cambria" w:hAnsi="Calibri" w:cs="Calibri"/>
          <w:u w:val="single"/>
          <w:lang w:eastAsia="en-US"/>
        </w:rPr>
        <w:t>Dawkins stresses gene survival and propagation as the basic mechanism of life</w:t>
      </w:r>
      <w:r w:rsidRPr="00F9334B">
        <w:rPr>
          <w:rFonts w:ascii="Calibri" w:eastAsia="Cambria" w:hAnsi="Calibri" w:cs="Calibri"/>
          <w:lang w:eastAsia="en-US"/>
        </w:rPr>
        <w:t xml:space="preserve"> [20]. Only genes that lead to </w:t>
      </w:r>
      <w:r w:rsidRPr="00F9334B">
        <w:rPr>
          <w:rFonts w:ascii="Calibri" w:eastAsia="Cambria" w:hAnsi="Calibri" w:cs="Calibri"/>
          <w:u w:val="single"/>
          <w:lang w:eastAsia="en-US"/>
        </w:rPr>
        <w:t>the fittest phenotype will make it.</w:t>
      </w:r>
      <w:r w:rsidRPr="00F9334B">
        <w:rPr>
          <w:rFonts w:ascii="Calibri" w:eastAsia="Cambria" w:hAnsi="Calibri" w:cs="Calibri"/>
          <w:lang w:eastAsia="en-US"/>
        </w:rPr>
        <w:t xml:space="preserve"> It is noteworthy that the phenotype is selected based on behavior that maximizes gene propagation. To do so, the phenotype must survive and generate offspring, and be better at it than its competitors. Thus, </w:t>
      </w:r>
      <w:r w:rsidRPr="00F9334B">
        <w:rPr>
          <w:rFonts w:ascii="Calibri" w:eastAsia="Cambria" w:hAnsi="Calibri" w:cs="Calibri"/>
          <w:u w:val="single"/>
          <w:lang w:eastAsia="en-US"/>
        </w:rPr>
        <w:t xml:space="preserve">the ultimate, distal function of </w:t>
      </w:r>
      <w:r w:rsidRPr="00F9334B">
        <w:rPr>
          <w:rFonts w:ascii="Calibri" w:eastAsia="Cambria" w:hAnsi="Calibri" w:cs="Calibri"/>
          <w:highlight w:val="green"/>
          <w:u w:val="single"/>
          <w:lang w:eastAsia="en-US"/>
        </w:rPr>
        <w:t>rewards</w:t>
      </w:r>
      <w:r w:rsidRPr="00F9334B">
        <w:rPr>
          <w:rFonts w:ascii="Calibri" w:eastAsia="Cambria" w:hAnsi="Calibri" w:cs="Calibri"/>
          <w:u w:val="single"/>
          <w:lang w:eastAsia="en-US"/>
        </w:rPr>
        <w:t xml:space="preserve"> is to </w:t>
      </w:r>
      <w:r w:rsidRPr="00F9334B">
        <w:rPr>
          <w:rFonts w:ascii="Calibri" w:eastAsia="Cambria" w:hAnsi="Calibri" w:cs="Calibri"/>
          <w:highlight w:val="green"/>
          <w:u w:val="single"/>
          <w:lang w:eastAsia="en-US"/>
        </w:rPr>
        <w:t>increase</w:t>
      </w:r>
      <w:r w:rsidRPr="00F9334B">
        <w:rPr>
          <w:rFonts w:ascii="Calibri" w:eastAsia="Cambria" w:hAnsi="Calibri" w:cs="Calibri"/>
          <w:u w:val="single"/>
          <w:lang w:eastAsia="en-US"/>
        </w:rPr>
        <w:t xml:space="preserve"> evolutionary </w:t>
      </w:r>
      <w:r w:rsidRPr="00F9334B">
        <w:rPr>
          <w:rFonts w:ascii="Calibri" w:eastAsia="Cambria" w:hAnsi="Calibri" w:cs="Calibri"/>
          <w:highlight w:val="green"/>
          <w:u w:val="single"/>
          <w:lang w:eastAsia="en-US"/>
        </w:rPr>
        <w:t>fitness</w:t>
      </w:r>
      <w:r w:rsidRPr="00F9334B">
        <w:rPr>
          <w:rFonts w:ascii="Calibri" w:eastAsia="Cambria" w:hAnsi="Calibri" w:cs="Calibri"/>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96C16BD" w14:textId="77777777" w:rsidR="00F9334B" w:rsidRPr="00F9334B" w:rsidRDefault="00F9334B" w:rsidP="00F9334B">
      <w:pPr>
        <w:spacing w:line="276" w:lineRule="auto"/>
        <w:rPr>
          <w:rFonts w:ascii="Calibri" w:eastAsia="Cambria" w:hAnsi="Calibri" w:cs="Calibri"/>
          <w:szCs w:val="16"/>
          <w:u w:val="single"/>
          <w:lang w:eastAsia="en-US"/>
        </w:rPr>
      </w:pPr>
      <w:r w:rsidRPr="00F9334B">
        <w:rPr>
          <w:rFonts w:ascii="Calibri" w:eastAsia="Cambria" w:hAnsi="Calibri" w:cs="Calibri"/>
          <w:u w:val="single"/>
          <w:lang w:eastAsia="en-US"/>
        </w:rPr>
        <w:t>Behavioral reward functions have evolved to help individuals to survive and propagate their genes</w:t>
      </w:r>
      <w:r w:rsidRPr="00F9334B">
        <w:rPr>
          <w:rFonts w:ascii="Calibri" w:eastAsia="Cambria" w:hAnsi="Calibri" w:cs="Calibri"/>
          <w:lang w:eastAsia="en-US"/>
        </w:rPr>
        <w:t xml:space="preserve">. Apparently, </w:t>
      </w:r>
      <w:r w:rsidRPr="00F9334B">
        <w:rPr>
          <w:rFonts w:ascii="Calibri" w:eastAsia="Cambria" w:hAnsi="Calibri" w:cs="Calibri"/>
          <w:u w:val="single"/>
          <w:lang w:eastAsia="en-US"/>
        </w:rPr>
        <w:t>people need to live well and long enough to reproduce.</w:t>
      </w:r>
      <w:r w:rsidRPr="00F9334B">
        <w:rPr>
          <w:rFonts w:ascii="Calibri" w:eastAsia="Cambria" w:hAnsi="Calibri" w:cs="Calibri"/>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9334B">
        <w:rPr>
          <w:rFonts w:ascii="Calibri" w:eastAsia="Cambria" w:hAnsi="Calibri" w:cs="Calibri"/>
          <w:u w:val="single"/>
          <w:lang w:eastAsia="en-US"/>
        </w:rPr>
        <w:t>any small edge will ultimately result in evolutionary advantage</w:t>
      </w:r>
      <w:r w:rsidRPr="00F9334B">
        <w:rPr>
          <w:rFonts w:ascii="Calibri" w:eastAsia="Cambria" w:hAnsi="Calibri" w:cs="Calibri"/>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9334B">
        <w:rPr>
          <w:rFonts w:ascii="Calibri" w:eastAsia="Cambria" w:hAnsi="Calibri" w:cs="Calibri"/>
          <w:u w:val="single"/>
          <w:lang w:eastAsia="en-US"/>
        </w:rPr>
        <w:t>Thus the distal reward function in gene propagation and evolutionary fitness defines the proximal reward functions that we see</w:t>
      </w:r>
      <w:r w:rsidRPr="00F9334B">
        <w:rPr>
          <w:rFonts w:ascii="Calibri" w:eastAsia="Cambria" w:hAnsi="Calibri" w:cs="Calibri"/>
          <w:lang w:eastAsia="en-US"/>
        </w:rPr>
        <w:t xml:space="preserve"> in everyday behavior. </w:t>
      </w:r>
      <w:r w:rsidRPr="00F9334B">
        <w:rPr>
          <w:rFonts w:ascii="Calibri" w:eastAsia="Cambria" w:hAnsi="Calibri" w:cs="Calibri"/>
          <w:u w:val="single"/>
          <w:lang w:eastAsia="en-US"/>
        </w:rPr>
        <w:t xml:space="preserve">That is why </w:t>
      </w:r>
      <w:r w:rsidRPr="00F9334B">
        <w:rPr>
          <w:rFonts w:ascii="Calibri" w:eastAsia="Cambria" w:hAnsi="Calibri" w:cs="Calibri"/>
          <w:highlight w:val="green"/>
          <w:u w:val="single"/>
          <w:lang w:eastAsia="en-US"/>
        </w:rPr>
        <w:t>foods, drinks, mates, and offspring are rewarding.</w:t>
      </w:r>
    </w:p>
    <w:p w14:paraId="52B11E96"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 xml:space="preserve">There have been theories linking pleasure as a required component of health benefits salutogenesis, (salugenesis). In essence, under these terms, </w:t>
      </w:r>
      <w:r w:rsidRPr="00F9334B">
        <w:rPr>
          <w:rFonts w:ascii="Calibri" w:eastAsia="Cambria" w:hAnsi="Calibri" w:cs="Calibri"/>
          <w:u w:val="single"/>
          <w:lang w:eastAsia="en-US"/>
        </w:rPr>
        <w:t>pleasure is described as a state or feeling of happiness and satisfaction resulting from an experience that one enjoys.</w:t>
      </w:r>
      <w:r w:rsidRPr="00F9334B">
        <w:rPr>
          <w:rFonts w:ascii="Calibri" w:eastAsia="Cambria" w:hAnsi="Calibri" w:cs="Calibri"/>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FEF36BB"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713A6C2"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Finding happiness is different between apes and humans</w:t>
      </w:r>
    </w:p>
    <w:p w14:paraId="57F14002"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D317D44"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 xml:space="preserve">Remarkably, there are </w:t>
      </w:r>
      <w:r w:rsidRPr="00F9334B">
        <w:rPr>
          <w:rFonts w:ascii="Calibri" w:eastAsia="Cambria" w:hAnsi="Calibri" w:cs="Calibri"/>
          <w:u w:val="single"/>
          <w:lang w:eastAsia="en-US"/>
        </w:rPr>
        <w:t>pathways for ordinary liking and pleasure</w:t>
      </w:r>
      <w:r w:rsidRPr="00F9334B">
        <w:rPr>
          <w:rFonts w:ascii="Calibri" w:eastAsia="Cambria" w:hAnsi="Calibri" w:cs="Calibri"/>
          <w:lang w:eastAsia="en-US"/>
        </w:rPr>
        <w:t xml:space="preserve">, which </w:t>
      </w:r>
      <w:r w:rsidRPr="00F9334B">
        <w:rPr>
          <w:rFonts w:ascii="Calibri" w:eastAsia="Cambria" w:hAnsi="Calibri" w:cs="Calibri"/>
          <w:u w:val="single"/>
          <w:lang w:eastAsia="en-US"/>
        </w:rPr>
        <w:t>are limited in scope</w:t>
      </w:r>
      <w:r w:rsidRPr="00F9334B">
        <w:rPr>
          <w:rFonts w:ascii="Calibri" w:eastAsia="Cambria" w:hAnsi="Calibri" w:cs="Calibri"/>
          <w:lang w:eastAsia="en-US"/>
        </w:rPr>
        <w:t xml:space="preserve"> as described above in this commentary. However, </w:t>
      </w:r>
      <w:r w:rsidRPr="00F9334B">
        <w:rPr>
          <w:rFonts w:ascii="Calibri" w:eastAsia="Cambria" w:hAnsi="Calibri" w:cs="Calibri"/>
          <w:u w:val="single"/>
          <w:lang w:eastAsia="en-US"/>
        </w:rPr>
        <w:t xml:space="preserve">there are </w:t>
      </w:r>
      <w:r w:rsidRPr="00F9334B">
        <w:rPr>
          <w:rFonts w:ascii="Calibri" w:eastAsia="Cambria" w:hAnsi="Calibri" w:cs="Calibri"/>
          <w:b/>
          <w:bCs/>
          <w:highlight w:val="green"/>
          <w:u w:val="single"/>
          <w:lang w:eastAsia="en-US"/>
        </w:rPr>
        <w:t>many brain regions</w:t>
      </w:r>
      <w:r w:rsidRPr="00F9334B">
        <w:rPr>
          <w:rFonts w:ascii="Calibri" w:eastAsia="Cambria" w:hAnsi="Calibri" w:cs="Calibri"/>
          <w:lang w:eastAsia="en-US"/>
        </w:rPr>
        <w:t xml:space="preserve">, often termed hot and cold spots, </w:t>
      </w:r>
      <w:r w:rsidRPr="00F9334B">
        <w:rPr>
          <w:rFonts w:ascii="Calibri" w:eastAsia="Cambria" w:hAnsi="Calibri" w:cs="Calibri"/>
          <w:u w:val="single"/>
          <w:lang w:eastAsia="en-US"/>
        </w:rPr>
        <w:t xml:space="preserve">that significantly </w:t>
      </w:r>
      <w:r w:rsidRPr="00F9334B">
        <w:rPr>
          <w:rFonts w:ascii="Calibri" w:eastAsia="Cambria" w:hAnsi="Calibri" w:cs="Calibri"/>
          <w:b/>
          <w:bCs/>
          <w:highlight w:val="green"/>
          <w:u w:val="single"/>
          <w:lang w:eastAsia="en-US"/>
        </w:rPr>
        <w:t>modulate</w:t>
      </w:r>
      <w:r w:rsidRPr="00F9334B">
        <w:rPr>
          <w:rFonts w:ascii="Calibri" w:eastAsia="Cambria" w:hAnsi="Calibri" w:cs="Calibri"/>
          <w:lang w:eastAsia="en-US"/>
        </w:rPr>
        <w:t xml:space="preserve"> (increase or decrease) </w:t>
      </w:r>
      <w:r w:rsidRPr="00F9334B">
        <w:rPr>
          <w:rFonts w:ascii="Calibri" w:eastAsia="Cambria" w:hAnsi="Calibri" w:cs="Calibri"/>
          <w:u w:val="single"/>
          <w:lang w:eastAsia="en-US"/>
        </w:rPr>
        <w:t xml:space="preserve">our </w:t>
      </w:r>
      <w:r w:rsidRPr="00F9334B">
        <w:rPr>
          <w:rFonts w:ascii="Calibri" w:eastAsia="Cambria" w:hAnsi="Calibri" w:cs="Calibri"/>
          <w:b/>
          <w:bCs/>
          <w:highlight w:val="green"/>
          <w:u w:val="single"/>
          <w:lang w:eastAsia="en-US"/>
        </w:rPr>
        <w:t>pleasure or</w:t>
      </w:r>
      <w:r w:rsidRPr="00F9334B">
        <w:rPr>
          <w:rFonts w:ascii="Calibri" w:eastAsia="Cambria" w:hAnsi="Calibri" w:cs="Calibri"/>
          <w:u w:val="single"/>
          <w:lang w:eastAsia="en-US"/>
        </w:rPr>
        <w:t xml:space="preserve"> even produce</w:t>
      </w:r>
      <w:r w:rsidRPr="00F9334B">
        <w:rPr>
          <w:rFonts w:ascii="Calibri" w:eastAsia="Cambria" w:hAnsi="Calibri" w:cs="Calibri"/>
          <w:b/>
          <w:bCs/>
          <w:u w:val="single"/>
          <w:lang w:eastAsia="en-US"/>
        </w:rPr>
        <w:t xml:space="preserve"> </w:t>
      </w:r>
      <w:r w:rsidRPr="00F9334B">
        <w:rPr>
          <w:rFonts w:ascii="Calibri" w:eastAsia="Cambria" w:hAnsi="Calibri" w:cs="Calibri"/>
          <w:b/>
          <w:bCs/>
          <w:highlight w:val="green"/>
          <w:u w:val="single"/>
          <w:lang w:eastAsia="en-US"/>
        </w:rPr>
        <w:t>the opposite</w:t>
      </w:r>
      <w:r w:rsidRPr="00F9334B">
        <w:rPr>
          <w:rFonts w:ascii="Calibri" w:eastAsia="Cambria" w:hAnsi="Calibri" w:cs="Calibri"/>
          <w:lang w:eastAsia="en-US"/>
        </w:rPr>
        <w:t xml:space="preserve"> of pleasure— that is </w:t>
      </w:r>
      <w:r w:rsidRPr="00F9334B">
        <w:rPr>
          <w:rFonts w:ascii="Calibri" w:eastAsia="Cambria" w:hAnsi="Calibri" w:cs="Calibri"/>
          <w:u w:val="single"/>
          <w:lang w:eastAsia="en-US"/>
        </w:rPr>
        <w:t>disgust and fear</w:t>
      </w:r>
      <w:r w:rsidRPr="00F9334B">
        <w:rPr>
          <w:rFonts w:ascii="Calibri" w:eastAsia="Cambria" w:hAnsi="Calibri" w:cs="Calibri"/>
          <w:lang w:eastAsia="en-US"/>
        </w:rPr>
        <w:t xml:space="preserve"> [39]. </w:t>
      </w:r>
      <w:r w:rsidRPr="00F9334B">
        <w:rPr>
          <w:rFonts w:ascii="Calibri" w:eastAsia="Cambria" w:hAnsi="Calibri" w:cs="Calibri"/>
          <w:u w:val="single"/>
          <w:lang w:eastAsia="en-US"/>
        </w:rPr>
        <w:t>One</w:t>
      </w:r>
      <w:r w:rsidRPr="00F9334B">
        <w:rPr>
          <w:rFonts w:ascii="Calibri" w:eastAsia="Cambria" w:hAnsi="Calibri" w:cs="Calibri"/>
          <w:lang w:eastAsia="en-US"/>
        </w:rPr>
        <w:t xml:space="preserve"> specific </w:t>
      </w:r>
      <w:r w:rsidRPr="00F9334B">
        <w:rPr>
          <w:rFonts w:ascii="Calibri" w:eastAsia="Cambria" w:hAnsi="Calibri" w:cs="Calibri"/>
          <w:u w:val="single"/>
          <w:lang w:eastAsia="en-US"/>
        </w:rPr>
        <w:t>region</w:t>
      </w:r>
      <w:r w:rsidRPr="00F9334B">
        <w:rPr>
          <w:rFonts w:ascii="Calibri" w:eastAsia="Cambria" w:hAnsi="Calibri" w:cs="Calibri"/>
          <w:lang w:eastAsia="en-US"/>
        </w:rPr>
        <w:t xml:space="preserve"> of the nucleus accumbens </w:t>
      </w:r>
      <w:r w:rsidRPr="00F9334B">
        <w:rPr>
          <w:rFonts w:ascii="Calibri" w:eastAsia="Cambria" w:hAnsi="Calibri" w:cs="Calibri"/>
          <w:u w:val="single"/>
          <w:lang w:eastAsia="en-US"/>
        </w:rPr>
        <w:t>is organized like a computer keyboard, with particular stimulus triggers in rows</w:t>
      </w:r>
      <w:r w:rsidRPr="00F9334B">
        <w:rPr>
          <w:rFonts w:ascii="Calibri" w:eastAsia="Cambria" w:hAnsi="Calibri" w:cs="Calibri"/>
          <w:lang w:eastAsia="en-US"/>
        </w:rPr>
        <w:t xml:space="preserve">— producing an increase and decrease of pleasure and disgust. Moreover, </w:t>
      </w:r>
      <w:r w:rsidRPr="00F9334B">
        <w:rPr>
          <w:rFonts w:ascii="Calibri" w:eastAsia="Cambria" w:hAnsi="Calibri" w:cs="Calibri"/>
          <w:u w:val="single"/>
          <w:lang w:eastAsia="en-US"/>
        </w:rPr>
        <w:t>the cortex has unique roles in the cognitive evaluation of our feelings of pleasure</w:t>
      </w:r>
      <w:r w:rsidRPr="00F9334B">
        <w:rPr>
          <w:rFonts w:ascii="Calibri" w:eastAsia="Cambria" w:hAnsi="Calibri" w:cs="Calibri"/>
          <w:lang w:eastAsia="en-US"/>
        </w:rPr>
        <w:t xml:space="preserve"> [40]. Importantly, the interplay of these multiple triggers and the higher brain centers in the prefrontal cortex are very intricate and are just being uncovered.</w:t>
      </w:r>
    </w:p>
    <w:p w14:paraId="4E9F9329"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Desire and reward centers</w:t>
      </w:r>
    </w:p>
    <w:p w14:paraId="5ADD7697" w14:textId="77777777" w:rsidR="00F9334B" w:rsidRPr="00F9334B" w:rsidRDefault="00F9334B" w:rsidP="00F9334B">
      <w:pPr>
        <w:spacing w:line="276" w:lineRule="auto"/>
        <w:rPr>
          <w:rFonts w:ascii="Calibri" w:eastAsia="Cambria" w:hAnsi="Calibri" w:cs="Calibri"/>
          <w:sz w:val="16"/>
          <w:szCs w:val="16"/>
          <w:lang w:eastAsia="en-US"/>
        </w:rPr>
      </w:pPr>
      <w:r w:rsidRPr="00F9334B">
        <w:rPr>
          <w:rFonts w:ascii="Calibri" w:eastAsia="Cambria" w:hAnsi="Calibri" w:cs="Calibri"/>
          <w:sz w:val="16"/>
          <w:szCs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D1B71DE" w14:textId="77777777" w:rsidR="00F9334B" w:rsidRPr="00F9334B" w:rsidRDefault="00F9334B" w:rsidP="00F9334B">
      <w:pPr>
        <w:spacing w:line="276" w:lineRule="auto"/>
        <w:rPr>
          <w:rFonts w:ascii="Calibri" w:eastAsia="Cambria" w:hAnsi="Calibri" w:cs="Calibri"/>
          <w:sz w:val="16"/>
          <w:szCs w:val="16"/>
          <w:lang w:eastAsia="en-US"/>
        </w:rPr>
      </w:pPr>
      <w:r w:rsidRPr="00F9334B">
        <w:rPr>
          <w:rFonts w:ascii="Calibri" w:eastAsia="Cambria" w:hAnsi="Calibri" w:cs="Calibri"/>
          <w:sz w:val="16"/>
          <w:szCs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0EC4AE2" w14:textId="77777777" w:rsidR="00F9334B" w:rsidRPr="00F9334B" w:rsidRDefault="00F9334B" w:rsidP="00F9334B">
      <w:pPr>
        <w:spacing w:line="276" w:lineRule="auto"/>
        <w:rPr>
          <w:rFonts w:ascii="Calibri" w:eastAsia="Cambria" w:hAnsi="Calibri" w:cs="Calibri"/>
          <w:u w:val="single"/>
          <w:lang w:eastAsia="en-US"/>
        </w:rPr>
      </w:pPr>
      <w:r w:rsidRPr="00F9334B">
        <w:rPr>
          <w:rFonts w:ascii="Calibri" w:eastAsia="Cambria" w:hAnsi="Calibri" w:cs="Calibri"/>
          <w:lang w:eastAsia="en-US"/>
        </w:rPr>
        <w:t xml:space="preserve">Furthermore, ordinary </w:t>
      </w:r>
      <w:r w:rsidRPr="00F9334B">
        <w:rPr>
          <w:rFonts w:ascii="Calibri" w:eastAsia="Cambria" w:hAnsi="Calibri" w:cs="Calibri"/>
          <w:u w:val="single"/>
          <w:lang w:eastAsia="en-US"/>
        </w:rPr>
        <w:t>“</w:t>
      </w:r>
      <w:r w:rsidRPr="00F9334B">
        <w:rPr>
          <w:rFonts w:ascii="Calibri" w:eastAsia="Cambria" w:hAnsi="Calibri" w:cs="Calibri"/>
          <w:highlight w:val="green"/>
          <w:u w:val="single"/>
          <w:lang w:eastAsia="en-US"/>
        </w:rPr>
        <w:t>liking</w:t>
      </w:r>
      <w:r w:rsidRPr="00F9334B">
        <w:rPr>
          <w:rFonts w:ascii="Calibri" w:eastAsia="Cambria" w:hAnsi="Calibri" w:cs="Calibri"/>
          <w:u w:val="single"/>
          <w:lang w:eastAsia="en-US"/>
        </w:rPr>
        <w:t xml:space="preserve">” of </w:t>
      </w:r>
      <w:r w:rsidRPr="00F9334B">
        <w:rPr>
          <w:rFonts w:ascii="Calibri" w:eastAsia="Cambria" w:hAnsi="Calibri" w:cs="Calibri"/>
          <w:highlight w:val="green"/>
          <w:u w:val="single"/>
          <w:lang w:eastAsia="en-US"/>
        </w:rPr>
        <w:t>something</w:t>
      </w:r>
      <w:r w:rsidRPr="00F9334B">
        <w:rPr>
          <w:rFonts w:ascii="Calibri" w:eastAsia="Cambria" w:hAnsi="Calibri" w:cs="Calibri"/>
          <w:u w:val="single"/>
          <w:lang w:eastAsia="en-US"/>
        </w:rPr>
        <w:t xml:space="preserve">, or pure pleasure, is </w:t>
      </w:r>
      <w:r w:rsidRPr="00F9334B">
        <w:rPr>
          <w:rFonts w:ascii="Calibri" w:eastAsia="Cambria" w:hAnsi="Calibri" w:cs="Calibri"/>
          <w:highlight w:val="green"/>
          <w:u w:val="single"/>
          <w:lang w:eastAsia="en-US"/>
        </w:rPr>
        <w:t>represented by</w:t>
      </w:r>
      <w:r w:rsidRPr="00F9334B">
        <w:rPr>
          <w:rFonts w:ascii="Calibri" w:eastAsia="Cambria" w:hAnsi="Calibri" w:cs="Calibri"/>
          <w:lang w:eastAsia="en-US"/>
        </w:rPr>
        <w:t xml:space="preserve"> small </w:t>
      </w:r>
      <w:r w:rsidRPr="00F9334B">
        <w:rPr>
          <w:rFonts w:ascii="Calibri" w:eastAsia="Cambria" w:hAnsi="Calibri" w:cs="Calibri"/>
          <w:highlight w:val="green"/>
          <w:u w:val="single"/>
          <w:lang w:eastAsia="en-US"/>
        </w:rPr>
        <w:t>regions</w:t>
      </w:r>
      <w:r w:rsidRPr="00F9334B">
        <w:rPr>
          <w:rFonts w:ascii="Calibri" w:eastAsia="Cambria" w:hAnsi="Calibri" w:cs="Calibri"/>
          <w:lang w:eastAsia="en-US"/>
        </w:rPr>
        <w:t xml:space="preserve"> mainly </w:t>
      </w:r>
      <w:r w:rsidRPr="00F9334B">
        <w:rPr>
          <w:rFonts w:ascii="Calibri" w:eastAsia="Cambria" w:hAnsi="Calibri" w:cs="Calibri"/>
          <w:highlight w:val="green"/>
          <w:u w:val="single"/>
          <w:lang w:eastAsia="en-US"/>
        </w:rPr>
        <w:t>in the limbic system</w:t>
      </w:r>
      <w:r w:rsidRPr="00F9334B">
        <w:rPr>
          <w:rFonts w:ascii="Calibri" w:eastAsia="Cambria" w:hAnsi="Calibri" w:cs="Calibri"/>
          <w:lang w:eastAsia="en-US"/>
        </w:rPr>
        <w:t xml:space="preserve"> (old reptilian part of the brain). These may be </w:t>
      </w:r>
      <w:r w:rsidRPr="00F9334B">
        <w:rPr>
          <w:rFonts w:ascii="Calibri" w:eastAsia="Cambria" w:hAnsi="Calibri" w:cs="Calibri"/>
          <w:u w:val="single"/>
          <w:lang w:eastAsia="en-US"/>
        </w:rPr>
        <w:t>part of larger neural circuits.</w:t>
      </w:r>
      <w:r w:rsidRPr="00F9334B">
        <w:rPr>
          <w:rFonts w:ascii="Calibri" w:eastAsia="Cambria" w:hAnsi="Calibri" w:cs="Calibri"/>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401960C" w14:textId="77777777" w:rsidR="00F9334B" w:rsidRPr="00F9334B" w:rsidRDefault="00F9334B" w:rsidP="00F9334B">
      <w:pPr>
        <w:spacing w:line="276" w:lineRule="auto"/>
        <w:rPr>
          <w:rFonts w:ascii="Calibri" w:eastAsia="Cambria" w:hAnsi="Calibri" w:cs="Calibri"/>
          <w:sz w:val="16"/>
          <w:szCs w:val="16"/>
          <w:lang w:eastAsia="en-US"/>
        </w:rPr>
      </w:pPr>
      <w:r w:rsidRPr="00F9334B">
        <w:rPr>
          <w:rFonts w:ascii="Calibri" w:eastAsia="Cambria"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BE60AF2" w14:textId="77777777" w:rsidR="00F9334B" w:rsidRPr="00F9334B" w:rsidRDefault="00F9334B" w:rsidP="00F9334B">
      <w:pPr>
        <w:spacing w:line="276" w:lineRule="auto"/>
        <w:rPr>
          <w:rFonts w:ascii="Calibri" w:eastAsia="Cambria" w:hAnsi="Calibri" w:cs="Calibri"/>
          <w:sz w:val="16"/>
          <w:szCs w:val="16"/>
          <w:lang w:eastAsia="en-US"/>
        </w:rPr>
      </w:pPr>
      <w:r w:rsidRPr="00F9334B">
        <w:rPr>
          <w:rFonts w:ascii="Calibri" w:eastAsia="Cambria"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33ED5C7" w14:textId="77777777" w:rsidR="00F9334B" w:rsidRPr="00F9334B" w:rsidRDefault="00F9334B" w:rsidP="00F9334B">
      <w:pPr>
        <w:spacing w:line="276" w:lineRule="auto"/>
        <w:rPr>
          <w:rFonts w:ascii="Calibri" w:eastAsia="Cambria" w:hAnsi="Calibri" w:cs="Calibri"/>
          <w:sz w:val="16"/>
          <w:szCs w:val="16"/>
          <w:lang w:eastAsia="en-US"/>
        </w:rPr>
      </w:pPr>
      <w:r w:rsidRPr="00F9334B">
        <w:rPr>
          <w:rFonts w:ascii="Calibri" w:eastAsia="Cambria"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C9C3AD6" w14:textId="77777777" w:rsidR="00F9334B" w:rsidRPr="00F9334B" w:rsidRDefault="00F9334B" w:rsidP="00F9334B">
      <w:pPr>
        <w:spacing w:line="276" w:lineRule="auto"/>
        <w:rPr>
          <w:rFonts w:ascii="Calibri" w:eastAsia="Cambria" w:hAnsi="Calibri" w:cs="Calibri"/>
          <w:sz w:val="16"/>
          <w:szCs w:val="16"/>
          <w:lang w:eastAsia="en-US"/>
        </w:rPr>
      </w:pPr>
      <w:r w:rsidRPr="00F9334B">
        <w:rPr>
          <w:rFonts w:ascii="Calibri" w:eastAsia="Cambria"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08A1436"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 xml:space="preserve">In essence, although nonhuman primate brains are similar to our own, the disparity between other primates and those of human cognitive abilities tells us that surface similarity is not the whole story. </w:t>
      </w:r>
      <w:r w:rsidRPr="00F9334B">
        <w:rPr>
          <w:rFonts w:ascii="Calibri" w:eastAsia="Cambria" w:hAnsi="Calibri" w:cs="Calibri"/>
          <w:u w:val="single"/>
          <w:lang w:eastAsia="en-US"/>
        </w:rPr>
        <w:t>Sousa et al.</w:t>
      </w:r>
      <w:r w:rsidRPr="00F9334B">
        <w:rPr>
          <w:rFonts w:ascii="Calibri" w:eastAsia="Cambria" w:hAnsi="Calibri" w:cs="Calibri"/>
          <w:lang w:eastAsia="en-US"/>
        </w:rPr>
        <w:t xml:space="preserve"> [50] small case </w:t>
      </w:r>
      <w:r w:rsidRPr="00F9334B">
        <w:rPr>
          <w:rFonts w:ascii="Calibri" w:eastAsia="Cambria" w:hAnsi="Calibri" w:cs="Calibri"/>
          <w:u w:val="single"/>
          <w:lang w:eastAsia="en-US"/>
        </w:rPr>
        <w:t>found various differentially expressed genes, to associate with pleasure related systems.</w:t>
      </w:r>
      <w:r w:rsidRPr="00F9334B">
        <w:rPr>
          <w:rFonts w:ascii="Calibri" w:eastAsia="Cambria" w:hAnsi="Calibri" w:cs="Calibri"/>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C3627BE"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9334B">
        <w:rPr>
          <w:rFonts w:ascii="Calibri" w:eastAsia="Cambria" w:hAnsi="Calibri" w:cs="Calibri"/>
          <w:highlight w:val="green"/>
          <w:u w:val="single"/>
          <w:lang w:eastAsia="en-US"/>
        </w:rPr>
        <w:t>researchers examined</w:t>
      </w:r>
      <w:r w:rsidRPr="00F9334B">
        <w:rPr>
          <w:rFonts w:ascii="Calibri" w:eastAsia="Cambria" w:hAnsi="Calibri" w:cs="Calibri"/>
          <w:u w:val="single"/>
          <w:lang w:eastAsia="en-US"/>
        </w:rPr>
        <w:t xml:space="preserve"> 247 specimens of </w:t>
      </w:r>
      <w:r w:rsidRPr="00F9334B">
        <w:rPr>
          <w:rFonts w:ascii="Calibri" w:eastAsia="Cambria" w:hAnsi="Calibri" w:cs="Calibri"/>
          <w:highlight w:val="green"/>
          <w:u w:val="single"/>
          <w:lang w:eastAsia="en-US"/>
        </w:rPr>
        <w:t>neural tissue</w:t>
      </w:r>
      <w:r w:rsidRPr="00F9334B">
        <w:rPr>
          <w:rFonts w:ascii="Calibri" w:eastAsia="Cambria" w:hAnsi="Calibri" w:cs="Calibri"/>
          <w:u w:val="single"/>
          <w:lang w:eastAsia="en-US"/>
        </w:rPr>
        <w:t xml:space="preserve"> from six humans, five chimpanzees, and five macaque monkeys.</w:t>
      </w:r>
      <w:r w:rsidRPr="00F9334B">
        <w:rPr>
          <w:rFonts w:ascii="Calibri" w:eastAsia="Cambria" w:hAnsi="Calibri" w:cs="Calibri"/>
          <w:lang w:eastAsia="en-US"/>
        </w:rPr>
        <w:t xml:space="preserve"> Moreover, these </w:t>
      </w:r>
      <w:r w:rsidRPr="00F9334B">
        <w:rPr>
          <w:rFonts w:ascii="Calibri" w:eastAsia="Cambria" w:hAnsi="Calibri" w:cs="Calibri"/>
          <w:u w:val="single"/>
          <w:lang w:eastAsia="en-US"/>
        </w:rPr>
        <w:t>investigators analyzed which genes were turned on or off in 16 regions of the brain.</w:t>
      </w:r>
      <w:r w:rsidRPr="00F9334B">
        <w:rPr>
          <w:rFonts w:ascii="Calibri" w:eastAsia="Cambria" w:hAnsi="Calibri" w:cs="Calibri"/>
          <w:lang w:eastAsia="en-US"/>
        </w:rPr>
        <w:t xml:space="preserve"> While </w:t>
      </w:r>
      <w:r w:rsidRPr="00F9334B">
        <w:rPr>
          <w:rFonts w:ascii="Calibri" w:eastAsia="Cambria" w:hAnsi="Calibri" w:cs="Calibri"/>
          <w:u w:val="single"/>
          <w:lang w:eastAsia="en-US"/>
        </w:rPr>
        <w:t xml:space="preserve">the differences among species were subtle, </w:t>
      </w:r>
      <w:r w:rsidRPr="00F9334B">
        <w:rPr>
          <w:rFonts w:ascii="Calibri" w:eastAsia="Cambria" w:hAnsi="Calibri" w:cs="Calibri"/>
          <w:b/>
          <w:bCs/>
          <w:highlight w:val="green"/>
          <w:u w:val="single"/>
          <w:lang w:eastAsia="en-US"/>
        </w:rPr>
        <w:t>there was</w:t>
      </w:r>
      <w:r w:rsidRPr="00F9334B">
        <w:rPr>
          <w:rFonts w:ascii="Calibri" w:eastAsia="Cambria" w:hAnsi="Calibri" w:cs="Calibri"/>
          <w:u w:val="single"/>
          <w:lang w:eastAsia="en-US"/>
        </w:rPr>
        <w:t xml:space="preserve"> a </w:t>
      </w:r>
      <w:r w:rsidRPr="00F9334B">
        <w:rPr>
          <w:rFonts w:ascii="Calibri" w:eastAsia="Cambria" w:hAnsi="Calibri" w:cs="Calibri"/>
          <w:b/>
          <w:bCs/>
          <w:highlight w:val="green"/>
          <w:u w:val="single"/>
          <w:lang w:eastAsia="en-US"/>
        </w:rPr>
        <w:t>remarkable contrast in</w:t>
      </w:r>
      <w:r w:rsidRPr="00F9334B">
        <w:rPr>
          <w:rFonts w:ascii="Calibri" w:eastAsia="Cambria" w:hAnsi="Calibri" w:cs="Calibri"/>
          <w:u w:val="single"/>
          <w:lang w:eastAsia="en-US"/>
        </w:rPr>
        <w:t xml:space="preserve"> the</w:t>
      </w:r>
      <w:r w:rsidRPr="00F9334B">
        <w:rPr>
          <w:rFonts w:ascii="Calibri" w:eastAsia="Cambria" w:hAnsi="Calibri" w:cs="Calibri"/>
          <w:b/>
          <w:bCs/>
          <w:u w:val="single"/>
          <w:lang w:eastAsia="en-US"/>
        </w:rPr>
        <w:t xml:space="preserve"> </w:t>
      </w:r>
      <w:r w:rsidRPr="00F9334B">
        <w:rPr>
          <w:rFonts w:ascii="Calibri" w:eastAsia="Cambria" w:hAnsi="Calibri" w:cs="Calibri"/>
          <w:b/>
          <w:bCs/>
          <w:highlight w:val="green"/>
          <w:u w:val="single"/>
          <w:lang w:eastAsia="en-US"/>
        </w:rPr>
        <w:t>neocortices</w:t>
      </w:r>
      <w:r w:rsidRPr="00F9334B">
        <w:rPr>
          <w:rFonts w:ascii="Calibri" w:eastAsia="Cambria" w:hAnsi="Calibri" w:cs="Calibri"/>
          <w:lang w:eastAsia="en-US"/>
        </w:rPr>
        <w:t xml:space="preserve">, specifically </w:t>
      </w:r>
      <w:r w:rsidRPr="00F9334B">
        <w:rPr>
          <w:rFonts w:ascii="Calibri" w:eastAsia="Cambria" w:hAnsi="Calibri" w:cs="Calibri"/>
          <w:u w:val="single"/>
          <w:lang w:eastAsia="en-US"/>
        </w:rPr>
        <w:t xml:space="preserve">in an </w:t>
      </w:r>
      <w:r w:rsidRPr="00F9334B">
        <w:rPr>
          <w:rFonts w:ascii="Calibri" w:eastAsia="Cambria" w:hAnsi="Calibri" w:cs="Calibri"/>
          <w:highlight w:val="green"/>
          <w:u w:val="single"/>
          <w:lang w:eastAsia="en-US"/>
        </w:rPr>
        <w:t>area of the brain</w:t>
      </w:r>
      <w:r w:rsidRPr="00F9334B">
        <w:rPr>
          <w:rFonts w:ascii="Calibri" w:eastAsia="Cambria" w:hAnsi="Calibri" w:cs="Calibri"/>
          <w:u w:val="single"/>
          <w:lang w:eastAsia="en-US"/>
        </w:rPr>
        <w:t xml:space="preserve"> that is much </w:t>
      </w:r>
      <w:r w:rsidRPr="00F9334B">
        <w:rPr>
          <w:rFonts w:ascii="Calibri" w:eastAsia="Cambria" w:hAnsi="Calibri" w:cs="Calibri"/>
          <w:highlight w:val="green"/>
          <w:u w:val="single"/>
          <w:lang w:eastAsia="en-US"/>
        </w:rPr>
        <w:t>more developed in humans</w:t>
      </w:r>
      <w:r w:rsidRPr="00F9334B">
        <w:rPr>
          <w:rFonts w:ascii="Calibri" w:eastAsia="Cambria" w:hAnsi="Calibri" w:cs="Calibri"/>
          <w:u w:val="single"/>
          <w:lang w:eastAsia="en-US"/>
        </w:rPr>
        <w:t xml:space="preserve"> than in chimpanzees.</w:t>
      </w:r>
      <w:r w:rsidRPr="00F9334B">
        <w:rPr>
          <w:rFonts w:ascii="Calibri" w:eastAsia="Cambria" w:hAnsi="Calibri" w:cs="Calibri"/>
          <w:lang w:eastAsia="en-US"/>
        </w:rPr>
        <w:t xml:space="preserve"> In fact, these researchers found that a gene called </w:t>
      </w:r>
      <w:r w:rsidRPr="00F9334B">
        <w:rPr>
          <w:rFonts w:ascii="Calibri" w:eastAsia="Cambria" w:hAnsi="Calibri" w:cs="Calibri"/>
          <w:u w:val="single"/>
          <w:lang w:eastAsia="en-US"/>
        </w:rPr>
        <w:t>tyrosine hydroxylase (TH) for the enzyme, responsible for the production of dopamine</w:t>
      </w:r>
      <w:r w:rsidRPr="00F9334B">
        <w:rPr>
          <w:rFonts w:ascii="Calibri" w:eastAsia="Cambria" w:hAnsi="Calibri" w:cs="Calibri"/>
          <w:lang w:eastAsia="en-US"/>
        </w:rPr>
        <w:t xml:space="preserve">, was </w:t>
      </w:r>
      <w:r w:rsidRPr="00F9334B">
        <w:rPr>
          <w:rFonts w:ascii="Calibri" w:eastAsia="Cambria" w:hAnsi="Calibri" w:cs="Calibri"/>
          <w:u w:val="single"/>
          <w:lang w:eastAsia="en-US"/>
        </w:rPr>
        <w:t>expressed in the neocortex of humans, but not chimpanzees.</w:t>
      </w:r>
      <w:r w:rsidRPr="00F9334B">
        <w:rPr>
          <w:rFonts w:ascii="Calibri" w:eastAsia="Cambria" w:hAnsi="Calibri" w:cs="Calibri"/>
          <w:lang w:eastAsia="en-US"/>
        </w:rPr>
        <w:t xml:space="preserve"> As discussed earlier, </w:t>
      </w:r>
      <w:r w:rsidRPr="00F9334B">
        <w:rPr>
          <w:rFonts w:ascii="Calibri" w:eastAsia="Cambria" w:hAnsi="Calibri" w:cs="Calibri"/>
          <w:u w:val="single"/>
          <w:lang w:eastAsia="en-US"/>
        </w:rPr>
        <w:t>dopamine is</w:t>
      </w:r>
      <w:r w:rsidRPr="00F9334B">
        <w:rPr>
          <w:rFonts w:ascii="Calibri" w:eastAsia="Cambria" w:hAnsi="Calibri" w:cs="Calibri"/>
          <w:lang w:eastAsia="en-US"/>
        </w:rPr>
        <w:t xml:space="preserve"> best </w:t>
      </w:r>
      <w:r w:rsidRPr="00F9334B">
        <w:rPr>
          <w:rFonts w:ascii="Calibri" w:eastAsia="Cambria" w:hAnsi="Calibri" w:cs="Calibri"/>
          <w:u w:val="single"/>
          <w:lang w:eastAsia="en-US"/>
        </w:rPr>
        <w:t>known for its</w:t>
      </w:r>
      <w:r w:rsidRPr="00F9334B">
        <w:rPr>
          <w:rFonts w:ascii="Calibri" w:eastAsia="Cambria" w:hAnsi="Calibri" w:cs="Calibri"/>
          <w:lang w:eastAsia="en-US"/>
        </w:rPr>
        <w:t xml:space="preserve"> essential </w:t>
      </w:r>
      <w:r w:rsidRPr="00F9334B">
        <w:rPr>
          <w:rFonts w:ascii="Calibri" w:eastAsia="Cambria" w:hAnsi="Calibri" w:cs="Calibri"/>
          <w:u w:val="single"/>
          <w:lang w:eastAsia="en-US"/>
        </w:rPr>
        <w:t>role within the brain’s reward system; the</w:t>
      </w:r>
      <w:r w:rsidRPr="00F9334B">
        <w:rPr>
          <w:rFonts w:ascii="Calibri" w:eastAsia="Cambria" w:hAnsi="Calibri" w:cs="Calibri"/>
          <w:lang w:eastAsia="en-US"/>
        </w:rPr>
        <w:t xml:space="preserve"> very </w:t>
      </w:r>
      <w:r w:rsidRPr="00F9334B">
        <w:rPr>
          <w:rFonts w:ascii="Calibri" w:eastAsia="Cambria" w:hAnsi="Calibri" w:cs="Calibri"/>
          <w:u w:val="single"/>
          <w:lang w:eastAsia="en-US"/>
        </w:rPr>
        <w:t>system that responds to everything from sex, to gambling, to food, and to addictive drugs.</w:t>
      </w:r>
      <w:r w:rsidRPr="00F9334B">
        <w:rPr>
          <w:rFonts w:ascii="Calibri" w:eastAsia="Cambria" w:hAnsi="Calibri" w:cs="Calibri"/>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49F92D7" w14:textId="77777777" w:rsidR="00F9334B" w:rsidRPr="00F9334B" w:rsidRDefault="00F9334B" w:rsidP="00F9334B">
      <w:pPr>
        <w:spacing w:line="276" w:lineRule="auto"/>
        <w:rPr>
          <w:rFonts w:ascii="Calibri" w:eastAsia="Cambria" w:hAnsi="Calibri" w:cs="Calibri"/>
          <w:lang w:eastAsia="en-US"/>
        </w:rPr>
      </w:pPr>
      <w:r w:rsidRPr="00F9334B">
        <w:rPr>
          <w:rFonts w:ascii="Calibri" w:eastAsia="Cambria" w:hAnsi="Calibri" w:cs="Calibri"/>
          <w:lang w:eastAsia="en-US"/>
        </w:rPr>
        <w:t xml:space="preserve">Nora Volkow, the director of NIDA, pointed out that one alluring possibility is that the neurotransmitter </w:t>
      </w:r>
      <w:r w:rsidRPr="00F9334B">
        <w:rPr>
          <w:rFonts w:ascii="Calibri" w:eastAsia="Cambria" w:hAnsi="Calibri" w:cs="Calibri"/>
          <w:highlight w:val="green"/>
          <w:u w:val="single"/>
          <w:lang w:eastAsia="en-US"/>
        </w:rPr>
        <w:t>dopamine plays</w:t>
      </w:r>
      <w:r w:rsidRPr="00F9334B">
        <w:rPr>
          <w:rFonts w:ascii="Calibri" w:eastAsia="Cambria" w:hAnsi="Calibri" w:cs="Calibri"/>
          <w:u w:val="single"/>
          <w:lang w:eastAsia="en-US"/>
        </w:rPr>
        <w:t xml:space="preserve"> a substantial </w:t>
      </w:r>
      <w:r w:rsidRPr="00F9334B">
        <w:rPr>
          <w:rFonts w:ascii="Calibri" w:eastAsia="Cambria" w:hAnsi="Calibri" w:cs="Calibri"/>
          <w:highlight w:val="green"/>
          <w:u w:val="single"/>
          <w:lang w:eastAsia="en-US"/>
        </w:rPr>
        <w:t>role in</w:t>
      </w:r>
      <w:r w:rsidRPr="00F9334B">
        <w:rPr>
          <w:rFonts w:ascii="Calibri" w:eastAsia="Cambria" w:hAnsi="Calibri" w:cs="Calibri"/>
          <w:u w:val="single"/>
          <w:lang w:eastAsia="en-US"/>
        </w:rPr>
        <w:t xml:space="preserve"> humans’ </w:t>
      </w:r>
      <w:r w:rsidRPr="00F9334B">
        <w:rPr>
          <w:rFonts w:ascii="Calibri" w:eastAsia="Cambria" w:hAnsi="Calibri" w:cs="Calibri"/>
          <w:highlight w:val="green"/>
          <w:u w:val="single"/>
          <w:lang w:eastAsia="en-US"/>
        </w:rPr>
        <w:t>ability to pursue</w:t>
      </w:r>
      <w:r w:rsidRPr="00F9334B">
        <w:rPr>
          <w:rFonts w:ascii="Calibri" w:eastAsia="Cambria" w:hAnsi="Calibri" w:cs="Calibri"/>
          <w:u w:val="single"/>
          <w:lang w:eastAsia="en-US"/>
        </w:rPr>
        <w:t xml:space="preserve"> various </w:t>
      </w:r>
      <w:r w:rsidRPr="00F9334B">
        <w:rPr>
          <w:rFonts w:ascii="Calibri" w:eastAsia="Cambria" w:hAnsi="Calibri" w:cs="Calibri"/>
          <w:highlight w:val="green"/>
          <w:u w:val="single"/>
          <w:lang w:eastAsia="en-US"/>
        </w:rPr>
        <w:t>rewards that are</w:t>
      </w:r>
      <w:r w:rsidRPr="00F9334B">
        <w:rPr>
          <w:rFonts w:ascii="Calibri" w:eastAsia="Cambria" w:hAnsi="Calibri" w:cs="Calibri"/>
          <w:u w:val="single"/>
          <w:lang w:eastAsia="en-US"/>
        </w:rPr>
        <w:t xml:space="preserve"> perhaps months or even </w:t>
      </w:r>
      <w:r w:rsidRPr="00F9334B">
        <w:rPr>
          <w:rFonts w:ascii="Calibri" w:eastAsia="Cambria" w:hAnsi="Calibri" w:cs="Calibri"/>
          <w:highlight w:val="green"/>
          <w:u w:val="single"/>
          <w:lang w:eastAsia="en-US"/>
        </w:rPr>
        <w:t>years away</w:t>
      </w:r>
      <w:r w:rsidRPr="00F9334B">
        <w:rPr>
          <w:rFonts w:ascii="Calibri" w:eastAsia="Cambria" w:hAnsi="Calibri" w:cs="Calibri"/>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9334B">
        <w:rPr>
          <w:rFonts w:ascii="Calibri" w:eastAsia="Cambria" w:hAnsi="Calibri" w:cs="Calibri"/>
          <w:u w:val="single"/>
          <w:lang w:eastAsia="en-US"/>
        </w:rPr>
        <w:t>This may explain what often motivates people to work for things that have no apparent short-term benefit</w:t>
      </w:r>
      <w:r w:rsidRPr="00F9334B">
        <w:rPr>
          <w:rFonts w:ascii="Calibri" w:eastAsia="Cambria" w:hAnsi="Calibri" w:cs="Calibri"/>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8D134D3" w14:textId="77777777" w:rsidR="00F9334B" w:rsidRPr="00F9334B" w:rsidRDefault="00F9334B" w:rsidP="00F9334B">
      <w:pPr>
        <w:rPr>
          <w:rFonts w:ascii="Calibri" w:eastAsiaTheme="minorHAnsi" w:hAnsi="Calibri" w:cs="Calibri"/>
          <w:lang w:eastAsia="en-US"/>
        </w:rPr>
      </w:pPr>
    </w:p>
    <w:p w14:paraId="7CE439B9" w14:textId="77777777" w:rsidR="00F9334B" w:rsidRPr="00F9334B" w:rsidRDefault="00F9334B" w:rsidP="00F9334B">
      <w:pPr>
        <w:keepNext/>
        <w:keepLines/>
        <w:spacing w:before="40" w:after="0"/>
        <w:outlineLvl w:val="3"/>
        <w:rPr>
          <w:rFonts w:ascii="Calibri" w:eastAsia="SimSun" w:hAnsi="Calibri" w:cs="Times New Roman"/>
          <w:b/>
          <w:iCs/>
          <w:sz w:val="26"/>
          <w:lang w:eastAsia="en-US"/>
        </w:rPr>
      </w:pPr>
      <w:r w:rsidRPr="00F9334B">
        <w:rPr>
          <w:rFonts w:ascii="Calibri" w:eastAsia="SimSun" w:hAnsi="Calibri" w:cs="Times New Roman"/>
          <w:b/>
          <w:iCs/>
          <w:sz w:val="26"/>
          <w:lang w:eastAsia="en-US"/>
        </w:rPr>
        <w:t xml:space="preserve">Reject </w:t>
      </w:r>
      <w:r w:rsidRPr="00F9334B">
        <w:rPr>
          <w:rFonts w:ascii="Calibri" w:eastAsia="SimSun" w:hAnsi="Calibri" w:cs="Times New Roman"/>
          <w:b/>
          <w:iCs/>
          <w:sz w:val="26"/>
          <w:u w:val="single"/>
          <w:lang w:eastAsia="en-US"/>
        </w:rPr>
        <w:t>conventional risk</w:t>
      </w:r>
      <w:r w:rsidRPr="00F9334B">
        <w:rPr>
          <w:rFonts w:ascii="Calibri" w:eastAsia="SimSun" w:hAnsi="Calibri" w:cs="Times New Roman"/>
          <w:b/>
          <w:iCs/>
          <w:sz w:val="26"/>
          <w:lang w:eastAsia="en-US"/>
        </w:rPr>
        <w:t xml:space="preserve"> calculus – the </w:t>
      </w:r>
      <w:r w:rsidRPr="00F9334B">
        <w:rPr>
          <w:rFonts w:ascii="Calibri" w:eastAsia="SimSun" w:hAnsi="Calibri" w:cs="Times New Roman"/>
          <w:b/>
          <w:iCs/>
          <w:sz w:val="26"/>
          <w:u w:val="single"/>
          <w:lang w:eastAsia="en-US"/>
        </w:rPr>
        <w:t>magnitude</w:t>
      </w:r>
      <w:r w:rsidRPr="00F9334B">
        <w:rPr>
          <w:rFonts w:ascii="Calibri" w:eastAsia="SimSun" w:hAnsi="Calibri" w:cs="Times New Roman"/>
          <w:b/>
          <w:iCs/>
          <w:sz w:val="26"/>
          <w:lang w:eastAsia="en-US"/>
        </w:rPr>
        <w:t xml:space="preserve"> and </w:t>
      </w:r>
      <w:r w:rsidRPr="00F9334B">
        <w:rPr>
          <w:rFonts w:ascii="Calibri" w:eastAsia="SimSun" w:hAnsi="Calibri" w:cs="Times New Roman"/>
          <w:b/>
          <w:iCs/>
          <w:sz w:val="26"/>
          <w:u w:val="single"/>
          <w:lang w:eastAsia="en-US"/>
        </w:rPr>
        <w:t>inevitability</w:t>
      </w:r>
      <w:r w:rsidRPr="00F9334B">
        <w:rPr>
          <w:rFonts w:ascii="Calibri" w:eastAsia="SimSun" w:hAnsi="Calibri" w:cs="Times New Roman"/>
          <w:b/>
          <w:iCs/>
          <w:sz w:val="26"/>
          <w:lang w:eastAsia="en-US"/>
        </w:rPr>
        <w:t xml:space="preserve"> of emerging NEO threats requires a </w:t>
      </w:r>
      <w:r w:rsidRPr="00F9334B">
        <w:rPr>
          <w:rFonts w:ascii="Calibri" w:eastAsia="SimSun" w:hAnsi="Calibri" w:cs="Times New Roman"/>
          <w:b/>
          <w:iCs/>
          <w:sz w:val="26"/>
          <w:u w:val="single"/>
          <w:lang w:eastAsia="en-US"/>
        </w:rPr>
        <w:t>totally different model</w:t>
      </w:r>
      <w:r w:rsidRPr="00F9334B">
        <w:rPr>
          <w:rFonts w:ascii="Calibri" w:eastAsia="SimSun" w:hAnsi="Calibri" w:cs="Times New Roman"/>
          <w:b/>
          <w:iCs/>
          <w:sz w:val="26"/>
          <w:lang w:eastAsia="en-US"/>
        </w:rPr>
        <w:t xml:space="preserve"> for risk calculus </w:t>
      </w:r>
    </w:p>
    <w:p w14:paraId="5A875B74" w14:textId="77777777" w:rsidR="00F9334B" w:rsidRPr="00F9334B" w:rsidRDefault="00F9334B" w:rsidP="00F9334B">
      <w:pPr>
        <w:rPr>
          <w:rFonts w:ascii="Calibri" w:eastAsia="Calibri" w:hAnsi="Calibri" w:cs="Calibri"/>
          <w:lang w:eastAsia="en-US"/>
        </w:rPr>
      </w:pPr>
      <w:r w:rsidRPr="00F9334B">
        <w:rPr>
          <w:rFonts w:ascii="Calibri" w:eastAsia="Calibri" w:hAnsi="Calibri" w:cs="Calibri"/>
          <w:b/>
          <w:bCs/>
          <w:sz w:val="26"/>
          <w:lang w:eastAsia="en-US"/>
        </w:rPr>
        <w:t>Koplow 19</w:t>
      </w:r>
      <w:r w:rsidRPr="00F9334B">
        <w:rPr>
          <w:rFonts w:ascii="Calibri" w:eastAsia="Calibri" w:hAnsi="Calibri" w:cs="Calibri"/>
          <w:lang w:eastAsia="en-US"/>
        </w:rPr>
        <w:t xml:space="preserve"> [David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"Exoatmospheric Plowshares: Using a Nuclear Explosive Device for Planetary Defense against an Incoming Asteroid," UCLA Journal of International Law and Foreign Affairs 23, no. 1 (Spring 2019): 76-158]</w:t>
      </w:r>
    </w:p>
    <w:p w14:paraId="15CC44B0"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Astronomers are fond of observing that the </w:t>
      </w:r>
      <w:r w:rsidRPr="00F9334B">
        <w:rPr>
          <w:rFonts w:ascii="Calibri" w:eastAsia="Calibri" w:hAnsi="Calibri" w:cs="Calibri"/>
          <w:u w:val="single"/>
          <w:lang w:eastAsia="en-US"/>
        </w:rPr>
        <w:t xml:space="preserve">real </w:t>
      </w:r>
      <w:r w:rsidRPr="00F9334B">
        <w:rPr>
          <w:rFonts w:ascii="Calibri" w:eastAsia="Calibri" w:hAnsi="Calibri" w:cs="Calibri"/>
          <w:highlight w:val="green"/>
          <w:u w:val="single"/>
          <w:lang w:eastAsia="en-US"/>
        </w:rPr>
        <w:t>question</w:t>
      </w:r>
      <w:r w:rsidRPr="00F9334B">
        <w:rPr>
          <w:rFonts w:ascii="Calibri" w:eastAsia="Calibri" w:hAnsi="Calibri" w:cs="Calibri"/>
          <w:u w:val="single"/>
          <w:lang w:eastAsia="en-US"/>
        </w:rPr>
        <w:t xml:space="preserve"> is </w:t>
      </w:r>
      <w:r w:rsidRPr="00F9334B">
        <w:rPr>
          <w:rFonts w:ascii="Calibri" w:eastAsia="Calibri" w:hAnsi="Calibri" w:cs="Calibri"/>
          <w:highlight w:val="green"/>
          <w:u w:val="single"/>
          <w:lang w:eastAsia="en-US"/>
        </w:rPr>
        <w:t>not "whether"</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Earth</w:t>
      </w:r>
      <w:r w:rsidRPr="00F9334B">
        <w:rPr>
          <w:rFonts w:ascii="Calibri" w:eastAsia="Calibri" w:hAnsi="Calibri" w:cs="Calibri"/>
          <w:u w:val="single"/>
          <w:lang w:eastAsia="en-US"/>
        </w:rPr>
        <w:t xml:space="preserve"> will again be </w:t>
      </w:r>
      <w:r w:rsidRPr="00F9334B">
        <w:rPr>
          <w:rFonts w:ascii="Calibri" w:eastAsia="Calibri" w:hAnsi="Calibri" w:cs="Calibri"/>
          <w:highlight w:val="green"/>
          <w:u w:val="single"/>
          <w:lang w:eastAsia="en-US"/>
        </w:rPr>
        <w:t>struck by</w:t>
      </w:r>
      <w:r w:rsidRPr="00F9334B">
        <w:rPr>
          <w:rFonts w:ascii="Calibri" w:eastAsia="Calibri" w:hAnsi="Calibri" w:cs="Calibri"/>
          <w:u w:val="single"/>
          <w:lang w:eastAsia="en-US"/>
        </w:rPr>
        <w:t xml:space="preserve"> a large </w:t>
      </w:r>
      <w:r w:rsidRPr="00F9334B">
        <w:rPr>
          <w:rFonts w:ascii="Calibri" w:eastAsia="Calibri" w:hAnsi="Calibri" w:cs="Calibri"/>
          <w:highlight w:val="green"/>
          <w:u w:val="single"/>
          <w:lang w:eastAsia="en-US"/>
        </w:rPr>
        <w:t>asteroid</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but "when</w:t>
      </w:r>
      <w:r w:rsidRPr="00F9334B">
        <w:rPr>
          <w:rFonts w:ascii="Calibri" w:eastAsia="Calibri" w:hAnsi="Calibri" w:cs="Calibri"/>
          <w:u w:val="single"/>
          <w:lang w:eastAsia="en-US"/>
        </w:rPr>
        <w:t>."</w:t>
      </w:r>
      <w:r w:rsidRPr="00F9334B">
        <w:rPr>
          <w:rFonts w:ascii="Calibri" w:eastAsia="Calibri" w:hAnsi="Calibri" w:cs="Calibri"/>
          <w:sz w:val="16"/>
          <w:lang w:eastAsia="en-US"/>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F9334B">
        <w:rPr>
          <w:rFonts w:ascii="Calibri" w:eastAsia="Calibri" w:hAnsi="Calibri" w:cs="Calibri"/>
          <w:u w:val="single"/>
          <w:lang w:eastAsia="en-US"/>
        </w:rPr>
        <w:t>As asteroids pinball around the Solar System, it is only a matter of time before the next jarring impact-time</w:t>
      </w:r>
      <w:r w:rsidRPr="00F9334B">
        <w:rPr>
          <w:rFonts w:ascii="Calibri" w:eastAsia="Calibri" w:hAnsi="Calibri" w:cs="Calibri"/>
          <w:sz w:val="16"/>
          <w:lang w:eastAsia="en-US"/>
        </w:rPr>
        <w:t xml:space="preserve"> that might be measured in months or in millions of years. </w:t>
      </w:r>
    </w:p>
    <w:p w14:paraId="5873DBB8"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u w:val="single"/>
          <w:lang w:eastAsia="en-US"/>
        </w:rPr>
        <w:t xml:space="preserve">The potential </w:t>
      </w:r>
      <w:r w:rsidRPr="00F9334B">
        <w:rPr>
          <w:rFonts w:ascii="Calibri" w:eastAsia="Calibri" w:hAnsi="Calibri" w:cs="Calibri"/>
          <w:highlight w:val="green"/>
          <w:u w:val="single"/>
          <w:lang w:eastAsia="en-US"/>
        </w:rPr>
        <w:t>consequences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of such</w:t>
      </w:r>
      <w:r w:rsidRPr="00F9334B">
        <w:rPr>
          <w:rFonts w:ascii="Calibri" w:eastAsia="Calibri" w:hAnsi="Calibri" w:cs="Calibri"/>
          <w:u w:val="single"/>
          <w:lang w:eastAsia="en-US"/>
        </w:rPr>
        <w:t xml:space="preserve"> a </w:t>
      </w:r>
      <w:r w:rsidRPr="00F9334B">
        <w:rPr>
          <w:rFonts w:ascii="Calibri" w:eastAsia="Calibri" w:hAnsi="Calibri" w:cs="Calibri"/>
          <w:highlight w:val="green"/>
          <w:u w:val="single"/>
          <w:lang w:eastAsia="en-US"/>
        </w:rPr>
        <w:t>collision</w:t>
      </w:r>
      <w:r w:rsidRPr="00F9334B">
        <w:rPr>
          <w:rFonts w:ascii="Calibri" w:eastAsia="Calibri" w:hAnsi="Calibri" w:cs="Calibri"/>
          <w:u w:val="single"/>
          <w:lang w:eastAsia="en-US"/>
        </w:rPr>
        <w:t xml:space="preserve"> beggar belief Prehistoric experience </w:t>
      </w:r>
      <w:r w:rsidRPr="00F9334B">
        <w:rPr>
          <w:rFonts w:ascii="Calibri" w:eastAsia="Calibri" w:hAnsi="Calibri" w:cs="Calibri"/>
          <w:highlight w:val="green"/>
          <w:u w:val="single"/>
          <w:lang w:eastAsia="en-US"/>
        </w:rPr>
        <w:t>demonstrates</w:t>
      </w:r>
      <w:r w:rsidRPr="00F9334B">
        <w:rPr>
          <w:rFonts w:ascii="Calibri" w:eastAsia="Calibri" w:hAnsi="Calibri" w:cs="Calibri"/>
          <w:u w:val="single"/>
          <w:lang w:eastAsia="en-US"/>
        </w:rPr>
        <w:t xml:space="preserve"> that </w:t>
      </w:r>
      <w:r w:rsidRPr="00F9334B">
        <w:rPr>
          <w:rFonts w:ascii="Calibri" w:eastAsia="Calibri" w:hAnsi="Calibri" w:cs="Calibri"/>
          <w:b/>
          <w:iCs/>
          <w:highlight w:val="green"/>
          <w:u w:val="single"/>
          <w:lang w:eastAsia="en-US"/>
        </w:rPr>
        <w:t>all of human civilization</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as well as</w:t>
      </w:r>
      <w:r w:rsidRPr="00F9334B">
        <w:rPr>
          <w:rFonts w:ascii="Calibri" w:eastAsia="Calibri" w:hAnsi="Calibri" w:cs="Calibri"/>
          <w:u w:val="single"/>
          <w:lang w:eastAsia="en-US"/>
        </w:rPr>
        <w:t xml:space="preserve"> most or </w:t>
      </w:r>
      <w:r w:rsidRPr="00F9334B">
        <w:rPr>
          <w:rFonts w:ascii="Calibri" w:eastAsia="Calibri" w:hAnsi="Calibri" w:cs="Calibri"/>
          <w:highlight w:val="green"/>
          <w:u w:val="single"/>
          <w:lang w:eastAsia="en-US"/>
        </w:rPr>
        <w:t>all</w:t>
      </w:r>
      <w:r w:rsidRPr="00F9334B">
        <w:rPr>
          <w:rFonts w:ascii="Calibri" w:eastAsia="Calibri" w:hAnsi="Calibri" w:cs="Calibri"/>
          <w:u w:val="single"/>
          <w:lang w:eastAsia="en-US"/>
        </w:rPr>
        <w:t xml:space="preserve"> other </w:t>
      </w:r>
      <w:r w:rsidRPr="00F9334B">
        <w:rPr>
          <w:rFonts w:ascii="Calibri" w:eastAsia="Calibri" w:hAnsi="Calibri" w:cs="Calibri"/>
          <w:highlight w:val="green"/>
          <w:u w:val="single"/>
          <w:lang w:eastAsia="en-US"/>
        </w:rPr>
        <w:t>forms of life</w:t>
      </w:r>
      <w:r w:rsidRPr="00F9334B">
        <w:rPr>
          <w:rFonts w:ascii="Calibri" w:eastAsia="Calibri" w:hAnsi="Calibri" w:cs="Calibri"/>
          <w:u w:val="single"/>
          <w:lang w:eastAsia="en-US"/>
        </w:rPr>
        <w:t xml:space="preserve"> on Earth, may </w:t>
      </w:r>
      <w:r w:rsidRPr="00F9334B">
        <w:rPr>
          <w:rFonts w:ascii="Calibri" w:eastAsia="Calibri" w:hAnsi="Calibri" w:cs="Calibri"/>
          <w:b/>
          <w:iCs/>
          <w:highlight w:val="green"/>
          <w:u w:val="single"/>
          <w:lang w:eastAsia="en-US"/>
        </w:rPr>
        <w:t>hang in the balance</w:t>
      </w:r>
      <w:r w:rsidRPr="00F9334B">
        <w:rPr>
          <w:rFonts w:ascii="Calibri" w:eastAsia="Calibri" w:hAnsi="Calibri" w:cs="Calibri"/>
          <w:u w:val="single"/>
          <w:lang w:eastAsia="en-US"/>
        </w:rPr>
        <w:t>.</w:t>
      </w:r>
      <w:r w:rsidRPr="00F9334B">
        <w:rPr>
          <w:rFonts w:ascii="Calibri" w:eastAsia="Calibri" w:hAnsi="Calibri" w:cs="Calibri"/>
          <w:sz w:val="16"/>
          <w:lang w:eastAsia="en-US"/>
        </w:rPr>
        <w:t xml:space="preserve"> Even </w:t>
      </w:r>
      <w:r w:rsidRPr="00F9334B">
        <w:rPr>
          <w:rFonts w:ascii="Calibri" w:eastAsia="Calibri" w:hAnsi="Calibri" w:cs="Calibri"/>
          <w:u w:val="single"/>
          <w:lang w:eastAsia="en-US"/>
        </w:rPr>
        <w:t>a more moderately sized asteroid could devastate a community or a country in an instant.</w:t>
      </w:r>
      <w:r w:rsidRPr="00F9334B">
        <w:rPr>
          <w:rFonts w:ascii="Calibri" w:eastAsia="Calibri" w:hAnsi="Calibri" w:cs="Calibri"/>
          <w:sz w:val="16"/>
          <w:lang w:eastAsia="en-US"/>
        </w:rPr>
        <w:t xml:space="preserve"> As Igor Ashurbeyli assesses the stakes, </w:t>
      </w:r>
      <w:r w:rsidRPr="00F9334B">
        <w:rPr>
          <w:rFonts w:ascii="Calibri" w:eastAsia="Calibri" w:hAnsi="Calibri" w:cs="Calibri"/>
          <w:highlight w:val="green"/>
          <w:u w:val="single"/>
          <w:lang w:eastAsia="en-US"/>
        </w:rPr>
        <w:t>developing countermeasures</w:t>
      </w:r>
      <w:r w:rsidRPr="00F9334B">
        <w:rPr>
          <w:rFonts w:ascii="Calibri" w:eastAsia="Calibri" w:hAnsi="Calibri" w:cs="Calibri"/>
          <w:u w:val="single"/>
          <w:lang w:eastAsia="en-US"/>
        </w:rPr>
        <w:t xml:space="preserve"> to this apocalyptic threat "</w:t>
      </w:r>
      <w:r w:rsidRPr="00F9334B">
        <w:rPr>
          <w:rFonts w:ascii="Calibri" w:eastAsia="Calibri" w:hAnsi="Calibri" w:cs="Calibri"/>
          <w:highlight w:val="green"/>
          <w:u w:val="single"/>
          <w:lang w:eastAsia="en-US"/>
        </w:rPr>
        <w:t>must</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become</w:t>
      </w:r>
      <w:r w:rsidRPr="00F9334B">
        <w:rPr>
          <w:rFonts w:ascii="Calibri" w:eastAsia="Calibri" w:hAnsi="Calibri" w:cs="Calibri"/>
          <w:u w:val="single"/>
          <w:lang w:eastAsia="en-US"/>
        </w:rPr>
        <w:t xml:space="preserve"> the </w:t>
      </w:r>
      <w:r w:rsidRPr="00F9334B">
        <w:rPr>
          <w:rFonts w:ascii="Calibri" w:eastAsia="Calibri" w:hAnsi="Calibri" w:cs="Calibri"/>
          <w:b/>
          <w:iCs/>
          <w:highlight w:val="green"/>
          <w:u w:val="single"/>
          <w:lang w:eastAsia="en-US"/>
        </w:rPr>
        <w:t>most important task</w:t>
      </w:r>
      <w:r w:rsidRPr="00F9334B">
        <w:rPr>
          <w:rFonts w:ascii="Calibri" w:eastAsia="Calibri" w:hAnsi="Calibri" w:cs="Calibri"/>
          <w:u w:val="single"/>
          <w:lang w:eastAsia="en-US"/>
        </w:rPr>
        <w:t xml:space="preserve"> that humanity must solve </w:t>
      </w:r>
      <w:r w:rsidRPr="00F9334B">
        <w:rPr>
          <w:rFonts w:ascii="Calibri" w:eastAsia="Calibri" w:hAnsi="Calibri" w:cs="Calibri"/>
          <w:b/>
          <w:iCs/>
          <w:highlight w:val="green"/>
          <w:u w:val="single"/>
          <w:lang w:eastAsia="en-US"/>
        </w:rPr>
        <w:t>in the 2 1st century</w:t>
      </w:r>
      <w:r w:rsidRPr="00F9334B">
        <w:rPr>
          <w:rFonts w:ascii="Calibri" w:eastAsia="Calibri" w:hAnsi="Calibri" w:cs="Calibri"/>
          <w:sz w:val="16"/>
          <w:lang w:eastAsia="en-US"/>
        </w:rPr>
        <w:t xml:space="preserve">. "211 </w:t>
      </w:r>
    </w:p>
    <w:p w14:paraId="6FC0FC21" w14:textId="77777777" w:rsidR="00F9334B" w:rsidRPr="00F9334B" w:rsidRDefault="00F9334B" w:rsidP="00F9334B">
      <w:pPr>
        <w:rPr>
          <w:rFonts w:ascii="Calibri" w:eastAsia="Calibri" w:hAnsi="Calibri" w:cs="Calibri"/>
          <w:u w:val="single"/>
          <w:lang w:eastAsia="en-US"/>
        </w:rPr>
      </w:pPr>
      <w:r w:rsidRPr="00F9334B">
        <w:rPr>
          <w:rFonts w:ascii="Calibri" w:eastAsia="Calibri" w:hAnsi="Calibri" w:cs="Calibri"/>
          <w:sz w:val="16"/>
          <w:lang w:eastAsia="en-US"/>
        </w:rPr>
        <w:t xml:space="preserve">But </w:t>
      </w:r>
      <w:r w:rsidRPr="00F9334B">
        <w:rPr>
          <w:rFonts w:ascii="Calibri" w:eastAsia="Calibri" w:hAnsi="Calibri" w:cs="Calibri"/>
          <w:highlight w:val="green"/>
          <w:u w:val="single"/>
          <w:lang w:eastAsia="en-US"/>
        </w:rPr>
        <w:t xml:space="preserve">the </w:t>
      </w:r>
      <w:r w:rsidRPr="00F9334B">
        <w:rPr>
          <w:rFonts w:ascii="Calibri" w:eastAsia="Calibri" w:hAnsi="Calibri" w:cs="Calibri"/>
          <w:b/>
          <w:iCs/>
          <w:highlight w:val="green"/>
          <w:u w:val="single"/>
          <w:lang w:eastAsia="en-US"/>
        </w:rPr>
        <w:t>time frame matters</w:t>
      </w:r>
      <w:r w:rsidRPr="00F9334B">
        <w:rPr>
          <w:rFonts w:ascii="Calibri" w:eastAsia="Calibri" w:hAnsi="Calibri" w:cs="Calibri"/>
          <w:u w:val="single"/>
          <w:lang w:eastAsia="en-US"/>
        </w:rPr>
        <w:t>, too.</w:t>
      </w:r>
      <w:r w:rsidRPr="00F9334B">
        <w:rPr>
          <w:rFonts w:ascii="Calibri" w:eastAsia="Calibri" w:hAnsi="Calibri" w:cs="Calibri"/>
          <w:sz w:val="16"/>
          <w:lang w:eastAsia="en-US"/>
        </w:rPr>
        <w:t xml:space="preserve"> If we knew, hypothetically, that an extinction-level event was not going to occur for thousands or millions of years, why would we devote time, attention, and money to it now? </w:t>
      </w:r>
      <w:r w:rsidRPr="00F9334B">
        <w:rPr>
          <w:rFonts w:ascii="Calibri" w:eastAsia="Calibri" w:hAnsi="Calibri" w:cs="Calibri"/>
          <w:u w:val="single"/>
          <w:lang w:eastAsia="en-US"/>
        </w:rPr>
        <w:t xml:space="preserve">A known risk of extermination, eons into the future, would pose profound philosophical and psychological conundrums, but preemptively responding to it would not be on anyone's active "to-do list" for generations. </w:t>
      </w:r>
    </w:p>
    <w:p w14:paraId="59957978"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u w:val="single"/>
          <w:lang w:eastAsia="en-US"/>
        </w:rPr>
        <w:t xml:space="preserve">Still, timing matters in another way, too. </w:t>
      </w:r>
      <w:r w:rsidRPr="00F9334B">
        <w:rPr>
          <w:rFonts w:ascii="Calibri" w:eastAsia="Calibri" w:hAnsi="Calibri" w:cs="Calibri"/>
          <w:highlight w:val="green"/>
          <w:u w:val="single"/>
          <w:lang w:eastAsia="en-US"/>
        </w:rPr>
        <w:t>With our present state of</w:t>
      </w:r>
      <w:r w:rsidRPr="00F9334B">
        <w:rPr>
          <w:rFonts w:ascii="Calibri" w:eastAsia="Calibri" w:hAnsi="Calibri" w:cs="Calibri"/>
          <w:u w:val="single"/>
          <w:lang w:eastAsia="en-US"/>
        </w:rPr>
        <w:t xml:space="preserve"> astronomical </w:t>
      </w:r>
      <w:r w:rsidRPr="00F9334B">
        <w:rPr>
          <w:rFonts w:ascii="Calibri" w:eastAsia="Calibri" w:hAnsi="Calibri" w:cs="Calibri"/>
          <w:highlight w:val="green"/>
          <w:u w:val="single"/>
          <w:lang w:eastAsia="en-US"/>
        </w:rPr>
        <w:t>intelligence</w:t>
      </w:r>
      <w:r w:rsidRPr="00F9334B">
        <w:rPr>
          <w:rFonts w:ascii="Calibri" w:eastAsia="Calibri" w:hAnsi="Calibri" w:cs="Calibri"/>
          <w:u w:val="single"/>
          <w:lang w:eastAsia="en-US"/>
        </w:rPr>
        <w:t xml:space="preserve">, </w:t>
      </w:r>
      <w:r w:rsidRPr="00F9334B">
        <w:rPr>
          <w:rFonts w:ascii="Calibri" w:eastAsia="Calibri" w:hAnsi="Calibri" w:cs="Calibri"/>
          <w:b/>
          <w:iCs/>
          <w:highlight w:val="green"/>
          <w:u w:val="single"/>
          <w:lang w:eastAsia="en-US"/>
        </w:rPr>
        <w:t>we cannot be certain</w:t>
      </w:r>
      <w:r w:rsidRPr="00F9334B">
        <w:rPr>
          <w:rFonts w:ascii="Calibri" w:eastAsia="Calibri" w:hAnsi="Calibri" w:cs="Calibri"/>
          <w:b/>
          <w:iCs/>
          <w:u w:val="single"/>
          <w:lang w:eastAsia="en-US"/>
        </w:rPr>
        <w:t xml:space="preserve"> </w:t>
      </w:r>
      <w:r w:rsidRPr="00F9334B">
        <w:rPr>
          <w:rFonts w:ascii="Calibri" w:eastAsia="Calibri" w:hAnsi="Calibri" w:cs="Calibri"/>
          <w:highlight w:val="green"/>
          <w:u w:val="single"/>
          <w:lang w:eastAsia="en-US"/>
        </w:rPr>
        <w:t>about</w:t>
      </w:r>
      <w:r w:rsidRPr="00F9334B">
        <w:rPr>
          <w:rFonts w:ascii="Calibri" w:eastAsia="Calibri" w:hAnsi="Calibri" w:cs="Calibri"/>
          <w:u w:val="single"/>
          <w:lang w:eastAsia="en-US"/>
        </w:rPr>
        <w:t xml:space="preserve"> our planet's </w:t>
      </w:r>
      <w:r w:rsidRPr="00F9334B">
        <w:rPr>
          <w:rFonts w:ascii="Calibri" w:eastAsia="Calibri" w:hAnsi="Calibri" w:cs="Calibri"/>
          <w:highlight w:val="green"/>
          <w:u w:val="single"/>
          <w:lang w:eastAsia="en-US"/>
        </w:rPr>
        <w:t>prolonged safety</w:t>
      </w:r>
      <w:r w:rsidRPr="00F9334B">
        <w:rPr>
          <w:rFonts w:ascii="Calibri" w:eastAsia="Calibri" w:hAnsi="Calibri" w:cs="Calibri"/>
          <w:u w:val="single"/>
          <w:lang w:eastAsia="en-US"/>
        </w:rPr>
        <w:t>, and we must exhibit appropriate modesty about our confidence in the completeness of the inventory of known NEOs.</w:t>
      </w:r>
      <w:r w:rsidRPr="00F9334B">
        <w:rPr>
          <w:rFonts w:ascii="Calibri" w:eastAsia="Calibri" w:hAnsi="Calibri" w:cs="Calibri"/>
          <w:sz w:val="16"/>
          <w:lang w:eastAsia="en-US"/>
        </w:rPr>
        <w:t xml:space="preserve"> Accordingly, the </w:t>
      </w:r>
      <w:r w:rsidRPr="00F9334B">
        <w:rPr>
          <w:rFonts w:ascii="Calibri" w:eastAsia="Calibri" w:hAnsi="Calibri" w:cs="Calibri"/>
          <w:highlight w:val="green"/>
          <w:u w:val="single"/>
          <w:lang w:eastAsia="en-US"/>
        </w:rPr>
        <w:t>planet</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may</w:t>
      </w:r>
      <w:r w:rsidRPr="00F9334B">
        <w:rPr>
          <w:rFonts w:ascii="Calibri" w:eastAsia="Calibri" w:hAnsi="Calibri" w:cs="Calibri"/>
          <w:u w:val="single"/>
          <w:lang w:eastAsia="en-US"/>
        </w:rPr>
        <w:t xml:space="preserve"> </w:t>
      </w:r>
      <w:r w:rsidRPr="00F9334B">
        <w:rPr>
          <w:rFonts w:ascii="Calibri" w:eastAsia="Calibri" w:hAnsi="Calibri" w:cs="Calibri"/>
          <w:b/>
          <w:iCs/>
          <w:highlight w:val="green"/>
          <w:u w:val="single"/>
          <w:lang w:eastAsia="en-US"/>
        </w:rPr>
        <w:t>not have</w:t>
      </w:r>
      <w:r w:rsidRPr="00F9334B">
        <w:rPr>
          <w:rFonts w:ascii="Calibri" w:eastAsia="Calibri" w:hAnsi="Calibri" w:cs="Calibri"/>
          <w:b/>
          <w:iCs/>
          <w:u w:val="single"/>
          <w:lang w:eastAsia="en-US"/>
        </w:rPr>
        <w:t xml:space="preserve"> much </w:t>
      </w:r>
      <w:r w:rsidRPr="00F9334B">
        <w:rPr>
          <w:rFonts w:ascii="Calibri" w:eastAsia="Calibri" w:hAnsi="Calibri" w:cs="Calibri"/>
          <w:b/>
          <w:iCs/>
          <w:highlight w:val="green"/>
          <w:u w:val="single"/>
          <w:lang w:eastAsia="en-US"/>
        </w:rPr>
        <w:t>advance notice</w:t>
      </w:r>
      <w:r w:rsidRPr="00F9334B">
        <w:rPr>
          <w:rFonts w:ascii="Calibri" w:eastAsia="Calibri" w:hAnsi="Calibri" w:cs="Calibri"/>
          <w:sz w:val="16"/>
          <w:highlight w:val="green"/>
          <w:lang w:eastAsia="en-US"/>
        </w:rPr>
        <w:t xml:space="preserve"> </w:t>
      </w:r>
      <w:r w:rsidRPr="00F9334B">
        <w:rPr>
          <w:rFonts w:ascii="Calibri" w:eastAsia="Calibri" w:hAnsi="Calibri" w:cs="Calibri"/>
          <w:sz w:val="16"/>
          <w:lang w:eastAsia="en-US"/>
        </w:rPr>
        <w:t xml:space="preserve">about the next Chicxulub, and we </w:t>
      </w:r>
      <w:r w:rsidRPr="00F9334B">
        <w:rPr>
          <w:rFonts w:ascii="Calibri" w:eastAsia="Calibri" w:hAnsi="Calibri" w:cs="Calibri"/>
          <w:u w:val="single"/>
          <w:lang w:eastAsia="en-US"/>
        </w:rPr>
        <w:t xml:space="preserve">may be </w:t>
      </w:r>
      <w:r w:rsidRPr="00F9334B">
        <w:rPr>
          <w:rFonts w:ascii="Calibri" w:eastAsia="Calibri" w:hAnsi="Calibri" w:cs="Calibri"/>
          <w:b/>
          <w:iCs/>
          <w:highlight w:val="green"/>
          <w:u w:val="single"/>
          <w:lang w:eastAsia="en-US"/>
        </w:rPr>
        <w:t>no more able than the</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dinosaurs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to</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immediately</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invent</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our way out</w:t>
      </w:r>
      <w:r w:rsidRPr="00F9334B">
        <w:rPr>
          <w:rFonts w:ascii="Calibri" w:eastAsia="Calibri" w:hAnsi="Calibri" w:cs="Calibri"/>
          <w:u w:val="single"/>
          <w:lang w:eastAsia="en-US"/>
        </w:rPr>
        <w:t xml:space="preserve"> of an unanticipated fatal space specter</w:t>
      </w:r>
      <w:r w:rsidRPr="00F9334B">
        <w:rPr>
          <w:rFonts w:ascii="Calibri" w:eastAsia="Calibri" w:hAnsi="Calibri" w:cs="Calibri"/>
          <w:sz w:val="16"/>
          <w:lang w:eastAsia="en-US"/>
        </w:rPr>
        <w:t>. Frances Lyall and Paul B. Larsen summarize the issue this way: "</w:t>
      </w:r>
      <w:r w:rsidRPr="00F9334B">
        <w:rPr>
          <w:rFonts w:ascii="Calibri" w:eastAsia="Calibri" w:hAnsi="Calibri" w:cs="Calibri"/>
          <w:u w:val="single"/>
          <w:lang w:eastAsia="en-US"/>
        </w:rPr>
        <w:t xml:space="preserve">Time might be too short adequately to deal with the crisis-missile or other </w:t>
      </w:r>
      <w:r w:rsidRPr="00F9334B">
        <w:rPr>
          <w:rFonts w:ascii="Calibri" w:eastAsia="Calibri" w:hAnsi="Calibri" w:cs="Calibri"/>
          <w:b/>
          <w:iCs/>
          <w:highlight w:val="green"/>
          <w:u w:val="single"/>
          <w:lang w:eastAsia="en-US"/>
        </w:rPr>
        <w:t>technology has to be prepared</w:t>
      </w:r>
      <w:r w:rsidRPr="00F9334B">
        <w:rPr>
          <w:rFonts w:ascii="Calibri" w:eastAsia="Calibri" w:hAnsi="Calibri" w:cs="Calibri"/>
          <w:sz w:val="16"/>
          <w:lang w:eastAsia="en-US"/>
        </w:rPr>
        <w:t xml:space="preserve">." 2 12 </w:t>
      </w:r>
    </w:p>
    <w:p w14:paraId="5661D79E"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It is </w:t>
      </w:r>
      <w:r w:rsidRPr="00F9334B">
        <w:rPr>
          <w:rFonts w:ascii="Calibri" w:eastAsia="Calibri" w:hAnsi="Calibri" w:cs="Calibri"/>
          <w:b/>
          <w:iCs/>
          <w:highlight w:val="green"/>
          <w:u w:val="single"/>
          <w:lang w:eastAsia="en-US"/>
        </w:rPr>
        <w:t>difficult for humans to think rationally</w:t>
      </w:r>
      <w:r w:rsidRPr="00F9334B">
        <w:rPr>
          <w:rFonts w:ascii="Calibri" w:eastAsia="Calibri" w:hAnsi="Calibri" w:cs="Calibri"/>
          <w:b/>
          <w:iCs/>
          <w:u w:val="single"/>
          <w:lang w:eastAsia="en-US"/>
        </w:rPr>
        <w:t xml:space="preserve"> about this</w:t>
      </w:r>
      <w:r w:rsidRPr="00F9334B">
        <w:rPr>
          <w:rFonts w:ascii="Calibri" w:eastAsia="Calibri" w:hAnsi="Calibri" w:cs="Calibri"/>
          <w:u w:val="single"/>
          <w:lang w:eastAsia="en-US"/>
        </w:rPr>
        <w:t xml:space="preserve"> sort of problem-it is </w:t>
      </w:r>
      <w:r w:rsidRPr="00F9334B">
        <w:rPr>
          <w:rFonts w:ascii="Calibri" w:eastAsia="Calibri" w:hAnsi="Calibri" w:cs="Calibri"/>
          <w:highlight w:val="green"/>
          <w:u w:val="single"/>
          <w:lang w:eastAsia="en-US"/>
        </w:rPr>
        <w:t>hard to get</w:t>
      </w:r>
      <w:r w:rsidRPr="00F9334B">
        <w:rPr>
          <w:rFonts w:ascii="Calibri" w:eastAsia="Calibri" w:hAnsi="Calibri" w:cs="Calibri"/>
          <w:u w:val="single"/>
          <w:lang w:eastAsia="en-US"/>
        </w:rPr>
        <w:t xml:space="preserve"> our </w:t>
      </w:r>
      <w:r w:rsidRPr="00F9334B">
        <w:rPr>
          <w:rFonts w:ascii="Calibri" w:eastAsia="Calibri" w:hAnsi="Calibri" w:cs="Calibri"/>
          <w:highlight w:val="green"/>
          <w:u w:val="single"/>
          <w:lang w:eastAsia="en-US"/>
        </w:rPr>
        <w:t>collective</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minds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around</w:t>
      </w:r>
      <w:r w:rsidRPr="00F9334B">
        <w:rPr>
          <w:rFonts w:ascii="Calibri" w:eastAsia="Calibri" w:hAnsi="Calibri" w:cs="Calibri"/>
          <w:u w:val="single"/>
          <w:lang w:eastAsia="en-US"/>
        </w:rPr>
        <w:t xml:space="preserve"> such </w:t>
      </w:r>
      <w:r w:rsidRPr="00F9334B">
        <w:rPr>
          <w:rFonts w:ascii="Calibri" w:eastAsia="Calibri" w:hAnsi="Calibri" w:cs="Calibri"/>
          <w:highlight w:val="green"/>
          <w:u w:val="single"/>
          <w:lang w:eastAsia="en-US"/>
        </w:rPr>
        <w:t>enormous consequences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and</w:t>
      </w:r>
      <w:r w:rsidRPr="00F9334B">
        <w:rPr>
          <w:rFonts w:ascii="Calibri" w:eastAsia="Calibri" w:hAnsi="Calibri" w:cs="Calibri"/>
          <w:u w:val="single"/>
          <w:lang w:eastAsia="en-US"/>
        </w:rPr>
        <w:t xml:space="preserve"> such </w:t>
      </w:r>
      <w:r w:rsidRPr="00F9334B">
        <w:rPr>
          <w:rFonts w:ascii="Calibri" w:eastAsia="Calibri" w:hAnsi="Calibri" w:cs="Calibri"/>
          <w:highlight w:val="green"/>
          <w:u w:val="single"/>
          <w:lang w:eastAsia="en-US"/>
        </w:rPr>
        <w:t>tiny probabilities</w:t>
      </w:r>
      <w:r w:rsidRPr="00F9334B">
        <w:rPr>
          <w:rFonts w:ascii="Calibri" w:eastAsia="Calibri" w:hAnsi="Calibri" w:cs="Calibri"/>
          <w:u w:val="single"/>
          <w:lang w:eastAsia="en-US"/>
        </w:rPr>
        <w:t xml:space="preserve"> simultaneously-especially when people have so little first-hand experience with the causal phenomenon. </w:t>
      </w:r>
      <w:r w:rsidRPr="00F9334B">
        <w:rPr>
          <w:rFonts w:ascii="Calibri" w:eastAsia="Calibri" w:hAnsi="Calibri" w:cs="Calibri"/>
          <w:sz w:val="16"/>
          <w:lang w:eastAsia="en-US"/>
        </w:rPr>
        <w:t xml:space="preserve">A </w:t>
      </w:r>
      <w:r w:rsidRPr="00F9334B">
        <w:rPr>
          <w:rFonts w:ascii="Calibri" w:eastAsia="Calibri" w:hAnsi="Calibri" w:cs="Calibri"/>
          <w:b/>
          <w:iCs/>
          <w:highlight w:val="green"/>
          <w:u w:val="single"/>
          <w:lang w:eastAsia="en-US"/>
        </w:rPr>
        <w:t>2010</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study</w:t>
      </w:r>
      <w:r w:rsidRPr="00F9334B">
        <w:rPr>
          <w:rFonts w:ascii="Calibri" w:eastAsia="Calibri" w:hAnsi="Calibri" w:cs="Calibri"/>
          <w:u w:val="single"/>
          <w:lang w:eastAsia="en-US"/>
        </w:rPr>
        <w:t xml:space="preserve"> by the National Academy of Sciences </w:t>
      </w:r>
      <w:r w:rsidRPr="00F9334B">
        <w:rPr>
          <w:rFonts w:ascii="Calibri" w:eastAsia="Calibri" w:hAnsi="Calibri" w:cs="Calibri"/>
          <w:highlight w:val="green"/>
          <w:u w:val="single"/>
          <w:lang w:eastAsia="en-US"/>
        </w:rPr>
        <w:t>referred</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to this as</w:t>
      </w:r>
      <w:r w:rsidRPr="00F9334B">
        <w:rPr>
          <w:rFonts w:ascii="Calibri" w:eastAsia="Calibri" w:hAnsi="Calibri" w:cs="Calibri"/>
          <w:u w:val="single"/>
          <w:lang w:eastAsia="en-US"/>
        </w:rPr>
        <w:t xml:space="preserve"> a </w:t>
      </w:r>
      <w:r w:rsidRPr="00F9334B">
        <w:rPr>
          <w:rFonts w:ascii="Calibri" w:eastAsia="Calibri" w:hAnsi="Calibri" w:cs="Calibri"/>
          <w:b/>
          <w:iCs/>
          <w:highlight w:val="green"/>
          <w:u w:val="single"/>
          <w:lang w:eastAsia="en-US"/>
        </w:rPr>
        <w:t>classic "zero times infinity" problem</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that</w:t>
      </w:r>
      <w:r w:rsidRPr="00F9334B">
        <w:rPr>
          <w:rFonts w:ascii="Calibri" w:eastAsia="Calibri" w:hAnsi="Calibri" w:cs="Calibri"/>
          <w:u w:val="single"/>
          <w:lang w:eastAsia="en-US"/>
        </w:rPr>
        <w:t xml:space="preserve"> </w:t>
      </w:r>
      <w:r w:rsidRPr="00F9334B">
        <w:rPr>
          <w:rFonts w:ascii="Calibri" w:eastAsia="Calibri" w:hAnsi="Calibri" w:cs="Calibri"/>
          <w:b/>
          <w:iCs/>
          <w:highlight w:val="green"/>
          <w:u w:val="single"/>
          <w:lang w:eastAsia="en-US"/>
        </w:rPr>
        <w:t>thwarts human cognitive processing</w:t>
      </w:r>
      <w:r w:rsidRPr="00F9334B">
        <w:rPr>
          <w:rFonts w:ascii="Calibri" w:eastAsia="Calibri" w:hAnsi="Calibri" w:cs="Calibri"/>
          <w:u w:val="single"/>
          <w:lang w:eastAsia="en-US"/>
        </w:rPr>
        <w:t>.</w:t>
      </w:r>
      <w:r w:rsidRPr="00F9334B">
        <w:rPr>
          <w:rFonts w:ascii="Calibri" w:eastAsia="Calibri" w:hAnsi="Calibri" w:cs="Calibri"/>
          <w:sz w:val="16"/>
          <w:lang w:eastAsia="en-US"/>
        </w:rPr>
        <w:t xml:space="preserve">213 Cass Sunstein and Richard Zeckhauser label </w:t>
      </w:r>
      <w:r w:rsidRPr="00F9334B">
        <w:rPr>
          <w:rFonts w:ascii="Calibri" w:eastAsia="Calibri" w:hAnsi="Calibri" w:cs="Calibri"/>
          <w:u w:val="single"/>
          <w:lang w:eastAsia="en-US"/>
        </w:rPr>
        <w:t xml:space="preserve">the </w:t>
      </w:r>
      <w:r w:rsidRPr="00F9334B">
        <w:rPr>
          <w:rFonts w:ascii="Calibri" w:eastAsia="Calibri" w:hAnsi="Calibri" w:cs="Calibri"/>
          <w:highlight w:val="green"/>
          <w:u w:val="single"/>
          <w:lang w:eastAsia="en-US"/>
        </w:rPr>
        <w:t>resulting bias</w:t>
      </w:r>
      <w:r w:rsidRPr="00F9334B">
        <w:rPr>
          <w:rFonts w:ascii="Calibri" w:eastAsia="Calibri" w:hAnsi="Calibri" w:cs="Calibri"/>
          <w:u w:val="single"/>
          <w:lang w:eastAsia="en-US"/>
        </w:rPr>
        <w:t xml:space="preserve"> in decision-making </w:t>
      </w:r>
      <w:r w:rsidRPr="00F9334B">
        <w:rPr>
          <w:rFonts w:ascii="Calibri" w:eastAsia="Calibri" w:hAnsi="Calibri" w:cs="Calibri"/>
          <w:highlight w:val="green"/>
          <w:u w:val="single"/>
          <w:lang w:eastAsia="en-US"/>
        </w:rPr>
        <w:t xml:space="preserve">as </w:t>
      </w:r>
      <w:r w:rsidRPr="00F9334B">
        <w:rPr>
          <w:rFonts w:ascii="Calibri" w:eastAsia="Calibri" w:hAnsi="Calibri" w:cs="Calibri"/>
          <w:b/>
          <w:iCs/>
          <w:highlight w:val="green"/>
          <w:u w:val="single"/>
          <w:lang w:eastAsia="en-US"/>
        </w:rPr>
        <w:t>"probability neglect"-</w:t>
      </w:r>
      <w:r w:rsidRPr="00F9334B">
        <w:rPr>
          <w:rFonts w:ascii="Calibri" w:eastAsia="Calibri" w:hAnsi="Calibri" w:cs="Calibri"/>
          <w:u w:val="single"/>
          <w:lang w:eastAsia="en-US"/>
        </w:rPr>
        <w:t xml:space="preserve">a </w:t>
      </w:r>
      <w:r w:rsidRPr="00F9334B">
        <w:rPr>
          <w:rFonts w:ascii="Calibri" w:eastAsia="Calibri" w:hAnsi="Calibri" w:cs="Calibri"/>
          <w:highlight w:val="green"/>
          <w:u w:val="single"/>
          <w:lang w:eastAsia="en-US"/>
        </w:rPr>
        <w:t>propensity</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to</w:t>
      </w:r>
      <w:r w:rsidRPr="00F9334B">
        <w:rPr>
          <w:rFonts w:ascii="Calibri" w:eastAsia="Calibri" w:hAnsi="Calibri" w:cs="Calibri"/>
          <w:u w:val="single"/>
          <w:lang w:eastAsia="en-US"/>
        </w:rPr>
        <w:t xml:space="preserve"> </w:t>
      </w:r>
      <w:r w:rsidRPr="00F9334B">
        <w:rPr>
          <w:rFonts w:ascii="Calibri" w:eastAsia="Calibri" w:hAnsi="Calibri" w:cs="Calibri"/>
          <w:b/>
          <w:iCs/>
          <w:highlight w:val="green"/>
          <w:u w:val="single"/>
          <w:lang w:eastAsia="en-US"/>
        </w:rPr>
        <w:t>misunderstand</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the fearsome risks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that</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are</w:t>
      </w:r>
      <w:r w:rsidRPr="00F9334B">
        <w:rPr>
          <w:rFonts w:ascii="Calibri" w:eastAsia="Calibri" w:hAnsi="Calibri" w:cs="Calibri"/>
          <w:u w:val="single"/>
          <w:lang w:eastAsia="en-US"/>
        </w:rPr>
        <w:t xml:space="preserve"> so </w:t>
      </w:r>
      <w:r w:rsidRPr="00F9334B">
        <w:rPr>
          <w:rFonts w:ascii="Calibri" w:eastAsia="Calibri" w:hAnsi="Calibri" w:cs="Calibri"/>
          <w:highlight w:val="green"/>
          <w:u w:val="single"/>
          <w:lang w:eastAsia="en-US"/>
        </w:rPr>
        <w:t>difficult to conceptualize</w:t>
      </w:r>
      <w:r w:rsidRPr="00F9334B">
        <w:rPr>
          <w:rFonts w:ascii="Calibri" w:eastAsia="Calibri" w:hAnsi="Calibri" w:cs="Calibri"/>
          <w:sz w:val="16"/>
          <w:lang w:eastAsia="en-US"/>
        </w:rPr>
        <w:t xml:space="preserve">.2 14 </w:t>
      </w:r>
      <w:r w:rsidRPr="00F9334B">
        <w:rPr>
          <w:rFonts w:ascii="Calibri" w:eastAsia="Calibri" w:hAnsi="Calibri" w:cs="Calibri"/>
          <w:b/>
          <w:iCs/>
          <w:highlight w:val="green"/>
          <w:u w:val="single"/>
          <w:lang w:eastAsia="en-US"/>
        </w:rPr>
        <w:t>Behavioral</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economics</w:t>
      </w:r>
      <w:r w:rsidRPr="00F9334B">
        <w:rPr>
          <w:rFonts w:ascii="Calibri" w:eastAsia="Calibri" w:hAnsi="Calibri" w:cs="Calibri"/>
          <w:u w:val="single"/>
          <w:lang w:eastAsia="en-US"/>
        </w:rPr>
        <w:t xml:space="preserve"> literature </w:t>
      </w:r>
      <w:r w:rsidRPr="00F9334B">
        <w:rPr>
          <w:rFonts w:ascii="Calibri" w:eastAsia="Calibri" w:hAnsi="Calibri" w:cs="Calibri"/>
          <w:highlight w:val="green"/>
          <w:u w:val="single"/>
          <w:lang w:eastAsia="en-US"/>
        </w:rPr>
        <w:t>abounds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with</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examinations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of</w:t>
      </w:r>
      <w:r w:rsidRPr="00F9334B">
        <w:rPr>
          <w:rFonts w:ascii="Calibri" w:eastAsia="Calibri" w:hAnsi="Calibri" w:cs="Calibri"/>
          <w:u w:val="single"/>
          <w:lang w:eastAsia="en-US"/>
        </w:rPr>
        <w:t xml:space="preserve"> the collective </w:t>
      </w:r>
      <w:r w:rsidRPr="00F9334B">
        <w:rPr>
          <w:rFonts w:ascii="Calibri" w:eastAsia="Calibri" w:hAnsi="Calibri" w:cs="Calibri"/>
          <w:highlight w:val="green"/>
          <w:u w:val="single"/>
          <w:lang w:eastAsia="en-US"/>
        </w:rPr>
        <w:t>non-rationality</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in</w:t>
      </w:r>
      <w:r w:rsidRPr="00F9334B">
        <w:rPr>
          <w:rFonts w:ascii="Calibri" w:eastAsia="Calibri" w:hAnsi="Calibri" w:cs="Calibri"/>
          <w:u w:val="single"/>
          <w:lang w:eastAsia="en-US"/>
        </w:rPr>
        <w:t xml:space="preserve"> our species' approach to high-severity/low-probability events, leading to </w:t>
      </w:r>
      <w:r w:rsidRPr="00F9334B">
        <w:rPr>
          <w:rFonts w:ascii="Calibri" w:eastAsia="Calibri" w:hAnsi="Calibri" w:cs="Calibri"/>
          <w:b/>
          <w:iCs/>
          <w:highlight w:val="green"/>
          <w:u w:val="single"/>
          <w:lang w:eastAsia="en-US"/>
        </w:rPr>
        <w:t>extreme</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discounting of remote future catastrophes</w:t>
      </w:r>
      <w:r w:rsidRPr="00F9334B">
        <w:rPr>
          <w:rFonts w:ascii="Calibri" w:eastAsia="Calibri" w:hAnsi="Calibri" w:cs="Calibri"/>
          <w:u w:val="single"/>
          <w:lang w:eastAsia="en-US"/>
        </w:rPr>
        <w:t>, to the detriment of individuals and society.</w:t>
      </w:r>
      <w:r w:rsidRPr="00F9334B">
        <w:rPr>
          <w:rFonts w:ascii="Calibri" w:eastAsia="Calibri" w:hAnsi="Calibri" w:cs="Calibri"/>
          <w:sz w:val="16"/>
          <w:lang w:eastAsia="en-US"/>
        </w:rPr>
        <w:t xml:space="preserve">2 15 </w:t>
      </w:r>
    </w:p>
    <w:p w14:paraId="0299BF3D"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The </w:t>
      </w:r>
      <w:r w:rsidRPr="00F9334B">
        <w:rPr>
          <w:rFonts w:ascii="Calibri" w:eastAsia="Calibri" w:hAnsi="Calibri" w:cs="Calibri"/>
          <w:b/>
          <w:iCs/>
          <w:highlight w:val="green"/>
          <w:u w:val="single"/>
          <w:lang w:eastAsia="en-US"/>
        </w:rPr>
        <w:t>underdeveloped</w:t>
      </w:r>
      <w:r w:rsidRPr="00F9334B">
        <w:rPr>
          <w:rFonts w:ascii="Calibri" w:eastAsia="Calibri" w:hAnsi="Calibri" w:cs="Calibri"/>
          <w:b/>
          <w:iCs/>
          <w:u w:val="single"/>
          <w:lang w:eastAsia="en-US"/>
        </w:rPr>
        <w:t xml:space="preserve"> state of </w:t>
      </w:r>
      <w:r w:rsidRPr="00F9334B">
        <w:rPr>
          <w:rFonts w:ascii="Calibri" w:eastAsia="Calibri" w:hAnsi="Calibri" w:cs="Calibri"/>
          <w:b/>
          <w:iCs/>
          <w:highlight w:val="green"/>
          <w:u w:val="single"/>
          <w:lang w:eastAsia="en-US"/>
        </w:rPr>
        <w:t>international law</w:t>
      </w:r>
      <w:r w:rsidRPr="00F9334B">
        <w:rPr>
          <w:rFonts w:ascii="Calibri" w:eastAsia="Calibri" w:hAnsi="Calibri" w:cs="Calibri"/>
          <w:u w:val="single"/>
          <w:lang w:eastAsia="en-US"/>
        </w:rPr>
        <w:t xml:space="preserve"> on trans-border disasters </w:t>
      </w:r>
      <w:r w:rsidRPr="00F9334B">
        <w:rPr>
          <w:rFonts w:ascii="Calibri" w:eastAsia="Calibri" w:hAnsi="Calibri" w:cs="Calibri"/>
          <w:highlight w:val="green"/>
          <w:u w:val="single"/>
          <w:lang w:eastAsia="en-US"/>
        </w:rPr>
        <w:t>reflects</w:t>
      </w:r>
      <w:r w:rsidRPr="00F9334B">
        <w:rPr>
          <w:rFonts w:ascii="Calibri" w:eastAsia="Calibri" w:hAnsi="Calibri" w:cs="Calibri"/>
          <w:u w:val="single"/>
          <w:lang w:eastAsia="en-US"/>
        </w:rPr>
        <w:t xml:space="preserve"> this </w:t>
      </w:r>
      <w:r w:rsidRPr="00F9334B">
        <w:rPr>
          <w:rFonts w:ascii="Calibri" w:eastAsia="Calibri" w:hAnsi="Calibri" w:cs="Calibri"/>
          <w:highlight w:val="green"/>
          <w:u w:val="single"/>
          <w:lang w:eastAsia="en-US"/>
        </w:rPr>
        <w:t>cognitive deficit</w:t>
      </w:r>
      <w:r w:rsidRPr="00F9334B">
        <w:rPr>
          <w:rFonts w:ascii="Calibri" w:eastAsia="Calibri" w:hAnsi="Calibri" w:cs="Calibri"/>
          <w:u w:val="single"/>
          <w:lang w:eastAsia="en-US"/>
        </w:rPr>
        <w:t>. Perhaps this should not be surprising-the tasks of preventing, responding to, and rebuilding after global catastrophes are daunting</w:t>
      </w:r>
      <w:r w:rsidRPr="00F9334B">
        <w:rPr>
          <w:rFonts w:ascii="Calibri" w:eastAsia="Calibri" w:hAnsi="Calibri" w:cs="Calibri"/>
          <w:sz w:val="16"/>
          <w:lang w:eastAsia="en-US"/>
        </w:rPr>
        <w:t xml:space="preserve">. These are </w:t>
      </w:r>
      <w:r w:rsidRPr="00F9334B">
        <w:rPr>
          <w:rFonts w:ascii="Calibri" w:eastAsia="Calibri" w:hAnsi="Calibri" w:cs="Calibri"/>
          <w:u w:val="single"/>
          <w:lang w:eastAsia="en-US"/>
        </w:rPr>
        <w:t xml:space="preserve">topics that sovereign </w:t>
      </w:r>
      <w:r w:rsidRPr="00F9334B">
        <w:rPr>
          <w:rFonts w:ascii="Calibri" w:eastAsia="Calibri" w:hAnsi="Calibri" w:cs="Calibri"/>
          <w:highlight w:val="green"/>
          <w:u w:val="single"/>
          <w:lang w:eastAsia="en-US"/>
        </w:rPr>
        <w:t>states</w:t>
      </w:r>
      <w:r w:rsidRPr="00F9334B">
        <w:rPr>
          <w:rFonts w:ascii="Calibri" w:eastAsia="Calibri" w:hAnsi="Calibri" w:cs="Calibri"/>
          <w:u w:val="single"/>
          <w:lang w:eastAsia="en-US"/>
        </w:rPr>
        <w:t xml:space="preserve">, as well as individual human beings, </w:t>
      </w:r>
      <w:r w:rsidRPr="00F9334B">
        <w:rPr>
          <w:rFonts w:ascii="Calibri" w:eastAsia="Calibri" w:hAnsi="Calibri" w:cs="Calibri"/>
          <w:b/>
          <w:iCs/>
          <w:highlight w:val="green"/>
          <w:u w:val="single"/>
          <w:lang w:eastAsia="en-US"/>
        </w:rPr>
        <w:t>shy away from</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addressing</w:t>
      </w:r>
      <w:r w:rsidRPr="00F9334B">
        <w:rPr>
          <w:rFonts w:ascii="Calibri" w:eastAsia="Calibri" w:hAnsi="Calibri" w:cs="Calibri"/>
          <w:b/>
          <w:iCs/>
          <w:u w:val="single"/>
          <w:lang w:eastAsia="en-US"/>
        </w:rPr>
        <w:t xml:space="preserve">-they are </w:t>
      </w:r>
      <w:r w:rsidRPr="00F9334B">
        <w:rPr>
          <w:rFonts w:ascii="Calibri" w:eastAsia="Calibri" w:hAnsi="Calibri" w:cs="Calibri"/>
          <w:b/>
          <w:iCs/>
          <w:highlight w:val="green"/>
          <w:u w:val="single"/>
          <w:lang w:eastAsia="en-US"/>
        </w:rPr>
        <w:t>uncomfortable to think about</w:t>
      </w:r>
      <w:r w:rsidRPr="00F9334B">
        <w:rPr>
          <w:rFonts w:ascii="Calibri" w:eastAsia="Calibri" w:hAnsi="Calibri" w:cs="Calibri"/>
          <w:u w:val="single"/>
          <w:lang w:eastAsia="en-US"/>
        </w:rPr>
        <w:t>; they can involve sharing resources, as well as sympathy, with foreigners; and they seem to call for spending immense sums of money on vanishingly remote contingencies.</w:t>
      </w:r>
      <w:r w:rsidRPr="00F9334B">
        <w:rPr>
          <w:rFonts w:ascii="Calibri" w:eastAsia="Calibri" w:hAnsi="Calibri" w:cs="Calibri"/>
          <w:sz w:val="16"/>
          <w:lang w:eastAsia="en-US"/>
        </w:rPr>
        <w:t xml:space="preserve"> It will never be easy to marshal political support for developing, improving, and sustaining planetary defense capabilities that in all likelihood will never be exercised during any government official's term in office or even lifetime.216 Nevertheless, </w:t>
      </w:r>
      <w:r w:rsidRPr="00F9334B">
        <w:rPr>
          <w:rFonts w:ascii="Calibri" w:eastAsia="Calibri" w:hAnsi="Calibri" w:cs="Calibri"/>
          <w:highlight w:val="green"/>
          <w:u w:val="single"/>
          <w:lang w:eastAsia="en-US"/>
        </w:rPr>
        <w:t>planetary defense represents</w:t>
      </w:r>
      <w:r w:rsidRPr="00F9334B">
        <w:rPr>
          <w:rFonts w:ascii="Calibri" w:eastAsia="Calibri" w:hAnsi="Calibri" w:cs="Calibri"/>
          <w:u w:val="single"/>
          <w:lang w:eastAsia="en-US"/>
        </w:rPr>
        <w:t xml:space="preserve"> one of the occasions </w:t>
      </w:r>
      <w:r w:rsidRPr="00F9334B">
        <w:rPr>
          <w:rFonts w:ascii="Calibri" w:eastAsia="Calibri" w:hAnsi="Calibri" w:cs="Calibri"/>
          <w:highlight w:val="green"/>
          <w:u w:val="single"/>
          <w:lang w:eastAsia="en-US"/>
        </w:rPr>
        <w:t xml:space="preserve">in which </w:t>
      </w:r>
      <w:r w:rsidRPr="00F9334B">
        <w:rPr>
          <w:rFonts w:ascii="Calibri" w:eastAsia="Calibri" w:hAnsi="Calibri" w:cs="Calibri"/>
          <w:u w:val="single"/>
          <w:lang w:eastAsia="en-US"/>
        </w:rPr>
        <w:t xml:space="preserve">these </w:t>
      </w:r>
      <w:r w:rsidRPr="00F9334B">
        <w:rPr>
          <w:rFonts w:ascii="Calibri" w:eastAsia="Calibri" w:hAnsi="Calibri" w:cs="Calibri"/>
          <w:b/>
          <w:iCs/>
          <w:highlight w:val="green"/>
          <w:u w:val="single"/>
          <w:lang w:eastAsia="en-US"/>
        </w:rPr>
        <w:t>psychological barriers must be overcome</w:t>
      </w:r>
      <w:r w:rsidRPr="00F9334B">
        <w:rPr>
          <w:rFonts w:ascii="Calibri" w:eastAsia="Calibri" w:hAnsi="Calibri" w:cs="Calibri"/>
          <w:sz w:val="16"/>
          <w:lang w:eastAsia="en-US"/>
        </w:rPr>
        <w:t xml:space="preserve">. </w:t>
      </w:r>
    </w:p>
    <w:p w14:paraId="5F4A3DC8"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9334B">
        <w:rPr>
          <w:rFonts w:ascii="Calibri" w:eastAsia="Calibri" w:hAnsi="Calibri" w:cs="Calibri"/>
          <w:highlight w:val="green"/>
          <w:u w:val="single"/>
          <w:lang w:eastAsia="en-US"/>
        </w:rPr>
        <w:t>Collision</w:t>
      </w:r>
      <w:r w:rsidRPr="00F9334B">
        <w:rPr>
          <w:rFonts w:ascii="Calibri" w:eastAsia="Calibri" w:hAnsi="Calibri" w:cs="Calibri"/>
          <w:u w:val="single"/>
          <w:lang w:eastAsia="en-US"/>
        </w:rPr>
        <w:t xml:space="preserve"> with a body of 3-5 km diameter</w:t>
      </w:r>
      <w:r w:rsidRPr="00F9334B">
        <w:rPr>
          <w:rFonts w:ascii="Calibri" w:eastAsia="Calibri" w:hAnsi="Calibri" w:cs="Calibri"/>
          <w:sz w:val="16"/>
          <w:lang w:eastAsia="en-US"/>
        </w:rPr>
        <w:t xml:space="preserve">) could </w:t>
      </w:r>
      <w:r w:rsidRPr="00F9334B">
        <w:rPr>
          <w:rFonts w:ascii="Calibri" w:eastAsia="Calibri" w:hAnsi="Calibri" w:cs="Calibri"/>
          <w:b/>
          <w:iCs/>
          <w:highlight w:val="green"/>
          <w:u w:val="single"/>
          <w:lang w:eastAsia="en-US"/>
        </w:rPr>
        <w:t>kill</w:t>
      </w:r>
      <w:r w:rsidRPr="00F9334B">
        <w:rPr>
          <w:rFonts w:ascii="Calibri" w:eastAsia="Calibri" w:hAnsi="Calibri" w:cs="Calibri"/>
          <w:u w:val="single"/>
          <w:lang w:eastAsia="en-US"/>
        </w:rPr>
        <w:t xml:space="preserve">, say, </w:t>
      </w:r>
      <w:r w:rsidRPr="00F9334B">
        <w:rPr>
          <w:rFonts w:ascii="Calibri" w:eastAsia="Calibri" w:hAnsi="Calibri" w:cs="Calibri"/>
          <w:b/>
          <w:iCs/>
          <w:highlight w:val="green"/>
          <w:u w:val="single"/>
          <w:lang w:eastAsia="en-US"/>
        </w:rPr>
        <w:t>half the world's population</w:t>
      </w:r>
      <w:r w:rsidRPr="00F9334B">
        <w:rPr>
          <w:rFonts w:ascii="Calibri" w:eastAsia="Calibri" w:hAnsi="Calibri" w:cs="Calibri"/>
          <w:sz w:val="16"/>
          <w:lang w:eastAsia="en-US"/>
        </w:rPr>
        <w:t xml:space="preserve"> (soon to reach eight billion people) sometime in the next million years. On an actuarial basis, that works out to </w:t>
      </w:r>
      <w:r w:rsidRPr="00F9334B">
        <w:rPr>
          <w:rFonts w:ascii="Calibri" w:eastAsia="Calibri" w:hAnsi="Calibri" w:cs="Calibri"/>
          <w:u w:val="single"/>
          <w:lang w:eastAsia="en-US"/>
        </w:rPr>
        <w:t>4,000 statistical deaths annually</w:t>
      </w:r>
      <w:r w:rsidRPr="00F9334B">
        <w:rPr>
          <w:rFonts w:ascii="Calibri" w:eastAsia="Calibri" w:hAnsi="Calibri" w:cs="Calibri"/>
          <w:sz w:val="16"/>
          <w:lang w:eastAsia="en-US"/>
        </w:rPr>
        <w:t xml:space="preserve">. That is </w:t>
      </w:r>
      <w:r w:rsidRPr="00F9334B">
        <w:rPr>
          <w:rFonts w:ascii="Calibri" w:eastAsia="Calibri" w:hAnsi="Calibri" w:cs="Calibri"/>
          <w:u w:val="single"/>
          <w:lang w:eastAsia="en-US"/>
        </w:rPr>
        <w:t>surely a significant fatality rate-enough to warrant substantial financial investment-even though the incidents would be extraordinarily "lumpy,"</w:t>
      </w:r>
      <w:r w:rsidRPr="00F9334B">
        <w:rPr>
          <w:rFonts w:ascii="Calibri" w:eastAsia="Calibri" w:hAnsi="Calibri" w:cs="Calibri"/>
          <w:sz w:val="16"/>
          <w:lang w:eastAsia="en-US"/>
        </w:rPr>
        <w:t xml:space="preserve"> in the sense that for almost all of those one million years, there would be no deaths at all due to asteroids, but in one year there would be an unprecedented catastrophe. At this rate, </w:t>
      </w:r>
      <w:r w:rsidRPr="00F9334B">
        <w:rPr>
          <w:rFonts w:ascii="Calibri" w:eastAsia="Calibri" w:hAnsi="Calibri" w:cs="Calibri"/>
          <w:highlight w:val="green"/>
          <w:u w:val="single"/>
          <w:lang w:eastAsia="en-US"/>
        </w:rPr>
        <w:t>asteroids</w:t>
      </w:r>
      <w:r w:rsidRPr="00F9334B">
        <w:rPr>
          <w:rFonts w:ascii="Calibri" w:eastAsia="Calibri" w:hAnsi="Calibri" w:cs="Calibri"/>
          <w:u w:val="single"/>
          <w:lang w:eastAsia="en-US"/>
        </w:rPr>
        <w:t xml:space="preserve"> would </w:t>
      </w:r>
      <w:r w:rsidRPr="00F9334B">
        <w:rPr>
          <w:rFonts w:ascii="Calibri" w:eastAsia="Calibri" w:hAnsi="Calibri" w:cs="Calibri"/>
          <w:b/>
          <w:iCs/>
          <w:highlight w:val="green"/>
          <w:u w:val="single"/>
          <w:lang w:eastAsia="en-US"/>
        </w:rPr>
        <w:t>rank</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above</w:t>
      </w:r>
      <w:r w:rsidRPr="00F9334B">
        <w:rPr>
          <w:rFonts w:ascii="Calibri" w:eastAsia="Calibri" w:hAnsi="Calibri" w:cs="Calibri"/>
          <w:b/>
          <w:iCs/>
          <w:u w:val="single"/>
          <w:lang w:eastAsia="en-US"/>
        </w:rPr>
        <w:t xml:space="preserve"> many </w:t>
      </w:r>
      <w:r w:rsidRPr="00F9334B">
        <w:rPr>
          <w:rFonts w:ascii="Calibri" w:eastAsia="Calibri" w:hAnsi="Calibri" w:cs="Calibri"/>
          <w:b/>
          <w:iCs/>
          <w:highlight w:val="green"/>
          <w:u w:val="single"/>
          <w:lang w:eastAsia="en-US"/>
        </w:rPr>
        <w:t>other natural and bizarre</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phenomena</w:t>
      </w:r>
      <w:r w:rsidRPr="00F9334B">
        <w:rPr>
          <w:rFonts w:ascii="Calibri" w:eastAsia="Calibri" w:hAnsi="Calibri" w:cs="Calibri"/>
          <w:u w:val="single"/>
          <w:lang w:eastAsia="en-US"/>
        </w:rPr>
        <w:t xml:space="preserve"> that people fear (and that societies attempt to do something about), </w:t>
      </w:r>
      <w:r w:rsidRPr="00F9334B">
        <w:rPr>
          <w:rFonts w:ascii="Calibri" w:eastAsia="Calibri" w:hAnsi="Calibri" w:cs="Calibri"/>
          <w:highlight w:val="green"/>
          <w:u w:val="single"/>
          <w:lang w:eastAsia="en-US"/>
        </w:rPr>
        <w:t>such</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as</w:t>
      </w:r>
      <w:r w:rsidRPr="00F9334B">
        <w:rPr>
          <w:rFonts w:ascii="Calibri" w:eastAsia="Calibri" w:hAnsi="Calibri" w:cs="Calibri"/>
          <w:u w:val="single"/>
          <w:lang w:eastAsia="en-US"/>
        </w:rPr>
        <w:t xml:space="preserve"> floods, tornados, airplane crashes, </w:t>
      </w:r>
      <w:r w:rsidRPr="00F9334B">
        <w:rPr>
          <w:rFonts w:ascii="Calibri" w:eastAsia="Calibri" w:hAnsi="Calibri" w:cs="Calibri"/>
          <w:b/>
          <w:iCs/>
          <w:highlight w:val="green"/>
          <w:u w:val="single"/>
          <w:lang w:eastAsia="en-US"/>
        </w:rPr>
        <w:t>terrorism</w:t>
      </w:r>
      <w:r w:rsidRPr="00F9334B">
        <w:rPr>
          <w:rFonts w:ascii="Calibri" w:eastAsia="Calibri" w:hAnsi="Calibri" w:cs="Calibri"/>
          <w:u w:val="single"/>
          <w:lang w:eastAsia="en-US"/>
        </w:rPr>
        <w:t>, or choking</w:t>
      </w:r>
      <w:r w:rsidRPr="00F9334B">
        <w:rPr>
          <w:rFonts w:ascii="Calibri" w:eastAsia="Calibri" w:hAnsi="Calibri" w:cs="Calibri"/>
          <w:sz w:val="16"/>
          <w:lang w:eastAsia="en-US"/>
        </w:rPr>
        <w:t xml:space="preserve">. Asteroids, however, would still fall far below other leading causes of death, such as automobile accidents, communicable diseases, and tobacco use. 218 </w:t>
      </w:r>
    </w:p>
    <w:p w14:paraId="3E310B75" w14:textId="77777777" w:rsidR="00F9334B" w:rsidRPr="00F9334B" w:rsidRDefault="00F9334B" w:rsidP="00F9334B">
      <w:pPr>
        <w:rPr>
          <w:rFonts w:ascii="Calibri" w:eastAsia="Calibri" w:hAnsi="Calibri" w:cs="Calibri"/>
          <w:sz w:val="16"/>
          <w:szCs w:val="16"/>
          <w:lang w:eastAsia="en-US"/>
        </w:rPr>
      </w:pPr>
      <w:r w:rsidRPr="00F9334B">
        <w:rPr>
          <w:rFonts w:ascii="Calibri" w:eastAsia="Calibri" w:hAnsi="Calibri" w:cs="Calibri"/>
          <w:sz w:val="16"/>
          <w:szCs w:val="16"/>
          <w:lang w:eastAsia="en-US"/>
        </w:rPr>
        <w:t>One plausible formula would be to posit that a major NEO impact (a collision with a body of 3-5 km diameter) could kill, say, half the world's population (soon to reach eight billion people) some time in the next million years. On an actuarial basis, that works out to 4,000 statistical deaths annually. That is surely a significant fatality rate-enough to warrant substantial financial investment-even though the incidents would be extraordinarily "lumpy," in the sense that for almost all of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floods, tornados, airplane crashes, terrorism, or choking. Asteroids, however, would still fall far below other leading causes of death, such as automobile accidents, communicable diseases, and tobacco use. 2 18</w:t>
      </w:r>
    </w:p>
    <w:p w14:paraId="7A916443"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This </w:t>
      </w:r>
      <w:r w:rsidRPr="00F9334B">
        <w:rPr>
          <w:rFonts w:ascii="Calibri" w:eastAsia="Calibri" w:hAnsi="Calibri" w:cs="Calibri"/>
          <w:highlight w:val="green"/>
          <w:u w:val="single"/>
          <w:lang w:eastAsia="en-US"/>
        </w:rPr>
        <w:t>weird combination</w:t>
      </w:r>
      <w:r w:rsidRPr="00F9334B">
        <w:rPr>
          <w:rFonts w:ascii="Calibri" w:eastAsia="Calibri" w:hAnsi="Calibri" w:cs="Calibri"/>
          <w:u w:val="single"/>
          <w:lang w:eastAsia="en-US"/>
        </w:rPr>
        <w:t xml:space="preserve"> of probabilities and consequences </w:t>
      </w:r>
      <w:r w:rsidRPr="00F9334B">
        <w:rPr>
          <w:rFonts w:ascii="Calibri" w:eastAsia="Calibri" w:hAnsi="Calibri" w:cs="Calibri"/>
          <w:highlight w:val="green"/>
          <w:u w:val="single"/>
          <w:lang w:eastAsia="en-US"/>
        </w:rPr>
        <w:t>promotes</w:t>
      </w:r>
      <w:r w:rsidRPr="00F9334B">
        <w:rPr>
          <w:rFonts w:ascii="Calibri" w:eastAsia="Calibri" w:hAnsi="Calibri" w:cs="Calibri"/>
          <w:u w:val="single"/>
          <w:lang w:eastAsia="en-US"/>
        </w:rPr>
        <w:t xml:space="preserve"> what many call </w:t>
      </w:r>
      <w:r w:rsidRPr="00F9334B">
        <w:rPr>
          <w:rFonts w:ascii="Calibri" w:eastAsia="Calibri" w:hAnsi="Calibri" w:cs="Calibri"/>
          <w:b/>
          <w:iCs/>
          <w:highlight w:val="green"/>
          <w:u w:val="single"/>
          <w:lang w:eastAsia="en-US"/>
        </w:rPr>
        <w:t>the "giggle</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factor</w:t>
      </w:r>
      <w:r w:rsidRPr="00F9334B">
        <w:rPr>
          <w:rFonts w:ascii="Calibri" w:eastAsia="Calibri" w:hAnsi="Calibri" w:cs="Calibri"/>
          <w:b/>
          <w:iCs/>
          <w:u w:val="single"/>
          <w:lang w:eastAsia="en-US"/>
        </w:rPr>
        <w:t>"</w:t>
      </w:r>
      <w:r w:rsidRPr="00F9334B">
        <w:rPr>
          <w:rFonts w:ascii="Calibri" w:eastAsia="Calibri" w:hAnsi="Calibri" w:cs="Calibri"/>
          <w:sz w:val="16"/>
          <w:lang w:eastAsia="en-US"/>
        </w:rPr>
        <w:t>:</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humans'</w:t>
      </w:r>
      <w:r w:rsidRPr="00F9334B">
        <w:rPr>
          <w:rFonts w:ascii="Calibri" w:eastAsia="Calibri" w:hAnsi="Calibri" w:cs="Calibri"/>
          <w:u w:val="single"/>
          <w:lang w:eastAsia="en-US"/>
        </w:rPr>
        <w:t xml:space="preserve"> seemingly </w:t>
      </w:r>
      <w:r w:rsidRPr="00F9334B">
        <w:rPr>
          <w:rFonts w:ascii="Calibri" w:eastAsia="Calibri" w:hAnsi="Calibri" w:cs="Calibri"/>
          <w:b/>
          <w:iCs/>
          <w:highlight w:val="green"/>
          <w:u w:val="single"/>
          <w:lang w:eastAsia="en-US"/>
        </w:rPr>
        <w:t>congenital reluctance to discuss planetary defense</w:t>
      </w:r>
      <w:r w:rsidRPr="00F9334B">
        <w:rPr>
          <w:rFonts w:ascii="Calibri" w:eastAsia="Calibri" w:hAnsi="Calibri" w:cs="Calibri"/>
          <w:u w:val="single"/>
          <w:lang w:eastAsia="en-US"/>
        </w:rPr>
        <w:t xml:space="preserve"> seriously </w:t>
      </w:r>
      <w:r w:rsidRPr="00F9334B">
        <w:rPr>
          <w:rFonts w:ascii="Calibri" w:eastAsia="Calibri" w:hAnsi="Calibri" w:cs="Calibri"/>
          <w:highlight w:val="green"/>
          <w:u w:val="single"/>
          <w:lang w:eastAsia="en-US"/>
        </w:rPr>
        <w:t>without</w:t>
      </w:r>
      <w:r w:rsidRPr="00F9334B">
        <w:rPr>
          <w:rFonts w:ascii="Calibri" w:eastAsia="Calibri" w:hAnsi="Calibri" w:cs="Calibri"/>
          <w:u w:val="single"/>
          <w:lang w:eastAsia="en-US"/>
        </w:rPr>
        <w:t xml:space="preserve"> retreating to the silliest </w:t>
      </w:r>
      <w:r w:rsidRPr="00F9334B">
        <w:rPr>
          <w:rFonts w:ascii="Calibri" w:eastAsia="Calibri" w:hAnsi="Calibri" w:cs="Calibri"/>
          <w:highlight w:val="green"/>
          <w:u w:val="single"/>
          <w:lang w:eastAsia="en-US"/>
        </w:rPr>
        <w:t>tropes</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about</w:t>
      </w:r>
      <w:r w:rsidRPr="00F9334B">
        <w:rPr>
          <w:rFonts w:ascii="Calibri" w:eastAsia="Calibri" w:hAnsi="Calibri" w:cs="Calibri"/>
          <w:u w:val="single"/>
          <w:lang w:eastAsia="en-US"/>
        </w:rPr>
        <w:t xml:space="preserve"> alien attacks or </w:t>
      </w:r>
      <w:r w:rsidRPr="00F9334B">
        <w:rPr>
          <w:rFonts w:ascii="Calibri" w:eastAsia="Calibri" w:hAnsi="Calibri" w:cs="Calibri"/>
          <w:highlight w:val="green"/>
          <w:u w:val="single"/>
          <w:lang w:eastAsia="en-US"/>
        </w:rPr>
        <w:t xml:space="preserve">sci-fi </w:t>
      </w:r>
      <w:r w:rsidRPr="00F9334B">
        <w:rPr>
          <w:rFonts w:ascii="Calibri" w:eastAsia="Calibri" w:hAnsi="Calibri" w:cs="Calibri"/>
          <w:u w:val="single"/>
          <w:lang w:eastAsia="en-US"/>
        </w:rPr>
        <w:t xml:space="preserve">thrillers. </w:t>
      </w:r>
      <w:r w:rsidRPr="00F9334B">
        <w:rPr>
          <w:rFonts w:ascii="Calibri" w:eastAsia="Calibri" w:hAnsi="Calibri" w:cs="Calibri"/>
          <w:sz w:val="16"/>
          <w:lang w:eastAsia="en-US"/>
        </w:rPr>
        <w:t xml:space="preserve">The topic seems to be ripped from kitschy movie trailers, not news headlines. 2 19 </w:t>
      </w:r>
    </w:p>
    <w:p w14:paraId="36C05999" w14:textId="77777777" w:rsidR="00F9334B" w:rsidRPr="00F9334B" w:rsidRDefault="00F9334B" w:rsidP="00F9334B">
      <w:pPr>
        <w:rPr>
          <w:rFonts w:ascii="Calibri" w:eastAsia="Calibri" w:hAnsi="Calibri" w:cs="Calibri"/>
          <w:sz w:val="16"/>
          <w:lang w:eastAsia="en-US"/>
        </w:rPr>
      </w:pPr>
      <w:r w:rsidRPr="00F9334B">
        <w:rPr>
          <w:rFonts w:ascii="Calibri" w:eastAsia="Calibri" w:hAnsi="Calibri" w:cs="Calibri"/>
          <w:sz w:val="16"/>
          <w:lang w:eastAsia="en-US"/>
        </w:rPr>
        <w:t xml:space="preserve">An </w:t>
      </w:r>
      <w:r w:rsidRPr="00F9334B">
        <w:rPr>
          <w:rFonts w:ascii="Calibri" w:eastAsia="Calibri" w:hAnsi="Calibri" w:cs="Calibri"/>
          <w:highlight w:val="green"/>
          <w:u w:val="single"/>
          <w:lang w:eastAsia="en-US"/>
        </w:rPr>
        <w:t>additional</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fear</w:t>
      </w:r>
      <w:r w:rsidRPr="00F9334B">
        <w:rPr>
          <w:rFonts w:ascii="Calibri" w:eastAsia="Calibri" w:hAnsi="Calibri" w:cs="Calibri"/>
          <w:u w:val="single"/>
          <w:lang w:eastAsia="en-US"/>
        </w:rPr>
        <w:t xml:space="preserve"> factor here </w:t>
      </w:r>
      <w:r w:rsidRPr="00F9334B">
        <w:rPr>
          <w:rFonts w:ascii="Calibri" w:eastAsia="Calibri" w:hAnsi="Calibri" w:cs="Calibri"/>
          <w:highlight w:val="green"/>
          <w:u w:val="single"/>
          <w:lang w:eastAsia="en-US"/>
        </w:rPr>
        <w:t>is</w:t>
      </w:r>
      <w:r w:rsidRPr="00F9334B">
        <w:rPr>
          <w:rFonts w:ascii="Calibri" w:eastAsia="Calibri" w:hAnsi="Calibri" w:cs="Calibri"/>
          <w:u w:val="single"/>
          <w:lang w:eastAsia="en-US"/>
        </w:rPr>
        <w:t xml:space="preserve"> the </w:t>
      </w:r>
      <w:r w:rsidRPr="00F9334B">
        <w:rPr>
          <w:rFonts w:ascii="Calibri" w:eastAsia="Calibri" w:hAnsi="Calibri" w:cs="Calibri"/>
          <w:b/>
          <w:iCs/>
          <w:highlight w:val="green"/>
          <w:u w:val="single"/>
          <w:lang w:eastAsia="en-US"/>
        </w:rPr>
        <w:t>danger of surprise</w:t>
      </w:r>
      <w:r w:rsidRPr="00F9334B">
        <w:rPr>
          <w:rFonts w:ascii="Calibri" w:eastAsia="Calibri" w:hAnsi="Calibri" w:cs="Calibri"/>
          <w:sz w:val="16"/>
          <w:lang w:eastAsia="en-US"/>
        </w:rPr>
        <w:t xml:space="preserve">. </w:t>
      </w:r>
      <w:r w:rsidRPr="00F9334B">
        <w:rPr>
          <w:rFonts w:ascii="Calibri" w:eastAsia="Calibri" w:hAnsi="Calibri" w:cs="Calibri"/>
          <w:u w:val="single"/>
          <w:lang w:eastAsia="en-US"/>
        </w:rPr>
        <w:t xml:space="preserve">If a significant asteroid were to arrive without warning-as in the Chelyabinsk incident-the afflicted </w:t>
      </w:r>
      <w:r w:rsidRPr="00F9334B">
        <w:rPr>
          <w:rFonts w:ascii="Calibri" w:eastAsia="Calibri" w:hAnsi="Calibri" w:cs="Calibri"/>
          <w:b/>
          <w:iCs/>
          <w:highlight w:val="green"/>
          <w:u w:val="single"/>
          <w:lang w:eastAsia="en-US"/>
        </w:rPr>
        <w:t>country might perceive</w:t>
      </w:r>
      <w:r w:rsidRPr="00F9334B">
        <w:rPr>
          <w:rFonts w:ascii="Calibri" w:eastAsia="Calibri" w:hAnsi="Calibri" w:cs="Calibri"/>
          <w:u w:val="single"/>
          <w:lang w:eastAsia="en-US"/>
        </w:rPr>
        <w:t xml:space="preserve"> that it had been </w:t>
      </w:r>
      <w:r w:rsidRPr="00F9334B">
        <w:rPr>
          <w:rFonts w:ascii="Calibri" w:eastAsia="Calibri" w:hAnsi="Calibri" w:cs="Calibri"/>
          <w:b/>
          <w:iCs/>
          <w:highlight w:val="green"/>
          <w:u w:val="single"/>
          <w:lang w:eastAsia="en-US"/>
        </w:rPr>
        <w:t>attacked by a hostile neighbor</w:t>
      </w:r>
      <w:r w:rsidRPr="00F9334B">
        <w:rPr>
          <w:rFonts w:ascii="Calibri" w:eastAsia="Calibri" w:hAnsi="Calibri" w:cs="Calibri"/>
          <w:u w:val="single"/>
          <w:lang w:eastAsia="en-US"/>
        </w:rPr>
        <w:t>, rather than by a fickle Mother Nature</w:t>
      </w:r>
      <w:r w:rsidRPr="00F9334B">
        <w:rPr>
          <w:rFonts w:ascii="Calibri" w:eastAsia="Calibri" w:hAnsi="Calibri" w:cs="Calibri"/>
          <w:sz w:val="16"/>
          <w:lang w:eastAsia="en-US"/>
        </w:rPr>
        <w:t>.</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If</w:t>
      </w:r>
      <w:r w:rsidRPr="00F9334B">
        <w:rPr>
          <w:rFonts w:ascii="Calibri" w:eastAsia="Calibri" w:hAnsi="Calibri" w:cs="Calibri"/>
          <w:sz w:val="16"/>
          <w:highlight w:val="green"/>
          <w:lang w:eastAsia="en-US"/>
        </w:rPr>
        <w:t>,</w:t>
      </w:r>
      <w:r w:rsidRPr="00F9334B">
        <w:rPr>
          <w:rFonts w:ascii="Calibri" w:eastAsia="Calibri" w:hAnsi="Calibri" w:cs="Calibri"/>
          <w:sz w:val="16"/>
          <w:lang w:eastAsia="en-US"/>
        </w:rPr>
        <w:t xml:space="preserve"> by further malign luck, </w:t>
      </w:r>
      <w:r w:rsidRPr="00F9334B">
        <w:rPr>
          <w:rFonts w:ascii="Calibri" w:eastAsia="Calibri" w:hAnsi="Calibri" w:cs="Calibri"/>
          <w:u w:val="single"/>
          <w:lang w:eastAsia="en-US"/>
        </w:rPr>
        <w:t xml:space="preserve">the event happened to occur </w:t>
      </w:r>
      <w:r w:rsidRPr="00F9334B">
        <w:rPr>
          <w:rFonts w:ascii="Calibri" w:eastAsia="Calibri" w:hAnsi="Calibri" w:cs="Calibri"/>
          <w:highlight w:val="green"/>
          <w:u w:val="single"/>
          <w:lang w:eastAsia="en-US"/>
        </w:rPr>
        <w:t>during</w:t>
      </w:r>
      <w:r w:rsidRPr="00F9334B">
        <w:rPr>
          <w:rFonts w:ascii="Calibri" w:eastAsia="Calibri" w:hAnsi="Calibri" w:cs="Calibri"/>
          <w:u w:val="single"/>
          <w:lang w:eastAsia="en-US"/>
        </w:rPr>
        <w:t xml:space="preserve"> a period of </w:t>
      </w:r>
      <w:r w:rsidRPr="00F9334B">
        <w:rPr>
          <w:rFonts w:ascii="Calibri" w:eastAsia="Calibri" w:hAnsi="Calibri" w:cs="Calibri"/>
          <w:b/>
          <w:iCs/>
          <w:u w:val="single"/>
          <w:lang w:eastAsia="en-US"/>
        </w:rPr>
        <w:t xml:space="preserve">heightened </w:t>
      </w:r>
      <w:r w:rsidRPr="00F9334B">
        <w:rPr>
          <w:rFonts w:ascii="Calibri" w:eastAsia="Calibri" w:hAnsi="Calibri" w:cs="Calibri"/>
          <w:b/>
          <w:iCs/>
          <w:highlight w:val="green"/>
          <w:u w:val="single"/>
          <w:lang w:eastAsia="en-US"/>
        </w:rPr>
        <w:t>international tensions</w:t>
      </w:r>
      <w:r w:rsidRPr="00F9334B">
        <w:rPr>
          <w:rFonts w:ascii="Calibri" w:eastAsia="Calibri" w:hAnsi="Calibri" w:cs="Calibri"/>
          <w:u w:val="single"/>
          <w:lang w:eastAsia="en-US"/>
        </w:rPr>
        <w:t xml:space="preserve">, the </w:t>
      </w:r>
      <w:r w:rsidRPr="00F9334B">
        <w:rPr>
          <w:rFonts w:ascii="Calibri" w:eastAsia="Calibri" w:hAnsi="Calibri" w:cs="Calibri"/>
          <w:b/>
          <w:iCs/>
          <w:highlight w:val="green"/>
          <w:u w:val="single"/>
          <w:lang w:eastAsia="en-US"/>
        </w:rPr>
        <w:t>propensity to</w:t>
      </w:r>
      <w:r w:rsidRPr="00F9334B">
        <w:rPr>
          <w:rFonts w:ascii="Calibri" w:eastAsia="Calibri" w:hAnsi="Calibri" w:cs="Calibri"/>
          <w:b/>
          <w:iCs/>
          <w:u w:val="single"/>
          <w:lang w:eastAsia="en-US"/>
        </w:rPr>
        <w:t xml:space="preserve"> </w:t>
      </w:r>
      <w:r w:rsidRPr="00F9334B">
        <w:rPr>
          <w:rFonts w:ascii="Calibri" w:eastAsia="Calibri" w:hAnsi="Calibri" w:cs="Calibri"/>
          <w:b/>
          <w:iCs/>
          <w:highlight w:val="green"/>
          <w:u w:val="single"/>
          <w:lang w:eastAsia="en-US"/>
        </w:rPr>
        <w:t>misinterpret</w:t>
      </w:r>
      <w:r w:rsidRPr="00F9334B">
        <w:rPr>
          <w:rFonts w:ascii="Calibri" w:eastAsia="Calibri" w:hAnsi="Calibri" w:cs="Calibri"/>
          <w:u w:val="single"/>
          <w:lang w:eastAsia="en-US"/>
        </w:rPr>
        <w:t xml:space="preserve">, </w:t>
      </w:r>
      <w:r w:rsidRPr="00F9334B">
        <w:rPr>
          <w:rFonts w:ascii="Calibri" w:eastAsia="Calibri" w:hAnsi="Calibri" w:cs="Calibri"/>
          <w:highlight w:val="green"/>
          <w:u w:val="single"/>
          <w:lang w:eastAsia="en-US"/>
        </w:rPr>
        <w:t>and</w:t>
      </w:r>
      <w:r w:rsidRPr="00F9334B">
        <w:rPr>
          <w:rFonts w:ascii="Calibri" w:eastAsia="Calibri" w:hAnsi="Calibri" w:cs="Calibri"/>
          <w:u w:val="single"/>
          <w:lang w:eastAsia="en-US"/>
        </w:rPr>
        <w:t xml:space="preserve"> to </w:t>
      </w:r>
      <w:r w:rsidRPr="00F9334B">
        <w:rPr>
          <w:rFonts w:ascii="Calibri" w:eastAsia="Calibri" w:hAnsi="Calibri" w:cs="Calibri"/>
          <w:b/>
          <w:iCs/>
          <w:highlight w:val="green"/>
          <w:u w:val="single"/>
          <w:lang w:eastAsia="en-US"/>
        </w:rPr>
        <w:t>respond precipitously</w:t>
      </w:r>
      <w:r w:rsidRPr="00F9334B">
        <w:rPr>
          <w:rFonts w:ascii="Calibri" w:eastAsia="Calibri" w:hAnsi="Calibri" w:cs="Calibri"/>
          <w:u w:val="single"/>
          <w:lang w:eastAsia="en-US"/>
        </w:rPr>
        <w:t>, would rise</w:t>
      </w:r>
      <w:r w:rsidRPr="00F9334B">
        <w:rPr>
          <w:rFonts w:ascii="Calibri" w:eastAsia="Calibri" w:hAnsi="Calibri" w:cs="Calibri"/>
          <w:sz w:val="16"/>
          <w:lang w:eastAsia="en-US"/>
        </w:rPr>
        <w:t xml:space="preserve">. The unforeseen space </w:t>
      </w:r>
      <w:r w:rsidRPr="00F9334B">
        <w:rPr>
          <w:rFonts w:ascii="Calibri" w:eastAsia="Calibri" w:hAnsi="Calibri" w:cs="Calibri"/>
          <w:u w:val="single"/>
          <w:lang w:eastAsia="en-US"/>
        </w:rPr>
        <w:t xml:space="preserve">object could </w:t>
      </w:r>
      <w:r w:rsidRPr="00F9334B">
        <w:rPr>
          <w:rFonts w:ascii="Calibri" w:eastAsia="Calibri" w:hAnsi="Calibri" w:cs="Calibri"/>
          <w:highlight w:val="green"/>
          <w:u w:val="single"/>
          <w:lang w:eastAsia="en-US"/>
        </w:rPr>
        <w:t>thus</w:t>
      </w:r>
      <w:r w:rsidRPr="00F9334B">
        <w:rPr>
          <w:rFonts w:ascii="Calibri" w:eastAsia="Calibri" w:hAnsi="Calibri" w:cs="Calibri"/>
          <w:u w:val="single"/>
          <w:lang w:eastAsia="en-US"/>
        </w:rPr>
        <w:t xml:space="preserve"> </w:t>
      </w:r>
      <w:r w:rsidRPr="00F9334B">
        <w:rPr>
          <w:rFonts w:ascii="Calibri" w:eastAsia="Calibri" w:hAnsi="Calibri" w:cs="Calibri"/>
          <w:b/>
          <w:iCs/>
          <w:highlight w:val="green"/>
          <w:u w:val="single"/>
          <w:lang w:eastAsia="en-US"/>
        </w:rPr>
        <w:t>catalyze</w:t>
      </w:r>
      <w:r w:rsidRPr="00F9334B">
        <w:rPr>
          <w:rFonts w:ascii="Calibri" w:eastAsia="Calibri" w:hAnsi="Calibri" w:cs="Calibri"/>
          <w:b/>
          <w:iCs/>
          <w:u w:val="single"/>
          <w:lang w:eastAsia="en-US"/>
        </w:rPr>
        <w:t xml:space="preserve"> a </w:t>
      </w:r>
      <w:r w:rsidRPr="00F9334B">
        <w:rPr>
          <w:rFonts w:ascii="Calibri" w:eastAsia="Calibri" w:hAnsi="Calibri" w:cs="Calibri"/>
          <w:b/>
          <w:iCs/>
          <w:highlight w:val="green"/>
          <w:u w:val="single"/>
          <w:lang w:eastAsia="en-US"/>
        </w:rPr>
        <w:t>larger</w:t>
      </w:r>
      <w:r w:rsidRPr="00F9334B">
        <w:rPr>
          <w:rFonts w:ascii="Calibri" w:eastAsia="Calibri" w:hAnsi="Calibri" w:cs="Calibri"/>
          <w:b/>
          <w:iCs/>
          <w:u w:val="single"/>
          <w:lang w:eastAsia="en-US"/>
        </w:rPr>
        <w:t xml:space="preserve"> human-caused </w:t>
      </w:r>
      <w:r w:rsidRPr="00F9334B">
        <w:rPr>
          <w:rFonts w:ascii="Calibri" w:eastAsia="Calibri" w:hAnsi="Calibri" w:cs="Calibri"/>
          <w:b/>
          <w:iCs/>
          <w:highlight w:val="green"/>
          <w:u w:val="single"/>
          <w:lang w:eastAsia="en-US"/>
        </w:rPr>
        <w:t>tragedy</w:t>
      </w:r>
      <w:r w:rsidRPr="00F9334B">
        <w:rPr>
          <w:rFonts w:ascii="Calibri" w:eastAsia="Calibri" w:hAnsi="Calibri" w:cs="Calibri"/>
          <w:sz w:val="16"/>
          <w:lang w:eastAsia="en-US"/>
        </w:rPr>
        <w:t xml:space="preserve">.2 20 </w:t>
      </w:r>
    </w:p>
    <w:p w14:paraId="0C3A14C8" w14:textId="77777777" w:rsidR="00F9334B" w:rsidRPr="00F9334B" w:rsidRDefault="00F9334B" w:rsidP="00F9334B">
      <w:pPr>
        <w:rPr>
          <w:rFonts w:ascii="Calibri" w:eastAsiaTheme="minorHAnsi" w:hAnsi="Calibri" w:cs="Calibri"/>
          <w:lang w:eastAsia="en-US"/>
        </w:rPr>
      </w:pPr>
    </w:p>
    <w:p w14:paraId="2B3BFA19" w14:textId="77777777" w:rsidR="00F9334B" w:rsidRPr="00F9334B" w:rsidRDefault="00F9334B" w:rsidP="00F9334B">
      <w:pPr>
        <w:rPr>
          <w:rFonts w:ascii="Calibri" w:eastAsiaTheme="minorHAnsi" w:hAnsi="Calibri" w:cs="Calibri"/>
          <w:lang w:eastAsia="en-US"/>
        </w:rPr>
      </w:pPr>
    </w:p>
    <w:p w14:paraId="36F668D3" w14:textId="77777777" w:rsidR="00F9334B" w:rsidRPr="00F9334B" w:rsidRDefault="00F9334B" w:rsidP="00F9334B">
      <w:pPr>
        <w:rPr>
          <w:rFonts w:ascii="Calibri" w:eastAsiaTheme="minorHAnsi" w:hAnsi="Calibri" w:cs="Calibri"/>
          <w:lang w:eastAsia="en-US"/>
        </w:rPr>
      </w:pPr>
    </w:p>
    <w:p w14:paraId="26203507" w14:textId="77777777" w:rsidR="002A4672" w:rsidRDefault="002A4672"/>
    <w:sectPr w:rsidR="002A4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C24883"/>
    <w:multiLevelType w:val="hybridMultilevel"/>
    <w:tmpl w:val="368AD4AC"/>
    <w:lvl w:ilvl="0" w:tplc="C882ACF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6E5997"/>
    <w:multiLevelType w:val="hybridMultilevel"/>
    <w:tmpl w:val="86108D92"/>
    <w:lvl w:ilvl="0" w:tplc="AA6213E4">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9B5C62"/>
    <w:multiLevelType w:val="hybridMultilevel"/>
    <w:tmpl w:val="4A389350"/>
    <w:lvl w:ilvl="0" w:tplc="CF9AEA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E63E1E"/>
    <w:multiLevelType w:val="hybridMultilevel"/>
    <w:tmpl w:val="D794E61A"/>
    <w:lvl w:ilvl="0" w:tplc="307C73A4">
      <w:start w:val="3"/>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2632463">
    <w:abstractNumId w:val="9"/>
  </w:num>
  <w:num w:numId="2" w16cid:durableId="753210054">
    <w:abstractNumId w:val="7"/>
  </w:num>
  <w:num w:numId="3" w16cid:durableId="1615744600">
    <w:abstractNumId w:val="6"/>
  </w:num>
  <w:num w:numId="4" w16cid:durableId="1011178993">
    <w:abstractNumId w:val="5"/>
  </w:num>
  <w:num w:numId="5" w16cid:durableId="758989324">
    <w:abstractNumId w:val="4"/>
  </w:num>
  <w:num w:numId="6" w16cid:durableId="57557762">
    <w:abstractNumId w:val="8"/>
  </w:num>
  <w:num w:numId="7" w16cid:durableId="1680620050">
    <w:abstractNumId w:val="3"/>
  </w:num>
  <w:num w:numId="8" w16cid:durableId="172845818">
    <w:abstractNumId w:val="2"/>
  </w:num>
  <w:num w:numId="9" w16cid:durableId="1274481156">
    <w:abstractNumId w:val="1"/>
  </w:num>
  <w:num w:numId="10" w16cid:durableId="1824659250">
    <w:abstractNumId w:val="0"/>
  </w:num>
  <w:num w:numId="11" w16cid:durableId="405808736">
    <w:abstractNumId w:val="12"/>
  </w:num>
  <w:num w:numId="12" w16cid:durableId="1529491581">
    <w:abstractNumId w:val="11"/>
  </w:num>
  <w:num w:numId="13" w16cid:durableId="1563443474">
    <w:abstractNumId w:val="13"/>
  </w:num>
  <w:num w:numId="14" w16cid:durableId="4846634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34B"/>
    <w:rsid w:val="002A4672"/>
    <w:rsid w:val="00F93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3F0DE"/>
  <w15:chartTrackingRefBased/>
  <w15:docId w15:val="{D4B91723-B343-432B-82CC-CC8D43005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F933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F9334B"/>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F9334B"/>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F9334B"/>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9334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F9334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F9334B"/>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9334B"/>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F9334B"/>
  </w:style>
  <w:style w:type="numbering" w:customStyle="1" w:styleId="NoList11">
    <w:name w:val="No List11"/>
    <w:next w:val="NoList"/>
    <w:uiPriority w:val="99"/>
    <w:semiHidden/>
    <w:unhideWhenUsed/>
    <w:rsid w:val="00F9334B"/>
  </w:style>
  <w:style w:type="numbering" w:customStyle="1" w:styleId="NoList111">
    <w:name w:val="No List111"/>
    <w:next w:val="NoList"/>
    <w:uiPriority w:val="99"/>
    <w:semiHidden/>
    <w:unhideWhenUsed/>
    <w:rsid w:val="00F9334B"/>
  </w:style>
  <w:style w:type="numbering" w:customStyle="1" w:styleId="NoList1111">
    <w:name w:val="No List1111"/>
    <w:next w:val="NoList"/>
    <w:uiPriority w:val="99"/>
    <w:semiHidden/>
    <w:unhideWhenUsed/>
    <w:rsid w:val="00F9334B"/>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9334B"/>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334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9334B"/>
    <w:rPr>
      <w:b w:val="0"/>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Card"/>
    <w:uiPriority w:val="99"/>
    <w:unhideWhenUsed/>
    <w:rsid w:val="00F9334B"/>
  </w:style>
  <w:style w:type="character" w:styleId="FollowedHyperlink">
    <w:name w:val="FollowedHyperlink"/>
    <w:basedOn w:val="DefaultParagraphFont"/>
    <w:uiPriority w:val="99"/>
    <w:semiHidden/>
    <w:unhideWhenUsed/>
    <w:rsid w:val="00F9334B"/>
    <w:rPr>
      <w:color w:val="auto"/>
      <w:u w:val="none"/>
    </w:rPr>
  </w:style>
  <w:style w:type="paragraph" w:customStyle="1" w:styleId="Emphasis1">
    <w:name w:val="Emphasis1"/>
    <w:basedOn w:val="Normal"/>
    <w:link w:val="Emphasis"/>
    <w:autoRedefine/>
    <w:uiPriority w:val="7"/>
    <w:qFormat/>
    <w:rsid w:val="00F9334B"/>
    <w:pPr>
      <w:pBdr>
        <w:top w:val="single" w:sz="4" w:space="1" w:color="auto"/>
        <w:left w:val="single" w:sz="4" w:space="4" w:color="auto"/>
        <w:bottom w:val="single" w:sz="4" w:space="1" w:color="auto"/>
        <w:right w:val="single" w:sz="4" w:space="4" w:color="auto"/>
      </w:pBdr>
      <w:ind w:left="720"/>
      <w:jc w:val="both"/>
    </w:pPr>
    <w:rPr>
      <w:rFonts w:ascii="Calibri" w:hAnsi="Calibri" w:cs="Calibri"/>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9334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uiPriority w:val="7"/>
    <w:qFormat/>
    <w:rsid w:val="00F9334B"/>
    <w:pPr>
      <w:pBdr>
        <w:top w:val="single" w:sz="8" w:space="0" w:color="auto"/>
        <w:left w:val="single" w:sz="8" w:space="0" w:color="auto"/>
        <w:bottom w:val="single" w:sz="8" w:space="0" w:color="auto"/>
        <w:right w:val="single" w:sz="8" w:space="0" w:color="auto"/>
      </w:pBdr>
      <w:spacing w:line="256" w:lineRule="auto"/>
      <w:ind w:left="720"/>
      <w:jc w:val="both"/>
    </w:pPr>
    <w:rPr>
      <w:rFonts w:ascii="Calibri" w:eastAsiaTheme="minorHAnsi" w:hAnsi="Calibri" w:cs="Calibri"/>
      <w:b/>
      <w:iCs/>
      <w:u w:val="single"/>
      <w:lang w:eastAsia="en-US"/>
    </w:rPr>
  </w:style>
  <w:style w:type="character" w:styleId="UnresolvedMention">
    <w:name w:val="Unresolved Mention"/>
    <w:basedOn w:val="DefaultParagraphFont"/>
    <w:uiPriority w:val="99"/>
    <w:semiHidden/>
    <w:unhideWhenUsed/>
    <w:rsid w:val="00F9334B"/>
    <w:rPr>
      <w:color w:val="605E5C"/>
      <w:shd w:val="clear" w:color="auto" w:fill="E1DFDD"/>
    </w:rPr>
  </w:style>
  <w:style w:type="paragraph" w:styleId="ListParagraph">
    <w:name w:val="List Paragraph"/>
    <w:basedOn w:val="Normal"/>
    <w:uiPriority w:val="34"/>
    <w:qFormat/>
    <w:rsid w:val="00F9334B"/>
    <w:pPr>
      <w:ind w:left="720"/>
      <w:contextualSpacing/>
    </w:pPr>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science/space/satellite-megaconstellations-could-have-extreme-impact-astronomy-report-finds-n123817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reenmatters.com/p/what-happens-ozone-layer-gone"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popularmechanics.com/space/satellites/a36651845/satellite-pollution-starlink-ozone/" TargetMode="External"/><Relationship Id="rId10" Type="http://schemas.openxmlformats.org/officeDocument/2006/relationships/hyperlink" Target="https://ieeexplore.ieee.org/stamp/stamp.jsp?arnumber=9568932" TargetMode="External"/><Relationship Id="rId4" Type="http://schemas.openxmlformats.org/officeDocument/2006/relationships/webSettings" Target="webSettings.xml"/><Relationship Id="rId9" Type="http://schemas.openxmlformats.org/officeDocument/2006/relationships/hyperlink" Target="https://www.scientificamerican.com/article/why-an-asteroid-strike-is-like-a-pandem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15850</Words>
  <Characters>90350</Characters>
  <Application>Microsoft Office Word</Application>
  <DocSecurity>0</DocSecurity>
  <Lines>752</Lines>
  <Paragraphs>211</Paragraphs>
  <ScaleCrop>false</ScaleCrop>
  <Company/>
  <LinksUpToDate>false</LinksUpToDate>
  <CharactersWithSpaces>105989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2022-04-23T23:51:00Z</dcterms:created>
  <dcterms:modified xsi:type="dcterms:W3CDTF">2022-04-23T23:51:00Z</dcterms:modified>
</cp:coreProperties>
</file>