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266EE" w14:textId="77777777" w:rsidR="00935614" w:rsidRPr="00935614" w:rsidRDefault="00935614" w:rsidP="00935614">
      <w:pPr>
        <w:keepNext/>
        <w:keepLines/>
        <w:pageBreakBefore/>
        <w:spacing w:before="40" w:after="0"/>
        <w:jc w:val="center"/>
        <w:outlineLvl w:val="1"/>
        <w:rPr>
          <w:rFonts w:ascii="Calibri" w:eastAsia="MS Gothic" w:hAnsi="Calibri" w:cs="Times New Roman"/>
          <w:b/>
          <w:sz w:val="44"/>
          <w:szCs w:val="26"/>
          <w:u w:val="double"/>
          <w:lang w:eastAsia="en-US"/>
        </w:rPr>
      </w:pPr>
      <w:r w:rsidRPr="00935614">
        <w:rPr>
          <w:rFonts w:ascii="Calibri" w:eastAsia="MS Gothic" w:hAnsi="Calibri" w:cs="Times New Roman"/>
          <w:b/>
          <w:sz w:val="44"/>
          <w:szCs w:val="26"/>
          <w:u w:val="double"/>
          <w:lang w:eastAsia="en-US"/>
        </w:rPr>
        <w:t>Mars</w:t>
      </w:r>
    </w:p>
    <w:p w14:paraId="3D53875C"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Plan: The appropriation of Mars by private entities is unjust.</w:t>
      </w:r>
    </w:p>
    <w:p w14:paraId="487CB887" w14:textId="77777777" w:rsidR="00935614" w:rsidRPr="00935614" w:rsidRDefault="00935614" w:rsidP="00935614">
      <w:pPr>
        <w:keepNext/>
        <w:keepLines/>
        <w:pageBreakBefore/>
        <w:spacing w:before="40" w:after="0"/>
        <w:jc w:val="center"/>
        <w:outlineLvl w:val="2"/>
        <w:rPr>
          <w:rFonts w:ascii="Calibri" w:eastAsia="MS Gothic" w:hAnsi="Calibri" w:cs="Times New Roman"/>
          <w:b/>
          <w:sz w:val="32"/>
          <w:szCs w:val="24"/>
          <w:u w:val="single"/>
          <w:lang w:eastAsia="en-US"/>
        </w:rPr>
      </w:pPr>
      <w:r w:rsidRPr="00935614">
        <w:rPr>
          <w:rFonts w:ascii="Calibri" w:eastAsia="MS Gothic" w:hAnsi="Calibri" w:cs="Times New Roman"/>
          <w:b/>
          <w:sz w:val="32"/>
          <w:szCs w:val="24"/>
          <w:u w:val="single"/>
          <w:lang w:eastAsia="en-US"/>
        </w:rPr>
        <w:t>Colonization</w:t>
      </w:r>
    </w:p>
    <w:p w14:paraId="73BFE04B"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 xml:space="preserve">Pursuit of Mars colonization is harmful though it won’t happen </w:t>
      </w:r>
    </w:p>
    <w:p w14:paraId="230C8181"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Kern 21</w:t>
      </w:r>
    </w:p>
    <w:p w14:paraId="31D0E6D7"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(Sim, </w:t>
      </w:r>
      <w:hyperlink r:id="rId5" w:history="1">
        <w:r w:rsidRPr="00935614">
          <w:rPr>
            <w:rFonts w:ascii="Calibri" w:eastAsia="Cambria" w:hAnsi="Calibri" w:cs="Calibri"/>
            <w:sz w:val="16"/>
            <w:lang w:eastAsia="en-US"/>
          </w:rPr>
          <w:t>https://www.independent.co.uk/voices/bezos-musk-branson-space-billionaires-b1886741.html</w:t>
        </w:r>
      </w:hyperlink>
      <w:r w:rsidRPr="00935614">
        <w:rPr>
          <w:rFonts w:ascii="Calibri" w:eastAsia="Cambria" w:hAnsi="Calibri" w:cs="Calibri"/>
          <w:sz w:val="16"/>
          <w:lang w:eastAsia="en-US"/>
        </w:rPr>
        <w:t>, 7-19)</w:t>
      </w:r>
    </w:p>
    <w:p w14:paraId="363489B1"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Last weekend, Richard </w:t>
      </w:r>
      <w:r w:rsidRPr="00935614">
        <w:rPr>
          <w:rFonts w:ascii="Calibri" w:eastAsia="Cambria" w:hAnsi="Calibri" w:cs="Calibri"/>
          <w:u w:val="single"/>
          <w:lang w:eastAsia="en-US"/>
        </w:rPr>
        <w:t>Branson described his bounce</w:t>
      </w:r>
      <w:r w:rsidRPr="00935614">
        <w:rPr>
          <w:rFonts w:ascii="Calibri" w:eastAsia="Cambria" w:hAnsi="Calibri" w:cs="Calibri"/>
          <w:sz w:val="16"/>
          <w:lang w:eastAsia="en-US"/>
        </w:rPr>
        <w:t xml:space="preserve"> up to low-earth orbit </w:t>
      </w:r>
      <w:r w:rsidRPr="00935614">
        <w:rPr>
          <w:rFonts w:ascii="Calibri" w:eastAsia="Cambria" w:hAnsi="Calibri" w:cs="Calibri"/>
          <w:u w:val="single"/>
          <w:lang w:eastAsia="en-US"/>
        </w:rPr>
        <w:t>as making space “more accessible to all.</w:t>
      </w:r>
      <w:r w:rsidRPr="00935614">
        <w:rPr>
          <w:rFonts w:ascii="Calibri" w:eastAsia="Cambria" w:hAnsi="Calibri" w:cs="Calibri"/>
          <w:sz w:val="16"/>
          <w:lang w:eastAsia="en-US"/>
        </w:rPr>
        <w:t xml:space="preserve">” </w:t>
      </w:r>
      <w:r w:rsidRPr="00935614">
        <w:rPr>
          <w:rFonts w:ascii="Calibri" w:eastAsia="Cambria" w:hAnsi="Calibri" w:cs="Calibri"/>
          <w:b/>
          <w:iCs/>
          <w:u w:val="single"/>
          <w:lang w:eastAsia="en-US"/>
        </w:rPr>
        <w:t>It’s laughably ironic for a billionaire to co-opt the language of inclusivity to describe the privatization of space flight.</w:t>
      </w:r>
      <w:r w:rsidRPr="00935614">
        <w:rPr>
          <w:rFonts w:ascii="Calibri" w:eastAsia="Cambria" w:hAnsi="Calibri" w:cs="Calibri"/>
          <w:sz w:val="16"/>
          <w:lang w:eastAsia="en-US"/>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935614">
        <w:rPr>
          <w:rFonts w:ascii="Calibri" w:eastAsia="Cambria" w:hAnsi="Calibri" w:cs="Calibri"/>
          <w:u w:val="single"/>
          <w:lang w:eastAsia="en-US"/>
        </w:rPr>
        <w:t xml:space="preserve">Branson added to the chorus of </w:t>
      </w:r>
      <w:r w:rsidRPr="00935614">
        <w:rPr>
          <w:rFonts w:ascii="Calibri" w:eastAsia="Cambria" w:hAnsi="Calibri" w:cs="Calibri"/>
          <w:highlight w:val="green"/>
          <w:u w:val="single"/>
          <w:lang w:eastAsia="en-US"/>
        </w:rPr>
        <w:t>billionaires</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 xml:space="preserve">using </w:t>
      </w:r>
      <w:r w:rsidRPr="00935614">
        <w:rPr>
          <w:rFonts w:ascii="Calibri" w:eastAsia="Cambria" w:hAnsi="Calibri" w:cs="Calibri"/>
          <w:b/>
          <w:iCs/>
          <w:highlight w:val="green"/>
          <w:u w:val="single"/>
          <w:lang w:eastAsia="en-US"/>
        </w:rPr>
        <w:t xml:space="preserve">science fiction fantasies to sell us on their </w:t>
      </w:r>
      <w:r w:rsidRPr="00935614">
        <w:rPr>
          <w:rFonts w:ascii="Calibri" w:eastAsia="Cambria" w:hAnsi="Calibri" w:cs="Calibri"/>
          <w:b/>
          <w:iCs/>
          <w:u w:val="single"/>
          <w:lang w:eastAsia="en-US"/>
        </w:rPr>
        <w:t xml:space="preserve">vanity </w:t>
      </w:r>
      <w:r w:rsidRPr="00935614">
        <w:rPr>
          <w:rFonts w:ascii="Calibri" w:eastAsia="Cambria" w:hAnsi="Calibri" w:cs="Calibri"/>
          <w:b/>
          <w:iCs/>
          <w:highlight w:val="green"/>
          <w:u w:val="single"/>
          <w:lang w:eastAsia="en-US"/>
        </w:rPr>
        <w:t>space programs</w:t>
      </w:r>
      <w:r w:rsidRPr="00935614">
        <w:rPr>
          <w:rFonts w:ascii="Calibri" w:eastAsia="Cambria" w:hAnsi="Calibri" w:cs="Calibri"/>
          <w:sz w:val="16"/>
          <w:lang w:eastAsia="en-US"/>
        </w:rPr>
        <w:t xml:space="preserve">. Jeff Bezos will likely treat us to more high-minded speechifying in advance of his launch on Tuesday. He has described Blue Origin’s mission as necessary to avoid putting a limit on energy usage per capita on Earth. Basically, </w:t>
      </w:r>
      <w:r w:rsidRPr="00935614">
        <w:rPr>
          <w:rFonts w:ascii="Calibri" w:eastAsia="Cambria" w:hAnsi="Calibri" w:cs="Calibri"/>
          <w:u w:val="single"/>
          <w:lang w:eastAsia="en-US"/>
        </w:rPr>
        <w:t xml:space="preserve">in order to avoid learning to live sustainably here, we must go up to space so we can keep exploiting the hell out of whatever we find up there. </w:t>
      </w:r>
      <w:r w:rsidRPr="00935614">
        <w:rPr>
          <w:rFonts w:ascii="Calibri" w:eastAsia="Cambria" w:hAnsi="Calibri" w:cs="Calibri"/>
          <w:sz w:val="16"/>
          <w:lang w:eastAsia="en-US"/>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935614">
        <w:rPr>
          <w:rFonts w:ascii="Calibri" w:eastAsia="Cambria" w:hAnsi="Calibri" w:cs="Calibri"/>
          <w:u w:val="single"/>
          <w:lang w:eastAsia="en-US"/>
        </w:rPr>
        <w:t xml:space="preserve">Musk’s rhetoric echoes a commonly-held belief that space colonization is an inevitability, that it’s our destiny. </w:t>
      </w:r>
      <w:r w:rsidRPr="00935614">
        <w:rPr>
          <w:rFonts w:ascii="Calibri" w:eastAsia="Cambria" w:hAnsi="Calibri" w:cs="Calibri"/>
          <w:b/>
          <w:iCs/>
          <w:highlight w:val="green"/>
          <w:u w:val="single"/>
          <w:lang w:eastAsia="en-US"/>
        </w:rPr>
        <w:t xml:space="preserve">We should be wary </w:t>
      </w:r>
      <w:r w:rsidRPr="00935614">
        <w:rPr>
          <w:rFonts w:ascii="Calibri" w:eastAsia="Cambria" w:hAnsi="Calibri" w:cs="Calibri"/>
          <w:b/>
          <w:iCs/>
          <w:u w:val="single"/>
          <w:lang w:eastAsia="en-US"/>
        </w:rPr>
        <w:t xml:space="preserve">when rich people say </w:t>
      </w:r>
      <w:r w:rsidRPr="00935614">
        <w:rPr>
          <w:rFonts w:ascii="Calibri" w:eastAsia="Cambria" w:hAnsi="Calibri" w:cs="Calibri"/>
          <w:b/>
          <w:iCs/>
          <w:highlight w:val="green"/>
          <w:u w:val="single"/>
          <w:lang w:eastAsia="en-US"/>
        </w:rPr>
        <w:t>that colonization is our destiny</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That rhetoric </w:t>
      </w:r>
      <w:r w:rsidRPr="00935614">
        <w:rPr>
          <w:rFonts w:ascii="Calibri" w:eastAsia="Cambria" w:hAnsi="Calibri" w:cs="Calibri"/>
          <w:highlight w:val="green"/>
          <w:u w:val="single"/>
          <w:lang w:eastAsia="en-US"/>
        </w:rPr>
        <w:t xml:space="preserve">sounds </w:t>
      </w:r>
      <w:r w:rsidRPr="00935614">
        <w:rPr>
          <w:rFonts w:ascii="Calibri" w:eastAsia="Cambria" w:hAnsi="Calibri" w:cs="Calibri"/>
          <w:u w:val="single"/>
          <w:lang w:eastAsia="en-US"/>
        </w:rPr>
        <w:t xml:space="preserve">awfully </w:t>
      </w:r>
      <w:r w:rsidRPr="00935614">
        <w:rPr>
          <w:rFonts w:ascii="Calibri" w:eastAsia="Cambria" w:hAnsi="Calibri" w:cs="Calibri"/>
          <w:highlight w:val="green"/>
          <w:u w:val="single"/>
          <w:lang w:eastAsia="en-US"/>
        </w:rPr>
        <w:t>similar to Manifest Destiny</w:t>
      </w:r>
      <w:r w:rsidRPr="00935614">
        <w:rPr>
          <w:rFonts w:ascii="Calibri" w:eastAsia="Cambria" w:hAnsi="Calibri" w:cs="Calibri"/>
          <w:u w:val="single"/>
          <w:lang w:eastAsia="en-US"/>
        </w:rPr>
        <w:t xml:space="preserve">, which provided greedy men a </w:t>
      </w:r>
      <w:r w:rsidRPr="00935614">
        <w:rPr>
          <w:rFonts w:ascii="Calibri" w:eastAsia="Cambria" w:hAnsi="Calibri" w:cs="Calibri"/>
          <w:highlight w:val="green"/>
          <w:u w:val="single"/>
          <w:lang w:eastAsia="en-US"/>
        </w:rPr>
        <w:t xml:space="preserve">moral pretense to commit </w:t>
      </w:r>
      <w:r w:rsidRPr="00935614">
        <w:rPr>
          <w:rFonts w:ascii="Calibri" w:eastAsia="Cambria" w:hAnsi="Calibri" w:cs="Calibri"/>
          <w:b/>
          <w:iCs/>
          <w:u w:val="single"/>
          <w:lang w:eastAsia="en-US"/>
        </w:rPr>
        <w:t xml:space="preserve">a lot of </w:t>
      </w:r>
      <w:r w:rsidRPr="00935614">
        <w:rPr>
          <w:rFonts w:ascii="Calibri" w:eastAsia="Cambria" w:hAnsi="Calibri" w:cs="Calibri"/>
          <w:b/>
          <w:iCs/>
          <w:highlight w:val="green"/>
          <w:u w:val="single"/>
          <w:lang w:eastAsia="en-US"/>
        </w:rPr>
        <w:t>atrocities</w:t>
      </w:r>
      <w:r w:rsidRPr="00935614">
        <w:rPr>
          <w:rFonts w:ascii="Calibri" w:eastAsia="Cambria" w:hAnsi="Calibri" w:cs="Calibri"/>
          <w:b/>
          <w:iCs/>
          <w:u w:val="single"/>
          <w:lang w:eastAsia="en-US"/>
        </w:rPr>
        <w:t>.</w:t>
      </w:r>
      <w:r w:rsidRPr="00935614">
        <w:rPr>
          <w:rFonts w:ascii="Calibri" w:eastAsia="Cambria" w:hAnsi="Calibri" w:cs="Calibri"/>
          <w:u w:val="single"/>
          <w:lang w:eastAsia="en-US"/>
        </w:rPr>
        <w:t xml:space="preserve"> </w:t>
      </w:r>
      <w:r w:rsidRPr="00935614">
        <w:rPr>
          <w:rFonts w:ascii="Calibri" w:eastAsia="Cambria" w:hAnsi="Calibri" w:cs="Calibri"/>
          <w:sz w:val="16"/>
          <w:lang w:eastAsia="en-US"/>
        </w:rPr>
        <w:t xml:space="preserve">I recently wrote a viral Twitter-thread-turned-essay about the enormous challenges of sustaining life in space, and why we’re not going to see lunar colonies anytime soon. But </w:t>
      </w:r>
      <w:r w:rsidRPr="00935614">
        <w:rPr>
          <w:rFonts w:ascii="Calibri" w:eastAsiaTheme="minorHAnsi" w:hAnsi="Calibri" w:cs="Calibri"/>
          <w:b/>
          <w:iCs/>
          <w:highlight w:val="green"/>
          <w:u w:val="single"/>
          <w:lang w:eastAsia="en-US"/>
        </w:rPr>
        <w:t xml:space="preserve">just because </w:t>
      </w:r>
      <w:r w:rsidRPr="00935614">
        <w:rPr>
          <w:rFonts w:ascii="Calibri" w:eastAsiaTheme="minorHAnsi" w:hAnsi="Calibri" w:cs="Calibri"/>
          <w:b/>
          <w:iCs/>
          <w:u w:val="single"/>
          <w:lang w:eastAsia="en-US"/>
        </w:rPr>
        <w:t xml:space="preserve">these </w:t>
      </w:r>
      <w:r w:rsidRPr="00935614">
        <w:rPr>
          <w:rFonts w:ascii="Calibri" w:eastAsiaTheme="minorHAnsi" w:hAnsi="Calibri" w:cs="Calibri"/>
          <w:b/>
          <w:iCs/>
          <w:highlight w:val="green"/>
          <w:u w:val="single"/>
          <w:lang w:eastAsia="en-US"/>
        </w:rPr>
        <w:t>billionaires won’t succeed</w:t>
      </w:r>
      <w:r w:rsidRPr="00935614">
        <w:rPr>
          <w:rFonts w:ascii="Calibri" w:eastAsiaTheme="minorHAnsi" w:hAnsi="Calibri" w:cs="Calibri"/>
          <w:b/>
          <w:iCs/>
          <w:u w:val="single"/>
          <w:lang w:eastAsia="en-US"/>
        </w:rPr>
        <w:t xml:space="preserve"> in establishing exoplanetary colonies in their lifetimes </w:t>
      </w:r>
      <w:r w:rsidRPr="00935614">
        <w:rPr>
          <w:rFonts w:ascii="Calibri" w:eastAsiaTheme="minorHAnsi" w:hAnsi="Calibri" w:cs="Calibri"/>
          <w:b/>
          <w:iCs/>
          <w:highlight w:val="green"/>
          <w:u w:val="single"/>
          <w:lang w:eastAsia="en-US"/>
        </w:rPr>
        <w:t>doesn’t mean their pursuit of them isn’t harmful</w:t>
      </w:r>
      <w:r w:rsidRPr="00935614">
        <w:rPr>
          <w:rFonts w:ascii="Calibri" w:eastAsiaTheme="minorHAnsi" w:hAnsi="Calibri" w:cs="Calibri"/>
          <w:b/>
          <w:iCs/>
          <w:u w:val="single"/>
          <w:lang w:eastAsia="en-US"/>
        </w:rPr>
        <w:t xml:space="preserve">. </w:t>
      </w:r>
      <w:r w:rsidRPr="00935614">
        <w:rPr>
          <w:rFonts w:ascii="Calibri" w:eastAsia="Cambria" w:hAnsi="Calibri" w:cs="Calibri"/>
          <w:u w:val="single"/>
          <w:lang w:eastAsia="en-US"/>
        </w:rPr>
        <w:t xml:space="preserve">Bezos, Branson, and Musk have sold the public on their space programs, and as a result, </w:t>
      </w:r>
      <w:r w:rsidRPr="00935614">
        <w:rPr>
          <w:rFonts w:ascii="Calibri" w:eastAsia="Cambria" w:hAnsi="Calibri" w:cs="Calibri"/>
          <w:b/>
          <w:iCs/>
          <w:highlight w:val="green"/>
          <w:u w:val="single"/>
          <w:lang w:eastAsia="en-US"/>
        </w:rPr>
        <w:t xml:space="preserve">we’re giving them </w:t>
      </w:r>
      <w:r w:rsidRPr="00935614">
        <w:rPr>
          <w:rFonts w:ascii="Calibri" w:eastAsia="Cambria" w:hAnsi="Calibri" w:cs="Calibri"/>
          <w:b/>
          <w:iCs/>
          <w:u w:val="single"/>
          <w:lang w:eastAsia="en-US"/>
        </w:rPr>
        <w:t>a lot of our wealth</w:t>
      </w:r>
      <w:r w:rsidRPr="00935614">
        <w:rPr>
          <w:rFonts w:ascii="Calibri" w:eastAsia="Cambria" w:hAnsi="Calibri" w:cs="Calibri"/>
          <w:sz w:val="16"/>
          <w:lang w:eastAsia="en-US"/>
        </w:rPr>
        <w:t xml:space="preserve"> – </w:t>
      </w:r>
      <w:r w:rsidRPr="00935614">
        <w:rPr>
          <w:rFonts w:ascii="Calibri" w:eastAsia="Cambria" w:hAnsi="Calibri" w:cs="Calibri"/>
          <w:highlight w:val="green"/>
          <w:u w:val="single"/>
          <w:lang w:eastAsia="en-US"/>
        </w:rPr>
        <w:t xml:space="preserve">billions </w:t>
      </w:r>
      <w:r w:rsidRPr="00935614">
        <w:rPr>
          <w:rFonts w:ascii="Calibri" w:eastAsia="Cambria" w:hAnsi="Calibri" w:cs="Calibri"/>
          <w:u w:val="single"/>
          <w:lang w:eastAsia="en-US"/>
        </w:rPr>
        <w:t xml:space="preserve">of dollars </w:t>
      </w:r>
      <w:r w:rsidRPr="00935614">
        <w:rPr>
          <w:rFonts w:ascii="Calibri" w:eastAsia="Cambria" w:hAnsi="Calibri" w:cs="Calibri"/>
          <w:highlight w:val="green"/>
          <w:u w:val="single"/>
          <w:lang w:eastAsia="en-US"/>
        </w:rPr>
        <w:t>of taxpayer money and</w:t>
      </w:r>
      <w:r w:rsidRPr="00935614">
        <w:rPr>
          <w:rFonts w:ascii="Calibri" w:eastAsia="Cambria" w:hAnsi="Calibri" w:cs="Calibri"/>
          <w:u w:val="single"/>
          <w:lang w:eastAsia="en-US"/>
        </w:rPr>
        <w:t xml:space="preserve"> billions in </w:t>
      </w:r>
      <w:r w:rsidRPr="00935614">
        <w:rPr>
          <w:rFonts w:ascii="Calibri" w:eastAsia="Cambria" w:hAnsi="Calibri" w:cs="Calibri"/>
          <w:highlight w:val="green"/>
          <w:u w:val="single"/>
          <w:lang w:eastAsia="en-US"/>
        </w:rPr>
        <w:t>personal investments</w:t>
      </w:r>
      <w:r w:rsidRPr="00935614">
        <w:rPr>
          <w:rFonts w:ascii="Calibri" w:eastAsia="Cambria" w:hAnsi="Calibri" w:cs="Calibri"/>
          <w:sz w:val="16"/>
          <w:lang w:eastAsia="en-US"/>
        </w:rPr>
        <w:t xml:space="preserve">. What’s more, </w:t>
      </w:r>
      <w:r w:rsidRPr="00935614">
        <w:rPr>
          <w:rFonts w:ascii="Calibri" w:eastAsia="Cambria" w:hAnsi="Calibri" w:cs="Calibri"/>
          <w:u w:val="single"/>
          <w:lang w:eastAsia="en-US"/>
        </w:rPr>
        <w:t>the global economic system is rigged so that a guy like Bezos can become a hundred-billionaire</w:t>
      </w:r>
      <w:r w:rsidRPr="00935614">
        <w:rPr>
          <w:rFonts w:ascii="Calibri" w:eastAsia="Cambria" w:hAnsi="Calibri" w:cs="Calibri"/>
          <w:sz w:val="16"/>
          <w:lang w:eastAsia="en-US"/>
        </w:rPr>
        <w:t xml:space="preserve"> while profiting off the labor of over a million employees, some working for poverty wages, who piss in bottles to meet quotas and sometimes die at work. </w:t>
      </w:r>
      <w:r w:rsidRPr="00935614">
        <w:rPr>
          <w:rFonts w:ascii="Calibri" w:eastAsia="Cambria" w:hAnsi="Calibri" w:cs="Calibri"/>
          <w:u w:val="single"/>
          <w:lang w:eastAsia="en-US"/>
        </w:rPr>
        <w:t xml:space="preserve">Meanwhile, the activities of the </w:t>
      </w:r>
      <w:r w:rsidRPr="00935614">
        <w:rPr>
          <w:rFonts w:ascii="Calibri" w:eastAsia="Cambria" w:hAnsi="Calibri" w:cs="Calibri"/>
          <w:highlight w:val="green"/>
          <w:u w:val="single"/>
          <w:lang w:eastAsia="en-US"/>
        </w:rPr>
        <w:t xml:space="preserve">corporations </w:t>
      </w:r>
      <w:r w:rsidRPr="00935614">
        <w:rPr>
          <w:rFonts w:ascii="Calibri" w:eastAsia="Cambria" w:hAnsi="Calibri" w:cs="Calibri"/>
          <w:u w:val="single"/>
          <w:lang w:eastAsia="en-US"/>
        </w:rPr>
        <w:t xml:space="preserve">that create these billionaires </w:t>
      </w:r>
      <w:r w:rsidRPr="00935614">
        <w:rPr>
          <w:rFonts w:ascii="Calibri" w:eastAsia="Cambria" w:hAnsi="Calibri" w:cs="Calibri"/>
          <w:highlight w:val="green"/>
          <w:u w:val="single"/>
          <w:lang w:eastAsia="en-US"/>
        </w:rPr>
        <w:t xml:space="preserve">are </w:t>
      </w:r>
      <w:r w:rsidRPr="00935614">
        <w:rPr>
          <w:rFonts w:ascii="Calibri" w:eastAsia="Cambria" w:hAnsi="Calibri" w:cs="Calibri"/>
          <w:b/>
          <w:iCs/>
          <w:highlight w:val="green"/>
          <w:u w:val="single"/>
          <w:lang w:eastAsia="en-US"/>
        </w:rPr>
        <w:t>ravaging the only habitable</w:t>
      </w:r>
      <w:r w:rsidRPr="00935614">
        <w:rPr>
          <w:rFonts w:ascii="Calibri" w:eastAsia="Cambria" w:hAnsi="Calibri" w:cs="Calibri"/>
          <w:highlight w:val="green"/>
          <w:u w:val="single"/>
          <w:lang w:eastAsia="en-US"/>
        </w:rPr>
        <w:t xml:space="preserve"> planet </w:t>
      </w:r>
      <w:r w:rsidRPr="00935614">
        <w:rPr>
          <w:rFonts w:ascii="Calibri" w:eastAsia="Cambria" w:hAnsi="Calibri" w:cs="Calibri"/>
          <w:u w:val="single"/>
          <w:lang w:eastAsia="en-US"/>
        </w:rPr>
        <w:t>we’ve got</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But because our neo-feudal lords have sold us on a </w:t>
      </w:r>
      <w:r w:rsidRPr="00935614">
        <w:rPr>
          <w:rFonts w:ascii="Calibri" w:eastAsia="Cambria" w:hAnsi="Calibri" w:cs="Calibri"/>
          <w:b/>
          <w:iCs/>
          <w:u w:val="single"/>
          <w:lang w:eastAsia="en-US"/>
        </w:rPr>
        <w:t>science-fiction fantasy</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 xml:space="preserve">many look up to them as heroes </w:t>
      </w:r>
      <w:r w:rsidRPr="00935614">
        <w:rPr>
          <w:rFonts w:ascii="Calibri" w:eastAsia="Cambria" w:hAnsi="Calibri" w:cs="Calibri"/>
          <w:u w:val="single"/>
          <w:lang w:eastAsia="en-US"/>
        </w:rPr>
        <w:t xml:space="preserve">rather than decrying their </w:t>
      </w:r>
      <w:r w:rsidRPr="00935614">
        <w:rPr>
          <w:rFonts w:ascii="Calibri" w:eastAsia="Cambria" w:hAnsi="Calibri" w:cs="Calibri"/>
          <w:b/>
          <w:iCs/>
          <w:u w:val="single"/>
          <w:lang w:eastAsia="en-US"/>
        </w:rPr>
        <w:t>obscene and ill-gotten wealth.</w:t>
      </w:r>
      <w:r w:rsidRPr="00935614">
        <w:rPr>
          <w:rFonts w:ascii="Calibri" w:eastAsia="Cambria" w:hAnsi="Calibri" w:cs="Calibri"/>
          <w:u w:val="single"/>
          <w:lang w:eastAsia="en-US"/>
        </w:rPr>
        <w:t xml:space="preserve"> </w:t>
      </w:r>
      <w:r w:rsidRPr="00935614">
        <w:rPr>
          <w:rFonts w:ascii="Calibri" w:eastAsia="Cambria" w:hAnsi="Calibri" w:cs="Calibri"/>
          <w:sz w:val="16"/>
          <w:lang w:eastAsia="en-US"/>
        </w:rPr>
        <w:t xml:space="preserve">Look, I love science fiction. I’m a sci-fi writer and a lifelong Trekkie. But I’m starting to realize that </w:t>
      </w:r>
      <w:r w:rsidRPr="00935614">
        <w:rPr>
          <w:rFonts w:ascii="Calibri" w:eastAsia="Cambria" w:hAnsi="Calibri" w:cs="Calibri"/>
          <w:u w:val="single"/>
          <w:lang w:eastAsia="en-US"/>
        </w:rPr>
        <w:t>a public which consumes so much science fiction and so little science fact is dangerous</w:t>
      </w:r>
      <w:r w:rsidRPr="00935614">
        <w:rPr>
          <w:rFonts w:ascii="Calibri" w:eastAsia="Cambria" w:hAnsi="Calibri" w:cs="Calibri"/>
          <w:sz w:val="16"/>
          <w:lang w:eastAsia="en-US"/>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935614">
        <w:rPr>
          <w:rFonts w:ascii="Calibri" w:eastAsia="Cambria" w:hAnsi="Calibri" w:cs="Calibri"/>
          <w:u w:val="single"/>
          <w:lang w:eastAsia="en-US"/>
        </w:rPr>
        <w:t xml:space="preserve">One reason we find the fantasy of outer space colonization so irresistible is the </w:t>
      </w:r>
      <w:r w:rsidRPr="00935614">
        <w:rPr>
          <w:rFonts w:ascii="Calibri" w:eastAsia="Cambria" w:hAnsi="Calibri" w:cs="Calibri"/>
          <w:b/>
          <w:iCs/>
          <w:u w:val="single"/>
          <w:lang w:eastAsia="en-US"/>
        </w:rPr>
        <w:t>prospect of starting afresh</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Our global society is enormously complicated, with baked-in bigotries and illogical ways of doing things that seem impossible to untangle here on earth. But on another planet</w:t>
      </w:r>
      <w:r w:rsidRPr="00935614">
        <w:rPr>
          <w:rFonts w:ascii="Calibri" w:eastAsia="Cambria" w:hAnsi="Calibri" w:cs="Calibri"/>
          <w:sz w:val="16"/>
          <w:lang w:eastAsia="en-US"/>
        </w:rPr>
        <w:t xml:space="preserve">, so we assume, </w:t>
      </w:r>
      <w:r w:rsidRPr="00935614">
        <w:rPr>
          <w:rFonts w:ascii="Calibri" w:eastAsia="Cambria" w:hAnsi="Calibri" w:cs="Calibri"/>
          <w:u w:val="single"/>
          <w:lang w:eastAsia="en-US"/>
        </w:rPr>
        <w:t xml:space="preserve">we could start over and get it right this time. </w:t>
      </w:r>
      <w:r w:rsidRPr="00935614">
        <w:rPr>
          <w:rFonts w:ascii="Calibri" w:eastAsia="Cambria" w:hAnsi="Calibri" w:cs="Calibri"/>
          <w:highlight w:val="green"/>
          <w:u w:val="single"/>
          <w:lang w:eastAsia="en-US"/>
        </w:rPr>
        <w:t>Realistically</w:t>
      </w:r>
      <w:r w:rsidRPr="00935614">
        <w:rPr>
          <w:rFonts w:ascii="Calibri" w:eastAsia="Cambria" w:hAnsi="Calibri" w:cs="Calibri"/>
          <w:u w:val="single"/>
          <w:lang w:eastAsia="en-US"/>
        </w:rPr>
        <w:t xml:space="preserve">, though, </w:t>
      </w:r>
      <w:r w:rsidRPr="00935614">
        <w:rPr>
          <w:rFonts w:ascii="Calibri" w:eastAsia="Cambria" w:hAnsi="Calibri" w:cs="Calibri"/>
          <w:highlight w:val="green"/>
          <w:u w:val="single"/>
          <w:lang w:eastAsia="en-US"/>
        </w:rPr>
        <w:t xml:space="preserve">there’s </w:t>
      </w:r>
      <w:r w:rsidRPr="00935614">
        <w:rPr>
          <w:rFonts w:ascii="Calibri" w:eastAsia="Cambria" w:hAnsi="Calibri" w:cs="Calibri"/>
          <w:b/>
          <w:iCs/>
          <w:highlight w:val="green"/>
          <w:u w:val="single"/>
          <w:lang w:eastAsia="en-US"/>
        </w:rPr>
        <w:t>no leaving our messiness behind</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no matter how many light-years away we travel. I can’t think of a better illustration for this than the fact that </w:t>
      </w:r>
      <w:r w:rsidRPr="00935614">
        <w:rPr>
          <w:rFonts w:ascii="Calibri" w:eastAsia="Cambria" w:hAnsi="Calibri" w:cs="Calibri"/>
          <w:u w:val="single"/>
          <w:lang w:eastAsia="en-US"/>
        </w:rPr>
        <w:t>the moon is already a toilet</w:t>
      </w:r>
      <w:r w:rsidRPr="00935614">
        <w:rPr>
          <w:rFonts w:ascii="Calibri" w:eastAsia="Cambria" w:hAnsi="Calibri" w:cs="Calibri"/>
          <w:sz w:val="16"/>
          <w:lang w:eastAsia="en-US"/>
        </w:rPr>
        <w:t xml:space="preserve">. When people think of what astronauts left behind on the moon, they might picture Buzz Aldrin planting an American flag. But I picture all the literal shit we left up there. NASA, unlike any respectable hiker, didn’t value “packing out waste”. The pooping protocol for Apollo astronauts involved wearing adhesive bags 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935614">
        <w:rPr>
          <w:rFonts w:ascii="Calibri" w:eastAsia="Cambria" w:hAnsi="Calibri" w:cs="Calibri"/>
          <w:u w:val="single"/>
          <w:lang w:eastAsia="en-US"/>
        </w:rPr>
        <w:t>Anywhere we travel, we’ll be bringing all our shit – literal and figurative – with us. And as any Apollo astronaut can tell you, shit is much easier to deal with on Earth than in space</w:t>
      </w:r>
      <w:r w:rsidRPr="00935614">
        <w:rPr>
          <w:rFonts w:ascii="Calibri" w:eastAsia="Cambria" w:hAnsi="Calibri" w:cs="Calibri"/>
          <w:sz w:val="16"/>
          <w:lang w:eastAsia="en-US"/>
        </w:rPr>
        <w:t xml:space="preserve">. </w:t>
      </w:r>
      <w:r w:rsidRPr="00935614">
        <w:rPr>
          <w:rFonts w:ascii="Calibri" w:eastAsia="Cambria" w:hAnsi="Calibri" w:cs="Calibri"/>
          <w:b/>
          <w:iCs/>
          <w:u w:val="single"/>
          <w:lang w:eastAsia="en-US"/>
        </w:rPr>
        <w:t>If you care deeply, as I do, about the long-term goals of space science, it’s imperative to put a stop to the world-eating overconsumption that creates billionaires, rather than indulging their pet projects</w:t>
      </w:r>
      <w:r w:rsidRPr="00935614">
        <w:rPr>
          <w:rFonts w:ascii="Calibri" w:eastAsia="Cambria" w:hAnsi="Calibri" w:cs="Calibri"/>
          <w:sz w:val="16"/>
          <w:lang w:eastAsia="en-US"/>
        </w:rPr>
        <w:t xml:space="preserve">. For now, </w:t>
      </w:r>
      <w:r w:rsidRPr="00935614">
        <w:rPr>
          <w:rFonts w:ascii="Calibri" w:eastAsia="Cambria" w:hAnsi="Calibri" w:cs="Calibri"/>
          <w:highlight w:val="green"/>
          <w:u w:val="single"/>
          <w:lang w:eastAsia="en-US"/>
        </w:rPr>
        <w:t xml:space="preserve">the best thing we could do </w:t>
      </w:r>
      <w:r w:rsidRPr="00935614">
        <w:rPr>
          <w:rFonts w:ascii="Calibri" w:eastAsia="Cambria" w:hAnsi="Calibri" w:cs="Calibri"/>
          <w:u w:val="single"/>
          <w:lang w:eastAsia="en-US"/>
        </w:rPr>
        <w:t xml:space="preserve">to ensure humanity’s long-term survival in space </w:t>
      </w:r>
      <w:r w:rsidRPr="00935614">
        <w:rPr>
          <w:rFonts w:ascii="Calibri" w:eastAsia="Cambria" w:hAnsi="Calibri" w:cs="Calibri"/>
          <w:highlight w:val="green"/>
          <w:u w:val="single"/>
          <w:lang w:eastAsia="en-US"/>
        </w:rPr>
        <w:t xml:space="preserve">is to </w:t>
      </w:r>
      <w:r w:rsidRPr="00935614">
        <w:rPr>
          <w:rFonts w:ascii="Calibri" w:eastAsia="Cambria" w:hAnsi="Calibri" w:cs="Calibri"/>
          <w:b/>
          <w:iCs/>
          <w:highlight w:val="green"/>
          <w:u w:val="single"/>
          <w:lang w:eastAsia="en-US"/>
        </w:rPr>
        <w:t xml:space="preserve">figure out living sustainably </w:t>
      </w:r>
      <w:r w:rsidRPr="00935614">
        <w:rPr>
          <w:rFonts w:ascii="Calibri" w:eastAsia="Cambria" w:hAnsi="Calibri" w:cs="Calibri"/>
          <w:b/>
          <w:iCs/>
          <w:u w:val="single"/>
          <w:lang w:eastAsia="en-US"/>
        </w:rPr>
        <w:t xml:space="preserve">here </w:t>
      </w:r>
      <w:r w:rsidRPr="00935614">
        <w:rPr>
          <w:rFonts w:ascii="Calibri" w:eastAsia="Cambria" w:hAnsi="Calibri" w:cs="Calibri"/>
          <w:b/>
          <w:iCs/>
          <w:highlight w:val="green"/>
          <w:u w:val="single"/>
          <w:lang w:eastAsia="en-US"/>
        </w:rPr>
        <w:t>on earth</w:t>
      </w:r>
      <w:r w:rsidRPr="00935614">
        <w:rPr>
          <w:rFonts w:ascii="Calibri" w:eastAsia="Cambria" w:hAnsi="Calibri" w:cs="Calibri"/>
          <w:b/>
          <w:iCs/>
          <w:u w:val="single"/>
          <w:lang w:eastAsia="en-US"/>
        </w:rPr>
        <w:t>.</w:t>
      </w:r>
      <w:r w:rsidRPr="00935614">
        <w:rPr>
          <w:rFonts w:ascii="Calibri" w:eastAsia="Cambria" w:hAnsi="Calibri" w:cs="Calibri"/>
          <w:sz w:val="16"/>
          <w:lang w:eastAsia="en-US"/>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18931F00" w14:textId="77777777" w:rsidR="00935614" w:rsidRPr="00935614" w:rsidRDefault="00935614" w:rsidP="00935614">
      <w:pPr>
        <w:rPr>
          <w:rFonts w:ascii="Calibri" w:eastAsia="Cambria" w:hAnsi="Calibri" w:cs="Calibri"/>
          <w:sz w:val="16"/>
          <w:lang w:eastAsia="en-US"/>
        </w:rPr>
      </w:pPr>
    </w:p>
    <w:p w14:paraId="5F18F25A" w14:textId="77777777" w:rsidR="00935614" w:rsidRPr="00935614" w:rsidRDefault="00935614" w:rsidP="00935614">
      <w:pPr>
        <w:keepNext/>
        <w:keepLines/>
        <w:spacing w:before="40" w:after="0"/>
        <w:outlineLvl w:val="3"/>
        <w:rPr>
          <w:rFonts w:ascii="Calibri" w:eastAsia="SimSun" w:hAnsi="Calibri" w:cs="Times New Roman"/>
          <w:b/>
          <w:iCs/>
          <w:sz w:val="26"/>
          <w:lang w:eastAsia="en-US"/>
        </w:rPr>
      </w:pPr>
      <w:r w:rsidRPr="00935614">
        <w:rPr>
          <w:rFonts w:ascii="Calibri" w:eastAsia="SimSun" w:hAnsi="Calibri" w:cs="Times New Roman"/>
          <w:b/>
          <w:iCs/>
          <w:sz w:val="26"/>
          <w:lang w:eastAsia="en-US"/>
        </w:rPr>
        <w:t>Fantasy of Mars colonization trades off with actions to improve earth- we don’t need to colonize to capture the benefits of space</w:t>
      </w:r>
    </w:p>
    <w:p w14:paraId="5B165F1B" w14:textId="77777777" w:rsidR="00935614" w:rsidRPr="00935614" w:rsidRDefault="00935614" w:rsidP="00935614">
      <w:pPr>
        <w:rPr>
          <w:rFonts w:ascii="Calibri" w:eastAsia="Calibri" w:hAnsi="Calibri" w:cs="Calibri"/>
          <w:b/>
          <w:bCs/>
          <w:sz w:val="26"/>
          <w:lang w:eastAsia="en-US"/>
        </w:rPr>
      </w:pPr>
      <w:r w:rsidRPr="00935614">
        <w:rPr>
          <w:rFonts w:ascii="Calibri" w:eastAsia="Calibri" w:hAnsi="Calibri" w:cs="Calibri"/>
          <w:b/>
          <w:bCs/>
          <w:sz w:val="26"/>
          <w:lang w:eastAsia="en-US"/>
        </w:rPr>
        <w:t>Risen 17</w:t>
      </w:r>
    </w:p>
    <w:p w14:paraId="044B64AE" w14:textId="77777777" w:rsidR="00935614" w:rsidRPr="00935614" w:rsidRDefault="00935614" w:rsidP="00935614">
      <w:pPr>
        <w:rPr>
          <w:rFonts w:ascii="Calibri" w:eastAsia="Calibri" w:hAnsi="Calibri" w:cs="Calibri"/>
          <w:sz w:val="16"/>
          <w:lang w:eastAsia="en-US"/>
        </w:rPr>
      </w:pPr>
      <w:r w:rsidRPr="00935614">
        <w:rPr>
          <w:rFonts w:ascii="Calibri" w:eastAsia="Calibri" w:hAnsi="Calibri" w:cs="Calibri"/>
          <w:sz w:val="16"/>
          <w:lang w:eastAsia="en-US"/>
        </w:rPr>
        <w:t xml:space="preserve">(Tom covers breaking news and writes features. He has reported for U.S. News &amp; World Report, Slate and Atlantic Media. </w:t>
      </w:r>
      <w:hyperlink r:id="rId6" w:history="1">
        <w:r w:rsidRPr="00935614">
          <w:rPr>
            <w:rFonts w:ascii="Calibri" w:eastAsia="Calibri" w:hAnsi="Calibri" w:cs="Calibri"/>
            <w:sz w:val="16"/>
            <w:lang w:eastAsia="en-US"/>
          </w:rPr>
          <w:t>https://aerospaceamerica.aiaa.org/features/selling-mars-as-planet-b/</w:t>
        </w:r>
      </w:hyperlink>
      <w:r w:rsidRPr="00935614">
        <w:rPr>
          <w:rFonts w:ascii="Calibri" w:eastAsia="Calibri" w:hAnsi="Calibri" w:cs="Calibri"/>
          <w:sz w:val="16"/>
          <w:lang w:eastAsia="en-US"/>
        </w:rPr>
        <w:t xml:space="preserve">, June) </w:t>
      </w:r>
    </w:p>
    <w:p w14:paraId="5B6220D4" w14:textId="77777777" w:rsidR="00935614" w:rsidRPr="00935614" w:rsidRDefault="00935614" w:rsidP="00935614">
      <w:pPr>
        <w:rPr>
          <w:rFonts w:ascii="Calibri" w:eastAsia="Calibri" w:hAnsi="Calibri" w:cs="Calibri"/>
          <w:u w:val="single"/>
          <w:lang w:eastAsia="en-US"/>
        </w:rPr>
      </w:pPr>
      <w:r w:rsidRPr="00935614">
        <w:rPr>
          <w:rFonts w:ascii="Calibri" w:eastAsia="Calibri" w:hAnsi="Calibri" w:cs="Calibri"/>
          <w:highlight w:val="green"/>
          <w:u w:val="single"/>
          <w:lang w:eastAsia="en-US"/>
        </w:rPr>
        <w:t xml:space="preserve">Musk </w:t>
      </w:r>
      <w:r w:rsidRPr="00935614">
        <w:rPr>
          <w:rFonts w:ascii="Calibri" w:eastAsia="Calibri" w:hAnsi="Calibri" w:cs="Calibri"/>
          <w:u w:val="single"/>
          <w:lang w:eastAsia="en-US"/>
        </w:rPr>
        <w:t xml:space="preserve">has long </w:t>
      </w:r>
      <w:r w:rsidRPr="00935614">
        <w:rPr>
          <w:rFonts w:ascii="Calibri" w:eastAsia="Calibri" w:hAnsi="Calibri" w:cs="Calibri"/>
          <w:highlight w:val="green"/>
          <w:u w:val="single"/>
          <w:lang w:eastAsia="en-US"/>
        </w:rPr>
        <w:t>favored Mars</w:t>
      </w:r>
      <w:r w:rsidRPr="00935614">
        <w:rPr>
          <w:rFonts w:ascii="Calibri" w:eastAsia="Calibri" w:hAnsi="Calibri" w:cs="Calibri"/>
          <w:sz w:val="16"/>
          <w:lang w:eastAsia="en-US"/>
        </w:rPr>
        <w:t xml:space="preserve"> colonization as a means </w:t>
      </w:r>
      <w:r w:rsidRPr="00935614">
        <w:rPr>
          <w:rFonts w:ascii="Calibri" w:eastAsia="Calibri" w:hAnsi="Calibri" w:cs="Calibri"/>
          <w:highlight w:val="green"/>
          <w:u w:val="single"/>
          <w:lang w:eastAsia="en-US"/>
        </w:rPr>
        <w:t>to survive</w:t>
      </w:r>
      <w:r w:rsidRPr="00935614">
        <w:rPr>
          <w:rFonts w:ascii="Calibri" w:eastAsia="Calibri" w:hAnsi="Calibri" w:cs="Calibri"/>
          <w:u w:val="single"/>
          <w:lang w:eastAsia="en-US"/>
        </w:rPr>
        <w:t xml:space="preserve"> </w:t>
      </w:r>
      <w:r w:rsidRPr="00935614">
        <w:rPr>
          <w:rFonts w:ascii="Calibri" w:eastAsia="Calibri" w:hAnsi="Calibri" w:cs="Calibri"/>
          <w:sz w:val="16"/>
          <w:lang w:eastAsia="en-US"/>
        </w:rPr>
        <w:t xml:space="preserve">what he calls </w:t>
      </w:r>
      <w:r w:rsidRPr="00935614">
        <w:rPr>
          <w:rFonts w:ascii="Calibri" w:eastAsia="Calibri" w:hAnsi="Calibri" w:cs="Calibri"/>
          <w:u w:val="single"/>
          <w:lang w:eastAsia="en-US"/>
        </w:rPr>
        <w:t>an “</w:t>
      </w:r>
      <w:r w:rsidRPr="00935614">
        <w:rPr>
          <w:rFonts w:ascii="Calibri" w:eastAsia="Calibri" w:hAnsi="Calibri" w:cs="Calibri"/>
          <w:highlight w:val="green"/>
          <w:u w:val="single"/>
          <w:lang w:eastAsia="en-US"/>
        </w:rPr>
        <w:t>inevitable” extinction event</w:t>
      </w:r>
      <w:r w:rsidRPr="00935614">
        <w:rPr>
          <w:rFonts w:ascii="Calibri" w:eastAsia="Calibri" w:hAnsi="Calibri" w:cs="Calibri"/>
          <w:sz w:val="16"/>
          <w:lang w:eastAsia="en-US"/>
        </w:rPr>
        <w:t xml:space="preserve"> on Earth. On its website, SpaceX says that the company was founded in 2002 “with the ultimate goal of enabling people to live on other planets.” The tech entrepreneur reiterated that survivalist message in September at the International Astronautical Congress in Mexico, saying humans have to become “a multiplanetary species” and build complete cities on Mars with all the amenities, including “iron foundries, pizza joints, you name it.” Voices in popular culture and social media have echoed this argument for why NASA and its presumed international partners should spend years of work and billions of dollars sending humans to Mars. </w:t>
      </w:r>
      <w:r w:rsidRPr="00935614">
        <w:rPr>
          <w:rFonts w:ascii="Calibri" w:eastAsia="Calibri" w:hAnsi="Calibri" w:cs="Calibri"/>
          <w:u w:val="single"/>
          <w:lang w:eastAsia="en-US"/>
        </w:rPr>
        <w:t xml:space="preserve">Interviews with a broad range of </w:t>
      </w:r>
      <w:r w:rsidRPr="00935614">
        <w:rPr>
          <w:rFonts w:ascii="Calibri" w:eastAsia="Calibri" w:hAnsi="Calibri" w:cs="Calibri"/>
          <w:highlight w:val="green"/>
          <w:u w:val="single"/>
          <w:lang w:eastAsia="en-US"/>
        </w:rPr>
        <w:t>scientists</w:t>
      </w:r>
      <w:r w:rsidRPr="00935614">
        <w:rPr>
          <w:rFonts w:ascii="Calibri" w:eastAsia="Calibri" w:hAnsi="Calibri" w:cs="Calibri"/>
          <w:sz w:val="16"/>
          <w:lang w:eastAsia="en-US"/>
        </w:rPr>
        <w:t xml:space="preserve"> and futurists, however, </w:t>
      </w:r>
      <w:r w:rsidRPr="00935614">
        <w:rPr>
          <w:rFonts w:ascii="Calibri" w:eastAsia="Calibri" w:hAnsi="Calibri" w:cs="Calibri"/>
          <w:b/>
          <w:iCs/>
          <w:u w:val="single"/>
          <w:lang w:eastAsia="en-US"/>
        </w:rPr>
        <w:t xml:space="preserve">reveal </w:t>
      </w:r>
      <w:r w:rsidRPr="00935614">
        <w:rPr>
          <w:rFonts w:ascii="Calibri" w:eastAsia="Calibri" w:hAnsi="Calibri" w:cs="Calibri"/>
          <w:b/>
          <w:iCs/>
          <w:highlight w:val="green"/>
          <w:u w:val="single"/>
          <w:lang w:eastAsia="en-US"/>
        </w:rPr>
        <w:t>skeptic</w:t>
      </w:r>
      <w:r w:rsidRPr="00935614">
        <w:rPr>
          <w:rFonts w:ascii="Calibri" w:eastAsia="Calibri" w:hAnsi="Calibri" w:cs="Calibri"/>
          <w:b/>
          <w:iCs/>
          <w:u w:val="single"/>
          <w:lang w:eastAsia="en-US"/>
        </w:rPr>
        <w:t xml:space="preserve">ism </w:t>
      </w:r>
      <w:r w:rsidRPr="00935614">
        <w:rPr>
          <w:rFonts w:ascii="Calibri" w:eastAsia="Calibri" w:hAnsi="Calibri" w:cs="Calibri"/>
          <w:b/>
          <w:iCs/>
          <w:highlight w:val="green"/>
          <w:u w:val="single"/>
          <w:lang w:eastAsia="en-US"/>
        </w:rPr>
        <w:t xml:space="preserve">about </w:t>
      </w:r>
      <w:r w:rsidRPr="00935614">
        <w:rPr>
          <w:rFonts w:ascii="Calibri" w:eastAsia="Calibri" w:hAnsi="Calibri" w:cs="Calibri"/>
          <w:b/>
          <w:iCs/>
          <w:u w:val="single"/>
          <w:lang w:eastAsia="en-US"/>
        </w:rPr>
        <w:t xml:space="preserve">the wisdom and feasibility of selling </w:t>
      </w:r>
      <w:r w:rsidRPr="00935614">
        <w:rPr>
          <w:rFonts w:ascii="Calibri" w:eastAsia="Calibri" w:hAnsi="Calibri" w:cs="Calibri"/>
          <w:b/>
          <w:iCs/>
          <w:highlight w:val="green"/>
          <w:u w:val="single"/>
          <w:lang w:eastAsia="en-US"/>
        </w:rPr>
        <w:t>Mars as “Planet B.”</w:t>
      </w:r>
      <w:r w:rsidRPr="00935614">
        <w:rPr>
          <w:rFonts w:ascii="Calibri" w:eastAsia="Calibri" w:hAnsi="Calibri" w:cs="Calibri"/>
          <w:b/>
          <w:iCs/>
          <w:u w:val="single"/>
          <w:lang w:eastAsia="en-US"/>
        </w:rPr>
        <w:t xml:space="preserve"> </w:t>
      </w:r>
      <w:r w:rsidRPr="00935614">
        <w:rPr>
          <w:rFonts w:ascii="Calibri" w:eastAsia="Calibri" w:hAnsi="Calibri" w:cs="Calibri"/>
          <w:u w:val="single"/>
          <w:lang w:eastAsia="en-US"/>
        </w:rPr>
        <w:t xml:space="preserve">The implication that Mars colonization should be </w:t>
      </w:r>
      <w:r w:rsidRPr="00935614">
        <w:rPr>
          <w:rFonts w:ascii="Calibri" w:eastAsia="Calibri" w:hAnsi="Calibri" w:cs="Calibri"/>
          <w:b/>
          <w:iCs/>
          <w:u w:val="single"/>
          <w:lang w:eastAsia="en-US"/>
        </w:rPr>
        <w:t>prioritized over fixing Earth’s problems</w:t>
      </w:r>
      <w:r w:rsidRPr="00935614">
        <w:rPr>
          <w:rFonts w:ascii="Calibri" w:eastAsia="Calibri" w:hAnsi="Calibri" w:cs="Calibri"/>
          <w:sz w:val="16"/>
          <w:lang w:eastAsia="en-US"/>
        </w:rPr>
        <w:t xml:space="preserve">, </w:t>
      </w:r>
      <w:r w:rsidRPr="00935614">
        <w:rPr>
          <w:rFonts w:ascii="Calibri" w:eastAsia="Calibri" w:hAnsi="Calibri" w:cs="Calibri"/>
          <w:b/>
          <w:iCs/>
          <w:u w:val="single"/>
          <w:lang w:eastAsia="en-US"/>
        </w:rPr>
        <w:t>such as climate change</w:t>
      </w:r>
      <w:r w:rsidRPr="00935614">
        <w:rPr>
          <w:rFonts w:ascii="Calibri" w:eastAsia="Calibri" w:hAnsi="Calibri" w:cs="Calibri"/>
          <w:sz w:val="16"/>
          <w:lang w:eastAsia="en-US"/>
        </w:rPr>
        <w:t xml:space="preserve">, </w:t>
      </w:r>
      <w:r w:rsidRPr="00935614">
        <w:rPr>
          <w:rFonts w:ascii="Calibri" w:eastAsia="Calibri" w:hAnsi="Calibri" w:cs="Calibri"/>
          <w:u w:val="single"/>
          <w:lang w:eastAsia="en-US"/>
        </w:rPr>
        <w:t>unsettles</w:t>
      </w:r>
      <w:r w:rsidRPr="00935614">
        <w:rPr>
          <w:rFonts w:ascii="Calibri" w:eastAsia="Calibri" w:hAnsi="Calibri" w:cs="Calibri"/>
          <w:sz w:val="16"/>
          <w:lang w:eastAsia="en-US"/>
        </w:rPr>
        <w:t xml:space="preserve"> Katharine </w:t>
      </w:r>
      <w:r w:rsidRPr="00935614">
        <w:rPr>
          <w:rFonts w:ascii="Calibri" w:eastAsia="Calibri" w:hAnsi="Calibri" w:cs="Calibri"/>
          <w:u w:val="single"/>
          <w:lang w:eastAsia="en-US"/>
        </w:rPr>
        <w:t xml:space="preserve">Hayhoe, director of the Climate Science Center at Texas Tech University. </w:t>
      </w:r>
      <w:r w:rsidRPr="00935614">
        <w:rPr>
          <w:rFonts w:ascii="Calibri" w:eastAsia="Calibri" w:hAnsi="Calibri" w:cs="Calibri"/>
          <w:sz w:val="16"/>
          <w:lang w:eastAsia="en-US"/>
        </w:rPr>
        <w:t>“</w:t>
      </w:r>
      <w:r w:rsidRPr="00935614">
        <w:rPr>
          <w:rFonts w:ascii="Calibri" w:eastAsia="Calibri" w:hAnsi="Calibri" w:cs="Calibri"/>
          <w:highlight w:val="green"/>
          <w:u w:val="single"/>
          <w:lang w:eastAsia="en-US"/>
        </w:rPr>
        <w:t xml:space="preserve">Mars is </w:t>
      </w:r>
      <w:r w:rsidRPr="00935614">
        <w:rPr>
          <w:rFonts w:ascii="Calibri" w:eastAsia="Calibri" w:hAnsi="Calibri" w:cs="Calibri"/>
          <w:b/>
          <w:iCs/>
          <w:highlight w:val="green"/>
          <w:u w:val="single"/>
          <w:lang w:eastAsia="en-US"/>
        </w:rPr>
        <w:t>not an escape hatch</w:t>
      </w:r>
      <w:r w:rsidRPr="00935614">
        <w:rPr>
          <w:rFonts w:ascii="Calibri" w:eastAsia="Calibri" w:hAnsi="Calibri" w:cs="Calibri"/>
          <w:u w:val="single"/>
          <w:lang w:eastAsia="en-US"/>
        </w:rPr>
        <w:t xml:space="preserve"> for planet Earth</w:t>
      </w:r>
      <w:r w:rsidRPr="00935614">
        <w:rPr>
          <w:rFonts w:ascii="Calibri" w:eastAsia="Calibri" w:hAnsi="Calibri" w:cs="Calibri"/>
          <w:sz w:val="16"/>
          <w:lang w:eastAsia="en-US"/>
        </w:rPr>
        <w:t xml:space="preserve">,” Hayhoe says. “If we do not take action to reduce and eventually eliminate our </w:t>
      </w:r>
      <w:r w:rsidRPr="00935614">
        <w:rPr>
          <w:rFonts w:ascii="Calibri" w:eastAsia="Calibri" w:hAnsi="Calibri" w:cs="Calibri"/>
          <w:highlight w:val="green"/>
          <w:u w:val="single"/>
          <w:lang w:eastAsia="en-US"/>
        </w:rPr>
        <w:t>carbon emissions</w:t>
      </w:r>
      <w:r w:rsidRPr="00935614">
        <w:rPr>
          <w:rFonts w:ascii="Calibri" w:eastAsia="Calibri" w:hAnsi="Calibri" w:cs="Calibri"/>
          <w:sz w:val="16"/>
          <w:lang w:eastAsia="en-US"/>
        </w:rPr>
        <w:t xml:space="preserve">, they </w:t>
      </w:r>
      <w:r w:rsidRPr="00935614">
        <w:rPr>
          <w:rFonts w:ascii="Calibri" w:eastAsia="Calibri" w:hAnsi="Calibri" w:cs="Calibri"/>
          <w:highlight w:val="green"/>
          <w:u w:val="single"/>
          <w:lang w:eastAsia="en-US"/>
        </w:rPr>
        <w:t>will overwhelm</w:t>
      </w:r>
      <w:r w:rsidRPr="00935614">
        <w:rPr>
          <w:rFonts w:ascii="Calibri" w:eastAsia="Calibri" w:hAnsi="Calibri" w:cs="Calibri"/>
          <w:u w:val="single"/>
          <w:lang w:eastAsia="en-US"/>
        </w:rPr>
        <w:t xml:space="preserve"> human civilization as we know it</w:t>
      </w:r>
      <w:r w:rsidRPr="00935614">
        <w:rPr>
          <w:rFonts w:ascii="Calibri" w:eastAsia="Calibri" w:hAnsi="Calibri" w:cs="Calibri"/>
          <w:b/>
          <w:iCs/>
          <w:u w:val="single"/>
          <w:lang w:eastAsia="en-US"/>
        </w:rPr>
        <w:t xml:space="preserve">, </w:t>
      </w:r>
      <w:r w:rsidRPr="00935614">
        <w:rPr>
          <w:rFonts w:ascii="Calibri" w:eastAsia="Calibri" w:hAnsi="Calibri" w:cs="Calibri"/>
          <w:b/>
          <w:iCs/>
          <w:highlight w:val="green"/>
          <w:u w:val="single"/>
          <w:lang w:eastAsia="en-US"/>
        </w:rPr>
        <w:t>long before Mars is ready</w:t>
      </w:r>
      <w:r w:rsidRPr="00935614">
        <w:rPr>
          <w:rFonts w:ascii="Calibri" w:eastAsia="Calibri" w:hAnsi="Calibri" w:cs="Calibri"/>
          <w:b/>
          <w:iCs/>
          <w:u w:val="single"/>
          <w:lang w:eastAsia="en-US"/>
        </w:rPr>
        <w:t xml:space="preserve"> to be colonized</w:t>
      </w:r>
      <w:r w:rsidRPr="00935614">
        <w:rPr>
          <w:rFonts w:ascii="Calibri" w:eastAsia="Calibri" w:hAnsi="Calibri" w:cs="Calibri"/>
          <w:u w:val="single"/>
          <w:lang w:eastAsia="en-US"/>
        </w:rPr>
        <w:t xml:space="preserve"> by large numbers of people.” A Mars </w:t>
      </w:r>
      <w:r w:rsidRPr="00935614">
        <w:rPr>
          <w:rFonts w:ascii="Calibri" w:eastAsia="Calibri" w:hAnsi="Calibri" w:cs="Calibri"/>
          <w:highlight w:val="green"/>
          <w:u w:val="single"/>
          <w:lang w:eastAsia="en-US"/>
        </w:rPr>
        <w:t>colony would need</w:t>
      </w:r>
      <w:r w:rsidRPr="00935614">
        <w:rPr>
          <w:rFonts w:ascii="Calibri" w:eastAsia="Calibri" w:hAnsi="Calibri" w:cs="Calibri"/>
          <w:u w:val="single"/>
          <w:lang w:eastAsia="en-US"/>
        </w:rPr>
        <w:t xml:space="preserve"> a </w:t>
      </w:r>
      <w:r w:rsidRPr="00935614">
        <w:rPr>
          <w:rFonts w:ascii="Calibri" w:eastAsia="Calibri" w:hAnsi="Calibri" w:cs="Calibri"/>
          <w:highlight w:val="green"/>
          <w:u w:val="single"/>
          <w:lang w:eastAsia="en-US"/>
        </w:rPr>
        <w:t>huge investment</w:t>
      </w:r>
      <w:r w:rsidRPr="00935614">
        <w:rPr>
          <w:rFonts w:ascii="Calibri" w:eastAsia="Calibri" w:hAnsi="Calibri" w:cs="Calibri"/>
          <w:u w:val="single"/>
          <w:lang w:eastAsia="en-US"/>
        </w:rPr>
        <w:t xml:space="preserve"> of supply ships </w:t>
      </w:r>
      <w:r w:rsidRPr="00935614">
        <w:rPr>
          <w:rFonts w:ascii="Calibri" w:eastAsia="Calibri" w:hAnsi="Calibri" w:cs="Calibri"/>
          <w:sz w:val="16"/>
          <w:lang w:eastAsia="en-US"/>
        </w:rPr>
        <w:t xml:space="preserve">to keep settlers alive in the toxic, freezing Martian environment, but the </w:t>
      </w:r>
      <w:r w:rsidRPr="00935614">
        <w:rPr>
          <w:rFonts w:ascii="Calibri" w:eastAsia="Calibri" w:hAnsi="Calibri" w:cs="Calibri"/>
          <w:u w:val="single"/>
          <w:lang w:eastAsia="en-US"/>
        </w:rPr>
        <w:t xml:space="preserve">numerous </w:t>
      </w:r>
      <w:r w:rsidRPr="00935614">
        <w:rPr>
          <w:rFonts w:ascii="Calibri" w:eastAsia="Calibri" w:hAnsi="Calibri" w:cs="Calibri"/>
          <w:highlight w:val="green"/>
          <w:u w:val="single"/>
          <w:lang w:eastAsia="en-US"/>
        </w:rPr>
        <w:t>abandoned bases in Antarctica show</w:t>
      </w:r>
      <w:r w:rsidRPr="00935614">
        <w:rPr>
          <w:rFonts w:ascii="Calibri" w:eastAsia="Calibri" w:hAnsi="Calibri" w:cs="Calibri"/>
          <w:u w:val="single"/>
          <w:lang w:eastAsia="en-US"/>
        </w:rPr>
        <w:t xml:space="preserve"> that </w:t>
      </w:r>
      <w:r w:rsidRPr="00935614">
        <w:rPr>
          <w:rFonts w:ascii="Calibri" w:eastAsia="Calibri" w:hAnsi="Calibri" w:cs="Calibri"/>
          <w:highlight w:val="green"/>
          <w:u w:val="single"/>
          <w:lang w:eastAsia="en-US"/>
        </w:rPr>
        <w:t>building cities</w:t>
      </w:r>
      <w:r w:rsidRPr="00935614">
        <w:rPr>
          <w:rFonts w:ascii="Calibri" w:eastAsia="Calibri" w:hAnsi="Calibri" w:cs="Calibri"/>
          <w:u w:val="single"/>
          <w:lang w:eastAsia="en-US"/>
        </w:rPr>
        <w:t xml:space="preserve"> in less hazardous places </w:t>
      </w:r>
      <w:r w:rsidRPr="00935614">
        <w:rPr>
          <w:rFonts w:ascii="Calibri" w:eastAsia="Calibri" w:hAnsi="Calibri" w:cs="Calibri"/>
          <w:highlight w:val="green"/>
          <w:u w:val="single"/>
          <w:lang w:eastAsia="en-US"/>
        </w:rPr>
        <w:t>on Earth is difficult enough. Advocates</w:t>
      </w:r>
      <w:r w:rsidRPr="00935614">
        <w:rPr>
          <w:rFonts w:ascii="Calibri" w:eastAsia="Calibri" w:hAnsi="Calibri" w:cs="Calibri"/>
          <w:sz w:val="16"/>
          <w:lang w:eastAsia="en-US"/>
        </w:rPr>
        <w:t xml:space="preserve"> of a colony </w:t>
      </w:r>
      <w:r w:rsidRPr="00935614">
        <w:rPr>
          <w:rFonts w:ascii="Calibri" w:eastAsia="Calibri" w:hAnsi="Calibri" w:cs="Calibri"/>
          <w:highlight w:val="green"/>
          <w:u w:val="single"/>
          <w:lang w:eastAsia="en-US"/>
        </w:rPr>
        <w:t>tout</w:t>
      </w:r>
      <w:r w:rsidRPr="00935614">
        <w:rPr>
          <w:rFonts w:ascii="Calibri" w:eastAsia="Calibri" w:hAnsi="Calibri" w:cs="Calibri"/>
          <w:u w:val="single"/>
          <w:lang w:eastAsia="en-US"/>
        </w:rPr>
        <w:t xml:space="preserve"> the </w:t>
      </w:r>
      <w:r w:rsidRPr="00935614">
        <w:rPr>
          <w:rFonts w:ascii="Calibri" w:eastAsia="Calibri" w:hAnsi="Calibri" w:cs="Calibri"/>
          <w:highlight w:val="green"/>
          <w:u w:val="single"/>
          <w:lang w:eastAsia="en-US"/>
        </w:rPr>
        <w:t xml:space="preserve">potential to mine water and </w:t>
      </w:r>
      <w:r w:rsidRPr="00935614">
        <w:rPr>
          <w:rFonts w:ascii="Calibri" w:eastAsia="Calibri" w:hAnsi="Calibri" w:cs="Calibri"/>
          <w:u w:val="single"/>
          <w:lang w:eastAsia="en-US"/>
        </w:rPr>
        <w:t xml:space="preserve">rare </w:t>
      </w:r>
      <w:r w:rsidRPr="00935614">
        <w:rPr>
          <w:rFonts w:ascii="Calibri" w:eastAsia="Calibri" w:hAnsi="Calibri" w:cs="Calibri"/>
          <w:highlight w:val="green"/>
          <w:u w:val="single"/>
          <w:lang w:eastAsia="en-US"/>
        </w:rPr>
        <w:t>minerals</w:t>
      </w:r>
      <w:r w:rsidRPr="00935614">
        <w:rPr>
          <w:rFonts w:ascii="Calibri" w:eastAsia="Calibri" w:hAnsi="Calibri" w:cs="Calibri"/>
          <w:u w:val="single"/>
          <w:lang w:eastAsia="en-US"/>
        </w:rPr>
        <w:t xml:space="preserve"> on the red planet, </w:t>
      </w:r>
      <w:r w:rsidRPr="00935614">
        <w:rPr>
          <w:rFonts w:ascii="Calibri" w:eastAsia="Calibri" w:hAnsi="Calibri" w:cs="Calibri"/>
          <w:highlight w:val="green"/>
          <w:u w:val="single"/>
          <w:lang w:eastAsia="en-US"/>
        </w:rPr>
        <w:t>but searching for resources or avoiding</w:t>
      </w:r>
      <w:r w:rsidRPr="00935614">
        <w:rPr>
          <w:rFonts w:ascii="Calibri" w:eastAsia="Calibri" w:hAnsi="Calibri" w:cs="Calibri"/>
          <w:u w:val="single"/>
          <w:lang w:eastAsia="en-US"/>
        </w:rPr>
        <w:t xml:space="preserve"> a potential </w:t>
      </w:r>
      <w:r w:rsidRPr="00935614">
        <w:rPr>
          <w:rFonts w:ascii="Calibri" w:eastAsia="Calibri" w:hAnsi="Calibri" w:cs="Calibri"/>
          <w:highlight w:val="green"/>
          <w:u w:val="single"/>
          <w:lang w:eastAsia="en-US"/>
        </w:rPr>
        <w:t>asteroid strike</w:t>
      </w:r>
      <w:r w:rsidRPr="00935614">
        <w:rPr>
          <w:rFonts w:ascii="Calibri" w:eastAsia="Calibri" w:hAnsi="Calibri" w:cs="Calibri"/>
          <w:u w:val="single"/>
          <w:lang w:eastAsia="en-US"/>
        </w:rPr>
        <w:t xml:space="preserve"> on Earth </w:t>
      </w:r>
      <w:r w:rsidRPr="00935614">
        <w:rPr>
          <w:rFonts w:ascii="Calibri" w:eastAsia="Calibri" w:hAnsi="Calibri" w:cs="Calibri"/>
          <w:highlight w:val="green"/>
          <w:u w:val="single"/>
          <w:lang w:eastAsia="en-US"/>
        </w:rPr>
        <w:t>are not immediate enough motivations</w:t>
      </w:r>
      <w:r w:rsidRPr="00935614">
        <w:rPr>
          <w:rFonts w:ascii="Calibri" w:eastAsia="Calibri" w:hAnsi="Calibri" w:cs="Calibri"/>
          <w:u w:val="single"/>
          <w:lang w:eastAsia="en-US"/>
        </w:rPr>
        <w:t xml:space="preserve"> to inspire a Mars settlement, says</w:t>
      </w:r>
      <w:r w:rsidRPr="00935614">
        <w:rPr>
          <w:rFonts w:ascii="Calibri" w:eastAsia="Calibri" w:hAnsi="Calibri" w:cs="Calibri"/>
          <w:sz w:val="16"/>
          <w:lang w:eastAsia="en-US"/>
        </w:rPr>
        <w:t xml:space="preserve"> Andy </w:t>
      </w:r>
      <w:r w:rsidRPr="00935614">
        <w:rPr>
          <w:rFonts w:ascii="Calibri" w:eastAsia="Calibri" w:hAnsi="Calibri" w:cs="Calibri"/>
          <w:u w:val="single"/>
          <w:lang w:eastAsia="en-US"/>
        </w:rPr>
        <w:t>Weir,</w:t>
      </w:r>
      <w:r w:rsidRPr="00935614">
        <w:rPr>
          <w:rFonts w:ascii="Calibri" w:eastAsia="Calibri" w:hAnsi="Calibri" w:cs="Calibri"/>
          <w:sz w:val="16"/>
          <w:lang w:eastAsia="en-US"/>
        </w:rPr>
        <w:t xml:space="preserve"> author of “The Martian,” which depicts an astronaut stranded on Mars. “I don’t believe there will ever be a permanent settlement on Mars or the moon or anywhere else off Earth until there’s an economic reason for it,” Weir says. “</w:t>
      </w:r>
      <w:r w:rsidRPr="00935614">
        <w:rPr>
          <w:rFonts w:ascii="Calibri" w:eastAsia="Calibri" w:hAnsi="Calibri" w:cs="Calibri"/>
          <w:b/>
          <w:iCs/>
          <w:u w:val="single"/>
          <w:lang w:eastAsia="en-US"/>
        </w:rPr>
        <w:t xml:space="preserve">Whatever Earth’s problems are, </w:t>
      </w:r>
      <w:r w:rsidRPr="00935614">
        <w:rPr>
          <w:rFonts w:ascii="Calibri" w:eastAsia="Calibri" w:hAnsi="Calibri" w:cs="Calibri"/>
          <w:b/>
          <w:iCs/>
          <w:highlight w:val="green"/>
          <w:u w:val="single"/>
          <w:lang w:eastAsia="en-US"/>
        </w:rPr>
        <w:t>it’s</w:t>
      </w:r>
      <w:r w:rsidRPr="00935614">
        <w:rPr>
          <w:rFonts w:ascii="Calibri" w:eastAsia="Calibri" w:hAnsi="Calibri" w:cs="Calibri"/>
          <w:b/>
          <w:iCs/>
          <w:u w:val="single"/>
          <w:lang w:eastAsia="en-US"/>
        </w:rPr>
        <w:t xml:space="preserve"> considerably </w:t>
      </w:r>
      <w:r w:rsidRPr="00935614">
        <w:rPr>
          <w:rFonts w:ascii="Calibri" w:eastAsia="Calibri" w:hAnsi="Calibri" w:cs="Calibri"/>
          <w:b/>
          <w:iCs/>
          <w:highlight w:val="green"/>
          <w:u w:val="single"/>
          <w:lang w:eastAsia="en-US"/>
        </w:rPr>
        <w:t>easier to fix Earth</w:t>
      </w:r>
      <w:r w:rsidRPr="00935614">
        <w:rPr>
          <w:rFonts w:ascii="Calibri" w:eastAsia="Calibri" w:hAnsi="Calibri" w:cs="Calibri"/>
          <w:b/>
          <w:iCs/>
          <w:u w:val="single"/>
          <w:lang w:eastAsia="en-US"/>
        </w:rPr>
        <w:t xml:space="preserve"> than it is to colonize Mars.” </w:t>
      </w:r>
      <w:r w:rsidRPr="00935614">
        <w:rPr>
          <w:rFonts w:ascii="Calibri" w:eastAsia="Calibri" w:hAnsi="Calibri" w:cs="Calibri"/>
          <w:u w:val="single"/>
          <w:lang w:eastAsia="en-US"/>
        </w:rPr>
        <w:t xml:space="preserve">Weir and others consider Mars an inhospitable place where </w:t>
      </w:r>
      <w:r w:rsidRPr="00935614">
        <w:rPr>
          <w:rFonts w:ascii="Calibri" w:eastAsia="Calibri" w:hAnsi="Calibri" w:cs="Calibri"/>
          <w:highlight w:val="green"/>
          <w:u w:val="single"/>
          <w:lang w:eastAsia="en-US"/>
        </w:rPr>
        <w:t xml:space="preserve">the first goal should be </w:t>
      </w:r>
      <w:r w:rsidRPr="00935614">
        <w:rPr>
          <w:rFonts w:ascii="Calibri" w:eastAsia="Calibri" w:hAnsi="Calibri" w:cs="Calibri"/>
          <w:b/>
          <w:iCs/>
          <w:highlight w:val="green"/>
          <w:u w:val="single"/>
          <w:lang w:eastAsia="en-US"/>
        </w:rPr>
        <w:t>research rather than settlement</w:t>
      </w:r>
      <w:r w:rsidRPr="00935614">
        <w:rPr>
          <w:rFonts w:ascii="Calibri" w:eastAsia="Calibri" w:hAnsi="Calibri" w:cs="Calibri"/>
          <w:b/>
          <w:iCs/>
          <w:u w:val="single"/>
          <w:lang w:eastAsia="en-US"/>
        </w:rPr>
        <w:t>,</w:t>
      </w:r>
      <w:r w:rsidRPr="00935614">
        <w:rPr>
          <w:rFonts w:ascii="Calibri" w:eastAsia="Calibri" w:hAnsi="Calibri" w:cs="Calibri"/>
          <w:sz w:val="16"/>
          <w:lang w:eastAsia="en-US"/>
        </w:rPr>
        <w:t xml:space="preserve"> at least for the near future. Pascal Lee, a planetary scientist at NASA’s Ames Research Center in California, points to exploration of Antarctica as a realistic model for how Mars might be studied. International research stations on Antarctica host rotating scientific teams, and this strategy has kept a sustained but limited human presence there. “</w:t>
      </w:r>
      <w:r w:rsidRPr="00935614">
        <w:rPr>
          <w:rFonts w:ascii="Calibri" w:eastAsia="Calibri" w:hAnsi="Calibri" w:cs="Calibri"/>
          <w:u w:val="single"/>
          <w:lang w:eastAsia="en-US"/>
        </w:rPr>
        <w:t xml:space="preserve">There is an </w:t>
      </w:r>
      <w:r w:rsidRPr="00935614">
        <w:rPr>
          <w:rFonts w:ascii="Calibri" w:eastAsia="Calibri" w:hAnsi="Calibri" w:cs="Calibri"/>
          <w:b/>
          <w:iCs/>
          <w:u w:val="single"/>
          <w:lang w:eastAsia="en-US"/>
        </w:rPr>
        <w:t>escapism</w:t>
      </w:r>
      <w:r w:rsidRPr="00935614">
        <w:rPr>
          <w:rFonts w:ascii="Calibri" w:eastAsia="Calibri" w:hAnsi="Calibri" w:cs="Calibri"/>
          <w:u w:val="single"/>
          <w:lang w:eastAsia="en-US"/>
        </w:rPr>
        <w:t xml:space="preserve"> to wanting to go to Mars and start anew</w:t>
      </w:r>
      <w:r w:rsidRPr="00935614">
        <w:rPr>
          <w:rFonts w:ascii="Calibri" w:eastAsia="Calibri" w:hAnsi="Calibri" w:cs="Calibri"/>
          <w:sz w:val="16"/>
          <w:lang w:eastAsia="en-US"/>
        </w:rPr>
        <w:t>,” Lee says of the appeal of colonization. “</w:t>
      </w:r>
      <w:r w:rsidRPr="00935614">
        <w:rPr>
          <w:rFonts w:ascii="Calibri" w:eastAsia="Calibri" w:hAnsi="Calibri" w:cs="Calibri"/>
          <w:u w:val="single"/>
          <w:lang w:eastAsia="en-US"/>
        </w:rPr>
        <w:t xml:space="preserve">The issue with that particular enticing concept is — ‘to go to what?’ You would </w:t>
      </w:r>
      <w:r w:rsidRPr="00935614">
        <w:rPr>
          <w:rFonts w:ascii="Calibri" w:eastAsia="Calibri" w:hAnsi="Calibri" w:cs="Calibri"/>
          <w:highlight w:val="green"/>
          <w:u w:val="single"/>
          <w:lang w:eastAsia="en-US"/>
        </w:rPr>
        <w:t>need an entire infrastructure</w:t>
      </w:r>
      <w:r w:rsidRPr="00935614">
        <w:rPr>
          <w:rFonts w:ascii="Calibri" w:eastAsia="Calibri" w:hAnsi="Calibri" w:cs="Calibri"/>
          <w:u w:val="single"/>
          <w:lang w:eastAsia="en-US"/>
        </w:rPr>
        <w:t xml:space="preserve"> set up </w:t>
      </w:r>
      <w:r w:rsidRPr="00935614">
        <w:rPr>
          <w:rFonts w:ascii="Calibri" w:eastAsia="Calibri" w:hAnsi="Calibri" w:cs="Calibri"/>
          <w:highlight w:val="green"/>
          <w:u w:val="single"/>
          <w:lang w:eastAsia="en-US"/>
        </w:rPr>
        <w:t>in advance</w:t>
      </w:r>
      <w:r w:rsidRPr="00935614">
        <w:rPr>
          <w:rFonts w:ascii="Calibri" w:eastAsia="Calibri" w:hAnsi="Calibri" w:cs="Calibri"/>
          <w:u w:val="single"/>
          <w:lang w:eastAsia="en-US"/>
        </w:rPr>
        <w:t xml:space="preserve"> </w:t>
      </w:r>
      <w:r w:rsidRPr="00935614">
        <w:rPr>
          <w:rFonts w:ascii="Calibri" w:eastAsia="Calibri" w:hAnsi="Calibri" w:cs="Calibri"/>
          <w:highlight w:val="green"/>
          <w:u w:val="single"/>
          <w:lang w:eastAsia="en-US"/>
        </w:rPr>
        <w:t>to support people</w:t>
      </w:r>
      <w:r w:rsidRPr="00935614">
        <w:rPr>
          <w:rFonts w:ascii="Calibri" w:eastAsia="Calibri" w:hAnsi="Calibri" w:cs="Calibri"/>
          <w:u w:val="single"/>
          <w:lang w:eastAsia="en-US"/>
        </w:rPr>
        <w:t xml:space="preserve"> there.” Missions to Mars don’t need to result in colonization to </w:t>
      </w:r>
      <w:r w:rsidRPr="00935614">
        <w:rPr>
          <w:rFonts w:ascii="Calibri" w:eastAsia="Calibri" w:hAnsi="Calibri" w:cs="Calibri"/>
          <w:b/>
          <w:iCs/>
          <w:u w:val="single"/>
          <w:lang w:eastAsia="en-US"/>
        </w:rPr>
        <w:t>improve humanity’s chances of survival</w:t>
      </w:r>
      <w:r w:rsidRPr="00935614">
        <w:rPr>
          <w:rFonts w:ascii="Calibri" w:eastAsia="Calibri" w:hAnsi="Calibri" w:cs="Calibri"/>
          <w:u w:val="single"/>
          <w:lang w:eastAsia="en-US"/>
        </w:rPr>
        <w:t>,</w:t>
      </w:r>
      <w:r w:rsidRPr="00935614">
        <w:rPr>
          <w:rFonts w:ascii="Calibri" w:eastAsia="Calibri" w:hAnsi="Calibri" w:cs="Calibri"/>
          <w:sz w:val="16"/>
          <w:lang w:eastAsia="en-US"/>
        </w:rPr>
        <w:t xml:space="preserve"> </w:t>
      </w:r>
      <w:r w:rsidRPr="00935614">
        <w:rPr>
          <w:rFonts w:ascii="Calibri" w:eastAsia="Calibri" w:hAnsi="Calibri" w:cs="Calibri"/>
          <w:u w:val="single"/>
          <w:lang w:eastAsia="en-US"/>
        </w:rPr>
        <w:t>says</w:t>
      </w:r>
      <w:r w:rsidRPr="00935614">
        <w:rPr>
          <w:rFonts w:ascii="Calibri" w:eastAsia="Calibri" w:hAnsi="Calibri" w:cs="Calibri"/>
          <w:sz w:val="16"/>
          <w:lang w:eastAsia="en-US"/>
        </w:rPr>
        <w:t xml:space="preserve"> Robert </w:t>
      </w:r>
      <w:r w:rsidRPr="00935614">
        <w:rPr>
          <w:rFonts w:ascii="Calibri" w:eastAsia="Calibri" w:hAnsi="Calibri" w:cs="Calibri"/>
          <w:u w:val="single"/>
          <w:lang w:eastAsia="en-US"/>
        </w:rPr>
        <w:t>Zubrin, president of the nonprofit Mars Society</w:t>
      </w:r>
      <w:r w:rsidRPr="00935614">
        <w:rPr>
          <w:rFonts w:ascii="Calibri" w:eastAsia="Calibri" w:hAnsi="Calibri" w:cs="Calibri"/>
          <w:sz w:val="16"/>
          <w:lang w:eastAsia="en-US"/>
        </w:rPr>
        <w:t xml:space="preserve">, which advocates for research to explore and study the red planet. The Mars Society is training people at research stations in the Canadian Arctic and the Utah desert to simulate life on Mars. “A culture which is going to Mars is going to be much more adept at furthering its prospects on Earth,” Zubrin says. </w:t>
      </w:r>
      <w:r w:rsidRPr="00935614">
        <w:rPr>
          <w:rFonts w:ascii="Calibri" w:eastAsia="Calibri" w:hAnsi="Calibri" w:cs="Calibri"/>
          <w:u w:val="single"/>
          <w:lang w:eastAsia="en-US"/>
        </w:rPr>
        <w:t>Zubrin is bullish on exploration, but says he “</w:t>
      </w:r>
      <w:r w:rsidRPr="00935614">
        <w:rPr>
          <w:rFonts w:ascii="Calibri" w:eastAsia="Calibri" w:hAnsi="Calibri" w:cs="Calibri"/>
          <w:b/>
          <w:iCs/>
          <w:u w:val="single"/>
          <w:lang w:eastAsia="en-US"/>
        </w:rPr>
        <w:t>doesn’t see merit” in the concept of colonizing</w:t>
      </w:r>
      <w:r w:rsidRPr="00935614">
        <w:rPr>
          <w:rFonts w:ascii="Calibri" w:eastAsia="Calibri" w:hAnsi="Calibri" w:cs="Calibri"/>
          <w:u w:val="single"/>
          <w:lang w:eastAsia="en-US"/>
        </w:rPr>
        <w:t xml:space="preserve"> Mars to ensure that at least some humans would live on after a catastrophe on Earth like a massive asteroid strike. </w:t>
      </w:r>
      <w:r w:rsidRPr="00935614">
        <w:rPr>
          <w:rFonts w:ascii="Calibri" w:eastAsia="Calibri" w:hAnsi="Calibri" w:cs="Calibri"/>
          <w:sz w:val="16"/>
          <w:lang w:eastAsia="en-US"/>
        </w:rPr>
        <w:t xml:space="preserve">That said, Zubrin expects “Mars will be a pressure cooker for innovation because you have to adapt.” By exploring Mars, scientists and engineers could uncover new technologies to deflect asteroids and also improve medicine or grow more productive crops on Earth. “By becoming a spacefaring species we will gain greater control over our environment, which is essential to our long-term survival,” he says. If colonization were to be attempted, how might that work? A future where millions of humans live on Mars is central to the story of “The Expanse,” a TV show on the Syfy Channel inspired by novels written by Daniel Abraham and Ty Franck. Abraham says logistics would be a challenge to making this fantasy a reality. “Moving large populations from one planet to another with present or foreseeable technology is like drinking a lake through a coffee straw,” he says. “The more likely scenario to me is that we make Mars, Venus, Europa or wherever we’re aiming for a habitable, sustainable environment and then build up the population in the traditional way.” Humanity’s need to explore and expand has not always been a positive instinct, Franck says. On the show, the vision of colonization is far from utopian, as an independent Mars government and a crowded Earth are on the brink of war. </w:t>
      </w:r>
      <w:r w:rsidRPr="00935614">
        <w:rPr>
          <w:rFonts w:ascii="Calibri" w:eastAsia="Calibri" w:hAnsi="Calibri" w:cs="Calibri"/>
          <w:u w:val="single"/>
          <w:lang w:eastAsia="en-US"/>
        </w:rPr>
        <w:t>He and Abraham caution against looking at Mars as an escape from the side of human nature that Hawking fears could threaten life on Earth. “Humanity isn’t likely to change much, whatever context you put us in,” Abraham says. “</w:t>
      </w:r>
      <w:r w:rsidRPr="00935614">
        <w:rPr>
          <w:rFonts w:ascii="Calibri" w:eastAsia="Calibri" w:hAnsi="Calibri" w:cs="Calibri"/>
          <w:highlight w:val="green"/>
          <w:u w:val="single"/>
          <w:lang w:eastAsia="en-US"/>
        </w:rPr>
        <w:t>If the barrier</w:t>
      </w:r>
      <w:r w:rsidRPr="00935614">
        <w:rPr>
          <w:rFonts w:ascii="Calibri" w:eastAsia="Calibri" w:hAnsi="Calibri" w:cs="Calibri"/>
          <w:u w:val="single"/>
          <w:lang w:eastAsia="en-US"/>
        </w:rPr>
        <w:t xml:space="preserve"> to space </w:t>
      </w:r>
      <w:r w:rsidRPr="00935614">
        <w:rPr>
          <w:rFonts w:ascii="Calibri" w:eastAsia="Calibri" w:hAnsi="Calibri" w:cs="Calibri"/>
          <w:highlight w:val="green"/>
          <w:u w:val="single"/>
          <w:lang w:eastAsia="en-US"/>
        </w:rPr>
        <w:t>exploration is that we have to change human nature</w:t>
      </w:r>
      <w:r w:rsidRPr="00935614">
        <w:rPr>
          <w:rFonts w:ascii="Calibri" w:eastAsia="Calibri" w:hAnsi="Calibri" w:cs="Calibri"/>
          <w:u w:val="single"/>
          <w:lang w:eastAsia="en-US"/>
        </w:rPr>
        <w:t xml:space="preserve"> first, </w:t>
      </w:r>
      <w:r w:rsidRPr="00935614">
        <w:rPr>
          <w:rFonts w:ascii="Calibri" w:eastAsia="Calibri" w:hAnsi="Calibri" w:cs="Calibri"/>
          <w:highlight w:val="green"/>
          <w:u w:val="single"/>
          <w:lang w:eastAsia="en-US"/>
        </w:rPr>
        <w:t>we’re</w:t>
      </w:r>
      <w:r w:rsidRPr="00935614">
        <w:rPr>
          <w:rFonts w:ascii="Calibri" w:eastAsia="Calibri" w:hAnsi="Calibri" w:cs="Calibri"/>
          <w:u w:val="single"/>
          <w:lang w:eastAsia="en-US"/>
        </w:rPr>
        <w:t xml:space="preserve"> kind of </w:t>
      </w:r>
      <w:r w:rsidRPr="00935614">
        <w:rPr>
          <w:rFonts w:ascii="Calibri" w:eastAsia="Calibri" w:hAnsi="Calibri" w:cs="Calibri"/>
          <w:highlight w:val="green"/>
          <w:u w:val="single"/>
          <w:lang w:eastAsia="en-US"/>
        </w:rPr>
        <w:t>sabotaging</w:t>
      </w:r>
      <w:r w:rsidRPr="00935614">
        <w:rPr>
          <w:rFonts w:ascii="Calibri" w:eastAsia="Calibri" w:hAnsi="Calibri" w:cs="Calibri"/>
          <w:u w:val="single"/>
          <w:lang w:eastAsia="en-US"/>
        </w:rPr>
        <w:t xml:space="preserve"> the project </w:t>
      </w:r>
      <w:r w:rsidRPr="00935614">
        <w:rPr>
          <w:rFonts w:ascii="Calibri" w:eastAsia="Calibri" w:hAnsi="Calibri" w:cs="Calibri"/>
          <w:highlight w:val="green"/>
          <w:u w:val="single"/>
          <w:lang w:eastAsia="en-US"/>
        </w:rPr>
        <w:t>at the start</w:t>
      </w:r>
      <w:r w:rsidRPr="00935614">
        <w:rPr>
          <w:rFonts w:ascii="Calibri" w:eastAsia="Calibri" w:hAnsi="Calibri" w:cs="Calibri"/>
          <w:u w:val="single"/>
          <w:lang w:eastAsia="en-US"/>
        </w:rPr>
        <w:t>, right?”</w:t>
      </w:r>
    </w:p>
    <w:p w14:paraId="5E925901" w14:textId="77777777" w:rsidR="00935614" w:rsidRPr="00935614" w:rsidRDefault="00935614" w:rsidP="00935614">
      <w:pPr>
        <w:rPr>
          <w:rFonts w:ascii="Calibri" w:eastAsia="Cambria" w:hAnsi="Calibri" w:cs="Calibri"/>
          <w:lang w:eastAsia="en-US"/>
        </w:rPr>
      </w:pPr>
    </w:p>
    <w:p w14:paraId="2F6D5C19"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Attempts waste billions in subsidies and private investment</w:t>
      </w:r>
    </w:p>
    <w:p w14:paraId="1172F1AB"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Pizzigati 18</w:t>
      </w:r>
    </w:p>
    <w:p w14:paraId="01ADE4A6"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Sam Pizzigati, (Veteran labor journalist and Institute for Policy Studies associate), 3-21-2018, "Billionaires won’t save the world – just look at Elon Musk," https://www.commondreams.org/views/2018/03/21/billionaires-wont-save-world-just-look-elon-musk, // HW AW</w:t>
      </w:r>
    </w:p>
    <w:p w14:paraId="07295846"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u w:val="single"/>
          <w:lang w:eastAsia="en-US"/>
        </w:rPr>
        <w:t>Will Mars save humanity</w:t>
      </w:r>
      <w:r w:rsidRPr="00935614">
        <w:rPr>
          <w:rFonts w:ascii="Calibri" w:eastAsia="Cambria" w:hAnsi="Calibri" w:cs="Calibri"/>
          <w:sz w:val="16"/>
          <w:lang w:eastAsia="en-US"/>
        </w:rPr>
        <w:t xml:space="preserve">? Or will our savior be billionaire Elon Musk? </w:t>
      </w:r>
      <w:r w:rsidRPr="00935614">
        <w:rPr>
          <w:rFonts w:ascii="Calibri" w:eastAsia="Cambria" w:hAnsi="Calibri" w:cs="Calibri"/>
          <w:highlight w:val="green"/>
          <w:u w:val="single"/>
          <w:lang w:eastAsia="en-US"/>
        </w:rPr>
        <w:t>Musk</w:t>
      </w:r>
      <w:r w:rsidRPr="00935614">
        <w:rPr>
          <w:rFonts w:ascii="Calibri" w:eastAsia="Cambria" w:hAnsi="Calibri" w:cs="Calibri"/>
          <w:sz w:val="16"/>
          <w:lang w:eastAsia="en-US"/>
        </w:rPr>
        <w:t xml:space="preserve">, the CEO of SpaceX and Tesla, humbly believes we don’t have to choose. </w:t>
      </w:r>
      <w:r w:rsidRPr="00935614">
        <w:rPr>
          <w:rFonts w:ascii="Calibri" w:eastAsia="Cambria" w:hAnsi="Calibri" w:cs="Calibri"/>
          <w:u w:val="single"/>
          <w:lang w:eastAsia="en-US"/>
        </w:rPr>
        <w:t xml:space="preserve">Mars will save us, he </w:t>
      </w:r>
      <w:r w:rsidRPr="00935614">
        <w:rPr>
          <w:rFonts w:ascii="Calibri" w:eastAsia="Cambria" w:hAnsi="Calibri" w:cs="Calibri"/>
          <w:highlight w:val="green"/>
          <w:u w:val="single"/>
          <w:lang w:eastAsia="en-US"/>
        </w:rPr>
        <w:t>promises</w:t>
      </w:r>
      <w:r w:rsidRPr="00935614">
        <w:rPr>
          <w:rFonts w:ascii="Calibri" w:eastAsia="Cambria" w:hAnsi="Calibri" w:cs="Calibri"/>
          <w:u w:val="single"/>
          <w:lang w:eastAsia="en-US"/>
        </w:rPr>
        <w:t xml:space="preserve">, and Musk himself will </w:t>
      </w:r>
      <w:r w:rsidRPr="00935614">
        <w:rPr>
          <w:rFonts w:ascii="Calibri" w:eastAsia="Cambria" w:hAnsi="Calibri" w:cs="Calibri"/>
          <w:highlight w:val="green"/>
          <w:u w:val="single"/>
          <w:lang w:eastAsia="en-US"/>
        </w:rPr>
        <w:t>engineer this Mars miracle</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In 2019, </w:t>
      </w:r>
      <w:r w:rsidRPr="00935614">
        <w:rPr>
          <w:rFonts w:ascii="Calibri" w:eastAsia="Cambria" w:hAnsi="Calibri" w:cs="Calibri"/>
          <w:u w:val="single"/>
          <w:lang w:eastAsia="en-US"/>
        </w:rPr>
        <w:t xml:space="preserve">Musk claims, SpaceX will </w:t>
      </w:r>
      <w:hyperlink r:id="rId7" w:history="1">
        <w:r w:rsidRPr="00935614">
          <w:rPr>
            <w:rFonts w:ascii="Calibri" w:eastAsia="Cambria" w:hAnsi="Calibri" w:cs="Calibri"/>
            <w:u w:val="single"/>
            <w:lang w:eastAsia="en-US"/>
          </w:rPr>
          <w:t>start making</w:t>
        </w:r>
      </w:hyperlink>
      <w:r w:rsidRPr="00935614">
        <w:rPr>
          <w:rFonts w:ascii="Calibri" w:eastAsia="Cambria" w:hAnsi="Calibri" w:cs="Calibri"/>
          <w:u w:val="single"/>
          <w:lang w:eastAsia="en-US"/>
        </w:rPr>
        <w:t xml:space="preserve"> short trips to Mars</w:t>
      </w:r>
      <w:r w:rsidRPr="00935614">
        <w:rPr>
          <w:rFonts w:ascii="Calibri" w:eastAsia="Cambria" w:hAnsi="Calibri" w:cs="Calibri"/>
          <w:sz w:val="16"/>
          <w:lang w:eastAsia="en-US"/>
        </w:rPr>
        <w:t xml:space="preserve">. By the early 2020s, his company will begin colonizing the Red Planet with a human population. </w:t>
      </w:r>
      <w:r w:rsidRPr="00935614">
        <w:rPr>
          <w:rFonts w:ascii="Calibri" w:eastAsia="Cambria" w:hAnsi="Calibri" w:cs="Calibri"/>
          <w:u w:val="single"/>
          <w:lang w:eastAsia="en-US"/>
        </w:rPr>
        <w:t xml:space="preserve">Why this feverish haste to set foot on interplanetary terra firma? Musk </w:t>
      </w:r>
      <w:hyperlink r:id="rId8" w:history="1">
        <w:r w:rsidRPr="00935614">
          <w:rPr>
            <w:rFonts w:ascii="Calibri" w:eastAsia="Cambria" w:hAnsi="Calibri" w:cs="Calibri"/>
            <w:u w:val="single"/>
            <w:lang w:eastAsia="en-US"/>
          </w:rPr>
          <w:t>sees</w:t>
        </w:r>
      </w:hyperlink>
      <w:r w:rsidRPr="00935614">
        <w:rPr>
          <w:rFonts w:ascii="Calibri" w:eastAsia="Cambria" w:hAnsi="Calibri" w:cs="Calibri"/>
          <w:u w:val="single"/>
          <w:lang w:eastAsia="en-US"/>
        </w:rPr>
        <w:t xml:space="preserve"> a new “dark age” descending on our precious Earth. </w:t>
      </w:r>
      <w:r w:rsidRPr="00935614">
        <w:rPr>
          <w:rFonts w:ascii="Calibri" w:eastAsia="Cambria" w:hAnsi="Calibri" w:cs="Calibri"/>
          <w:sz w:val="16"/>
          <w:lang w:eastAsia="en-US"/>
        </w:rPr>
        <w:t xml:space="preserve">Another world war — or some environmental collapse — appears likely to threaten us with extinction, he fears. </w:t>
      </w:r>
      <w:r w:rsidRPr="00935614">
        <w:rPr>
          <w:rFonts w:ascii="Calibri" w:eastAsia="Cambria" w:hAnsi="Calibri" w:cs="Calibri"/>
          <w:u w:val="single"/>
          <w:lang w:eastAsia="en-US"/>
        </w:rPr>
        <w:t>Mars strikes Musk as our ideal refuge, the place where humankind will heroically regroup and eventually “</w:t>
      </w:r>
      <w:r w:rsidRPr="00935614">
        <w:rPr>
          <w:rFonts w:ascii="Calibri" w:eastAsia="Cambria" w:hAnsi="Calibri" w:cs="Calibri"/>
          <w:highlight w:val="green"/>
          <w:u w:val="single"/>
          <w:lang w:eastAsia="en-US"/>
        </w:rPr>
        <w:t>bring human civilization back” to our mother planet</w:t>
      </w:r>
      <w:r w:rsidRPr="00935614">
        <w:rPr>
          <w:rFonts w:ascii="Calibri" w:eastAsia="Cambria" w:hAnsi="Calibri" w:cs="Calibri"/>
          <w:u w:val="single"/>
          <w:lang w:eastAsia="en-US"/>
        </w:rPr>
        <w:t xml:space="preserve">. </w:t>
      </w:r>
      <w:r w:rsidRPr="00935614">
        <w:rPr>
          <w:rFonts w:ascii="Calibri" w:eastAsia="Cambria" w:hAnsi="Calibri" w:cs="Calibri"/>
          <w:sz w:val="16"/>
          <w:lang w:eastAsia="en-US"/>
        </w:rPr>
        <w:t xml:space="preserve">And we can even have some fun in the process. The Mars colony that Musk envisions will have everything from iron foundries to “pizza joints and nightclubs.” </w:t>
      </w:r>
      <w:r w:rsidRPr="00935614">
        <w:rPr>
          <w:rFonts w:ascii="Calibri" w:eastAsia="Cambria" w:hAnsi="Calibri" w:cs="Calibri"/>
          <w:u w:val="single"/>
          <w:lang w:eastAsia="en-US"/>
        </w:rPr>
        <w:t xml:space="preserve">“Mars,” he </w:t>
      </w:r>
      <w:hyperlink r:id="rId9" w:history="1">
        <w:r w:rsidRPr="00935614">
          <w:rPr>
            <w:rFonts w:ascii="Calibri" w:eastAsia="Cambria" w:hAnsi="Calibri" w:cs="Calibri"/>
            <w:u w:val="single"/>
            <w:lang w:eastAsia="en-US"/>
          </w:rPr>
          <w:t>quips</w:t>
        </w:r>
      </w:hyperlink>
      <w:r w:rsidRPr="00935614">
        <w:rPr>
          <w:rFonts w:ascii="Calibri" w:eastAsia="Cambria" w:hAnsi="Calibri" w:cs="Calibri"/>
          <w:u w:val="single"/>
          <w:lang w:eastAsia="en-US"/>
        </w:rPr>
        <w:t>, “should really have great bars.”</w:t>
      </w:r>
      <w:r w:rsidRPr="00935614">
        <w:rPr>
          <w:rFonts w:ascii="Calibri" w:eastAsia="Cambria" w:hAnsi="Calibri" w:cs="Calibri"/>
          <w:sz w:val="16"/>
          <w:lang w:eastAsia="en-US"/>
        </w:rPr>
        <w:t xml:space="preserve"> Reporters have become accustomed to this sort of visionary whimsy from Musk. The billionaire, In These Times says, has </w:t>
      </w:r>
      <w:hyperlink r:id="rId10" w:history="1">
        <w:r w:rsidRPr="00935614">
          <w:rPr>
            <w:rFonts w:ascii="Calibri" w:eastAsia="Cambria" w:hAnsi="Calibri" w:cs="Calibri"/>
            <w:sz w:val="16"/>
            <w:lang w:eastAsia="en-US"/>
          </w:rPr>
          <w:t>crafted</w:t>
        </w:r>
      </w:hyperlink>
      <w:r w:rsidRPr="00935614">
        <w:rPr>
          <w:rFonts w:ascii="Calibri" w:eastAsia="Cambria" w:hAnsi="Calibri" w:cs="Calibri"/>
          <w:sz w:val="16"/>
          <w:lang w:eastAsia="en-US"/>
        </w:rPr>
        <w:t xml:space="preserve"> his image as </w:t>
      </w:r>
      <w:r w:rsidRPr="00935614">
        <w:rPr>
          <w:rFonts w:ascii="Calibri" w:eastAsia="Cambria" w:hAnsi="Calibri" w:cs="Calibri"/>
          <w:u w:val="single"/>
          <w:lang w:eastAsia="en-US"/>
        </w:rPr>
        <w:t xml:space="preserve">“a </w:t>
      </w:r>
      <w:r w:rsidRPr="00935614">
        <w:rPr>
          <w:rFonts w:ascii="Calibri" w:eastAsia="Cambria" w:hAnsi="Calibri" w:cs="Calibri"/>
          <w:highlight w:val="green"/>
          <w:u w:val="single"/>
          <w:lang w:eastAsia="en-US"/>
        </w:rPr>
        <w:t>quirky</w:t>
      </w:r>
      <w:r w:rsidRPr="00935614">
        <w:rPr>
          <w:rFonts w:ascii="Calibri" w:eastAsia="Cambria" w:hAnsi="Calibri" w:cs="Calibri"/>
          <w:u w:val="single"/>
          <w:lang w:eastAsia="en-US"/>
        </w:rPr>
        <w:t xml:space="preserve"> and slightly off-kilter playboy </w:t>
      </w:r>
      <w:r w:rsidRPr="00935614">
        <w:rPr>
          <w:rFonts w:ascii="Calibri" w:eastAsia="Cambria" w:hAnsi="Calibri" w:cs="Calibri"/>
          <w:highlight w:val="green"/>
          <w:u w:val="single"/>
          <w:lang w:eastAsia="en-US"/>
        </w:rPr>
        <w:t>genius</w:t>
      </w:r>
      <w:r w:rsidRPr="00935614">
        <w:rPr>
          <w:rFonts w:ascii="Calibri" w:eastAsia="Cambria" w:hAnsi="Calibri" w:cs="Calibri"/>
          <w:u w:val="single"/>
          <w:lang w:eastAsia="en-US"/>
        </w:rPr>
        <w:t xml:space="preserve"> inventor </w:t>
      </w:r>
      <w:r w:rsidRPr="00935614">
        <w:rPr>
          <w:rFonts w:ascii="Calibri" w:eastAsia="Cambria" w:hAnsi="Calibri" w:cs="Calibri"/>
          <w:highlight w:val="green"/>
          <w:u w:val="single"/>
          <w:lang w:eastAsia="en-US"/>
        </w:rPr>
        <w:t>capable of</w:t>
      </w:r>
      <w:r w:rsidRPr="00935614">
        <w:rPr>
          <w:rFonts w:ascii="Calibri" w:eastAsia="Cambria" w:hAnsi="Calibri" w:cs="Calibri"/>
          <w:u w:val="single"/>
          <w:lang w:eastAsia="en-US"/>
        </w:rPr>
        <w:t xml:space="preserve"> conquering </w:t>
      </w:r>
      <w:r w:rsidRPr="00935614">
        <w:rPr>
          <w:rFonts w:ascii="Calibri" w:eastAsia="Cambria" w:hAnsi="Calibri" w:cs="Calibri"/>
          <w:highlight w:val="green"/>
          <w:u w:val="single"/>
          <w:lang w:eastAsia="en-US"/>
        </w:rPr>
        <w:t>everything from outer space to the climate crisis</w:t>
      </w:r>
      <w:r w:rsidRPr="00935614">
        <w:rPr>
          <w:rFonts w:ascii="Calibri" w:eastAsia="Cambria" w:hAnsi="Calibri" w:cs="Calibri"/>
          <w:u w:val="single"/>
          <w:lang w:eastAsia="en-US"/>
        </w:rPr>
        <w:t xml:space="preserve"> with the sheer force of his imagination.”</w:t>
      </w:r>
      <w:r w:rsidRPr="00935614">
        <w:rPr>
          <w:rFonts w:ascii="Calibri" w:eastAsia="Cambria" w:hAnsi="Calibri" w:cs="Calibri"/>
          <w:sz w:val="16"/>
          <w:lang w:eastAsia="en-US"/>
        </w:rPr>
        <w:t xml:space="preserve"> This carefully cultivated image has proven extraordinarily lucrative. Investors now value Tesla, his 15-year-old car company, at around $60 billion — not bad, </w:t>
      </w:r>
      <w:hyperlink r:id="rId11" w:history="1">
        <w:r w:rsidRPr="00935614">
          <w:rPr>
            <w:rFonts w:ascii="Calibri" w:eastAsia="Cambria" w:hAnsi="Calibri" w:cs="Calibri"/>
            <w:sz w:val="16"/>
            <w:lang w:eastAsia="en-US"/>
          </w:rPr>
          <w:t>note</w:t>
        </w:r>
      </w:hyperlink>
      <w:r w:rsidRPr="00935614">
        <w:rPr>
          <w:rFonts w:ascii="Calibri" w:eastAsia="Cambria" w:hAnsi="Calibri" w:cs="Calibri"/>
          <w:sz w:val="16"/>
          <w:lang w:eastAsia="en-US"/>
        </w:rPr>
        <w:t xml:space="preserve"> Wall Street watchdogs Pam and Russ Martens, for a firm that “lost almost $2 billion last year and has never delivered an annual profit to shareholders.” But </w:t>
      </w:r>
      <w:r w:rsidRPr="00935614">
        <w:rPr>
          <w:rFonts w:ascii="Calibri" w:eastAsia="Cambria" w:hAnsi="Calibri" w:cs="Calibri"/>
          <w:u w:val="single"/>
          <w:lang w:eastAsia="en-US"/>
        </w:rPr>
        <w:t xml:space="preserve">Musk remains </w:t>
      </w:r>
      <w:hyperlink r:id="rId12" w:history="1">
        <w:r w:rsidRPr="00935614">
          <w:rPr>
            <w:rFonts w:ascii="Calibri" w:eastAsia="Cambria" w:hAnsi="Calibri" w:cs="Calibri"/>
            <w:u w:val="single"/>
            <w:lang w:eastAsia="en-US"/>
          </w:rPr>
          <w:t>supremely confident</w:t>
        </w:r>
      </w:hyperlink>
      <w:r w:rsidRPr="00935614">
        <w:rPr>
          <w:rFonts w:ascii="Calibri" w:eastAsia="Cambria" w:hAnsi="Calibri" w:cs="Calibri"/>
          <w:u w:val="single"/>
          <w:lang w:eastAsia="en-US"/>
        </w:rPr>
        <w:t xml:space="preserve"> that his enterprise on Mars will take root and prosper.</w:t>
      </w:r>
      <w:r w:rsidRPr="00935614">
        <w:rPr>
          <w:rFonts w:ascii="Calibri" w:eastAsia="Cambria" w:hAnsi="Calibri" w:cs="Calibri"/>
          <w:sz w:val="16"/>
          <w:lang w:eastAsia="en-US"/>
        </w:rPr>
        <w:t xml:space="preserve"> He’s betting a good chunk of his fortune on that. Or rather, </w:t>
      </w:r>
      <w:r w:rsidRPr="00935614">
        <w:rPr>
          <w:rFonts w:ascii="Calibri" w:eastAsia="Cambria" w:hAnsi="Calibri" w:cs="Calibri"/>
          <w:b/>
          <w:bCs/>
          <w:highlight w:val="green"/>
          <w:u w:val="single"/>
          <w:lang w:eastAsia="en-US"/>
        </w:rPr>
        <w:t>he’s betting</w:t>
      </w:r>
      <w:r w:rsidRPr="00935614">
        <w:rPr>
          <w:rFonts w:ascii="Calibri" w:eastAsia="Cambria" w:hAnsi="Calibri" w:cs="Calibri"/>
          <w:b/>
          <w:bCs/>
          <w:u w:val="single"/>
          <w:lang w:eastAsia="en-US"/>
        </w:rPr>
        <w:t xml:space="preserve"> a good chunk of </w:t>
      </w:r>
      <w:r w:rsidRPr="00935614">
        <w:rPr>
          <w:rFonts w:ascii="Calibri" w:eastAsia="Cambria" w:hAnsi="Calibri" w:cs="Calibri"/>
          <w:b/>
          <w:bCs/>
          <w:highlight w:val="green"/>
          <w:u w:val="single"/>
          <w:lang w:eastAsia="en-US"/>
        </w:rPr>
        <w:t>taxpayers’ fortune</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Musk owes his billions</w:t>
      </w:r>
      <w:r w:rsidRPr="00935614">
        <w:rPr>
          <w:rFonts w:ascii="Calibri" w:eastAsia="Cambria" w:hAnsi="Calibri" w:cs="Calibri"/>
          <w:sz w:val="16"/>
          <w:lang w:eastAsia="en-US"/>
        </w:rPr>
        <w:t xml:space="preserve">, as commentator Kate Aronoff </w:t>
      </w:r>
      <w:hyperlink r:id="rId13" w:history="1">
        <w:r w:rsidRPr="00935614">
          <w:rPr>
            <w:rFonts w:ascii="Calibri" w:eastAsia="Cambria" w:hAnsi="Calibri" w:cs="Calibri"/>
            <w:sz w:val="16"/>
            <w:lang w:eastAsia="en-US"/>
          </w:rPr>
          <w:t>points out</w:t>
        </w:r>
      </w:hyperlink>
      <w:r w:rsidRPr="00935614">
        <w:rPr>
          <w:rFonts w:ascii="Calibri" w:eastAsia="Cambria" w:hAnsi="Calibri" w:cs="Calibri"/>
          <w:sz w:val="16"/>
          <w:lang w:eastAsia="en-US"/>
        </w:rPr>
        <w:t xml:space="preserve">, to the </w:t>
      </w:r>
      <w:r w:rsidRPr="00935614">
        <w:rPr>
          <w:rFonts w:ascii="Calibri" w:eastAsia="Cambria" w:hAnsi="Calibri" w:cs="Calibri"/>
          <w:b/>
          <w:bCs/>
          <w:u w:val="single"/>
          <w:lang w:eastAsia="en-US"/>
        </w:rPr>
        <w:t>billions in direct taxpayer subsidies his companies have received over the years — and the billions more in taxpayer-funded research into rocket technology and other high-tech fields of knowledge</w:t>
      </w:r>
      <w:r w:rsidRPr="00935614">
        <w:rPr>
          <w:rFonts w:ascii="Calibri" w:eastAsia="Cambria" w:hAnsi="Calibri" w:cs="Calibri"/>
          <w:sz w:val="16"/>
          <w:lang w:eastAsia="en-US"/>
        </w:rPr>
        <w:t xml:space="preserve">. </w:t>
      </w:r>
      <w:r w:rsidRPr="00935614">
        <w:rPr>
          <w:rFonts w:ascii="Calibri" w:eastAsia="Cambria" w:hAnsi="Calibri" w:cs="Calibri"/>
          <w:b/>
          <w:bCs/>
          <w:u w:val="single"/>
          <w:lang w:eastAsia="en-US"/>
        </w:rPr>
        <w:t xml:space="preserve">So </w:t>
      </w:r>
      <w:r w:rsidRPr="00935614">
        <w:rPr>
          <w:rFonts w:ascii="Calibri" w:eastAsia="Cambria" w:hAnsi="Calibri" w:cs="Calibri"/>
          <w:b/>
          <w:bCs/>
          <w:highlight w:val="green"/>
          <w:u w:val="single"/>
          <w:lang w:eastAsia="en-US"/>
        </w:rPr>
        <w:t>Musk is essentially investing our billions in</w:t>
      </w:r>
      <w:r w:rsidRPr="00935614">
        <w:rPr>
          <w:rFonts w:ascii="Calibri" w:eastAsia="Cambria" w:hAnsi="Calibri" w:cs="Calibri"/>
          <w:b/>
          <w:bCs/>
          <w:u w:val="single"/>
          <w:lang w:eastAsia="en-US"/>
        </w:rPr>
        <w:t xml:space="preserve"> his own pet projects, everything from </w:t>
      </w:r>
      <w:r w:rsidRPr="00935614">
        <w:rPr>
          <w:rFonts w:ascii="Calibri" w:eastAsia="Cambria" w:hAnsi="Calibri" w:cs="Calibri"/>
          <w:b/>
          <w:bCs/>
          <w:highlight w:val="green"/>
          <w:u w:val="single"/>
          <w:lang w:eastAsia="en-US"/>
        </w:rPr>
        <w:t>the Mars gambit</w:t>
      </w:r>
      <w:r w:rsidRPr="00935614">
        <w:rPr>
          <w:rFonts w:ascii="Calibri" w:eastAsia="Cambria" w:hAnsi="Calibri" w:cs="Calibri"/>
          <w:b/>
          <w:bCs/>
          <w:u w:val="single"/>
          <w:lang w:eastAsia="en-US"/>
        </w:rPr>
        <w:t xml:space="preserve"> to establishing a </w:t>
      </w:r>
      <w:hyperlink r:id="rId14" w:history="1">
        <w:r w:rsidRPr="00935614">
          <w:rPr>
            <w:rFonts w:ascii="Calibri" w:eastAsia="Cambria" w:hAnsi="Calibri" w:cs="Calibri"/>
            <w:b/>
            <w:bCs/>
            <w:u w:val="single"/>
            <w:lang w:eastAsia="en-US"/>
          </w:rPr>
          <w:t>mass-market niche</w:t>
        </w:r>
      </w:hyperlink>
      <w:r w:rsidRPr="00935614">
        <w:rPr>
          <w:rFonts w:ascii="Calibri" w:eastAsia="Cambria" w:hAnsi="Calibri" w:cs="Calibri"/>
          <w:b/>
          <w:bCs/>
          <w:u w:val="single"/>
          <w:lang w:eastAsia="en-US"/>
        </w:rPr>
        <w:t xml:space="preserve"> for high-tech flamethrowers.</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None of this is going to rescue humanity anytime soon.</w:t>
      </w:r>
      <w:r w:rsidRPr="00935614">
        <w:rPr>
          <w:rFonts w:ascii="Calibri" w:eastAsia="Cambria" w:hAnsi="Calibri" w:cs="Calibri"/>
          <w:sz w:val="16"/>
          <w:lang w:eastAsia="en-US"/>
        </w:rPr>
        <w:t xml:space="preserve"> Indeed, </w:t>
      </w:r>
      <w:r w:rsidRPr="00935614">
        <w:rPr>
          <w:rFonts w:ascii="Calibri" w:eastAsia="Cambria" w:hAnsi="Calibri" w:cs="Calibri"/>
          <w:highlight w:val="green"/>
          <w:u w:val="single"/>
          <w:lang w:eastAsia="en-US"/>
        </w:rPr>
        <w:t>if Musk really wanted to ensure</w:t>
      </w:r>
      <w:r w:rsidRPr="00935614">
        <w:rPr>
          <w:rFonts w:ascii="Calibri" w:eastAsia="Cambria" w:hAnsi="Calibri" w:cs="Calibri"/>
          <w:u w:val="single"/>
          <w:lang w:eastAsia="en-US"/>
        </w:rPr>
        <w:t xml:space="preserve"> humankind a sustainable </w:t>
      </w:r>
      <w:r w:rsidRPr="00935614">
        <w:rPr>
          <w:rFonts w:ascii="Calibri" w:eastAsia="Cambria" w:hAnsi="Calibri" w:cs="Calibri"/>
          <w:highlight w:val="green"/>
          <w:u w:val="single"/>
          <w:lang w:eastAsia="en-US"/>
        </w:rPr>
        <w:t>future</w:t>
      </w:r>
      <w:r w:rsidRPr="00935614">
        <w:rPr>
          <w:rFonts w:ascii="Calibri" w:eastAsia="Cambria" w:hAnsi="Calibri" w:cs="Calibri"/>
          <w:sz w:val="16"/>
          <w:lang w:eastAsia="en-US"/>
        </w:rPr>
        <w:t xml:space="preserve">, he wouldn’t be plotting escapes to Mars or marketing flamethrowers to the masses. </w:t>
      </w:r>
      <w:r w:rsidRPr="00935614">
        <w:rPr>
          <w:rFonts w:ascii="Calibri" w:eastAsia="Cambria" w:hAnsi="Calibri" w:cs="Calibri"/>
          <w:highlight w:val="green"/>
          <w:u w:val="single"/>
          <w:lang w:eastAsia="en-US"/>
        </w:rPr>
        <w:t>He’d be challenging</w:t>
      </w:r>
      <w:r w:rsidRPr="00935614">
        <w:rPr>
          <w:rFonts w:ascii="Calibri" w:eastAsia="Cambria" w:hAnsi="Calibri" w:cs="Calibri"/>
          <w:u w:val="single"/>
          <w:lang w:eastAsia="en-US"/>
        </w:rPr>
        <w:t xml:space="preserve"> the global economic status quo that’s left him phenomenally rich and our world phenomenally unequal.</w:t>
      </w:r>
      <w:r w:rsidRPr="00935614">
        <w:rPr>
          <w:rFonts w:ascii="Calibri" w:eastAsia="Cambria" w:hAnsi="Calibri" w:cs="Calibri"/>
          <w:sz w:val="16"/>
          <w:lang w:eastAsia="en-US"/>
        </w:rPr>
        <w:t xml:space="preserve"> This </w:t>
      </w:r>
      <w:r w:rsidRPr="00935614">
        <w:rPr>
          <w:rFonts w:ascii="Calibri" w:eastAsia="Cambria" w:hAnsi="Calibri" w:cs="Calibri"/>
          <w:highlight w:val="green"/>
          <w:u w:val="single"/>
          <w:lang w:eastAsia="en-US"/>
        </w:rPr>
        <w:t>inequality</w:t>
      </w:r>
      <w:r w:rsidRPr="00935614">
        <w:rPr>
          <w:rFonts w:ascii="Calibri" w:eastAsia="Cambria" w:hAnsi="Calibri" w:cs="Calibri"/>
          <w:b/>
          <w:bCs/>
          <w:u w:val="single"/>
          <w:lang w:eastAsia="en-US"/>
        </w:rPr>
        <w:t xml:space="preserve"> may well pose the greatest threat to our well-being as a species.</w:t>
      </w:r>
      <w:r w:rsidRPr="00935614">
        <w:rPr>
          <w:rFonts w:ascii="Calibri" w:eastAsia="Cambria" w:hAnsi="Calibri" w:cs="Calibri"/>
          <w:sz w:val="16"/>
          <w:lang w:eastAsia="en-US"/>
        </w:rPr>
        <w:t xml:space="preserve"> Stark economic divides invite armed confrontations. </w:t>
      </w:r>
      <w:r w:rsidRPr="00935614">
        <w:rPr>
          <w:rFonts w:ascii="Calibri" w:eastAsia="Cambria" w:hAnsi="Calibri" w:cs="Calibri"/>
          <w:highlight w:val="green"/>
          <w:u w:val="single"/>
          <w:lang w:eastAsia="en-US"/>
        </w:rPr>
        <w:t>Inequality and conflict</w:t>
      </w:r>
      <w:r w:rsidRPr="00935614">
        <w:rPr>
          <w:rFonts w:ascii="Calibri" w:eastAsia="Cambria" w:hAnsi="Calibri" w:cs="Calibri"/>
          <w:sz w:val="16"/>
          <w:lang w:eastAsia="en-US"/>
        </w:rPr>
        <w:t xml:space="preserve">, Norwegian scholars observed last year in a </w:t>
      </w:r>
      <w:hyperlink r:id="rId15" w:history="1">
        <w:r w:rsidRPr="00935614">
          <w:rPr>
            <w:rFonts w:ascii="Calibri" w:eastAsia="Cambria" w:hAnsi="Calibri" w:cs="Calibri"/>
            <w:sz w:val="16"/>
            <w:lang w:eastAsia="en-US"/>
          </w:rPr>
          <w:t>major report</w:t>
        </w:r>
      </w:hyperlink>
      <w:r w:rsidRPr="00935614">
        <w:rPr>
          <w:rFonts w:ascii="Calibri" w:eastAsia="Cambria" w:hAnsi="Calibri" w:cs="Calibri"/>
          <w:sz w:val="16"/>
          <w:lang w:eastAsia="en-US"/>
        </w:rPr>
        <w:t xml:space="preserve"> for the United Nations and the World Bank, </w:t>
      </w:r>
      <w:r w:rsidRPr="00935614">
        <w:rPr>
          <w:rFonts w:ascii="Calibri" w:eastAsia="Cambria" w:hAnsi="Calibri" w:cs="Calibri"/>
          <w:u w:val="single"/>
          <w:lang w:eastAsia="en-US"/>
        </w:rPr>
        <w:t>remain “</w:t>
      </w:r>
      <w:r w:rsidRPr="00935614">
        <w:rPr>
          <w:rFonts w:ascii="Calibri" w:eastAsia="Cambria" w:hAnsi="Calibri" w:cs="Calibri"/>
          <w:highlight w:val="green"/>
          <w:u w:val="single"/>
          <w:lang w:eastAsia="en-US"/>
        </w:rPr>
        <w:t>inextricably linked</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They found that “</w:t>
      </w:r>
      <w:r w:rsidRPr="00935614">
        <w:rPr>
          <w:rFonts w:ascii="Calibri" w:eastAsia="Cambria" w:hAnsi="Calibri" w:cs="Calibri"/>
          <w:b/>
          <w:bCs/>
          <w:highlight w:val="green"/>
          <w:u w:val="single"/>
          <w:lang w:eastAsia="en-US"/>
        </w:rPr>
        <w:t>inequality influences</w:t>
      </w:r>
      <w:r w:rsidRPr="00935614">
        <w:rPr>
          <w:rFonts w:ascii="Calibri" w:eastAsia="Cambria" w:hAnsi="Calibri" w:cs="Calibri"/>
          <w:b/>
          <w:bCs/>
          <w:u w:val="single"/>
          <w:lang w:eastAsia="en-US"/>
        </w:rPr>
        <w:t xml:space="preserve"> the outbreak and dynamics of </w:t>
      </w:r>
      <w:r w:rsidRPr="00935614">
        <w:rPr>
          <w:rFonts w:ascii="Calibri" w:eastAsia="Cambria" w:hAnsi="Calibri" w:cs="Calibri"/>
          <w:b/>
          <w:bCs/>
          <w:highlight w:val="green"/>
          <w:u w:val="single"/>
          <w:lang w:eastAsia="en-US"/>
        </w:rPr>
        <w:t>violent conflict</w:t>
      </w:r>
      <w:r w:rsidRPr="00935614">
        <w:rPr>
          <w:rFonts w:ascii="Calibri" w:eastAsia="Cambria" w:hAnsi="Calibri" w:cs="Calibri"/>
          <w:b/>
          <w:bCs/>
          <w:u w:val="single"/>
          <w:lang w:eastAsia="en-US"/>
        </w:rPr>
        <w:t>,”</w:t>
      </w:r>
      <w:r w:rsidRPr="00935614">
        <w:rPr>
          <w:rFonts w:ascii="Calibri" w:eastAsia="Cambria" w:hAnsi="Calibri" w:cs="Calibri"/>
          <w:sz w:val="16"/>
          <w:lang w:eastAsia="en-US"/>
        </w:rPr>
        <w:t xml:space="preserve"> going all the way back to the ancient Greeks. In more recent years, </w:t>
      </w:r>
      <w:r w:rsidRPr="00935614">
        <w:rPr>
          <w:rFonts w:ascii="Calibri" w:eastAsia="Cambria" w:hAnsi="Calibri" w:cs="Calibri"/>
          <w:u w:val="single"/>
          <w:lang w:eastAsia="en-US"/>
        </w:rPr>
        <w:t>researchers have made great strides in understanding the actual pathways in unequal societies that turn conflict violent</w:t>
      </w:r>
      <w:r w:rsidRPr="00935614">
        <w:rPr>
          <w:rFonts w:ascii="Calibri" w:eastAsia="Cambria" w:hAnsi="Calibri" w:cs="Calibri"/>
          <w:sz w:val="16"/>
          <w:lang w:eastAsia="en-US"/>
        </w:rPr>
        <w:t xml:space="preserve">. But huge gaps in the research are still frustrating our understanding. What we do know: Hawking </w:t>
      </w:r>
      <w:r w:rsidRPr="00935614">
        <w:rPr>
          <w:rFonts w:ascii="Calibri" w:eastAsia="Cambria" w:hAnsi="Calibri" w:cs="Calibri"/>
          <w:u w:val="single"/>
          <w:lang w:eastAsia="en-US"/>
        </w:rPr>
        <w:t>high-tech</w:t>
      </w:r>
      <w:r w:rsidRPr="00935614">
        <w:rPr>
          <w:rFonts w:ascii="Calibri" w:eastAsia="Cambria" w:hAnsi="Calibri" w:cs="Calibri"/>
          <w:sz w:val="16"/>
          <w:lang w:eastAsia="en-US"/>
        </w:rPr>
        <w:t xml:space="preserve"> flamethrowers </w:t>
      </w:r>
      <w:r w:rsidRPr="00935614">
        <w:rPr>
          <w:rFonts w:ascii="Calibri" w:eastAsia="Cambria" w:hAnsi="Calibri" w:cs="Calibri"/>
          <w:u w:val="single"/>
          <w:lang w:eastAsia="en-US"/>
        </w:rPr>
        <w:t xml:space="preserve">is </w:t>
      </w:r>
      <w:r w:rsidRPr="00935614">
        <w:rPr>
          <w:rFonts w:ascii="Calibri" w:eastAsia="Cambria" w:hAnsi="Calibri" w:cs="Calibri"/>
          <w:highlight w:val="green"/>
          <w:u w:val="single"/>
          <w:lang w:eastAsia="en-US"/>
        </w:rPr>
        <w:t>never going to save humanity</w:t>
      </w:r>
      <w:r w:rsidRPr="00935614">
        <w:rPr>
          <w:rFonts w:ascii="Calibri" w:eastAsia="Cambria" w:hAnsi="Calibri" w:cs="Calibri"/>
          <w:u w:val="single"/>
          <w:lang w:eastAsia="en-US"/>
        </w:rPr>
        <w:t>. Neither will bar-hopping on Mars.</w:t>
      </w:r>
    </w:p>
    <w:p w14:paraId="582C301A" w14:textId="77777777" w:rsidR="00935614" w:rsidRPr="00935614" w:rsidRDefault="00935614" w:rsidP="00935614">
      <w:pPr>
        <w:rPr>
          <w:rFonts w:ascii="Calibri" w:eastAsia="Cambria" w:hAnsi="Calibri" w:cs="Calibri"/>
          <w:sz w:val="16"/>
          <w:lang w:eastAsia="en-US"/>
        </w:rPr>
      </w:pPr>
    </w:p>
    <w:p w14:paraId="323E2888"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Private colonization ensures error replication and resources would be better deployed terrestrially</w:t>
      </w:r>
    </w:p>
    <w:p w14:paraId="15A5C4D2"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 xml:space="preserve">Bharmal 18 </w:t>
      </w:r>
    </w:p>
    <w:p w14:paraId="137C76D9"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(Zahaan works for Google and is a recipient of Nasa’s Exceptional Public Achievement Medal for YouTube Space Lab. </w:t>
      </w:r>
      <w:hyperlink r:id="rId16" w:history="1">
        <w:r w:rsidRPr="00935614">
          <w:rPr>
            <w:rFonts w:ascii="Calibri" w:eastAsia="Cambria" w:hAnsi="Calibri" w:cs="Calibri"/>
            <w:sz w:val="16"/>
            <w:lang w:eastAsia="en-US"/>
          </w:rPr>
          <w:t>https://www.theguardian.com/science/blog/2018/aug/28/the-case-against-mars-colonisation 8-28</w:t>
        </w:r>
      </w:hyperlink>
      <w:r w:rsidRPr="00935614">
        <w:rPr>
          <w:rFonts w:ascii="Calibri" w:eastAsia="Cambria" w:hAnsi="Calibri" w:cs="Calibri"/>
          <w:sz w:val="16"/>
          <w:lang w:eastAsia="en-US"/>
        </w:rPr>
        <w:t xml:space="preserve">) </w:t>
      </w:r>
    </w:p>
    <w:p w14:paraId="28E80C0B"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u w:val="single"/>
          <w:lang w:eastAsia="en-US"/>
        </w:rPr>
        <w:t xml:space="preserve">The most polarising issue in the Mars debate is arguably the tension between those dreaming of a second home and those prioritising the one we have now. </w:t>
      </w:r>
      <w:r w:rsidRPr="00935614">
        <w:rPr>
          <w:rFonts w:ascii="Calibri" w:eastAsia="Cambria" w:hAnsi="Calibri" w:cs="Calibri"/>
          <w:sz w:val="16"/>
          <w:lang w:eastAsia="en-US"/>
        </w:rPr>
        <w:t xml:space="preserve">Before his death, Stephen Hawking made the bleak prediction that humanity only had 100 years left on Earth. </w:t>
      </w:r>
      <w:r w:rsidRPr="00935614">
        <w:rPr>
          <w:rFonts w:ascii="Calibri" w:eastAsia="Cambria" w:hAnsi="Calibri" w:cs="Calibri"/>
          <w:u w:val="single"/>
          <w:lang w:eastAsia="en-US"/>
        </w:rPr>
        <w:t>Faced with a growing list of threats</w:t>
      </w:r>
      <w:r w:rsidRPr="00935614">
        <w:rPr>
          <w:rFonts w:ascii="Calibri" w:eastAsia="Cambria" w:hAnsi="Calibri" w:cs="Calibri"/>
          <w:sz w:val="16"/>
          <w:lang w:eastAsia="en-US"/>
        </w:rPr>
        <w:t xml:space="preserve"> – climate change, overpopulation, nuclear war – </w:t>
      </w:r>
      <w:r w:rsidRPr="00935614">
        <w:rPr>
          <w:rFonts w:ascii="Calibri" w:eastAsia="Cambria" w:hAnsi="Calibri" w:cs="Calibri"/>
          <w:u w:val="single"/>
          <w:lang w:eastAsia="en-US"/>
        </w:rPr>
        <w:t>Hawking believed that we had reached "the point of no return" and had no choice as a species but to become multi-planetary – starting with</w:t>
      </w:r>
      <w:r w:rsidRPr="00935614">
        <w:rPr>
          <w:rFonts w:ascii="Calibri" w:eastAsia="Cambria" w:hAnsi="Calibri" w:cs="Calibri"/>
          <w:sz w:val="16"/>
          <w:lang w:eastAsia="en-US"/>
        </w:rPr>
        <w:t xml:space="preserve"> the colonisation of </w:t>
      </w:r>
      <w:r w:rsidRPr="00935614">
        <w:rPr>
          <w:rFonts w:ascii="Calibri" w:eastAsia="Cambria" w:hAnsi="Calibri" w:cs="Calibri"/>
          <w:u w:val="single"/>
          <w:lang w:eastAsia="en-US"/>
        </w:rPr>
        <w:t>Mars.</w:t>
      </w:r>
      <w:r w:rsidRPr="00935614">
        <w:rPr>
          <w:rFonts w:ascii="Calibri" w:eastAsia="Cambria" w:hAnsi="Calibri" w:cs="Calibri"/>
          <w:sz w:val="16"/>
          <w:lang w:eastAsia="en-US"/>
        </w:rPr>
        <w:t xml:space="preserve"> Elon Musk has also said on numerous occasions that we need a “backup planet” should something apocalyptic – like an asteroid collision – destroy Earth. </w:t>
      </w:r>
      <w:r w:rsidRPr="00935614">
        <w:rPr>
          <w:rFonts w:ascii="Calibri" w:eastAsia="Cambria" w:hAnsi="Calibri" w:cs="Calibri"/>
          <w:b/>
          <w:iCs/>
          <w:u w:val="single"/>
          <w:lang w:eastAsia="en-US"/>
        </w:rPr>
        <w:t>However, not everyone agrees</w:t>
      </w:r>
      <w:r w:rsidRPr="00935614">
        <w:rPr>
          <w:rFonts w:ascii="Calibri" w:eastAsia="Cambria" w:hAnsi="Calibri" w:cs="Calibri"/>
          <w:sz w:val="16"/>
          <w:lang w:eastAsia="en-US"/>
        </w:rPr>
        <w:t xml:space="preserve">. In the Pew survey mentioned earlier, </w:t>
      </w:r>
      <w:r w:rsidRPr="00935614">
        <w:rPr>
          <w:rFonts w:ascii="Calibri" w:eastAsia="Cambria" w:hAnsi="Calibri" w:cs="Calibri"/>
          <w:u w:val="single"/>
          <w:lang w:eastAsia="en-US"/>
        </w:rPr>
        <w:t xml:space="preserve">a majority of US adults believed that Nasa’s number one priority should be fixing problems on Earth. The </w:t>
      </w:r>
      <w:r w:rsidRPr="00935614">
        <w:rPr>
          <w:rFonts w:ascii="Calibri" w:eastAsia="Cambria" w:hAnsi="Calibri" w:cs="Calibri"/>
          <w:highlight w:val="green"/>
          <w:u w:val="single"/>
          <w:lang w:eastAsia="en-US"/>
        </w:rPr>
        <w:t>billions</w:t>
      </w:r>
      <w:r w:rsidRPr="00935614">
        <w:rPr>
          <w:rFonts w:ascii="Calibri" w:eastAsia="Cambria" w:hAnsi="Calibri" w:cs="Calibri"/>
          <w:u w:val="single"/>
          <w:lang w:eastAsia="en-US"/>
        </w:rPr>
        <w:t xml:space="preserve"> – if not trillions – of dollars </w:t>
      </w:r>
      <w:r w:rsidRPr="00935614">
        <w:rPr>
          <w:rFonts w:ascii="Calibri" w:eastAsia="Cambria" w:hAnsi="Calibri" w:cs="Calibri"/>
          <w:highlight w:val="green"/>
          <w:u w:val="single"/>
          <w:lang w:eastAsia="en-US"/>
        </w:rPr>
        <w:t>needed to colonise Mars could</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for example, </w:t>
      </w:r>
      <w:r w:rsidRPr="00935614">
        <w:rPr>
          <w:rFonts w:ascii="Calibri" w:eastAsia="Cambria" w:hAnsi="Calibri" w:cs="Calibri"/>
          <w:b/>
          <w:iCs/>
          <w:highlight w:val="green"/>
          <w:u w:val="single"/>
          <w:lang w:eastAsia="en-US"/>
        </w:rPr>
        <w:t>be</w:t>
      </w:r>
      <w:r w:rsidRPr="00935614">
        <w:rPr>
          <w:rFonts w:ascii="Calibri" w:eastAsia="Cambria" w:hAnsi="Calibri" w:cs="Calibri"/>
          <w:b/>
          <w:iCs/>
          <w:u w:val="single"/>
          <w:lang w:eastAsia="en-US"/>
        </w:rPr>
        <w:t xml:space="preserve"> better </w:t>
      </w:r>
      <w:r w:rsidRPr="00935614">
        <w:rPr>
          <w:rFonts w:ascii="Calibri" w:eastAsia="Cambria" w:hAnsi="Calibri" w:cs="Calibri"/>
          <w:b/>
          <w:iCs/>
          <w:highlight w:val="green"/>
          <w:u w:val="single"/>
          <w:lang w:eastAsia="en-US"/>
        </w:rPr>
        <w:t>spent investing in renewable</w:t>
      </w:r>
      <w:r w:rsidRPr="00935614">
        <w:rPr>
          <w:rFonts w:ascii="Calibri" w:eastAsia="Cambria" w:hAnsi="Calibri" w:cs="Calibri"/>
          <w:b/>
          <w:iCs/>
          <w:u w:val="single"/>
          <w:lang w:eastAsia="en-US"/>
        </w:rPr>
        <w:t xml:space="preserve"> forms of </w:t>
      </w:r>
      <w:r w:rsidRPr="00935614">
        <w:rPr>
          <w:rFonts w:ascii="Calibri" w:eastAsia="Cambria" w:hAnsi="Calibri" w:cs="Calibri"/>
          <w:b/>
          <w:iCs/>
          <w:highlight w:val="green"/>
          <w:u w:val="single"/>
          <w:lang w:eastAsia="en-US"/>
        </w:rPr>
        <w:t>energy</w:t>
      </w:r>
      <w:r w:rsidRPr="00935614">
        <w:rPr>
          <w:rFonts w:ascii="Calibri" w:eastAsia="Cambria" w:hAnsi="Calibri" w:cs="Calibri"/>
          <w:b/>
          <w:iCs/>
          <w:u w:val="single"/>
          <w:lang w:eastAsia="en-US"/>
        </w:rPr>
        <w:t xml:space="preserve"> to address climate change </w:t>
      </w:r>
      <w:r w:rsidRPr="00935614">
        <w:rPr>
          <w:rFonts w:ascii="Calibri" w:eastAsia="Cambria" w:hAnsi="Calibri" w:cs="Calibri"/>
          <w:b/>
          <w:iCs/>
          <w:highlight w:val="green"/>
          <w:u w:val="single"/>
          <w:lang w:eastAsia="en-US"/>
        </w:rPr>
        <w:t>or strengthening</w:t>
      </w:r>
      <w:r w:rsidRPr="00935614">
        <w:rPr>
          <w:rFonts w:ascii="Calibri" w:eastAsia="Cambria" w:hAnsi="Calibri" w:cs="Calibri"/>
          <w:b/>
          <w:iCs/>
          <w:u w:val="single"/>
          <w:lang w:eastAsia="en-US"/>
        </w:rPr>
        <w:t xml:space="preserve"> our planetary </w:t>
      </w:r>
      <w:r w:rsidRPr="00935614">
        <w:rPr>
          <w:rFonts w:ascii="Calibri" w:eastAsia="Cambria" w:hAnsi="Calibri" w:cs="Calibri"/>
          <w:b/>
          <w:iCs/>
          <w:highlight w:val="green"/>
          <w:u w:val="single"/>
          <w:lang w:eastAsia="en-US"/>
        </w:rPr>
        <w:t>defences against asteroid</w:t>
      </w:r>
      <w:r w:rsidRPr="00935614">
        <w:rPr>
          <w:rFonts w:ascii="Calibri" w:eastAsia="Cambria" w:hAnsi="Calibri" w:cs="Calibri"/>
          <w:b/>
          <w:iCs/>
          <w:u w:val="single"/>
          <w:lang w:eastAsia="en-US"/>
        </w:rPr>
        <w:t xml:space="preserve"> collisions. </w:t>
      </w:r>
      <w:r w:rsidRPr="00935614">
        <w:rPr>
          <w:rFonts w:ascii="Calibri" w:eastAsia="Cambria" w:hAnsi="Calibri" w:cs="Calibri"/>
          <w:sz w:val="16"/>
          <w:lang w:eastAsia="en-US"/>
        </w:rPr>
        <w:t xml:space="preserve">And of course, </w:t>
      </w:r>
      <w:r w:rsidRPr="00935614">
        <w:rPr>
          <w:rFonts w:ascii="Calibri" w:eastAsia="Cambria" w:hAnsi="Calibri" w:cs="Calibri"/>
          <w:b/>
          <w:iCs/>
          <w:u w:val="single"/>
          <w:lang w:eastAsia="en-US"/>
        </w:rPr>
        <w:t xml:space="preserve">if we have not figured out how to deal with problems of our own making here on Earth, there is no guarantee that the same fate would not befall Mars colonists. </w:t>
      </w:r>
      <w:r w:rsidRPr="00935614">
        <w:rPr>
          <w:rFonts w:ascii="Calibri" w:eastAsia="Cambria" w:hAnsi="Calibri" w:cs="Calibri"/>
          <w:sz w:val="16"/>
          <w:lang w:eastAsia="en-US"/>
        </w:rPr>
        <w:t xml:space="preserve">Furthermore, </w:t>
      </w:r>
      <w:r w:rsidRPr="00935614">
        <w:rPr>
          <w:rFonts w:ascii="Calibri" w:eastAsia="Cambria" w:hAnsi="Calibri" w:cs="Calibri"/>
          <w:u w:val="single"/>
          <w:lang w:eastAsia="en-US"/>
        </w:rPr>
        <w:t xml:space="preserve">if something truly horrible were to happen on Earth, it’s </w:t>
      </w:r>
      <w:r w:rsidRPr="00935614">
        <w:rPr>
          <w:rFonts w:ascii="Calibri" w:eastAsia="Cambria" w:hAnsi="Calibri" w:cs="Calibri"/>
          <w:highlight w:val="green"/>
          <w:u w:val="single"/>
          <w:lang w:eastAsia="en-US"/>
        </w:rPr>
        <w:t>not clear Mars would</w:t>
      </w:r>
      <w:r w:rsidRPr="00935614">
        <w:rPr>
          <w:rFonts w:ascii="Calibri" w:eastAsia="Cambria" w:hAnsi="Calibri" w:cs="Calibri"/>
          <w:u w:val="single"/>
          <w:lang w:eastAsia="en-US"/>
        </w:rPr>
        <w:t xml:space="preserve"> actually </w:t>
      </w:r>
      <w:r w:rsidRPr="00935614">
        <w:rPr>
          <w:rFonts w:ascii="Calibri" w:eastAsia="Cambria" w:hAnsi="Calibri" w:cs="Calibri"/>
          <w:highlight w:val="green"/>
          <w:u w:val="single"/>
          <w:lang w:eastAsia="en-US"/>
        </w:rPr>
        <w:t>be</w:t>
      </w:r>
      <w:r w:rsidRPr="00935614">
        <w:rPr>
          <w:rFonts w:ascii="Calibri" w:eastAsia="Cambria" w:hAnsi="Calibri" w:cs="Calibri"/>
          <w:u w:val="single"/>
          <w:lang w:eastAsia="en-US"/>
        </w:rPr>
        <w:t xml:space="preserve"> an </w:t>
      </w:r>
      <w:r w:rsidRPr="00935614">
        <w:rPr>
          <w:rFonts w:ascii="Calibri" w:eastAsia="Cambria" w:hAnsi="Calibri" w:cs="Calibri"/>
          <w:b/>
          <w:iCs/>
          <w:highlight w:val="green"/>
          <w:u w:val="single"/>
          <w:lang w:eastAsia="en-US"/>
        </w:rPr>
        <w:t>effective salvation</w:t>
      </w:r>
      <w:r w:rsidRPr="00935614">
        <w:rPr>
          <w:rFonts w:ascii="Calibri" w:eastAsia="Cambria" w:hAnsi="Calibri" w:cs="Calibri"/>
          <w:b/>
          <w:iCs/>
          <w:u w:val="single"/>
          <w:lang w:eastAsia="en-US"/>
        </w:rPr>
        <w:t>.</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Giant </w:t>
      </w:r>
      <w:r w:rsidRPr="00935614">
        <w:rPr>
          <w:rFonts w:ascii="Calibri" w:eastAsia="Cambria" w:hAnsi="Calibri" w:cs="Calibri"/>
          <w:highlight w:val="green"/>
          <w:u w:val="single"/>
          <w:lang w:eastAsia="en-US"/>
        </w:rPr>
        <w:t>underground bunkers</w:t>
      </w:r>
      <w:r w:rsidRPr="00935614">
        <w:rPr>
          <w:rFonts w:ascii="Calibri" w:eastAsia="Cambria" w:hAnsi="Calibri" w:cs="Calibri"/>
          <w:u w:val="single"/>
          <w:lang w:eastAsia="en-US"/>
        </w:rPr>
        <w:t xml:space="preserve"> on Earth</w:t>
      </w:r>
      <w:r w:rsidRPr="00935614">
        <w:rPr>
          <w:rFonts w:ascii="Calibri" w:eastAsia="Cambria" w:hAnsi="Calibri" w:cs="Calibri"/>
          <w:sz w:val="16"/>
          <w:lang w:eastAsia="en-US"/>
        </w:rPr>
        <w:t xml:space="preserve">, for example, </w:t>
      </w:r>
      <w:r w:rsidRPr="00935614">
        <w:rPr>
          <w:rFonts w:ascii="Calibri" w:eastAsia="Cambria" w:hAnsi="Calibri" w:cs="Calibri"/>
          <w:b/>
          <w:iCs/>
          <w:highlight w:val="green"/>
          <w:u w:val="single"/>
          <w:lang w:eastAsia="en-US"/>
        </w:rPr>
        <w:t>could protect more people</w:t>
      </w:r>
      <w:r w:rsidRPr="00935614">
        <w:rPr>
          <w:rFonts w:ascii="Calibri" w:eastAsia="Cambria" w:hAnsi="Calibri" w:cs="Calibri"/>
          <w:b/>
          <w:iCs/>
          <w:u w:val="single"/>
          <w:lang w:eastAsia="en-US"/>
        </w:rPr>
        <w:t>, more easily than a colony on Mars</w:t>
      </w:r>
      <w:r w:rsidRPr="00935614">
        <w:rPr>
          <w:rFonts w:ascii="Calibri" w:eastAsia="Cambria" w:hAnsi="Calibri" w:cs="Calibri"/>
          <w:sz w:val="16"/>
          <w:lang w:eastAsia="en-US"/>
        </w:rPr>
        <w:t xml:space="preserve">. And </w:t>
      </w:r>
      <w:r w:rsidRPr="00935614">
        <w:rPr>
          <w:rFonts w:ascii="Calibri" w:eastAsia="Cambria" w:hAnsi="Calibri" w:cs="Calibri"/>
          <w:u w:val="single"/>
          <w:lang w:eastAsia="en-US"/>
        </w:rPr>
        <w:t xml:space="preserve">in the event of apocalyptic scenario, it is possible that the </w:t>
      </w:r>
      <w:r w:rsidRPr="00935614">
        <w:rPr>
          <w:rFonts w:ascii="Calibri" w:eastAsia="Cambria" w:hAnsi="Calibri" w:cs="Calibri"/>
          <w:highlight w:val="green"/>
          <w:u w:val="single"/>
          <w:lang w:eastAsia="en-US"/>
        </w:rPr>
        <w:t>conditions on Earth</w:t>
      </w:r>
      <w:r w:rsidRPr="00935614">
        <w:rPr>
          <w:rFonts w:ascii="Calibri" w:eastAsia="Cambria" w:hAnsi="Calibri" w:cs="Calibri"/>
          <w:sz w:val="16"/>
          <w:lang w:eastAsia="en-US"/>
        </w:rPr>
        <w:t xml:space="preserve"> – </w:t>
      </w:r>
      <w:r w:rsidRPr="00935614">
        <w:rPr>
          <w:rFonts w:ascii="Calibri" w:eastAsia="Cambria" w:hAnsi="Calibri" w:cs="Calibri"/>
          <w:b/>
          <w:iCs/>
          <w:u w:val="single"/>
          <w:lang w:eastAsia="en-US"/>
        </w:rPr>
        <w:t>however horrific</w:t>
      </w:r>
      <w:r w:rsidRPr="00935614">
        <w:rPr>
          <w:rFonts w:ascii="Calibri" w:eastAsia="Cambria" w:hAnsi="Calibri" w:cs="Calibri"/>
          <w:sz w:val="16"/>
          <w:lang w:eastAsia="en-US"/>
        </w:rPr>
        <w:t xml:space="preserve"> – </w:t>
      </w:r>
      <w:r w:rsidRPr="00935614">
        <w:rPr>
          <w:rFonts w:ascii="Calibri" w:eastAsia="Cambria" w:hAnsi="Calibri" w:cs="Calibri"/>
          <w:b/>
          <w:iCs/>
          <w:highlight w:val="green"/>
          <w:u w:val="single"/>
          <w:lang w:eastAsia="en-US"/>
        </w:rPr>
        <w:t>may still be more hospitable than the Martian wasteland</w:t>
      </w:r>
      <w:r w:rsidRPr="00935614">
        <w:rPr>
          <w:rFonts w:ascii="Calibri" w:eastAsia="Cambria" w:hAnsi="Calibri" w:cs="Calibri"/>
          <w:sz w:val="16"/>
          <w:lang w:eastAsia="en-US"/>
        </w:rPr>
        <w:t xml:space="preserve">. Let's not forget that </w:t>
      </w:r>
      <w:r w:rsidRPr="00935614">
        <w:rPr>
          <w:rFonts w:ascii="Calibri" w:eastAsia="Cambria" w:hAnsi="Calibri" w:cs="Calibri"/>
          <w:u w:val="single"/>
          <w:lang w:eastAsia="en-US"/>
        </w:rPr>
        <w:t xml:space="preserve">Mars has next to no atmosphere, only one third gravity and is exposed to </w:t>
      </w:r>
      <w:r w:rsidRPr="00935614">
        <w:rPr>
          <w:rFonts w:ascii="Calibri" w:eastAsia="Cambria" w:hAnsi="Calibri" w:cs="Calibri"/>
          <w:highlight w:val="green"/>
          <w:u w:val="single"/>
          <w:lang w:eastAsia="en-US"/>
        </w:rPr>
        <w:t>surface radiation</w:t>
      </w:r>
      <w:r w:rsidRPr="00935614">
        <w:rPr>
          <w:rFonts w:ascii="Calibri" w:eastAsia="Cambria" w:hAnsi="Calibri" w:cs="Calibri"/>
          <w:u w:val="single"/>
          <w:lang w:eastAsia="en-US"/>
        </w:rPr>
        <w:t xml:space="preserve"> approximately </w:t>
      </w:r>
      <w:r w:rsidRPr="00935614">
        <w:rPr>
          <w:rFonts w:ascii="Calibri" w:eastAsia="Cambria" w:hAnsi="Calibri" w:cs="Calibri"/>
          <w:highlight w:val="green"/>
          <w:u w:val="single"/>
          <w:lang w:eastAsia="en-US"/>
        </w:rPr>
        <w:t>100 times greater</w:t>
      </w:r>
      <w:r w:rsidRPr="00935614">
        <w:rPr>
          <w:rFonts w:ascii="Calibri" w:eastAsia="Cambria" w:hAnsi="Calibri" w:cs="Calibri"/>
          <w:u w:val="single"/>
          <w:lang w:eastAsia="en-US"/>
        </w:rPr>
        <w:t xml:space="preserve"> than on Earth.</w:t>
      </w:r>
    </w:p>
    <w:p w14:paraId="6922D816" w14:textId="77777777" w:rsidR="00935614" w:rsidRPr="00935614" w:rsidRDefault="00935614" w:rsidP="00935614">
      <w:pPr>
        <w:rPr>
          <w:rFonts w:ascii="Calibri" w:eastAsia="Cambria" w:hAnsi="Calibri" w:cs="Calibri"/>
          <w:u w:val="single"/>
          <w:lang w:eastAsia="en-US"/>
        </w:rPr>
      </w:pPr>
    </w:p>
    <w:p w14:paraId="78C8B8E1"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 xml:space="preserve">Discount optimism about space colonization- there’s a profit incentive to make colonization appear feasible despite technological deficiencies. </w:t>
      </w:r>
    </w:p>
    <w:p w14:paraId="4769775D"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Prell 18</w:t>
      </w:r>
    </w:p>
    <w:p w14:paraId="34150CB8"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(James Prell is a recent graduate of the University of Pennsylvania. He reads and writes about science, technology, and society. </w:t>
      </w:r>
      <w:hyperlink r:id="rId17" w:history="1">
        <w:r w:rsidRPr="00935614">
          <w:rPr>
            <w:rFonts w:ascii="Calibri" w:eastAsia="Cambria" w:hAnsi="Calibri" w:cs="Calibri"/>
            <w:sz w:val="16"/>
            <w:lang w:eastAsia="en-US"/>
          </w:rPr>
          <w:t>https://www.sciencehistory.org/distillations/the-folly-of-the-martian-back-up-plan 8-17</w:t>
        </w:r>
      </w:hyperlink>
      <w:r w:rsidRPr="00935614">
        <w:rPr>
          <w:rFonts w:ascii="Calibri" w:eastAsia="Cambria" w:hAnsi="Calibri" w:cs="Calibri"/>
          <w:sz w:val="16"/>
          <w:lang w:eastAsia="en-US"/>
        </w:rPr>
        <w:t xml:space="preserve">) </w:t>
      </w:r>
    </w:p>
    <w:p w14:paraId="2695B1D5" w14:textId="77777777" w:rsidR="00935614" w:rsidRPr="00935614" w:rsidRDefault="00935614" w:rsidP="00935614">
      <w:pPr>
        <w:rPr>
          <w:rFonts w:ascii="Calibri" w:eastAsia="Cambria" w:hAnsi="Calibri" w:cs="Calibri"/>
          <w:lang w:eastAsia="en-US"/>
        </w:rPr>
      </w:pPr>
      <w:r w:rsidRPr="00935614">
        <w:rPr>
          <w:rFonts w:ascii="Calibri" w:eastAsia="Cambria" w:hAnsi="Calibri" w:cs="Calibri"/>
          <w:sz w:val="16"/>
          <w:lang w:eastAsia="en-US"/>
        </w:rPr>
        <w:t xml:space="preserve">In an interview with the American astrophysicist Neil deGrasse Tyson in 2010, Stephen Colbert called astronauts “the supermodels of science.” The bit was satirical, but Colbert had a point: for many, spaceflight is sexy. The serious question is: do we actually need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in order to carry the first colonists to Mars. </w:t>
      </w:r>
      <w:r w:rsidRPr="00935614">
        <w:rPr>
          <w:rFonts w:ascii="Calibri" w:eastAsia="Cambria" w:hAnsi="Calibri" w:cs="Calibri"/>
          <w:u w:val="single"/>
          <w:lang w:eastAsia="en-US"/>
        </w:rPr>
        <w:t>For Musk, an independent colony on Mars would function as a way to "back up the biosphere</w:t>
      </w:r>
      <w:r w:rsidRPr="00935614">
        <w:rPr>
          <w:rFonts w:ascii="Calibri" w:eastAsia="Cambria" w:hAnsi="Calibri" w:cs="Calibri"/>
          <w:sz w:val="16"/>
          <w:lang w:eastAsia="en-US"/>
        </w:rPr>
        <w:t xml:space="preserve">." If anything were to happen on Earth that could cause an extinction event, such as nuclear war or a meteor strike, Musk sees Mars as a way to ensure that humanity survives. </w:t>
      </w:r>
      <w:r w:rsidRPr="00935614">
        <w:rPr>
          <w:rFonts w:ascii="Calibri" w:eastAsia="Cambria" w:hAnsi="Calibri" w:cs="Calibri"/>
          <w:u w:val="single"/>
          <w:lang w:eastAsia="en-US"/>
        </w:rPr>
        <w:t xml:space="preserve">This existential reasoning for traveling to the red planet does </w:t>
      </w:r>
      <w:r w:rsidRPr="00935614">
        <w:rPr>
          <w:rFonts w:ascii="Calibri" w:eastAsia="Cambria" w:hAnsi="Calibri" w:cs="Calibri"/>
          <w:b/>
          <w:iCs/>
          <w:u w:val="single"/>
          <w:lang w:eastAsia="en-US"/>
        </w:rPr>
        <w:t xml:space="preserve">come with a </w:t>
      </w:r>
      <w:r w:rsidRPr="00935614">
        <w:rPr>
          <w:rFonts w:ascii="Calibri" w:eastAsia="Cambria" w:hAnsi="Calibri" w:cs="Calibri"/>
          <w:b/>
          <w:iCs/>
          <w:highlight w:val="green"/>
          <w:u w:val="single"/>
          <w:lang w:eastAsia="en-US"/>
        </w:rPr>
        <w:t>problem</w:t>
      </w:r>
      <w:r w:rsidRPr="00935614">
        <w:rPr>
          <w:rFonts w:ascii="Calibri" w:eastAsia="Cambria" w:hAnsi="Calibri" w:cs="Calibri"/>
          <w:sz w:val="16"/>
          <w:highlight w:val="green"/>
          <w:lang w:eastAsia="en-US"/>
        </w:rPr>
        <w:t xml:space="preserve">. </w:t>
      </w:r>
      <w:r w:rsidRPr="00935614">
        <w:rPr>
          <w:rFonts w:ascii="Calibri" w:eastAsia="Cambria" w:hAnsi="Calibri" w:cs="Calibri"/>
          <w:highlight w:val="green"/>
          <w:u w:val="single"/>
          <w:lang w:eastAsia="en-US"/>
        </w:rPr>
        <w:t>We have barely developed the technology</w:t>
      </w:r>
      <w:r w:rsidRPr="00935614">
        <w:rPr>
          <w:rFonts w:ascii="Calibri" w:eastAsia="Cambria" w:hAnsi="Calibri" w:cs="Calibri"/>
          <w:u w:val="single"/>
          <w:lang w:eastAsia="en-US"/>
        </w:rPr>
        <w:t xml:space="preserve"> to consistently launch these rockets.</w:t>
      </w:r>
      <w:r w:rsidRPr="00935614">
        <w:rPr>
          <w:rFonts w:ascii="Calibri" w:eastAsia="Cambria" w:hAnsi="Calibri" w:cs="Calibri"/>
          <w:sz w:val="16"/>
          <w:lang w:eastAsia="en-US"/>
        </w:rPr>
        <w:t xml:space="preserve"> Musk is confident in the tech behind his reusable boosters, but </w:t>
      </w:r>
      <w:r w:rsidRPr="00935614">
        <w:rPr>
          <w:rFonts w:ascii="Calibri" w:eastAsia="Cambria" w:hAnsi="Calibri" w:cs="Calibri"/>
          <w:highlight w:val="green"/>
          <w:u w:val="single"/>
          <w:lang w:eastAsia="en-US"/>
        </w:rPr>
        <w:t>experts</w:t>
      </w:r>
      <w:r w:rsidRPr="00935614">
        <w:rPr>
          <w:rFonts w:ascii="Calibri" w:eastAsia="Cambria" w:hAnsi="Calibri" w:cs="Calibri"/>
          <w:u w:val="single"/>
          <w:lang w:eastAsia="en-US"/>
        </w:rPr>
        <w:t xml:space="preserve"> like</w:t>
      </w:r>
      <w:r w:rsidRPr="00935614">
        <w:rPr>
          <w:rFonts w:ascii="Calibri" w:eastAsia="Cambria" w:hAnsi="Calibri" w:cs="Calibri"/>
          <w:sz w:val="16"/>
          <w:lang w:eastAsia="en-US"/>
        </w:rPr>
        <w:t xml:space="preserve"> Dan </w:t>
      </w:r>
      <w:r w:rsidRPr="00935614">
        <w:rPr>
          <w:rFonts w:ascii="Calibri" w:eastAsia="Cambria" w:hAnsi="Calibri" w:cs="Calibri"/>
          <w:u w:val="single"/>
          <w:lang w:eastAsia="en-US"/>
        </w:rPr>
        <w:t>Dumbacher—a former NASA employee—</w:t>
      </w:r>
      <w:r w:rsidRPr="00935614">
        <w:rPr>
          <w:rFonts w:ascii="Calibri" w:eastAsia="Cambria" w:hAnsi="Calibri" w:cs="Calibri"/>
          <w:highlight w:val="green"/>
          <w:u w:val="single"/>
          <w:lang w:eastAsia="en-US"/>
        </w:rPr>
        <w:t>remain skeptical</w:t>
      </w:r>
      <w:r w:rsidRPr="00935614">
        <w:rPr>
          <w:rFonts w:ascii="Calibri" w:eastAsia="Cambria" w:hAnsi="Calibri" w:cs="Calibri"/>
          <w:sz w:val="16"/>
          <w:lang w:eastAsia="en-US"/>
        </w:rPr>
        <w:t>. “</w:t>
      </w:r>
      <w:r w:rsidRPr="00935614">
        <w:rPr>
          <w:rFonts w:ascii="Calibri" w:eastAsia="Cambria" w:hAnsi="Calibri" w:cs="Calibri"/>
          <w:u w:val="single"/>
          <w:lang w:eastAsia="en-US"/>
        </w:rPr>
        <w:t>We tried to make</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the space shuttle] reusable for 55 flights,</w:t>
      </w:r>
      <w:r w:rsidRPr="00935614">
        <w:rPr>
          <w:rFonts w:ascii="Calibri" w:eastAsia="Cambria" w:hAnsi="Calibri" w:cs="Calibri"/>
          <w:sz w:val="16"/>
          <w:lang w:eastAsia="en-US"/>
        </w:rPr>
        <w:t>” he told SpaceNews in 2014. “</w:t>
      </w:r>
      <w:r w:rsidRPr="00935614">
        <w:rPr>
          <w:rFonts w:ascii="Calibri" w:eastAsia="Cambria" w:hAnsi="Calibri" w:cs="Calibri"/>
          <w:u w:val="single"/>
          <w:lang w:eastAsia="en-US"/>
        </w:rPr>
        <w:t>Look how long and how much money it took</w:t>
      </w:r>
      <w:r w:rsidRPr="00935614">
        <w:rPr>
          <w:rFonts w:ascii="Calibri" w:eastAsia="Cambria" w:hAnsi="Calibri" w:cs="Calibri"/>
          <w:sz w:val="16"/>
          <w:lang w:eastAsia="en-US"/>
        </w:rPr>
        <w:t xml:space="preserve"> for us to do that, and we still weren’t completely successful for all the parts. I want to be realistic: </w:t>
      </w:r>
      <w:r w:rsidRPr="00935614">
        <w:rPr>
          <w:rFonts w:ascii="Calibri" w:eastAsia="Cambria" w:hAnsi="Calibri" w:cs="Calibri"/>
          <w:b/>
          <w:iCs/>
          <w:u w:val="single"/>
          <w:lang w:eastAsia="en-US"/>
        </w:rPr>
        <w:t xml:space="preserve">We are not as smart as we think we are and </w:t>
      </w:r>
      <w:r w:rsidRPr="00935614">
        <w:rPr>
          <w:rFonts w:ascii="Calibri" w:eastAsia="Cambria" w:hAnsi="Calibri" w:cs="Calibri"/>
          <w:b/>
          <w:iCs/>
          <w:highlight w:val="green"/>
          <w:u w:val="single"/>
          <w:lang w:eastAsia="en-US"/>
        </w:rPr>
        <w:t xml:space="preserve">we don’t understand the environment </w:t>
      </w:r>
      <w:r w:rsidRPr="00935614">
        <w:rPr>
          <w:rFonts w:ascii="Calibri" w:eastAsia="Cambria" w:hAnsi="Calibri" w:cs="Calibri"/>
          <w:b/>
          <w:iCs/>
          <w:u w:val="single"/>
          <w:lang w:eastAsia="en-US"/>
        </w:rPr>
        <w:t xml:space="preserve">as well as we think we do.” </w:t>
      </w:r>
      <w:r w:rsidRPr="00935614">
        <w:rPr>
          <w:rFonts w:ascii="Calibri" w:eastAsia="Cambria" w:hAnsi="Calibri" w:cs="Calibri"/>
          <w:sz w:val="16"/>
          <w:lang w:eastAsia="en-US"/>
        </w:rPr>
        <w:t xml:space="preserve">The cost of each launch during the space shuttle program, with refurbishment costs taken into account, ran between $450 million and $1.5 billion. SpaceX’s account of their costs have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935614">
        <w:rPr>
          <w:rFonts w:ascii="Calibri" w:eastAsia="Cambria" w:hAnsi="Calibri" w:cs="Calibri"/>
          <w:highlight w:val="green"/>
          <w:u w:val="single"/>
          <w:lang w:eastAsia="en-US"/>
        </w:rPr>
        <w:t>It would cost</w:t>
      </w:r>
      <w:r w:rsidRPr="00935614">
        <w:rPr>
          <w:rFonts w:ascii="Calibri" w:eastAsia="Cambria" w:hAnsi="Calibri" w:cs="Calibri"/>
          <w:u w:val="single"/>
          <w:lang w:eastAsia="en-US"/>
        </w:rPr>
        <w:t xml:space="preserve"> between $</w:t>
      </w:r>
      <w:r w:rsidRPr="00935614">
        <w:rPr>
          <w:rFonts w:ascii="Calibri" w:eastAsia="Cambria" w:hAnsi="Calibri" w:cs="Calibri"/>
          <w:highlight w:val="green"/>
          <w:u w:val="single"/>
          <w:lang w:eastAsia="en-US"/>
        </w:rPr>
        <w:t>121</w:t>
      </w:r>
      <w:r w:rsidRPr="00935614">
        <w:rPr>
          <w:rFonts w:ascii="Calibri" w:eastAsia="Cambria" w:hAnsi="Calibri" w:cs="Calibri"/>
          <w:u w:val="single"/>
          <w:lang w:eastAsia="en-US"/>
        </w:rPr>
        <w:t xml:space="preserve"> and $48 </w:t>
      </w:r>
      <w:r w:rsidRPr="00935614">
        <w:rPr>
          <w:rFonts w:ascii="Calibri" w:eastAsia="Cambria" w:hAnsi="Calibri" w:cs="Calibri"/>
          <w:highlight w:val="green"/>
          <w:u w:val="single"/>
          <w:lang w:eastAsia="en-US"/>
        </w:rPr>
        <w:t>billion per person per year to sustain</w:t>
      </w:r>
      <w:r w:rsidRPr="00935614">
        <w:rPr>
          <w:rFonts w:ascii="Calibri" w:eastAsia="Cambria" w:hAnsi="Calibri" w:cs="Calibri"/>
          <w:u w:val="single"/>
          <w:lang w:eastAsia="en-US"/>
        </w:rPr>
        <w:t xml:space="preserve"> a Martian colony</w:t>
      </w:r>
      <w:r w:rsidRPr="00935614">
        <w:rPr>
          <w:rFonts w:ascii="Calibri" w:eastAsia="Cambria" w:hAnsi="Calibri" w:cs="Calibri"/>
          <w:sz w:val="16"/>
          <w:lang w:eastAsia="en-US"/>
        </w:rPr>
        <w:t xml:space="preserve"> according to data from Popular Science Magazine in 2013, </w:t>
      </w:r>
      <w:r w:rsidRPr="00935614">
        <w:rPr>
          <w:rFonts w:ascii="Calibri" w:eastAsia="Cambria" w:hAnsi="Calibri" w:cs="Calibri"/>
          <w:u w:val="single"/>
          <w:lang w:eastAsia="en-US"/>
        </w:rPr>
        <w:t xml:space="preserve">but </w:t>
      </w:r>
      <w:r w:rsidRPr="00935614">
        <w:rPr>
          <w:rFonts w:ascii="Calibri" w:eastAsia="Cambria" w:hAnsi="Calibri" w:cs="Calibri"/>
          <w:highlight w:val="green"/>
          <w:u w:val="single"/>
          <w:lang w:eastAsia="en-US"/>
        </w:rPr>
        <w:t>the real cost is impossible to know</w:t>
      </w:r>
      <w:r w:rsidRPr="00935614">
        <w:rPr>
          <w:rFonts w:ascii="Calibri" w:eastAsia="Cambria" w:hAnsi="Calibri" w:cs="Calibri"/>
          <w:u w:val="single"/>
          <w:lang w:eastAsia="en-US"/>
        </w:rPr>
        <w:t xml:space="preserve"> without actually going</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Why should we spend time and resources</w:t>
      </w:r>
      <w:r w:rsidRPr="00935614">
        <w:rPr>
          <w:rFonts w:ascii="Calibri" w:eastAsia="Cambria" w:hAnsi="Calibri" w:cs="Calibri"/>
          <w:sz w:val="16"/>
          <w:lang w:eastAsia="en-US"/>
        </w:rPr>
        <w:t xml:space="preserve"> trying to survive </w:t>
      </w:r>
      <w:r w:rsidRPr="00935614">
        <w:rPr>
          <w:rFonts w:ascii="Calibri" w:eastAsia="Cambria" w:hAnsi="Calibri" w:cs="Calibri"/>
          <w:b/>
          <w:iCs/>
          <w:u w:val="single"/>
          <w:lang w:eastAsia="en-US"/>
        </w:rPr>
        <w:t xml:space="preserve">on Mars when </w:t>
      </w:r>
      <w:r w:rsidRPr="00935614">
        <w:rPr>
          <w:rFonts w:ascii="Calibri" w:eastAsia="Cambria" w:hAnsi="Calibri" w:cs="Calibri"/>
          <w:b/>
          <w:iCs/>
          <w:highlight w:val="green"/>
          <w:u w:val="single"/>
          <w:lang w:eastAsia="en-US"/>
        </w:rPr>
        <w:t>we could be working to understand how to survive on earth</w:t>
      </w:r>
      <w:r w:rsidRPr="00935614">
        <w:rPr>
          <w:rFonts w:ascii="Calibri" w:eastAsia="Cambria" w:hAnsi="Calibri" w:cs="Calibri"/>
          <w:sz w:val="16"/>
          <w:lang w:eastAsia="en-US"/>
        </w:rPr>
        <w:t xml:space="preserve"> in the event of the kind of catastrophe that set Musk’s eye on Mars in the first place? If some group were to attempt the journey today, </w:t>
      </w:r>
      <w:r w:rsidRPr="00935614">
        <w:rPr>
          <w:rFonts w:ascii="Calibri" w:eastAsiaTheme="minorHAnsi" w:hAnsi="Calibri" w:cs="Calibri"/>
          <w:u w:val="single"/>
          <w:lang w:eastAsia="en-US"/>
        </w:rPr>
        <w:t>they would need access to technologies that would make them as self-sufficient as possible</w:t>
      </w:r>
      <w:r w:rsidRPr="00935614">
        <w:rPr>
          <w:rFonts w:ascii="Calibri" w:eastAsia="Cambria" w:hAnsi="Calibri" w:cs="Calibri"/>
          <w:sz w:val="16"/>
          <w:lang w:eastAsia="en-US"/>
        </w:rPr>
        <w:t xml:space="preserve">. After all, Earth would be nearly 33.9 million miles away during its closest pass to the red planet. Water recovery systems that reclaim vapor, wastewater, and urine — like the ones currently installed on the International Space Station — would have to be used on the journey, and sent ahead to Mars along with habitats ready for assembly upon the astronauts’ arrival. </w:t>
      </w:r>
      <w:r w:rsidRPr="00935614">
        <w:rPr>
          <w:rFonts w:ascii="Calibri" w:eastAsiaTheme="minorHAnsi" w:hAnsi="Calibri" w:cs="Calibri"/>
          <w:u w:val="single"/>
          <w:lang w:eastAsia="en-US"/>
        </w:rPr>
        <w:t xml:space="preserve">According to NASA such a </w:t>
      </w:r>
      <w:r w:rsidRPr="00935614">
        <w:rPr>
          <w:rFonts w:ascii="Calibri" w:eastAsiaTheme="minorHAnsi" w:hAnsi="Calibri" w:cs="Calibri"/>
          <w:highlight w:val="green"/>
          <w:u w:val="single"/>
          <w:lang w:eastAsia="en-US"/>
        </w:rPr>
        <w:t>system would have to have</w:t>
      </w:r>
      <w:r w:rsidRPr="00935614">
        <w:rPr>
          <w:rFonts w:ascii="Calibri" w:eastAsiaTheme="minorHAnsi" w:hAnsi="Calibri" w:cs="Calibri"/>
          <w:u w:val="single"/>
          <w:lang w:eastAsia="en-US"/>
        </w:rPr>
        <w:t xml:space="preserve"> an </w:t>
      </w:r>
      <w:r w:rsidRPr="00935614">
        <w:rPr>
          <w:rFonts w:ascii="Calibri" w:eastAsiaTheme="minorHAnsi" w:hAnsi="Calibri" w:cs="Calibri"/>
          <w:highlight w:val="green"/>
          <w:u w:val="single"/>
          <w:lang w:eastAsia="en-US"/>
        </w:rPr>
        <w:t>efficiency much higher than the current</w:t>
      </w:r>
      <w:r w:rsidRPr="00935614">
        <w:rPr>
          <w:rFonts w:ascii="Calibri" w:eastAsiaTheme="minorHAnsi" w:hAnsi="Calibri" w:cs="Calibri"/>
          <w:u w:val="single"/>
          <w:lang w:eastAsia="en-US"/>
        </w:rPr>
        <w:t xml:space="preserve"> 74% in order </w:t>
      </w:r>
      <w:r w:rsidRPr="00935614">
        <w:rPr>
          <w:rFonts w:ascii="Calibri" w:eastAsiaTheme="minorHAnsi" w:hAnsi="Calibri" w:cs="Calibri"/>
          <w:highlight w:val="green"/>
          <w:u w:val="single"/>
          <w:lang w:eastAsia="en-US"/>
        </w:rPr>
        <w:t>to be viable</w:t>
      </w:r>
      <w:r w:rsidRPr="00935614">
        <w:rPr>
          <w:rFonts w:ascii="Calibri" w:eastAsiaTheme="minorHAnsi" w:hAnsi="Calibri" w:cs="Calibri"/>
          <w:u w:val="single"/>
          <w:lang w:eastAsia="en-US"/>
        </w:rPr>
        <w:t xml:space="preserve"> for deep space missions. The same goes for oxygen regeneration and carbon dioxide removal, which, as of today stands at around 40% efficiency and “must increase significantly” before anyone attempts the journey to Mars. </w:t>
      </w:r>
      <w:r w:rsidRPr="00935614">
        <w:rPr>
          <w:rFonts w:ascii="Calibri" w:eastAsia="Cambria" w:hAnsi="Calibri" w:cs="Calibri"/>
          <w:sz w:val="16"/>
          <w:lang w:eastAsia="en-US"/>
        </w:rPr>
        <w:t xml:space="preserve">As for food, astronauts would have to rely on a one-time supply of food sent ahead, or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935614">
        <w:rPr>
          <w:rFonts w:ascii="Calibri" w:eastAsia="Cambria" w:hAnsi="Calibri" w:cs="Calibri"/>
          <w:u w:val="single"/>
          <w:lang w:eastAsia="en-US"/>
        </w:rPr>
        <w:t xml:space="preserve">While all of these systems might be ready for use by a small crew within a few years, a </w:t>
      </w:r>
      <w:r w:rsidRPr="00935614">
        <w:rPr>
          <w:rFonts w:ascii="Calibri" w:eastAsia="Cambria" w:hAnsi="Calibri" w:cs="Calibri"/>
          <w:highlight w:val="green"/>
          <w:u w:val="single"/>
          <w:lang w:eastAsia="en-US"/>
        </w:rPr>
        <w:t>colony</w:t>
      </w:r>
      <w:r w:rsidRPr="00935614">
        <w:rPr>
          <w:rFonts w:ascii="Calibri" w:eastAsia="Cambria" w:hAnsi="Calibri" w:cs="Calibri"/>
          <w:u w:val="single"/>
          <w:lang w:eastAsia="en-US"/>
        </w:rPr>
        <w:t xml:space="preserve"> of a size </w:t>
      </w:r>
      <w:r w:rsidRPr="00935614">
        <w:rPr>
          <w:rFonts w:ascii="Calibri" w:eastAsia="Cambria" w:hAnsi="Calibri" w:cs="Calibri"/>
          <w:highlight w:val="green"/>
          <w:u w:val="single"/>
          <w:lang w:eastAsia="en-US"/>
        </w:rPr>
        <w:t>large enough to</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safeguard</w:t>
      </w:r>
      <w:r w:rsidRPr="00935614">
        <w:rPr>
          <w:rFonts w:ascii="Calibri" w:eastAsia="Cambria" w:hAnsi="Calibri" w:cs="Calibri"/>
          <w:u w:val="single"/>
          <w:lang w:eastAsia="en-US"/>
        </w:rPr>
        <w:t xml:space="preserve"> humanity </w:t>
      </w:r>
      <w:r w:rsidRPr="00935614">
        <w:rPr>
          <w:rFonts w:ascii="Calibri" w:eastAsia="Cambria" w:hAnsi="Calibri" w:cs="Calibri"/>
          <w:highlight w:val="green"/>
          <w:u w:val="single"/>
          <w:lang w:eastAsia="en-US"/>
        </w:rPr>
        <w:t xml:space="preserve">from extinction would </w:t>
      </w:r>
      <w:r w:rsidRPr="00935614">
        <w:rPr>
          <w:rFonts w:ascii="Calibri" w:eastAsia="Cambria" w:hAnsi="Calibri" w:cs="Calibri"/>
          <w:b/>
          <w:iCs/>
          <w:highlight w:val="green"/>
          <w:u w:val="single"/>
          <w:lang w:eastAsia="en-US"/>
        </w:rPr>
        <w:t>push them to the breaking point</w:t>
      </w:r>
      <w:r w:rsidRPr="00935614">
        <w:rPr>
          <w:rFonts w:ascii="Calibri" w:eastAsia="Cambria" w:hAnsi="Calibri" w:cs="Calibri"/>
          <w:sz w:val="16"/>
          <w:highlight w:val="green"/>
          <w:lang w:eastAsia="en-US"/>
        </w:rPr>
        <w:t>.</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It would take, optimistically</w:t>
      </w:r>
      <w:r w:rsidRPr="00935614">
        <w:rPr>
          <w:rFonts w:ascii="Calibri" w:eastAsia="Cambria" w:hAnsi="Calibri" w:cs="Calibri"/>
          <w:sz w:val="16"/>
          <w:lang w:eastAsia="en-US"/>
        </w:rPr>
        <w:t xml:space="preserve">, </w:t>
      </w:r>
      <w:r w:rsidRPr="00935614">
        <w:rPr>
          <w:rFonts w:ascii="Calibri" w:eastAsia="Cambria" w:hAnsi="Calibri" w:cs="Calibri"/>
          <w:b/>
          <w:iCs/>
          <w:u w:val="single"/>
          <w:lang w:eastAsia="en-US"/>
        </w:rPr>
        <w:t>decades before Mars was truly self-sufficient</w:t>
      </w:r>
      <w:r w:rsidRPr="00935614">
        <w:rPr>
          <w:rFonts w:ascii="Calibri" w:eastAsia="Cambria" w:hAnsi="Calibri" w:cs="Calibri"/>
          <w:sz w:val="16"/>
          <w:lang w:eastAsia="en-US"/>
        </w:rPr>
        <w:t xml:space="preserve">, and </w:t>
      </w:r>
      <w:r w:rsidRPr="00935614">
        <w:rPr>
          <w:rFonts w:ascii="Calibri" w:eastAsia="Cambria" w:hAnsi="Calibri" w:cs="Calibri"/>
          <w:u w:val="single"/>
          <w:lang w:eastAsia="en-US"/>
        </w:rPr>
        <w:t xml:space="preserve">that time and money could be spent working to </w:t>
      </w:r>
      <w:r w:rsidRPr="00935614">
        <w:rPr>
          <w:rFonts w:ascii="Calibri" w:eastAsia="Cambria" w:hAnsi="Calibri" w:cs="Calibri"/>
          <w:b/>
          <w:iCs/>
          <w:u w:val="single"/>
          <w:lang w:eastAsia="en-US"/>
        </w:rPr>
        <w:t>prevent the kind of disasters that threaten our existence on Earth</w:t>
      </w:r>
      <w:r w:rsidRPr="00935614">
        <w:rPr>
          <w:rFonts w:ascii="Calibri" w:eastAsia="Cambria" w:hAnsi="Calibri" w:cs="Calibri"/>
          <w:u w:val="single"/>
          <w:lang w:eastAsia="en-US"/>
        </w:rPr>
        <w:t xml:space="preserve">, such as natural disasters related to climate change. 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935614">
        <w:rPr>
          <w:rFonts w:ascii="Calibri" w:eastAsia="Cambria" w:hAnsi="Calibri" w:cs="Calibri"/>
          <w:b/>
          <w:iCs/>
          <w:u w:val="single"/>
          <w:lang w:eastAsia="en-US"/>
        </w:rPr>
        <w:t xml:space="preserve">Even </w:t>
      </w:r>
      <w:r w:rsidRPr="00935614">
        <w:rPr>
          <w:rFonts w:ascii="Calibri" w:eastAsia="Cambria" w:hAnsi="Calibri" w:cs="Calibri"/>
          <w:b/>
          <w:iCs/>
          <w:highlight w:val="green"/>
          <w:u w:val="single"/>
          <w:lang w:eastAsia="en-US"/>
        </w:rPr>
        <w:t>Earth after total nuclear war would be easier to live on.</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There is scientific value in the exploration of other planets, but discoveries can be achieved without the steep added cost of having to keep an astronaut </w:t>
      </w:r>
      <w:r w:rsidRPr="00935614">
        <w:rPr>
          <w:rFonts w:ascii="Calibri" w:eastAsia="Cambria" w:hAnsi="Calibri" w:cs="Calibri"/>
          <w:b/>
          <w:iCs/>
          <w:u w:val="single"/>
          <w:lang w:eastAsia="en-US"/>
        </w:rPr>
        <w:t>alive during</w:t>
      </w:r>
      <w:r w:rsidRPr="00935614">
        <w:rPr>
          <w:rFonts w:ascii="Calibri" w:eastAsia="Cambria" w:hAnsi="Calibri" w:cs="Calibri"/>
          <w:u w:val="single"/>
          <w:lang w:eastAsia="en-US"/>
        </w:rPr>
        <w:t xml:space="preserve"> the trip.</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Compared to the projected cost of a Martian base, NASA’s Curiosity rover cost a fraction</w:t>
      </w:r>
      <w:r w:rsidRPr="00935614">
        <w:rPr>
          <w:rFonts w:ascii="Calibri" w:eastAsia="Cambria" w:hAnsi="Calibri" w:cs="Calibri"/>
          <w:sz w:val="16"/>
          <w:lang w:eastAsia="en-US"/>
        </w:rPr>
        <w:t xml:space="preserve"> of that, coming in at $2.5 billion. Curiosity has far exceeded its life expectancy of two years and continues to operate today, with the added benefit of not needing to eat, breath, or worry about dying from radiation exposure.</w:t>
      </w:r>
    </w:p>
    <w:p w14:paraId="57D3FAB0" w14:textId="77777777" w:rsidR="00935614" w:rsidRPr="00935614" w:rsidRDefault="00935614" w:rsidP="00935614">
      <w:pPr>
        <w:rPr>
          <w:rFonts w:ascii="Calibri" w:eastAsia="Cambria" w:hAnsi="Calibri" w:cs="Calibri"/>
          <w:lang w:eastAsia="en-US"/>
        </w:rPr>
      </w:pPr>
    </w:p>
    <w:p w14:paraId="7A45289F"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Mars colonization is disastrous – causes interplanetary war and environmental collapse on earth</w:t>
      </w:r>
    </w:p>
    <w:p w14:paraId="4A34512D"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 xml:space="preserve">Morton, PhD, 18 </w:t>
      </w:r>
    </w:p>
    <w:p w14:paraId="541AF719"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(Adam Morton is a retired philosopher attached to the University of British Columbia </w:t>
      </w:r>
      <w:hyperlink r:id="rId18" w:history="1">
        <w:r w:rsidRPr="00935614">
          <w:rPr>
            <w:rFonts w:ascii="Calibri" w:eastAsia="Cambria" w:hAnsi="Calibri" w:cs="Calibri"/>
            <w:sz w:val="16"/>
            <w:lang w:eastAsia="en-US"/>
          </w:rPr>
          <w:t>https://www.newsweek.com/colonizing-other-planets-could-trigger-war-earth-and-ecological-disaster-1226630</w:t>
        </w:r>
      </w:hyperlink>
      <w:r w:rsidRPr="00935614">
        <w:rPr>
          <w:rFonts w:ascii="Calibri" w:eastAsia="Cambria" w:hAnsi="Calibri" w:cs="Calibri"/>
          <w:sz w:val="16"/>
          <w:lang w:eastAsia="en-US"/>
        </w:rPr>
        <w:t xml:space="preserve">, 11-22) </w:t>
      </w:r>
    </w:p>
    <w:p w14:paraId="29866C6D" w14:textId="77777777" w:rsidR="00935614" w:rsidRPr="00935614" w:rsidRDefault="00935614" w:rsidP="00935614">
      <w:pPr>
        <w:rPr>
          <w:rFonts w:ascii="Calibri" w:eastAsia="Cambria" w:hAnsi="Calibri" w:cs="Calibri"/>
          <w:lang w:eastAsia="en-US"/>
        </w:rPr>
      </w:pPr>
      <w:r w:rsidRPr="00935614">
        <w:rPr>
          <w:rFonts w:ascii="Calibri" w:eastAsia="Cambria" w:hAnsi="Calibri" w:cs="Calibri"/>
          <w:sz w:val="16"/>
          <w:lang w:eastAsia="en-US"/>
        </w:rPr>
        <w:t xml:space="preserve">Plans for the exploration and even colonization of other planets are very much in the air, and </w:t>
      </w:r>
      <w:r w:rsidRPr="00935614">
        <w:rPr>
          <w:rFonts w:ascii="Calibri" w:eastAsia="Cambria" w:hAnsi="Calibri" w:cs="Calibri"/>
          <w:highlight w:val="green"/>
          <w:u w:val="single"/>
          <w:lang w:eastAsia="en-US"/>
        </w:rPr>
        <w:t>getting to Mars</w:t>
      </w:r>
      <w:r w:rsidRPr="00935614">
        <w:rPr>
          <w:rFonts w:ascii="Calibri" w:eastAsia="Cambria" w:hAnsi="Calibri" w:cs="Calibri"/>
          <w:sz w:val="16"/>
          <w:lang w:eastAsia="en-US"/>
        </w:rPr>
        <w:t xml:space="preserve"> in particular </w:t>
      </w:r>
      <w:r w:rsidRPr="00935614">
        <w:rPr>
          <w:rFonts w:ascii="Calibri" w:eastAsia="Cambria" w:hAnsi="Calibri" w:cs="Calibri"/>
          <w:b/>
          <w:iCs/>
          <w:u w:val="single"/>
          <w:lang w:eastAsia="en-US"/>
        </w:rPr>
        <w:t xml:space="preserve">has become </w:t>
      </w:r>
      <w:r w:rsidRPr="00935614">
        <w:rPr>
          <w:rFonts w:ascii="Calibri" w:eastAsia="Cambria" w:hAnsi="Calibri" w:cs="Calibri"/>
          <w:b/>
          <w:iCs/>
          <w:highlight w:val="green"/>
          <w:u w:val="single"/>
          <w:lang w:eastAsia="en-US"/>
        </w:rPr>
        <w:t>a billionaire's hobby</w:t>
      </w:r>
      <w:r w:rsidRPr="00935614">
        <w:rPr>
          <w:rFonts w:ascii="Calibri" w:eastAsia="Cambria" w:hAnsi="Calibri" w:cs="Calibri"/>
          <w:sz w:val="16"/>
          <w:lang w:eastAsia="en-US"/>
        </w:rPr>
        <w:t xml:space="preserve"> lately. Elon Musk would like to establish a human colony on Mars in a matter of decades. (For the foreseeable future—a century, I would venture—Mars will be the only real possibility.) </w:t>
      </w:r>
      <w:r w:rsidRPr="00935614">
        <w:rPr>
          <w:rFonts w:ascii="Calibri" w:eastAsia="Cambria" w:hAnsi="Calibri" w:cs="Calibri"/>
          <w:u w:val="single"/>
          <w:lang w:eastAsia="en-US"/>
        </w:rPr>
        <w:t xml:space="preserve">But planetary </w:t>
      </w:r>
      <w:r w:rsidRPr="00935614">
        <w:rPr>
          <w:rFonts w:ascii="Calibri" w:eastAsia="Cambria" w:hAnsi="Calibri" w:cs="Calibri"/>
          <w:highlight w:val="green"/>
          <w:u w:val="single"/>
          <w:lang w:eastAsia="en-US"/>
        </w:rPr>
        <w:t>colonies may be</w:t>
      </w:r>
      <w:r w:rsidRPr="00935614">
        <w:rPr>
          <w:rFonts w:ascii="Calibri" w:eastAsia="Cambria" w:hAnsi="Calibri" w:cs="Calibri"/>
          <w:sz w:val="16"/>
          <w:lang w:eastAsia="en-US"/>
        </w:rPr>
        <w:t xml:space="preserve"> a bad idea, even </w:t>
      </w:r>
      <w:r w:rsidRPr="00935614">
        <w:rPr>
          <w:rFonts w:ascii="Calibri" w:eastAsia="Cambria" w:hAnsi="Calibri" w:cs="Calibri"/>
          <w:b/>
          <w:iCs/>
          <w:u w:val="single"/>
          <w:lang w:eastAsia="en-US"/>
        </w:rPr>
        <w:t xml:space="preserve">a </w:t>
      </w:r>
      <w:r w:rsidRPr="00935614">
        <w:rPr>
          <w:rFonts w:ascii="Calibri" w:eastAsia="Cambria" w:hAnsi="Calibri" w:cs="Calibri"/>
          <w:b/>
          <w:iCs/>
          <w:highlight w:val="green"/>
          <w:u w:val="single"/>
          <w:lang w:eastAsia="en-US"/>
        </w:rPr>
        <w:t>disastrous</w:t>
      </w:r>
      <w:r w:rsidRPr="00935614">
        <w:rPr>
          <w:rFonts w:ascii="Calibri" w:eastAsia="Cambria" w:hAnsi="Calibri" w:cs="Calibri"/>
          <w:b/>
          <w:iCs/>
          <w:u w:val="single"/>
          <w:lang w:eastAsia="en-US"/>
        </w:rPr>
        <w:t xml:space="preserve"> idea</w:t>
      </w:r>
      <w:r w:rsidRPr="00935614">
        <w:rPr>
          <w:rFonts w:ascii="Calibri" w:eastAsia="Cambria" w:hAnsi="Calibri" w:cs="Calibri"/>
          <w:sz w:val="16"/>
          <w:lang w:eastAsia="en-US"/>
        </w:rPr>
        <w:t xml:space="preserve">. So, it is important to see the arguments against them, as well as their appeal. I begin with a reason that is sometimes made central to proposals for colonies—the idea that we should achieve them as soon as it is feasible. It is a call for escape from imminent danger. The idea is that </w:t>
      </w:r>
      <w:r w:rsidRPr="00935614">
        <w:rPr>
          <w:rFonts w:ascii="Calibri" w:eastAsia="Cambria" w:hAnsi="Calibri" w:cs="Calibri"/>
          <w:u w:val="single"/>
          <w:lang w:eastAsia="en-US"/>
        </w:rPr>
        <w:t>nuclear war, ecological catastrophe</w:t>
      </w:r>
      <w:r w:rsidRPr="00935614">
        <w:rPr>
          <w:rFonts w:ascii="Calibri" w:eastAsia="Cambria" w:hAnsi="Calibri" w:cs="Calibri"/>
          <w:sz w:val="16"/>
          <w:lang w:eastAsia="en-US"/>
        </w:rPr>
        <w:t xml:space="preserve">, or the rise of artificially intelligent </w:t>
      </w:r>
      <w:r w:rsidRPr="00935614">
        <w:rPr>
          <w:rFonts w:ascii="Calibri" w:eastAsia="Cambria" w:hAnsi="Calibri" w:cs="Calibri"/>
          <w:u w:val="single"/>
          <w:lang w:eastAsia="en-US"/>
        </w:rPr>
        <w:t>robots, will wipe out humans</w:t>
      </w:r>
      <w:r w:rsidRPr="00935614">
        <w:rPr>
          <w:rFonts w:ascii="Calibri" w:eastAsia="Cambria" w:hAnsi="Calibri" w:cs="Calibri"/>
          <w:sz w:val="16"/>
          <w:lang w:eastAsia="en-US"/>
        </w:rPr>
        <w:t xml:space="preserve"> on Earth. </w:t>
      </w:r>
      <w:r w:rsidRPr="00935614">
        <w:rPr>
          <w:rFonts w:ascii="Calibri" w:eastAsia="Cambria" w:hAnsi="Calibri" w:cs="Calibri"/>
          <w:u w:val="single"/>
          <w:lang w:eastAsia="en-US"/>
        </w:rPr>
        <w:t>But a colony</w:t>
      </w:r>
      <w:r w:rsidRPr="00935614">
        <w:rPr>
          <w:rFonts w:ascii="Calibri" w:eastAsia="Cambria" w:hAnsi="Calibri" w:cs="Calibri"/>
          <w:sz w:val="16"/>
          <w:lang w:eastAsia="en-US"/>
        </w:rPr>
        <w:t xml:space="preserve"> far away </w:t>
      </w:r>
      <w:r w:rsidRPr="00935614">
        <w:rPr>
          <w:rFonts w:ascii="Calibri" w:eastAsia="Cambria" w:hAnsi="Calibri" w:cs="Calibri"/>
          <w:u w:val="single"/>
          <w:lang w:eastAsia="en-US"/>
        </w:rPr>
        <w:t>might survive</w:t>
      </w:r>
      <w:r w:rsidRPr="00935614">
        <w:rPr>
          <w:rFonts w:ascii="Calibri" w:eastAsia="Cambria" w:hAnsi="Calibri" w:cs="Calibri"/>
          <w:sz w:val="16"/>
          <w:lang w:eastAsia="en-US"/>
        </w:rPr>
        <w:t xml:space="preserve">, so that the species continues. Stephen Hawking is among those who have argued, or usually just pronounced, for versions of this (and if you want scientific authority, it is hard to do better). But </w:t>
      </w:r>
      <w:r w:rsidRPr="00935614">
        <w:rPr>
          <w:rFonts w:ascii="Calibri" w:eastAsia="Cambria" w:hAnsi="Calibri" w:cs="Calibri"/>
          <w:b/>
          <w:iCs/>
          <w:highlight w:val="green"/>
          <w:u w:val="single"/>
          <w:lang w:eastAsia="en-US"/>
        </w:rPr>
        <w:t>the idea has serious flaws</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It is hard to think of even a post-apocalyptic Earth that is less hospitable to any terrestrial life than Mars, let alone elsewhere in the solar system</w:t>
      </w:r>
      <w:r w:rsidRPr="00935614">
        <w:rPr>
          <w:rFonts w:ascii="Calibri" w:eastAsia="Cambria" w:hAnsi="Calibri" w:cs="Calibri"/>
          <w:sz w:val="16"/>
          <w:lang w:eastAsia="en-US"/>
        </w:rPr>
        <w:t xml:space="preserve">, so the challenges are enormous. But let us ignore that. Suppose that a colony had a reasonable chance of surviving, would the argument from danger justify founding it soon? I think not. </w:t>
      </w:r>
      <w:r w:rsidRPr="00935614">
        <w:rPr>
          <w:rFonts w:ascii="Calibri" w:eastAsia="Cambria" w:hAnsi="Calibri" w:cs="Calibri"/>
          <w:u w:val="single"/>
          <w:lang w:eastAsia="en-US"/>
        </w:rPr>
        <w:t xml:space="preserve">One danger is </w:t>
      </w:r>
      <w:r w:rsidRPr="00935614">
        <w:rPr>
          <w:rFonts w:ascii="Calibri" w:eastAsia="Cambria" w:hAnsi="Calibri" w:cs="Calibri"/>
          <w:highlight w:val="green"/>
          <w:u w:val="single"/>
          <w:lang w:eastAsia="en-US"/>
        </w:rPr>
        <w:t>nuclear and biological war</w:t>
      </w:r>
      <w:r w:rsidRPr="00935614">
        <w:rPr>
          <w:rFonts w:ascii="Calibri" w:eastAsia="Cambria" w:hAnsi="Calibri" w:cs="Calibri"/>
          <w:sz w:val="16"/>
          <w:lang w:eastAsia="en-US"/>
        </w:rPr>
        <w:t xml:space="preserve">: One nation or ethnic group fears or hates another enough to unleash bombs or viruses. In a bad scenario they succeed. Millions die, and their territory becomes uninhabitable. </w:t>
      </w:r>
      <w:r w:rsidRPr="00935614">
        <w:rPr>
          <w:rFonts w:ascii="Calibri" w:eastAsia="Cambria" w:hAnsi="Calibri" w:cs="Calibri"/>
          <w:u w:val="single"/>
          <w:lang w:eastAsia="en-US"/>
        </w:rPr>
        <w:t>In the worst scenario, the other side retaliates or the affliction spreads</w:t>
      </w:r>
      <w:r w:rsidRPr="00935614">
        <w:rPr>
          <w:rFonts w:ascii="Calibri" w:eastAsia="Cambria" w:hAnsi="Calibri" w:cs="Calibri"/>
          <w:sz w:val="16"/>
          <w:lang w:eastAsia="en-US"/>
        </w:rPr>
        <w:t xml:space="preserve"> and eventually everyone is dead. </w:t>
      </w:r>
      <w:r w:rsidRPr="00935614">
        <w:rPr>
          <w:rFonts w:ascii="Calibri" w:eastAsia="Cambria" w:hAnsi="Calibri" w:cs="Calibri"/>
          <w:u w:val="single"/>
          <w:lang w:eastAsia="en-US"/>
        </w:rPr>
        <w:t xml:space="preserve">But </w:t>
      </w:r>
      <w:r w:rsidRPr="00935614">
        <w:rPr>
          <w:rFonts w:ascii="Calibri" w:eastAsia="Cambria" w:hAnsi="Calibri" w:cs="Calibri"/>
          <w:highlight w:val="green"/>
          <w:u w:val="single"/>
          <w:lang w:eastAsia="en-US"/>
        </w:rPr>
        <w:t>people survive on Mars</w:t>
      </w:r>
      <w:r w:rsidRPr="00935614">
        <w:rPr>
          <w:rFonts w:ascii="Calibri" w:eastAsia="Cambria" w:hAnsi="Calibri" w:cs="Calibri"/>
          <w:u w:val="single"/>
          <w:lang w:eastAsia="en-US"/>
        </w:rPr>
        <w:t>. Which people</w:t>
      </w:r>
      <w:r w:rsidRPr="00935614">
        <w:rPr>
          <w:rFonts w:ascii="Calibri" w:eastAsia="Cambria" w:hAnsi="Calibri" w:cs="Calibri"/>
          <w:sz w:val="16"/>
          <w:lang w:eastAsia="en-US"/>
        </w:rPr>
        <w:t xml:space="preserve">? </w:t>
      </w:r>
      <w:r w:rsidRPr="00935614">
        <w:rPr>
          <w:rFonts w:ascii="Calibri" w:eastAsia="Cambria" w:hAnsi="Calibri" w:cs="Calibri"/>
          <w:highlight w:val="green"/>
          <w:u w:val="single"/>
          <w:lang w:eastAsia="en-US"/>
        </w:rPr>
        <w:t>They will include members of one group or their opponents</w:t>
      </w:r>
      <w:r w:rsidRPr="00935614">
        <w:rPr>
          <w:rFonts w:ascii="Calibri" w:eastAsia="Cambria" w:hAnsi="Calibri" w:cs="Calibri"/>
          <w:u w:val="single"/>
          <w:lang w:eastAsia="en-US"/>
        </w:rPr>
        <w:t xml:space="preserve">, so if the aim really is to wipe out this group </w:t>
      </w:r>
      <w:r w:rsidRPr="00935614">
        <w:rPr>
          <w:rFonts w:ascii="Calibri" w:eastAsia="Cambria" w:hAnsi="Calibri" w:cs="Calibri"/>
          <w:highlight w:val="green"/>
          <w:u w:val="single"/>
          <w:lang w:eastAsia="en-US"/>
        </w:rPr>
        <w:t xml:space="preserve">it will be directed at the </w:t>
      </w:r>
      <w:r w:rsidRPr="00935614">
        <w:rPr>
          <w:rFonts w:ascii="Calibri" w:eastAsia="Cambria" w:hAnsi="Calibri" w:cs="Calibri"/>
          <w:b/>
          <w:iCs/>
          <w:highlight w:val="green"/>
          <w:u w:val="single"/>
          <w:lang w:eastAsia="en-US"/>
        </w:rPr>
        <w:t>colonists as well</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w:t>
      </w:r>
      <w:r w:rsidRPr="00935614">
        <w:rPr>
          <w:rFonts w:ascii="Calibri" w:eastAsia="Cambria" w:hAnsi="Calibri" w:cs="Calibri"/>
          <w:b/>
          <w:iCs/>
          <w:u w:val="single"/>
          <w:lang w:eastAsia="en-US"/>
        </w:rPr>
        <w:t xml:space="preserve">They are hated, and they are </w:t>
      </w:r>
      <w:r w:rsidRPr="00935614">
        <w:rPr>
          <w:rFonts w:ascii="Calibri" w:eastAsia="Cambria" w:hAnsi="Calibri" w:cs="Calibri"/>
          <w:b/>
          <w:iCs/>
          <w:highlight w:val="green"/>
          <w:u w:val="single"/>
          <w:lang w:eastAsia="en-US"/>
        </w:rPr>
        <w:t>capable of retaliation</w:t>
      </w:r>
      <w:r w:rsidRPr="00935614">
        <w:rPr>
          <w:rFonts w:ascii="Calibri" w:eastAsia="Cambria" w:hAnsi="Calibri" w:cs="Calibri"/>
          <w:sz w:val="16"/>
          <w:lang w:eastAsia="en-US"/>
        </w:rPr>
        <w:t xml:space="preserve">. Bomb-bearing rockets are much simpler to make than people-bearing rockets. And someone crazy enough to push the button would be crazy enough to direct them at the hated enemy wherever they are found. So, </w:t>
      </w:r>
      <w:r w:rsidRPr="00935614">
        <w:rPr>
          <w:rFonts w:ascii="Calibri" w:eastAsia="Cambria" w:hAnsi="Calibri" w:cs="Calibri"/>
          <w:u w:val="single"/>
          <w:lang w:eastAsia="en-US"/>
        </w:rPr>
        <w:t xml:space="preserve">the </w:t>
      </w:r>
      <w:r w:rsidRPr="00935614">
        <w:rPr>
          <w:rFonts w:ascii="Calibri" w:eastAsia="Cambria" w:hAnsi="Calibri" w:cs="Calibri"/>
          <w:highlight w:val="green"/>
          <w:u w:val="single"/>
          <w:lang w:eastAsia="en-US"/>
        </w:rPr>
        <w:t>colony would not be safe</w:t>
      </w:r>
      <w:r w:rsidRPr="00935614">
        <w:rPr>
          <w:rFonts w:ascii="Calibri" w:eastAsia="Cambria" w:hAnsi="Calibri" w:cs="Calibri"/>
          <w:sz w:val="16"/>
          <w:lang w:eastAsia="en-US"/>
        </w:rPr>
        <w:t xml:space="preserve">. At any rate, </w:t>
      </w:r>
      <w:r w:rsidRPr="00935614">
        <w:rPr>
          <w:rFonts w:ascii="Calibri" w:eastAsia="Cambria" w:hAnsi="Calibri" w:cs="Calibri"/>
          <w:u w:val="single"/>
          <w:lang w:eastAsia="en-US"/>
        </w:rPr>
        <w:t>it will not be not safe enough that founding it is a better bet than making war less likely on Earth.</w:t>
      </w:r>
      <w:r w:rsidRPr="00935614">
        <w:rPr>
          <w:rFonts w:ascii="Calibri" w:eastAsia="Cambria" w:hAnsi="Calibri" w:cs="Calibri"/>
          <w:sz w:val="16"/>
          <w:lang w:eastAsia="en-US"/>
        </w:rPr>
        <w:t xml:space="preserve"> Worse, </w:t>
      </w:r>
      <w:r w:rsidRPr="00935614">
        <w:rPr>
          <w:rFonts w:ascii="Calibri" w:eastAsia="Cambria" w:hAnsi="Calibri" w:cs="Calibri"/>
          <w:highlight w:val="green"/>
          <w:u w:val="single"/>
          <w:lang w:eastAsia="en-US"/>
        </w:rPr>
        <w:t>any nation party</w:t>
      </w:r>
      <w:r w:rsidRPr="00935614">
        <w:rPr>
          <w:rFonts w:ascii="Calibri" w:eastAsia="Cambria" w:hAnsi="Calibri" w:cs="Calibri"/>
          <w:u w:val="single"/>
          <w:lang w:eastAsia="en-US"/>
        </w:rPr>
        <w:t xml:space="preserve"> to founding a colony </w:t>
      </w:r>
      <w:r w:rsidRPr="00935614">
        <w:rPr>
          <w:rFonts w:ascii="Calibri" w:eastAsia="Cambria" w:hAnsi="Calibri" w:cs="Calibri"/>
          <w:highlight w:val="green"/>
          <w:u w:val="single"/>
          <w:lang w:eastAsia="en-US"/>
        </w:rPr>
        <w:t>will arouse suspicion in its enemie</w:t>
      </w:r>
      <w:r w:rsidRPr="00935614">
        <w:rPr>
          <w:rFonts w:ascii="Calibri" w:eastAsia="Cambria" w:hAnsi="Calibri" w:cs="Calibri"/>
          <w:u w:val="single"/>
          <w:lang w:eastAsia="en-US"/>
        </w:rPr>
        <w:t xml:space="preserve">s that it is </w:t>
      </w:r>
      <w:r w:rsidRPr="00935614">
        <w:rPr>
          <w:rFonts w:ascii="Calibri" w:eastAsia="Cambria" w:hAnsi="Calibri" w:cs="Calibri"/>
          <w:b/>
          <w:iCs/>
          <w:u w:val="single"/>
          <w:lang w:eastAsia="en-US"/>
        </w:rPr>
        <w:t>scheming to start and survive a war</w:t>
      </w:r>
      <w:r w:rsidRPr="00935614">
        <w:rPr>
          <w:rFonts w:ascii="Calibri" w:eastAsia="Cambria" w:hAnsi="Calibri" w:cs="Calibri"/>
          <w:u w:val="single"/>
          <w:lang w:eastAsia="en-US"/>
        </w:rPr>
        <w:t xml:space="preserve">. And </w:t>
      </w:r>
      <w:r w:rsidRPr="00935614">
        <w:rPr>
          <w:rFonts w:ascii="Calibri" w:eastAsia="Cambria" w:hAnsi="Calibri" w:cs="Calibri"/>
          <w:highlight w:val="green"/>
          <w:u w:val="single"/>
          <w:lang w:eastAsia="en-US"/>
        </w:rPr>
        <w:t>this makes war</w:t>
      </w:r>
      <w:r w:rsidRPr="00935614">
        <w:rPr>
          <w:rFonts w:ascii="Calibri" w:eastAsia="Cambria" w:hAnsi="Calibri" w:cs="Calibri"/>
          <w:u w:val="single"/>
          <w:lang w:eastAsia="en-US"/>
        </w:rPr>
        <w:t xml:space="preserve"> </w:t>
      </w:r>
      <w:r w:rsidRPr="00935614">
        <w:rPr>
          <w:rFonts w:ascii="Calibri" w:eastAsia="Cambria" w:hAnsi="Calibri" w:cs="Calibri"/>
          <w:b/>
          <w:iCs/>
          <w:highlight w:val="green"/>
          <w:u w:val="single"/>
          <w:lang w:eastAsia="en-US"/>
        </w:rPr>
        <w:t>more</w:t>
      </w:r>
      <w:r w:rsidRPr="00935614">
        <w:rPr>
          <w:rFonts w:ascii="Calibri" w:eastAsia="Cambria" w:hAnsi="Calibri" w:cs="Calibri"/>
          <w:b/>
          <w:iCs/>
          <w:u w:val="single"/>
          <w:lang w:eastAsia="en-US"/>
        </w:rPr>
        <w:t xml:space="preserve"> rather than less </w:t>
      </w:r>
      <w:r w:rsidRPr="00935614">
        <w:rPr>
          <w:rFonts w:ascii="Calibri" w:eastAsia="Cambria" w:hAnsi="Calibri" w:cs="Calibri"/>
          <w:b/>
          <w:iCs/>
          <w:highlight w:val="green"/>
          <w:u w:val="single"/>
          <w:lang w:eastAsia="en-US"/>
        </w:rPr>
        <w:t>likely</w:t>
      </w:r>
      <w:r w:rsidRPr="00935614">
        <w:rPr>
          <w:rFonts w:ascii="Calibri" w:eastAsia="Cambria" w:hAnsi="Calibri" w:cs="Calibri"/>
          <w:highlight w:val="green"/>
          <w:u w:val="single"/>
          <w:lang w:eastAsia="en-US"/>
        </w:rPr>
        <w:t>. Another danger is</w:t>
      </w:r>
      <w:r w:rsidRPr="00935614">
        <w:rPr>
          <w:rFonts w:ascii="Calibri" w:eastAsia="Cambria" w:hAnsi="Calibri" w:cs="Calibri"/>
          <w:sz w:val="16"/>
          <w:lang w:eastAsia="en-US"/>
        </w:rPr>
        <w:t xml:space="preserve"> the rise of </w:t>
      </w:r>
      <w:r w:rsidRPr="00935614">
        <w:rPr>
          <w:rFonts w:ascii="Calibri" w:eastAsia="Cambria" w:hAnsi="Calibri" w:cs="Calibri"/>
          <w:b/>
          <w:iCs/>
          <w:highlight w:val="green"/>
          <w:u w:val="single"/>
          <w:lang w:eastAsia="en-US"/>
        </w:rPr>
        <w:t>smart robots</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But again, there is no escape in space</w:t>
      </w:r>
      <w:r w:rsidRPr="00935614">
        <w:rPr>
          <w:rFonts w:ascii="Calibri" w:eastAsia="Cambria" w:hAnsi="Calibri" w:cs="Calibri"/>
          <w:sz w:val="16"/>
          <w:lang w:eastAsia="en-US"/>
        </w:rPr>
        <w:t xml:space="preserve">. </w:t>
      </w:r>
      <w:r w:rsidRPr="00935614">
        <w:rPr>
          <w:rFonts w:ascii="Calibri" w:eastAsia="Cambria" w:hAnsi="Calibri" w:cs="Calibri"/>
          <w:highlight w:val="green"/>
          <w:u w:val="single"/>
          <w:lang w:eastAsia="en-US"/>
        </w:rPr>
        <w:t>Space travel and running a colony use</w:t>
      </w:r>
      <w:r w:rsidRPr="00935614">
        <w:rPr>
          <w:rFonts w:ascii="Calibri" w:eastAsia="Cambria" w:hAnsi="Calibri" w:cs="Calibri"/>
          <w:u w:val="single"/>
          <w:lang w:eastAsia="en-US"/>
        </w:rPr>
        <w:t xml:space="preserve"> as much </w:t>
      </w:r>
      <w:r w:rsidRPr="00935614">
        <w:rPr>
          <w:rFonts w:ascii="Calibri" w:eastAsia="Cambria" w:hAnsi="Calibri" w:cs="Calibri"/>
          <w:highlight w:val="green"/>
          <w:u w:val="single"/>
          <w:lang w:eastAsia="en-US"/>
        </w:rPr>
        <w:t>computation</w:t>
      </w:r>
      <w:r w:rsidRPr="00935614">
        <w:rPr>
          <w:rFonts w:ascii="Calibri" w:eastAsia="Cambria" w:hAnsi="Calibri" w:cs="Calibri"/>
          <w:u w:val="single"/>
          <w:lang w:eastAsia="en-US"/>
        </w:rPr>
        <w:t xml:space="preserve"> as they can get</w:t>
      </w:r>
      <w:r w:rsidRPr="00935614">
        <w:rPr>
          <w:rFonts w:ascii="Calibri" w:eastAsia="Cambria" w:hAnsi="Calibri" w:cs="Calibri"/>
          <w:sz w:val="16"/>
          <w:lang w:eastAsia="en-US"/>
        </w:rPr>
        <w:t>. This was true of the moon landings and it is even truer now. Human beings have an essential role in plans and design, but on the trip itself they are mostly just going along for the ride. So</w:t>
      </w:r>
      <w:r w:rsidRPr="00935614">
        <w:rPr>
          <w:rFonts w:ascii="Calibri" w:eastAsia="Cambria" w:hAnsi="Calibri" w:cs="Calibri"/>
          <w:u w:val="single"/>
          <w:lang w:eastAsia="en-US"/>
        </w:rPr>
        <w:t>, imagine</w:t>
      </w:r>
      <w:r w:rsidRPr="00935614">
        <w:rPr>
          <w:rFonts w:ascii="Calibri" w:eastAsia="Cambria" w:hAnsi="Calibri" w:cs="Calibri"/>
          <w:sz w:val="16"/>
          <w:lang w:eastAsia="en-US"/>
        </w:rPr>
        <w:t xml:space="preserve">, just for the sake of argument, that </w:t>
      </w:r>
      <w:r w:rsidRPr="00935614">
        <w:rPr>
          <w:rFonts w:ascii="Calibri" w:eastAsia="Cambria" w:hAnsi="Calibri" w:cs="Calibri"/>
          <w:b/>
          <w:iCs/>
          <w:u w:val="single"/>
          <w:lang w:eastAsia="en-US"/>
        </w:rPr>
        <w:t>hyper-calculating artificial intelligences are in a position to threaten human civilization</w:t>
      </w:r>
      <w:r w:rsidRPr="00935614">
        <w:rPr>
          <w:rFonts w:ascii="Calibri" w:eastAsia="Cambria" w:hAnsi="Calibri" w:cs="Calibri"/>
          <w:sz w:val="16"/>
          <w:lang w:eastAsia="en-US"/>
        </w:rPr>
        <w:t xml:space="preserve">. The </w:t>
      </w:r>
      <w:r w:rsidRPr="00935614">
        <w:rPr>
          <w:rFonts w:ascii="Calibri" w:eastAsia="Cambria" w:hAnsi="Calibri" w:cs="Calibri"/>
          <w:highlight w:val="green"/>
          <w:u w:val="single"/>
          <w:lang w:eastAsia="en-US"/>
        </w:rPr>
        <w:t>extension</w:t>
      </w:r>
      <w:r w:rsidRPr="00935614">
        <w:rPr>
          <w:rFonts w:ascii="Calibri" w:eastAsia="Cambria" w:hAnsi="Calibri" w:cs="Calibri"/>
          <w:u w:val="single"/>
          <w:lang w:eastAsia="en-US"/>
        </w:rPr>
        <w:t xml:space="preserve"> </w:t>
      </w:r>
      <w:r w:rsidRPr="00935614">
        <w:rPr>
          <w:rFonts w:ascii="Calibri" w:eastAsia="Cambria" w:hAnsi="Calibri" w:cs="Calibri"/>
          <w:sz w:val="16"/>
          <w:lang w:eastAsia="en-US"/>
        </w:rPr>
        <w:t xml:space="preserve">of that civilization </w:t>
      </w:r>
      <w:r w:rsidRPr="00935614">
        <w:rPr>
          <w:rFonts w:ascii="Calibri" w:eastAsia="Cambria" w:hAnsi="Calibri" w:cs="Calibri"/>
          <w:b/>
          <w:iCs/>
          <w:u w:val="single"/>
          <w:lang w:eastAsia="en-US"/>
        </w:rPr>
        <w:t xml:space="preserve">on another planet </w:t>
      </w:r>
      <w:r w:rsidRPr="00935614">
        <w:rPr>
          <w:rFonts w:ascii="Calibri" w:eastAsia="Cambria" w:hAnsi="Calibri" w:cs="Calibri"/>
          <w:b/>
          <w:iCs/>
          <w:highlight w:val="green"/>
          <w:u w:val="single"/>
          <w:lang w:eastAsia="en-US"/>
        </w:rPr>
        <w:t>relies even more</w:t>
      </w:r>
      <w:r w:rsidRPr="00935614">
        <w:rPr>
          <w:rFonts w:ascii="Calibri" w:eastAsia="Cambria" w:hAnsi="Calibri" w:cs="Calibri"/>
          <w:b/>
          <w:iCs/>
          <w:u w:val="single"/>
          <w:lang w:eastAsia="en-US"/>
        </w:rPr>
        <w:t xml:space="preserve"> on those very powers</w:t>
      </w:r>
      <w:r w:rsidRPr="00935614">
        <w:rPr>
          <w:rFonts w:ascii="Calibri" w:eastAsia="Cambria" w:hAnsi="Calibri" w:cs="Calibri"/>
          <w:sz w:val="16"/>
          <w:lang w:eastAsia="en-US"/>
        </w:rPr>
        <w:t xml:space="preserve">, which will have to be networked to earthly computation. If mere humans can hack into machinery in targeted countries to disrupt them, then these super-capable but malevolent AIs will have no problem. Whatever their "motives," these will be the same elsewhere as on earth, and space is less of an obstacle to the flow of (mis)information and commands than to the flow of people and physical objects. No safety there. </w:t>
      </w:r>
      <w:r w:rsidRPr="00935614">
        <w:rPr>
          <w:rFonts w:ascii="Calibri" w:eastAsia="Cambria" w:hAnsi="Calibri" w:cs="Calibri"/>
          <w:highlight w:val="green"/>
          <w:u w:val="single"/>
          <w:lang w:eastAsia="en-US"/>
        </w:rPr>
        <w:t>The third danger is ecological</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We are ruining the climate and polluting the oceans</w:t>
      </w:r>
      <w:r w:rsidRPr="00935614">
        <w:rPr>
          <w:rFonts w:ascii="Calibri" w:eastAsia="Cambria" w:hAnsi="Calibri" w:cs="Calibri"/>
          <w:sz w:val="16"/>
          <w:lang w:eastAsia="en-US"/>
        </w:rPr>
        <w:t xml:space="preserve">. </w:t>
      </w:r>
      <w:r w:rsidRPr="00935614">
        <w:rPr>
          <w:rFonts w:ascii="Calibri" w:eastAsia="Cambria" w:hAnsi="Calibri" w:cs="Calibri"/>
          <w:highlight w:val="green"/>
          <w:u w:val="single"/>
          <w:lang w:eastAsia="en-US"/>
        </w:rPr>
        <w:t>We could develop tech</w:t>
      </w:r>
      <w:r w:rsidRPr="00935614">
        <w:rPr>
          <w:rFonts w:ascii="Calibri" w:eastAsia="Cambria" w:hAnsi="Calibri" w:cs="Calibri"/>
          <w:u w:val="single"/>
          <w:lang w:eastAsia="en-US"/>
        </w:rPr>
        <w:t xml:space="preserve">nology </w:t>
      </w:r>
      <w:r w:rsidRPr="00935614">
        <w:rPr>
          <w:rFonts w:ascii="Calibri" w:eastAsia="Cambria" w:hAnsi="Calibri" w:cs="Calibri"/>
          <w:highlight w:val="green"/>
          <w:u w:val="single"/>
          <w:lang w:eastAsia="en-US"/>
        </w:rPr>
        <w:t>that mitigated</w:t>
      </w:r>
      <w:r w:rsidRPr="00935614">
        <w:rPr>
          <w:rFonts w:ascii="Calibri" w:eastAsia="Cambria" w:hAnsi="Calibri" w:cs="Calibri"/>
          <w:u w:val="single"/>
          <w:lang w:eastAsia="en-US"/>
        </w:rPr>
        <w:t xml:space="preserve"> or even reversed </w:t>
      </w:r>
      <w:r w:rsidRPr="00935614">
        <w:rPr>
          <w:rFonts w:ascii="Calibri" w:eastAsia="Cambria" w:hAnsi="Calibri" w:cs="Calibri"/>
          <w:highlight w:val="green"/>
          <w:u w:val="single"/>
          <w:lang w:eastAsia="en-US"/>
        </w:rPr>
        <w:t>the dangers</w:t>
      </w:r>
      <w:r w:rsidRPr="00935614">
        <w:rPr>
          <w:rFonts w:ascii="Calibri" w:eastAsia="Cambria" w:hAnsi="Calibri" w:cs="Calibri"/>
          <w:sz w:val="16"/>
          <w:lang w:eastAsia="en-US"/>
        </w:rPr>
        <w:t xml:space="preserve">. It would be </w:t>
      </w:r>
      <w:r w:rsidRPr="00935614">
        <w:rPr>
          <w:rFonts w:ascii="Calibri" w:eastAsia="Cambria" w:hAnsi="Calibri" w:cs="Calibri"/>
          <w:b/>
          <w:iCs/>
          <w:highlight w:val="green"/>
          <w:u w:val="single"/>
          <w:lang w:eastAsia="en-US"/>
        </w:rPr>
        <w:t>easier than</w:t>
      </w:r>
      <w:r w:rsidRPr="00935614">
        <w:rPr>
          <w:rFonts w:ascii="Calibri" w:eastAsia="Cambria" w:hAnsi="Calibri" w:cs="Calibri"/>
          <w:b/>
          <w:iCs/>
          <w:u w:val="single"/>
          <w:lang w:eastAsia="en-US"/>
        </w:rPr>
        <w:t xml:space="preserve"> developing technology for </w:t>
      </w:r>
      <w:r w:rsidRPr="00935614">
        <w:rPr>
          <w:rFonts w:ascii="Calibri" w:eastAsia="Cambria" w:hAnsi="Calibri" w:cs="Calibri"/>
          <w:b/>
          <w:iCs/>
          <w:highlight w:val="green"/>
          <w:u w:val="single"/>
          <w:lang w:eastAsia="en-US"/>
        </w:rPr>
        <w:t>surviving on Mars</w:t>
      </w:r>
      <w:r w:rsidRPr="00935614">
        <w:rPr>
          <w:rFonts w:ascii="Calibri" w:eastAsia="Cambria" w:hAnsi="Calibri" w:cs="Calibri"/>
          <w:sz w:val="16"/>
          <w:lang w:eastAsia="en-US"/>
        </w:rPr>
        <w:t xml:space="preserve">, where we must grow food and create oxygen in a very cold and dark environment without much protection from radiation and a limited supply of water. Moreover, </w:t>
      </w:r>
      <w:r w:rsidRPr="00935614">
        <w:rPr>
          <w:rFonts w:ascii="Calibri" w:eastAsia="Cambria" w:hAnsi="Calibri" w:cs="Calibri"/>
          <w:highlight w:val="green"/>
          <w:u w:val="single"/>
          <w:lang w:eastAsia="en-US"/>
        </w:rPr>
        <w:t>getting enough people to Mars</w:t>
      </w:r>
      <w:r w:rsidRPr="00935614">
        <w:rPr>
          <w:rFonts w:ascii="Calibri" w:eastAsia="Cambria" w:hAnsi="Calibri" w:cs="Calibri"/>
          <w:u w:val="single"/>
          <w:lang w:eastAsia="en-US"/>
        </w:rPr>
        <w:t xml:space="preserve"> to make a colony that could survive without help from home, </w:t>
      </w:r>
      <w:r w:rsidRPr="00935614">
        <w:rPr>
          <w:rFonts w:ascii="Calibri" w:eastAsia="Cambria" w:hAnsi="Calibri" w:cs="Calibri"/>
          <w:highlight w:val="green"/>
          <w:u w:val="single"/>
          <w:lang w:eastAsia="en-US"/>
        </w:rPr>
        <w:t>self-sufficient</w:t>
      </w:r>
      <w:r w:rsidRPr="00935614">
        <w:rPr>
          <w:rFonts w:ascii="Calibri" w:eastAsia="Cambria" w:hAnsi="Calibri" w:cs="Calibri"/>
          <w:u w:val="single"/>
          <w:lang w:eastAsia="en-US"/>
        </w:rPr>
        <w:t xml:space="preserve"> technologically and with enough genetic diversity that our already rather uniform species would have a future, </w:t>
      </w:r>
      <w:r w:rsidRPr="00935614">
        <w:rPr>
          <w:rFonts w:ascii="Calibri" w:eastAsia="Cambria" w:hAnsi="Calibri" w:cs="Calibri"/>
          <w:b/>
          <w:iCs/>
          <w:u w:val="single"/>
          <w:lang w:eastAsia="en-US"/>
        </w:rPr>
        <w:t>would involve a lot of rockets.</w:t>
      </w:r>
      <w:r w:rsidRPr="00935614">
        <w:rPr>
          <w:rFonts w:ascii="Calibri" w:eastAsia="Cambria" w:hAnsi="Calibri" w:cs="Calibri"/>
          <w:sz w:val="16"/>
          <w:lang w:eastAsia="en-US"/>
        </w:rPr>
        <w:t xml:space="preserve"> Musk talks in terms of 10,000 flights, although some plans require more. And this would be just to get things started. </w:t>
      </w:r>
      <w:r w:rsidRPr="00935614">
        <w:rPr>
          <w:rFonts w:ascii="Calibri" w:eastAsia="Cambria" w:hAnsi="Calibri" w:cs="Calibri"/>
          <w:u w:val="single"/>
          <w:lang w:eastAsia="en-US"/>
        </w:rPr>
        <w:t>We just do not know what the impact on the earth and its atmosphere of the launches and the prior manufacturing would be.</w:t>
      </w:r>
      <w:r w:rsidRPr="00935614">
        <w:rPr>
          <w:rFonts w:ascii="Calibri" w:eastAsia="Cambria" w:hAnsi="Calibri" w:cs="Calibri"/>
          <w:sz w:val="16"/>
          <w:lang w:eastAsia="en-US"/>
        </w:rPr>
        <w:t xml:space="preserve"> It would not be positive, at any rate. And </w:t>
      </w:r>
      <w:r w:rsidRPr="00935614">
        <w:rPr>
          <w:rFonts w:ascii="Calibri" w:eastAsia="Cambria" w:hAnsi="Calibri" w:cs="Calibri"/>
          <w:b/>
          <w:iCs/>
          <w:u w:val="single"/>
          <w:lang w:eastAsia="en-US"/>
        </w:rPr>
        <w:t xml:space="preserve">industrial </w:t>
      </w:r>
      <w:r w:rsidRPr="00935614">
        <w:rPr>
          <w:rFonts w:ascii="Calibri" w:eastAsia="Cambria" w:hAnsi="Calibri" w:cs="Calibri"/>
          <w:b/>
          <w:iCs/>
          <w:highlight w:val="green"/>
          <w:u w:val="single"/>
          <w:lang w:eastAsia="en-US"/>
        </w:rPr>
        <w:t>power and</w:t>
      </w:r>
      <w:r w:rsidRPr="00935614">
        <w:rPr>
          <w:rFonts w:ascii="Calibri" w:eastAsia="Cambria" w:hAnsi="Calibri" w:cs="Calibri"/>
          <w:b/>
          <w:iCs/>
          <w:u w:val="single"/>
          <w:lang w:eastAsia="en-US"/>
        </w:rPr>
        <w:t xml:space="preserve"> scientific </w:t>
      </w:r>
      <w:r w:rsidRPr="00935614">
        <w:rPr>
          <w:rFonts w:ascii="Calibri" w:eastAsia="Cambria" w:hAnsi="Calibri" w:cs="Calibri"/>
          <w:b/>
          <w:iCs/>
          <w:highlight w:val="green"/>
          <w:u w:val="single"/>
          <w:lang w:eastAsia="en-US"/>
        </w:rPr>
        <w:t>brains would be diverted away from</w:t>
      </w:r>
      <w:r w:rsidRPr="00935614">
        <w:rPr>
          <w:rFonts w:ascii="Calibri" w:eastAsia="Cambria" w:hAnsi="Calibri" w:cs="Calibri"/>
          <w:b/>
          <w:iCs/>
          <w:u w:val="single"/>
          <w:lang w:eastAsia="en-US"/>
        </w:rPr>
        <w:t xml:space="preserve"> the needs of </w:t>
      </w:r>
      <w:r w:rsidRPr="00935614">
        <w:rPr>
          <w:rFonts w:ascii="Calibri" w:eastAsia="Cambria" w:hAnsi="Calibri" w:cs="Calibri"/>
          <w:b/>
          <w:iCs/>
          <w:highlight w:val="green"/>
          <w:u w:val="single"/>
          <w:lang w:eastAsia="en-US"/>
        </w:rPr>
        <w:t>earth</w:t>
      </w:r>
      <w:r w:rsidRPr="00935614">
        <w:rPr>
          <w:rFonts w:ascii="Calibri" w:eastAsia="Cambria" w:hAnsi="Calibri" w:cs="Calibri"/>
          <w:b/>
          <w:iCs/>
          <w:u w:val="single"/>
          <w:lang w:eastAsia="en-US"/>
        </w:rPr>
        <w:t xml:space="preserve"> to the well-being of the colony</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It is not what we need; you would only think that we could afford it if you were blind to how desperate things really are. So again, </w:t>
      </w:r>
      <w:r w:rsidRPr="00935614">
        <w:rPr>
          <w:rFonts w:ascii="Calibri" w:eastAsia="Cambria" w:hAnsi="Calibri" w:cs="Calibri"/>
          <w:highlight w:val="green"/>
          <w:u w:val="single"/>
          <w:lang w:eastAsia="en-US"/>
        </w:rPr>
        <w:t xml:space="preserve">the colony solution is </w:t>
      </w:r>
      <w:r w:rsidRPr="00935614">
        <w:rPr>
          <w:rFonts w:ascii="Calibri" w:eastAsia="Cambria" w:hAnsi="Calibri" w:cs="Calibri"/>
          <w:b/>
          <w:iCs/>
          <w:highlight w:val="green"/>
          <w:u w:val="single"/>
          <w:lang w:eastAsia="en-US"/>
        </w:rPr>
        <w:t>likely to make the</w:t>
      </w:r>
      <w:r w:rsidRPr="00935614">
        <w:rPr>
          <w:rFonts w:ascii="Calibri" w:eastAsia="Cambria" w:hAnsi="Calibri" w:cs="Calibri"/>
          <w:b/>
          <w:iCs/>
          <w:u w:val="single"/>
          <w:lang w:eastAsia="en-US"/>
        </w:rPr>
        <w:t xml:space="preserve"> earthly </w:t>
      </w:r>
      <w:r w:rsidRPr="00935614">
        <w:rPr>
          <w:rFonts w:ascii="Calibri" w:eastAsia="Cambria" w:hAnsi="Calibri" w:cs="Calibri"/>
          <w:b/>
          <w:iCs/>
          <w:highlight w:val="green"/>
          <w:u w:val="single"/>
          <w:lang w:eastAsia="en-US"/>
        </w:rPr>
        <w:t xml:space="preserve">situation </w:t>
      </w:r>
      <w:r w:rsidRPr="00935614">
        <w:rPr>
          <w:rFonts w:ascii="Calibri" w:eastAsia="Cambria" w:hAnsi="Calibri" w:cs="Calibri"/>
          <w:b/>
          <w:iCs/>
          <w:u w:val="single"/>
          <w:lang w:eastAsia="en-US"/>
        </w:rPr>
        <w:t xml:space="preserve">even </w:t>
      </w:r>
      <w:r w:rsidRPr="00935614">
        <w:rPr>
          <w:rFonts w:ascii="Calibri" w:eastAsia="Cambria" w:hAnsi="Calibri" w:cs="Calibri"/>
          <w:b/>
          <w:iCs/>
          <w:highlight w:val="green"/>
          <w:u w:val="single"/>
          <w:lang w:eastAsia="en-US"/>
        </w:rPr>
        <w:t>more dire.</w:t>
      </w:r>
    </w:p>
    <w:p w14:paraId="24FA4C1E" w14:textId="77777777" w:rsidR="00935614" w:rsidRPr="00935614" w:rsidRDefault="00935614" w:rsidP="00935614">
      <w:pPr>
        <w:rPr>
          <w:rFonts w:ascii="Calibri" w:eastAsia="Cambria" w:hAnsi="Calibri" w:cs="Calibri"/>
          <w:sz w:val="16"/>
          <w:lang w:eastAsia="en-US"/>
        </w:rPr>
      </w:pPr>
    </w:p>
    <w:p w14:paraId="3146EF6B" w14:textId="77777777" w:rsidR="00935614" w:rsidRPr="00935614" w:rsidRDefault="00935614" w:rsidP="00935614">
      <w:pPr>
        <w:keepNext/>
        <w:keepLines/>
        <w:spacing w:before="40" w:after="0"/>
        <w:outlineLvl w:val="3"/>
        <w:rPr>
          <w:rFonts w:ascii="Calibri" w:eastAsia="MS Gothic" w:hAnsi="Calibri" w:cs="Calibri"/>
          <w:b/>
          <w:iCs/>
          <w:sz w:val="26"/>
          <w:lang w:eastAsia="en-US"/>
        </w:rPr>
      </w:pPr>
      <w:r w:rsidRPr="00935614">
        <w:rPr>
          <w:rFonts w:ascii="Calibri" w:eastAsia="MS Gothic" w:hAnsi="Calibri" w:cs="Calibri"/>
          <w:b/>
          <w:iCs/>
          <w:sz w:val="26"/>
          <w:lang w:eastAsia="en-US"/>
        </w:rPr>
        <w:t xml:space="preserve">Warming causes </w:t>
      </w:r>
      <w:r w:rsidRPr="00935614">
        <w:rPr>
          <w:rFonts w:ascii="Calibri" w:eastAsia="MS Gothic" w:hAnsi="Calibri" w:cs="Calibri"/>
          <w:b/>
          <w:iCs/>
          <w:sz w:val="26"/>
          <w:u w:val="single"/>
          <w:lang w:eastAsia="en-US"/>
        </w:rPr>
        <w:t>extinction</w:t>
      </w:r>
      <w:r w:rsidRPr="00935614">
        <w:rPr>
          <w:rFonts w:ascii="Calibri" w:eastAsia="MS Gothic" w:hAnsi="Calibri" w:cs="Calibri"/>
          <w:b/>
          <w:iCs/>
          <w:sz w:val="26"/>
          <w:lang w:eastAsia="en-US"/>
        </w:rPr>
        <w:t xml:space="preserve"> – </w:t>
      </w:r>
      <w:r w:rsidRPr="00935614">
        <w:rPr>
          <w:rFonts w:ascii="Calibri" w:eastAsia="MS Gothic" w:hAnsi="Calibri" w:cs="Calibri"/>
          <w:b/>
          <w:iCs/>
          <w:sz w:val="26"/>
          <w:u w:val="single"/>
          <w:lang w:eastAsia="en-US"/>
        </w:rPr>
        <w:t>nonlinear</w:t>
      </w:r>
      <w:r w:rsidRPr="00935614">
        <w:rPr>
          <w:rFonts w:ascii="Calibri" w:eastAsia="MS Gothic" w:hAnsi="Calibri" w:cs="Calibri"/>
          <w:b/>
          <w:iCs/>
          <w:sz w:val="26"/>
          <w:lang w:eastAsia="en-US"/>
        </w:rPr>
        <w:t xml:space="preserve"> and </w:t>
      </w:r>
      <w:r w:rsidRPr="00935614">
        <w:rPr>
          <w:rFonts w:ascii="Calibri" w:eastAsia="MS Gothic" w:hAnsi="Calibri" w:cs="Calibri"/>
          <w:b/>
          <w:iCs/>
          <w:sz w:val="26"/>
          <w:u w:val="single"/>
          <w:lang w:eastAsia="en-US"/>
        </w:rPr>
        <w:t>unpredictable</w:t>
      </w:r>
      <w:r w:rsidRPr="00935614">
        <w:rPr>
          <w:rFonts w:ascii="Calibri" w:eastAsia="MS Gothic" w:hAnsi="Calibri" w:cs="Calibri"/>
          <w:b/>
          <w:iCs/>
          <w:sz w:val="26"/>
          <w:lang w:eastAsia="en-US"/>
        </w:rPr>
        <w:t xml:space="preserve"> effects cause </w:t>
      </w:r>
      <w:r w:rsidRPr="00935614">
        <w:rPr>
          <w:rFonts w:ascii="Calibri" w:eastAsia="MS Gothic" w:hAnsi="Calibri" w:cs="Calibri"/>
          <w:b/>
          <w:iCs/>
          <w:sz w:val="26"/>
          <w:u w:val="single"/>
          <w:lang w:eastAsia="en-US"/>
        </w:rPr>
        <w:t>escalatory conflicts</w:t>
      </w:r>
      <w:r w:rsidRPr="00935614">
        <w:rPr>
          <w:rFonts w:ascii="Calibri" w:eastAsia="MS Gothic" w:hAnsi="Calibri" w:cs="Calibri"/>
          <w:b/>
          <w:iCs/>
          <w:sz w:val="26"/>
          <w:lang w:eastAsia="en-US"/>
        </w:rPr>
        <w:t xml:space="preserve"> – only action </w:t>
      </w:r>
      <w:r w:rsidRPr="00935614">
        <w:rPr>
          <w:rFonts w:ascii="Calibri" w:eastAsia="MS Gothic" w:hAnsi="Calibri" w:cs="Calibri"/>
          <w:b/>
          <w:iCs/>
          <w:sz w:val="26"/>
          <w:u w:val="single"/>
          <w:lang w:eastAsia="en-US"/>
        </w:rPr>
        <w:t>now</w:t>
      </w:r>
      <w:r w:rsidRPr="00935614">
        <w:rPr>
          <w:rFonts w:ascii="Calibri" w:eastAsia="MS Gothic" w:hAnsi="Calibri" w:cs="Calibri"/>
          <w:b/>
          <w:iCs/>
          <w:sz w:val="26"/>
          <w:lang w:eastAsia="en-US"/>
        </w:rPr>
        <w:t xml:space="preserve"> solves</w:t>
      </w:r>
    </w:p>
    <w:p w14:paraId="095BB185" w14:textId="77777777" w:rsidR="00935614" w:rsidRPr="00935614" w:rsidRDefault="00935614" w:rsidP="00935614">
      <w:pPr>
        <w:rPr>
          <w:rFonts w:ascii="Calibri" w:eastAsia="Cambria" w:hAnsi="Calibri" w:cs="Calibri"/>
          <w:lang w:eastAsia="en-US"/>
        </w:rPr>
      </w:pPr>
      <w:r w:rsidRPr="00935614">
        <w:rPr>
          <w:rFonts w:ascii="Calibri" w:eastAsia="Cambria" w:hAnsi="Calibri" w:cs="Calibri"/>
          <w:b/>
          <w:bCs/>
          <w:sz w:val="26"/>
          <w:lang w:eastAsia="en-US"/>
        </w:rPr>
        <w:t>Melton 19</w:t>
      </w:r>
      <w:r w:rsidRPr="00935614">
        <w:rPr>
          <w:rFonts w:ascii="Calibri" w:eastAsia="Cambria" w:hAnsi="Calibri" w:cs="Calibri"/>
          <w:lang w:eastAsia="en-US"/>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1DB5E009" w14:textId="77777777" w:rsidR="00935614" w:rsidRPr="00935614" w:rsidRDefault="00935614" w:rsidP="00935614">
      <w:pPr>
        <w:rPr>
          <w:rFonts w:ascii="Calibri" w:eastAsia="Cambria" w:hAnsi="Calibri" w:cs="Calibri"/>
          <w:sz w:val="14"/>
          <w:lang w:eastAsia="en-US"/>
        </w:rPr>
      </w:pPr>
      <w:bookmarkStart w:id="0" w:name="_Hlk96109431"/>
      <w:r w:rsidRPr="00935614">
        <w:rPr>
          <w:rFonts w:ascii="Calibri" w:eastAsia="Cambria" w:hAnsi="Calibri" w:cs="Calibri"/>
          <w:sz w:val="14"/>
          <w:lang w:eastAsia="en-US"/>
        </w:rPr>
        <w:t xml:space="preserve">At least until 2050, and possibly for decades after, </w:t>
      </w:r>
      <w:r w:rsidRPr="00935614">
        <w:rPr>
          <w:rFonts w:ascii="Calibri" w:eastAsia="Cambria" w:hAnsi="Calibri" w:cs="Calibri"/>
          <w:highlight w:val="green"/>
          <w:u w:val="single"/>
          <w:lang w:eastAsia="en-US"/>
        </w:rPr>
        <w:t>climate change will</w:t>
      </w:r>
      <w:r w:rsidRPr="00935614">
        <w:rPr>
          <w:rFonts w:ascii="Calibri" w:eastAsia="Cambria" w:hAnsi="Calibri" w:cs="Calibri"/>
          <w:u w:val="single"/>
          <w:lang w:eastAsia="en-US"/>
        </w:rPr>
        <w:t xml:space="preserve"> remain a </w:t>
      </w:r>
      <w:r w:rsidRPr="00935614">
        <w:rPr>
          <w:rFonts w:ascii="Calibri" w:eastAsia="Cambria" w:hAnsi="Calibri" w:cs="Calibri"/>
          <w:b/>
          <w:iCs/>
          <w:u w:val="single"/>
          <w:lang w:eastAsia="en-US"/>
        </w:rPr>
        <w:t>creeping threat</w:t>
      </w:r>
      <w:r w:rsidRPr="00935614">
        <w:rPr>
          <w:rFonts w:ascii="Calibri" w:eastAsia="Cambria" w:hAnsi="Calibri" w:cs="Calibri"/>
          <w:u w:val="single"/>
          <w:lang w:eastAsia="en-US"/>
        </w:rPr>
        <w:t xml:space="preserve"> that will </w:t>
      </w:r>
      <w:r w:rsidRPr="00935614">
        <w:rPr>
          <w:rFonts w:ascii="Calibri" w:eastAsia="Cambria" w:hAnsi="Calibri" w:cs="Calibri"/>
          <w:b/>
          <w:iCs/>
          <w:u w:val="single"/>
          <w:lang w:eastAsia="en-US"/>
        </w:rPr>
        <w:t xml:space="preserve">exacerbate and </w:t>
      </w:r>
      <w:r w:rsidRPr="00935614">
        <w:rPr>
          <w:rFonts w:ascii="Calibri" w:eastAsia="Cambria" w:hAnsi="Calibri" w:cs="Calibri"/>
          <w:b/>
          <w:iCs/>
          <w:highlight w:val="green"/>
          <w:u w:val="single"/>
          <w:lang w:eastAsia="en-US"/>
        </w:rPr>
        <w:t>amplify</w:t>
      </w:r>
      <w:r w:rsidRPr="00935614">
        <w:rPr>
          <w:rFonts w:ascii="Calibri" w:eastAsia="Cambria" w:hAnsi="Calibri" w:cs="Calibri"/>
          <w:u w:val="single"/>
          <w:lang w:eastAsia="en-US"/>
        </w:rPr>
        <w:t xml:space="preserve"> existing, </w:t>
      </w:r>
      <w:r w:rsidRPr="00935614">
        <w:rPr>
          <w:rFonts w:ascii="Calibri" w:eastAsia="Cambria" w:hAnsi="Calibri" w:cs="Calibri"/>
          <w:b/>
          <w:iCs/>
          <w:u w:val="single"/>
          <w:lang w:eastAsia="en-US"/>
        </w:rPr>
        <w:t>structural</w:t>
      </w:r>
      <w:r w:rsidRPr="00935614">
        <w:rPr>
          <w:rFonts w:ascii="Calibri" w:eastAsia="Cambria" w:hAnsi="Calibri" w:cs="Calibri"/>
          <w:u w:val="single"/>
          <w:lang w:eastAsia="en-US"/>
        </w:rPr>
        <w:t xml:space="preserve"> global </w:t>
      </w:r>
      <w:r w:rsidRPr="00935614">
        <w:rPr>
          <w:rFonts w:ascii="Calibri" w:eastAsia="Cambria" w:hAnsi="Calibri" w:cs="Calibri"/>
          <w:b/>
          <w:iCs/>
          <w:u w:val="single"/>
          <w:lang w:eastAsia="en-US"/>
        </w:rPr>
        <w:t>inequalities</w:t>
      </w:r>
      <w:r w:rsidRPr="00935614">
        <w:rPr>
          <w:rFonts w:ascii="Calibri" w:eastAsia="Cambria" w:hAnsi="Calibri" w:cs="Calibri"/>
          <w:sz w:val="14"/>
          <w:lang w:eastAsia="en-US"/>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935614">
        <w:rPr>
          <w:rFonts w:ascii="Calibri" w:eastAsia="Cambria" w:hAnsi="Calibri" w:cs="Calibri"/>
          <w:u w:val="single"/>
          <w:lang w:eastAsia="en-US"/>
        </w:rPr>
        <w:t xml:space="preserve">climate change will </w:t>
      </w:r>
      <w:r w:rsidRPr="00935614">
        <w:rPr>
          <w:rFonts w:ascii="Calibri" w:eastAsia="Cambria" w:hAnsi="Calibri" w:cs="Calibri"/>
          <w:b/>
          <w:iCs/>
          <w:u w:val="single"/>
          <w:lang w:eastAsia="en-US"/>
        </w:rPr>
        <w:t>exacerbate humanitarian crises</w:t>
      </w:r>
      <w:r w:rsidRPr="00935614">
        <w:rPr>
          <w:rFonts w:ascii="Calibri" w:eastAsia="Cambria" w:hAnsi="Calibri" w:cs="Calibri"/>
          <w:sz w:val="14"/>
          <w:lang w:eastAsia="en-US"/>
        </w:rPr>
        <w:t>—</w:t>
      </w:r>
      <w:r w:rsidRPr="00935614">
        <w:rPr>
          <w:rFonts w:ascii="Calibri" w:eastAsia="Cambria" w:hAnsi="Calibri" w:cs="Calibri"/>
          <w:u w:val="single"/>
          <w:lang w:eastAsia="en-US"/>
        </w:rPr>
        <w:t xml:space="preserve">some of which will </w:t>
      </w:r>
      <w:r w:rsidRPr="00935614">
        <w:rPr>
          <w:rFonts w:ascii="Calibri" w:eastAsia="Cambria" w:hAnsi="Calibri" w:cs="Calibri"/>
          <w:highlight w:val="green"/>
          <w:u w:val="single"/>
          <w:lang w:eastAsia="en-US"/>
        </w:rPr>
        <w:t>result in</w:t>
      </w:r>
      <w:r w:rsidRPr="00935614">
        <w:rPr>
          <w:rFonts w:ascii="Calibri" w:eastAsia="Cambria" w:hAnsi="Calibri" w:cs="Calibri"/>
          <w:u w:val="single"/>
          <w:lang w:eastAsia="en-US"/>
        </w:rPr>
        <w:t xml:space="preserve"> the </w:t>
      </w:r>
      <w:r w:rsidRPr="00935614">
        <w:rPr>
          <w:rFonts w:ascii="Calibri" w:eastAsia="Cambria" w:hAnsi="Calibri" w:cs="Calibri"/>
          <w:highlight w:val="green"/>
          <w:u w:val="single"/>
          <w:lang w:eastAsia="en-US"/>
        </w:rPr>
        <w:t xml:space="preserve">deployment of </w:t>
      </w:r>
      <w:r w:rsidRPr="00935614">
        <w:rPr>
          <w:rFonts w:ascii="Calibri" w:eastAsia="Cambria" w:hAnsi="Calibri" w:cs="Calibri"/>
          <w:b/>
          <w:iCs/>
          <w:highlight w:val="green"/>
          <w:u w:val="single"/>
          <w:lang w:eastAsia="en-US"/>
        </w:rPr>
        <w:t>military personnel</w:t>
      </w:r>
      <w:r w:rsidRPr="00935614">
        <w:rPr>
          <w:rFonts w:ascii="Calibri" w:eastAsia="Cambria" w:hAnsi="Calibri" w:cs="Calibri"/>
          <w:sz w:val="14"/>
          <w:lang w:eastAsia="en-US"/>
        </w:rPr>
        <w:t xml:space="preserve">, as well as material and financial assistance. </w:t>
      </w:r>
      <w:r w:rsidRPr="00935614">
        <w:rPr>
          <w:rFonts w:ascii="Calibri" w:eastAsia="Cambria" w:hAnsi="Calibri" w:cs="Calibri"/>
          <w:u w:val="single"/>
          <w:lang w:eastAsia="en-US"/>
        </w:rPr>
        <w:t>It wil</w:t>
      </w:r>
      <w:r w:rsidRPr="00935614">
        <w:rPr>
          <w:rFonts w:ascii="Calibri" w:eastAsia="Cambria" w:hAnsi="Calibri" w:cs="Calibri"/>
          <w:highlight w:val="green"/>
          <w:u w:val="single"/>
          <w:lang w:eastAsia="en-US"/>
        </w:rPr>
        <w:t>l</w:t>
      </w:r>
      <w:r w:rsidRPr="00935614">
        <w:rPr>
          <w:rFonts w:ascii="Calibri" w:eastAsia="Cambria" w:hAnsi="Calibri" w:cs="Calibri"/>
          <w:sz w:val="14"/>
          <w:lang w:eastAsia="en-US"/>
        </w:rPr>
        <w:t xml:space="preserve"> also </w:t>
      </w:r>
      <w:r w:rsidRPr="00935614">
        <w:rPr>
          <w:rFonts w:ascii="Calibri" w:eastAsia="Cambria" w:hAnsi="Calibri" w:cs="Calibri"/>
          <w:b/>
          <w:iCs/>
          <w:highlight w:val="green"/>
          <w:u w:val="single"/>
          <w:lang w:eastAsia="en-US"/>
        </w:rPr>
        <w:t>aggravate</w:t>
      </w:r>
      <w:r w:rsidRPr="00935614">
        <w:rPr>
          <w:rFonts w:ascii="Calibri" w:eastAsia="Cambria" w:hAnsi="Calibri" w:cs="Calibri"/>
          <w:sz w:val="14"/>
          <w:lang w:eastAsia="en-US"/>
        </w:rPr>
        <w:t xml:space="preserve"> natural </w:t>
      </w:r>
      <w:r w:rsidRPr="00935614">
        <w:rPr>
          <w:rFonts w:ascii="Calibri" w:eastAsia="Cambria" w:hAnsi="Calibri" w:cs="Calibri"/>
          <w:b/>
          <w:iCs/>
          <w:u w:val="single"/>
          <w:lang w:eastAsia="en-US"/>
        </w:rPr>
        <w:t>resource constraints</w:t>
      </w:r>
      <w:r w:rsidRPr="00935614">
        <w:rPr>
          <w:rFonts w:ascii="Calibri" w:eastAsia="Cambria" w:hAnsi="Calibri" w:cs="Calibri"/>
          <w:sz w:val="14"/>
          <w:lang w:eastAsia="en-US"/>
        </w:rPr>
        <w:t xml:space="preserve">, potentially </w:t>
      </w:r>
      <w:r w:rsidRPr="00935614">
        <w:rPr>
          <w:rFonts w:ascii="Calibri" w:eastAsia="Cambria" w:hAnsi="Calibri" w:cs="Calibri"/>
          <w:u w:val="single"/>
          <w:lang w:eastAsia="en-US"/>
        </w:rPr>
        <w:t>contributing to</w:t>
      </w:r>
      <w:r w:rsidRPr="00935614">
        <w:rPr>
          <w:rFonts w:ascii="Calibri" w:eastAsia="Cambria" w:hAnsi="Calibri" w:cs="Calibri"/>
          <w:sz w:val="14"/>
          <w:lang w:eastAsia="en-US"/>
        </w:rPr>
        <w:t xml:space="preserve"> political and economic </w:t>
      </w:r>
      <w:r w:rsidRPr="00935614">
        <w:rPr>
          <w:rFonts w:ascii="Calibri" w:eastAsia="Cambria" w:hAnsi="Calibri" w:cs="Calibri"/>
          <w:b/>
          <w:iCs/>
          <w:highlight w:val="green"/>
          <w:u w:val="single"/>
          <w:lang w:eastAsia="en-US"/>
        </w:rPr>
        <w:t>conflict</w:t>
      </w:r>
      <w:r w:rsidRPr="00935614">
        <w:rPr>
          <w:rFonts w:ascii="Calibri" w:eastAsia="Cambria" w:hAnsi="Calibri" w:cs="Calibri"/>
          <w:highlight w:val="green"/>
          <w:u w:val="single"/>
          <w:lang w:eastAsia="en-US"/>
        </w:rPr>
        <w:t xml:space="preserve"> over </w:t>
      </w:r>
      <w:r w:rsidRPr="00935614">
        <w:rPr>
          <w:rFonts w:ascii="Calibri" w:eastAsia="Cambria" w:hAnsi="Calibri" w:cs="Calibri"/>
          <w:b/>
          <w:iCs/>
          <w:highlight w:val="green"/>
          <w:u w:val="single"/>
          <w:lang w:eastAsia="en-US"/>
        </w:rPr>
        <w:t>water</w:t>
      </w:r>
      <w:r w:rsidRPr="00935614">
        <w:rPr>
          <w:rFonts w:ascii="Calibri" w:eastAsia="Cambria" w:hAnsi="Calibri" w:cs="Calibri"/>
          <w:highlight w:val="green"/>
          <w:u w:val="single"/>
          <w:lang w:eastAsia="en-US"/>
        </w:rPr>
        <w:t xml:space="preserve">, </w:t>
      </w:r>
      <w:r w:rsidRPr="00935614">
        <w:rPr>
          <w:rFonts w:ascii="Calibri" w:eastAsia="Cambria" w:hAnsi="Calibri" w:cs="Calibri"/>
          <w:b/>
          <w:iCs/>
          <w:highlight w:val="green"/>
          <w:u w:val="single"/>
          <w:lang w:eastAsia="en-US"/>
        </w:rPr>
        <w:t>food</w:t>
      </w:r>
      <w:r w:rsidRPr="00935614">
        <w:rPr>
          <w:rFonts w:ascii="Calibri" w:eastAsia="Cambria" w:hAnsi="Calibri" w:cs="Calibri"/>
          <w:highlight w:val="green"/>
          <w:u w:val="single"/>
          <w:lang w:eastAsia="en-US"/>
        </w:rPr>
        <w:t xml:space="preserve"> and </w:t>
      </w:r>
      <w:r w:rsidRPr="00935614">
        <w:rPr>
          <w:rFonts w:ascii="Calibri" w:eastAsia="Cambria" w:hAnsi="Calibri" w:cs="Calibri"/>
          <w:b/>
          <w:iCs/>
          <w:highlight w:val="green"/>
          <w:u w:val="single"/>
          <w:lang w:eastAsia="en-US"/>
        </w:rPr>
        <w:t>energy</w:t>
      </w:r>
      <w:r w:rsidRPr="00935614">
        <w:rPr>
          <w:rFonts w:ascii="Calibri" w:eastAsia="Cambria" w:hAnsi="Calibri" w:cs="Calibri"/>
          <w:sz w:val="14"/>
          <w:lang w:eastAsia="en-US"/>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935614">
        <w:rPr>
          <w:rFonts w:ascii="Calibri" w:eastAsia="Cambria" w:hAnsi="Calibri" w:cs="Calibri"/>
          <w:sz w:val="14"/>
          <w:szCs w:val="16"/>
          <w:lang w:eastAsia="en-US"/>
        </w:rPr>
        <w:t xml:space="preserve">?” The urgency of the climate threat in the next few decades will depend, to a large degree, on whether and how much the U.S. government perceives a widening of these global inequities as a threat to U.S. national security. </w:t>
      </w:r>
      <w:r w:rsidRPr="00935614">
        <w:rPr>
          <w:rFonts w:ascii="Calibri" w:eastAsia="Cambria" w:hAnsi="Calibri" w:cs="Calibri"/>
          <w:sz w:val="14"/>
          <w:lang w:eastAsia="en-US"/>
        </w:rPr>
        <w:t xml:space="preserve">By contrast, </w:t>
      </w:r>
      <w:r w:rsidRPr="00935614">
        <w:rPr>
          <w:rFonts w:ascii="Calibri" w:eastAsia="Cambria" w:hAnsi="Calibri" w:cs="Calibri"/>
          <w:u w:val="single"/>
          <w:lang w:eastAsia="en-US"/>
        </w:rPr>
        <w:t xml:space="preserve">if emissions continue to </w:t>
      </w:r>
      <w:r w:rsidRPr="00935614">
        <w:rPr>
          <w:rFonts w:ascii="Calibri" w:eastAsia="Cambria" w:hAnsi="Calibri" w:cs="Calibri"/>
          <w:b/>
          <w:iCs/>
          <w:u w:val="single"/>
          <w:lang w:eastAsia="en-US"/>
        </w:rPr>
        <w:t>creep upward</w:t>
      </w:r>
      <w:r w:rsidRPr="00935614">
        <w:rPr>
          <w:rFonts w:ascii="Calibri" w:eastAsia="Cambria" w:hAnsi="Calibri" w:cs="Calibri"/>
          <w:sz w:val="14"/>
          <w:lang w:eastAsia="en-US"/>
        </w:rPr>
        <w:t xml:space="preserve"> (or if they do not decline rapidly), by 2100 climate-related national security </w:t>
      </w:r>
      <w:r w:rsidRPr="00935614">
        <w:rPr>
          <w:rFonts w:ascii="Calibri" w:eastAsia="Cambria" w:hAnsi="Calibri" w:cs="Calibri"/>
          <w:u w:val="single"/>
          <w:lang w:eastAsia="en-US"/>
        </w:rPr>
        <w:t xml:space="preserve">threats could be </w:t>
      </w:r>
      <w:r w:rsidRPr="00935614">
        <w:rPr>
          <w:rFonts w:ascii="Calibri" w:eastAsia="Cambria" w:hAnsi="Calibri" w:cs="Calibri"/>
          <w:b/>
          <w:iCs/>
          <w:u w:val="single"/>
          <w:lang w:eastAsia="en-US"/>
        </w:rPr>
        <w:t>existential</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The question for the next hundred years is not</w:t>
      </w:r>
      <w:r w:rsidRPr="00935614">
        <w:rPr>
          <w:rFonts w:ascii="Calibri" w:eastAsia="Cambria" w:hAnsi="Calibri" w:cs="Calibri"/>
          <w:sz w:val="14"/>
          <w:lang w:eastAsia="en-US"/>
        </w:rPr>
        <w:t>, “are disparities politically and economically manageable?” but, “</w:t>
      </w:r>
      <w:r w:rsidRPr="00935614">
        <w:rPr>
          <w:rFonts w:ascii="Calibri" w:eastAsia="Cambria" w:hAnsi="Calibri" w:cs="Calibri"/>
          <w:u w:val="single"/>
          <w:lang w:eastAsia="en-US"/>
        </w:rPr>
        <w:t xml:space="preserve">can the </w:t>
      </w:r>
      <w:r w:rsidRPr="00935614">
        <w:rPr>
          <w:rFonts w:ascii="Calibri" w:eastAsia="Cambria" w:hAnsi="Calibri" w:cs="Calibri"/>
          <w:b/>
          <w:iCs/>
          <w:u w:val="single"/>
          <w:lang w:eastAsia="en-US"/>
        </w:rPr>
        <w:t>global order</w:t>
      </w:r>
      <w:r w:rsidRPr="00935614">
        <w:rPr>
          <w:rFonts w:ascii="Calibri" w:eastAsia="Cambria" w:hAnsi="Calibri" w:cs="Calibri"/>
          <w:u w:val="single"/>
          <w:lang w:eastAsia="en-US"/>
        </w:rPr>
        <w:t xml:space="preserve">, premised on the </w:t>
      </w:r>
      <w:r w:rsidRPr="00935614">
        <w:rPr>
          <w:rFonts w:ascii="Calibri" w:eastAsia="Cambria" w:hAnsi="Calibri" w:cs="Calibri"/>
          <w:b/>
          <w:iCs/>
          <w:u w:val="single"/>
          <w:lang w:eastAsia="en-US"/>
        </w:rPr>
        <w:t>nation-state system</w:t>
      </w:r>
      <w:r w:rsidRPr="00935614">
        <w:rPr>
          <w:rFonts w:ascii="Calibri" w:eastAsia="Cambria" w:hAnsi="Calibri" w:cs="Calibri"/>
          <w:u w:val="single"/>
          <w:lang w:eastAsia="en-US"/>
        </w:rPr>
        <w:t xml:space="preserve">, itself based on territorial sovereignty, </w:t>
      </w:r>
      <w:r w:rsidRPr="00935614">
        <w:rPr>
          <w:rFonts w:ascii="Calibri" w:eastAsia="Cambria" w:hAnsi="Calibri" w:cs="Calibri"/>
          <w:b/>
          <w:iCs/>
          <w:u w:val="single"/>
          <w:lang w:eastAsia="en-US"/>
        </w:rPr>
        <w:t>survive</w:t>
      </w:r>
      <w:r w:rsidRPr="00935614">
        <w:rPr>
          <w:rFonts w:ascii="Calibri" w:eastAsia="Cambria" w:hAnsi="Calibri" w:cs="Calibri"/>
          <w:u w:val="single"/>
          <w:lang w:eastAsia="en-US"/>
        </w:rPr>
        <w:t xml:space="preserve"> in a world in which </w:t>
      </w:r>
      <w:r w:rsidRPr="00935614">
        <w:rPr>
          <w:rFonts w:ascii="Calibri" w:eastAsia="Cambria" w:hAnsi="Calibri" w:cs="Calibri"/>
          <w:b/>
          <w:iCs/>
          <w:u w:val="single"/>
          <w:lang w:eastAsia="en-US"/>
        </w:rPr>
        <w:t>substantial swathes of territory</w:t>
      </w:r>
      <w:r w:rsidRPr="00935614">
        <w:rPr>
          <w:rFonts w:ascii="Calibri" w:eastAsia="Cambria" w:hAnsi="Calibri" w:cs="Calibri"/>
          <w:u w:val="single"/>
          <w:lang w:eastAsia="en-US"/>
        </w:rPr>
        <w:t xml:space="preserve"> are potentially </w:t>
      </w:r>
      <w:r w:rsidRPr="00935614">
        <w:rPr>
          <w:rFonts w:ascii="Calibri" w:eastAsia="Cambria" w:hAnsi="Calibri" w:cs="Calibri"/>
          <w:b/>
          <w:iCs/>
          <w:u w:val="single"/>
          <w:lang w:eastAsia="en-US"/>
        </w:rPr>
        <w:t>uninhabitable</w:t>
      </w:r>
      <w:r w:rsidRPr="00935614">
        <w:rPr>
          <w:rFonts w:ascii="Calibri" w:eastAsia="Cambria" w:hAnsi="Calibri" w:cs="Calibri"/>
          <w:sz w:val="14"/>
          <w:lang w:eastAsia="en-US"/>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935614">
        <w:rPr>
          <w:rFonts w:ascii="Calibri" w:eastAsia="Cambria" w:hAnsi="Calibri" w:cs="Calibri"/>
          <w:u w:val="single"/>
          <w:lang w:eastAsia="en-US"/>
        </w:rPr>
        <w:t xml:space="preserve">Even </w:t>
      </w:r>
      <w:r w:rsidRPr="00935614">
        <w:rPr>
          <w:rFonts w:ascii="Calibri" w:eastAsia="Cambria" w:hAnsi="Calibri" w:cs="Calibri"/>
          <w:b/>
          <w:iCs/>
          <w:u w:val="single"/>
          <w:lang w:eastAsia="en-US"/>
        </w:rPr>
        <w:t>small differences</w:t>
      </w:r>
      <w:r w:rsidRPr="00935614">
        <w:rPr>
          <w:rFonts w:ascii="Calibri" w:eastAsia="Cambria" w:hAnsi="Calibri" w:cs="Calibri"/>
          <w:u w:val="single"/>
          <w:lang w:eastAsia="en-US"/>
        </w:rPr>
        <w:t xml:space="preserve"> in global average </w:t>
      </w:r>
      <w:r w:rsidRPr="00935614">
        <w:rPr>
          <w:rFonts w:ascii="Calibri" w:eastAsia="Cambria" w:hAnsi="Calibri" w:cs="Calibri"/>
          <w:b/>
          <w:iCs/>
          <w:u w:val="single"/>
          <w:lang w:eastAsia="en-US"/>
        </w:rPr>
        <w:t>temperatures</w:t>
      </w:r>
      <w:r w:rsidRPr="00935614">
        <w:rPr>
          <w:rFonts w:ascii="Calibri" w:eastAsia="Cambria" w:hAnsi="Calibri" w:cs="Calibri"/>
          <w:u w:val="single"/>
          <w:lang w:eastAsia="en-US"/>
        </w:rPr>
        <w:t xml:space="preserve"> result in </w:t>
      </w:r>
      <w:r w:rsidRPr="00935614">
        <w:rPr>
          <w:rFonts w:ascii="Calibri" w:eastAsia="Cambria" w:hAnsi="Calibri" w:cs="Calibri"/>
          <w:b/>
          <w:iCs/>
          <w:u w:val="single"/>
          <w:lang w:eastAsia="en-US"/>
        </w:rPr>
        <w:t>significant environmental changes</w:t>
      </w:r>
      <w:r w:rsidRPr="00935614">
        <w:rPr>
          <w:rFonts w:ascii="Calibri" w:eastAsia="Cambria" w:hAnsi="Calibri" w:cs="Calibri"/>
          <w:u w:val="single"/>
          <w:lang w:eastAsia="en-US"/>
        </w:rPr>
        <w:t xml:space="preserve">, with attendant </w:t>
      </w:r>
      <w:r w:rsidRPr="00935614">
        <w:rPr>
          <w:rFonts w:ascii="Calibri" w:eastAsia="Cambria" w:hAnsi="Calibri" w:cs="Calibri"/>
          <w:b/>
          <w:iCs/>
          <w:u w:val="single"/>
          <w:lang w:eastAsia="en-US"/>
        </w:rPr>
        <w:t>social</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economic</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political consequences</w:t>
      </w:r>
      <w:r w:rsidRPr="00935614">
        <w:rPr>
          <w:rFonts w:ascii="Calibri" w:eastAsia="Cambria" w:hAnsi="Calibri" w:cs="Calibri"/>
          <w:sz w:val="14"/>
          <w:lang w:eastAsia="en-US"/>
        </w:rPr>
        <w:t xml:space="preserve">. By 2050, </w:t>
      </w:r>
      <w:r w:rsidRPr="00935614">
        <w:rPr>
          <w:rFonts w:ascii="Calibri" w:eastAsia="Cambria" w:hAnsi="Calibri" w:cs="Calibri"/>
          <w:u w:val="single"/>
          <w:lang w:eastAsia="en-US"/>
        </w:rPr>
        <w:t xml:space="preserve">climate change will </w:t>
      </w:r>
      <w:r w:rsidRPr="00935614">
        <w:rPr>
          <w:rFonts w:ascii="Calibri" w:eastAsia="Cambria" w:hAnsi="Calibri" w:cs="Calibri"/>
          <w:b/>
          <w:iCs/>
          <w:u w:val="single"/>
          <w:lang w:eastAsia="en-US"/>
        </w:rPr>
        <w:t>wreak increasing havoc</w:t>
      </w:r>
      <w:r w:rsidRPr="00935614">
        <w:rPr>
          <w:rFonts w:ascii="Calibri" w:eastAsia="Cambria" w:hAnsi="Calibri" w:cs="Calibri"/>
          <w:u w:val="single"/>
          <w:lang w:eastAsia="en-US"/>
        </w:rPr>
        <w:t xml:space="preserve"> on </w:t>
      </w:r>
      <w:r w:rsidRPr="00935614">
        <w:rPr>
          <w:rFonts w:ascii="Calibri" w:eastAsia="Cambria" w:hAnsi="Calibri" w:cs="Calibri"/>
          <w:b/>
          <w:iCs/>
          <w:u w:val="single"/>
          <w:lang w:eastAsia="en-US"/>
        </w:rPr>
        <w:t>human</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natural systems</w:t>
      </w:r>
      <w:r w:rsidRPr="00935614">
        <w:rPr>
          <w:rFonts w:ascii="Calibri" w:eastAsia="Cambria" w:hAnsi="Calibri" w:cs="Calibri"/>
          <w:sz w:val="14"/>
          <w:lang w:eastAsia="en-US"/>
        </w:rPr>
        <w:t>—predominantly, but not exclusively, in the developing world—</w:t>
      </w:r>
      <w:r w:rsidRPr="00935614">
        <w:rPr>
          <w:rFonts w:ascii="Calibri" w:eastAsia="Cambria" w:hAnsi="Calibri" w:cs="Calibri"/>
          <w:u w:val="single"/>
          <w:lang w:eastAsia="en-US"/>
        </w:rPr>
        <w:t>with</w:t>
      </w:r>
      <w:r w:rsidRPr="00935614">
        <w:rPr>
          <w:rFonts w:ascii="Calibri" w:eastAsia="Cambria" w:hAnsi="Calibri" w:cs="Calibri"/>
          <w:sz w:val="14"/>
          <w:lang w:eastAsia="en-US"/>
        </w:rPr>
        <w:t xml:space="preserve"> attenuated but </w:t>
      </w:r>
      <w:r w:rsidRPr="00935614">
        <w:rPr>
          <w:rFonts w:ascii="Calibri" w:eastAsia="Cambria" w:hAnsi="Calibri" w:cs="Calibri"/>
          <w:b/>
          <w:iCs/>
          <w:u w:val="single"/>
          <w:lang w:eastAsia="en-US"/>
        </w:rPr>
        <w:t>profound consequences</w:t>
      </w:r>
      <w:r w:rsidRPr="00935614">
        <w:rPr>
          <w:rFonts w:ascii="Calibri" w:eastAsia="Cambria" w:hAnsi="Calibri" w:cs="Calibri"/>
          <w:u w:val="single"/>
          <w:lang w:eastAsia="en-US"/>
        </w:rPr>
        <w:t xml:space="preserve"> for </w:t>
      </w:r>
      <w:r w:rsidRPr="00935614">
        <w:rPr>
          <w:rFonts w:ascii="Calibri" w:eastAsia="Cambria" w:hAnsi="Calibri" w:cs="Calibri"/>
          <w:b/>
          <w:iCs/>
          <w:u w:val="single"/>
          <w:lang w:eastAsia="en-US"/>
        </w:rPr>
        <w:t>national security</w:t>
      </w:r>
      <w:r w:rsidRPr="00935614">
        <w:rPr>
          <w:rFonts w:ascii="Calibri" w:eastAsia="Cambria" w:hAnsi="Calibri" w:cs="Calibri"/>
          <w:sz w:val="14"/>
          <w:lang w:eastAsia="en-US"/>
        </w:rPr>
        <w:t xml:space="preserve">. In particular, </w:t>
      </w:r>
      <w:r w:rsidRPr="00935614">
        <w:rPr>
          <w:rFonts w:ascii="Calibri" w:eastAsia="Cambria" w:hAnsi="Calibri" w:cs="Calibri"/>
          <w:highlight w:val="green"/>
          <w:u w:val="single"/>
          <w:lang w:eastAsia="en-US"/>
        </w:rPr>
        <w:t xml:space="preserve">changes in </w:t>
      </w:r>
      <w:r w:rsidRPr="00935614">
        <w:rPr>
          <w:rFonts w:ascii="Calibri" w:eastAsia="Cambria" w:hAnsi="Calibri" w:cs="Calibri"/>
          <w:b/>
          <w:iCs/>
          <w:highlight w:val="green"/>
          <w:u w:val="single"/>
          <w:lang w:eastAsia="en-US"/>
        </w:rPr>
        <w:t>temperature</w:t>
      </w:r>
      <w:r w:rsidRPr="00935614">
        <w:rPr>
          <w:rFonts w:ascii="Calibri" w:eastAsia="Cambria" w:hAnsi="Calibri" w:cs="Calibri"/>
          <w:u w:val="single"/>
          <w:lang w:eastAsia="en-US"/>
        </w:rPr>
        <w:t xml:space="preserve">, the </w:t>
      </w:r>
      <w:r w:rsidRPr="00935614">
        <w:rPr>
          <w:rFonts w:ascii="Calibri" w:eastAsia="Cambria" w:hAnsi="Calibri" w:cs="Calibri"/>
          <w:b/>
          <w:iCs/>
          <w:highlight w:val="green"/>
          <w:u w:val="single"/>
          <w:lang w:eastAsia="en-US"/>
        </w:rPr>
        <w:t>hydrological cycle</w:t>
      </w:r>
      <w:r w:rsidRPr="00935614">
        <w:rPr>
          <w:rFonts w:ascii="Calibri" w:eastAsia="Cambria" w:hAnsi="Calibri" w:cs="Calibri"/>
          <w:u w:val="single"/>
          <w:lang w:eastAsia="en-US"/>
        </w:rPr>
        <w:t xml:space="preserve"> and the </w:t>
      </w:r>
      <w:r w:rsidRPr="00935614">
        <w:rPr>
          <w:rFonts w:ascii="Calibri" w:eastAsia="Cambria" w:hAnsi="Calibri" w:cs="Calibri"/>
          <w:b/>
          <w:iCs/>
          <w:u w:val="single"/>
          <w:lang w:eastAsia="en-US"/>
        </w:rPr>
        <w:t>ranges of insects</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 xml:space="preserve">will impact </w:t>
      </w:r>
      <w:r w:rsidRPr="00935614">
        <w:rPr>
          <w:rFonts w:ascii="Calibri" w:eastAsia="Cambria" w:hAnsi="Calibri" w:cs="Calibri"/>
          <w:b/>
          <w:iCs/>
          <w:highlight w:val="green"/>
          <w:u w:val="single"/>
          <w:lang w:eastAsia="en-US"/>
        </w:rPr>
        <w:t xml:space="preserve">food </w:t>
      </w:r>
      <w:r w:rsidRPr="00935614">
        <w:rPr>
          <w:rFonts w:ascii="Calibri" w:eastAsia="Cambria" w:hAnsi="Calibri" w:cs="Calibri"/>
          <w:b/>
          <w:iCs/>
          <w:u w:val="single"/>
          <w:lang w:eastAsia="en-US"/>
        </w:rPr>
        <w:t>availability</w:t>
      </w:r>
      <w:r w:rsidRPr="00935614">
        <w:rPr>
          <w:rFonts w:ascii="Calibri" w:eastAsia="Cambria" w:hAnsi="Calibri" w:cs="Calibri"/>
          <w:u w:val="single"/>
          <w:lang w:eastAsia="en-US"/>
        </w:rPr>
        <w:t xml:space="preserve"> and food access in much of the world, increasing food insecurity</w:t>
      </w:r>
      <w:r w:rsidRPr="00935614">
        <w:rPr>
          <w:rFonts w:ascii="Calibri" w:eastAsia="Cambria" w:hAnsi="Calibri" w:cs="Calibri"/>
          <w:sz w:val="14"/>
          <w:lang w:eastAsia="en-US"/>
        </w:rPr>
        <w:t xml:space="preserve">. </w:t>
      </w:r>
      <w:r w:rsidRPr="00935614">
        <w:rPr>
          <w:rFonts w:ascii="Calibri" w:eastAsia="Cambria" w:hAnsi="Calibri" w:cs="Calibri"/>
          <w:b/>
          <w:iCs/>
          <w:highlight w:val="green"/>
          <w:u w:val="single"/>
          <w:lang w:eastAsia="en-US"/>
        </w:rPr>
        <w:t>Storms</w:t>
      </w:r>
      <w:r w:rsidRPr="00935614">
        <w:rPr>
          <w:rFonts w:ascii="Calibri" w:eastAsia="Cambria" w:hAnsi="Calibri" w:cs="Calibri"/>
          <w:u w:val="single"/>
          <w:lang w:eastAsia="en-US"/>
        </w:rPr>
        <w:t xml:space="preserve">, </w:t>
      </w:r>
      <w:r w:rsidRPr="00935614">
        <w:rPr>
          <w:rFonts w:ascii="Calibri" w:eastAsia="Cambria" w:hAnsi="Calibri" w:cs="Calibri"/>
          <w:b/>
          <w:iCs/>
          <w:highlight w:val="green"/>
          <w:u w:val="single"/>
          <w:lang w:eastAsia="en-US"/>
        </w:rPr>
        <w:t>flooding</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 xml:space="preserve">changes in </w:t>
      </w:r>
      <w:r w:rsidRPr="00935614">
        <w:rPr>
          <w:rFonts w:ascii="Calibri" w:eastAsia="Cambria" w:hAnsi="Calibri" w:cs="Calibri"/>
          <w:b/>
          <w:iCs/>
          <w:highlight w:val="green"/>
          <w:u w:val="single"/>
          <w:lang w:eastAsia="en-US"/>
        </w:rPr>
        <w:t>ocean pH</w:t>
      </w:r>
      <w:r w:rsidRPr="00935614">
        <w:rPr>
          <w:rFonts w:ascii="Calibri" w:eastAsia="Cambria" w:hAnsi="Calibri" w:cs="Calibri"/>
          <w:u w:val="single"/>
          <w:lang w:eastAsia="en-US"/>
        </w:rPr>
        <w:t xml:space="preserve"> and other climate-linked changes </w:t>
      </w:r>
      <w:r w:rsidRPr="00935614">
        <w:rPr>
          <w:rFonts w:ascii="Calibri" w:eastAsia="Cambria" w:hAnsi="Calibri" w:cs="Calibri"/>
          <w:highlight w:val="green"/>
          <w:u w:val="single"/>
          <w:lang w:eastAsia="en-US"/>
        </w:rPr>
        <w:t xml:space="preserve">will damage </w:t>
      </w:r>
      <w:r w:rsidRPr="00935614">
        <w:rPr>
          <w:rFonts w:ascii="Calibri" w:eastAsia="Cambria" w:hAnsi="Calibri" w:cs="Calibri"/>
          <w:b/>
          <w:iCs/>
          <w:highlight w:val="green"/>
          <w:u w:val="single"/>
          <w:lang w:eastAsia="en-US"/>
        </w:rPr>
        <w:t>infrastructure</w:t>
      </w:r>
      <w:r w:rsidRPr="00935614">
        <w:rPr>
          <w:rFonts w:ascii="Calibri" w:eastAsia="Cambria" w:hAnsi="Calibri" w:cs="Calibri"/>
          <w:u w:val="single"/>
          <w:lang w:eastAsia="en-US"/>
        </w:rPr>
        <w:t xml:space="preserve"> and negatively impact </w:t>
      </w:r>
      <w:r w:rsidRPr="00935614">
        <w:rPr>
          <w:rFonts w:ascii="Calibri" w:eastAsia="Cambria" w:hAnsi="Calibri" w:cs="Calibri"/>
          <w:b/>
          <w:iCs/>
          <w:u w:val="single"/>
          <w:lang w:eastAsia="en-US"/>
        </w:rPr>
        <w:t xml:space="preserve">labor </w:t>
      </w:r>
      <w:r w:rsidRPr="00935614">
        <w:rPr>
          <w:rFonts w:ascii="Calibri" w:eastAsia="Cambria" w:hAnsi="Calibri" w:cs="Calibri"/>
          <w:b/>
          <w:iCs/>
          <w:highlight w:val="green"/>
          <w:u w:val="single"/>
          <w:lang w:eastAsia="en-US"/>
        </w:rPr>
        <w:t>productivity</w:t>
      </w:r>
      <w:r w:rsidRPr="00935614">
        <w:rPr>
          <w:rFonts w:ascii="Calibri" w:eastAsia="Cambria" w:hAnsi="Calibri" w:cs="Calibri"/>
          <w:highlight w:val="green"/>
          <w:u w:val="single"/>
          <w:lang w:eastAsia="en-US"/>
        </w:rPr>
        <w:t xml:space="preserve"> and</w:t>
      </w:r>
      <w:r w:rsidRPr="00935614">
        <w:rPr>
          <w:rFonts w:ascii="Calibri" w:eastAsia="Cambria" w:hAnsi="Calibri" w:cs="Calibri"/>
          <w:u w:val="single"/>
          <w:lang w:eastAsia="en-US"/>
        </w:rPr>
        <w:t xml:space="preserve"> economic </w:t>
      </w:r>
      <w:r w:rsidRPr="00935614">
        <w:rPr>
          <w:rFonts w:ascii="Calibri" w:eastAsia="Cambria" w:hAnsi="Calibri" w:cs="Calibri"/>
          <w:b/>
          <w:iCs/>
          <w:highlight w:val="green"/>
          <w:u w:val="single"/>
          <w:lang w:eastAsia="en-US"/>
        </w:rPr>
        <w:t>growth</w:t>
      </w:r>
      <w:r w:rsidRPr="00935614">
        <w:rPr>
          <w:rFonts w:ascii="Calibri" w:eastAsia="Cambria" w:hAnsi="Calibri" w:cs="Calibri"/>
          <w:sz w:val="14"/>
          <w:lang w:eastAsia="en-US"/>
        </w:rPr>
        <w:t xml:space="preserve"> in much of the world. </w:t>
      </w:r>
      <w:r w:rsidRPr="00935614">
        <w:rPr>
          <w:rFonts w:ascii="Calibri" w:eastAsia="Cambria" w:hAnsi="Calibri" w:cs="Calibri"/>
          <w:u w:val="single"/>
          <w:lang w:eastAsia="en-US"/>
        </w:rPr>
        <w:t xml:space="preserve">Vector-borne </w:t>
      </w:r>
      <w:r w:rsidRPr="00935614">
        <w:rPr>
          <w:rFonts w:ascii="Calibri" w:eastAsia="Cambria" w:hAnsi="Calibri" w:cs="Calibri"/>
          <w:b/>
          <w:iCs/>
          <w:highlight w:val="green"/>
          <w:u w:val="single"/>
          <w:lang w:eastAsia="en-US"/>
        </w:rPr>
        <w:t>diseases</w:t>
      </w:r>
      <w:r w:rsidRPr="00935614">
        <w:rPr>
          <w:rFonts w:ascii="Calibri" w:eastAsia="Cambria" w:hAnsi="Calibri" w:cs="Calibri"/>
          <w:highlight w:val="green"/>
          <w:u w:val="single"/>
          <w:lang w:eastAsia="en-US"/>
        </w:rPr>
        <w:t xml:space="preserve"> will</w:t>
      </w:r>
      <w:r w:rsidRPr="00935614">
        <w:rPr>
          <w:rFonts w:ascii="Calibri" w:eastAsia="Cambria" w:hAnsi="Calibri" w:cs="Calibri"/>
          <w:u w:val="single"/>
          <w:lang w:eastAsia="en-US"/>
        </w:rPr>
        <w:t xml:space="preserve"> also </w:t>
      </w:r>
      <w:r w:rsidRPr="00935614">
        <w:rPr>
          <w:rFonts w:ascii="Calibri" w:eastAsia="Cambria" w:hAnsi="Calibri" w:cs="Calibri"/>
          <w:highlight w:val="green"/>
          <w:u w:val="single"/>
          <w:lang w:eastAsia="en-US"/>
        </w:rPr>
        <w:t>be</w:t>
      </w:r>
      <w:r w:rsidRPr="00935614">
        <w:rPr>
          <w:rFonts w:ascii="Calibri" w:eastAsia="Cambria" w:hAnsi="Calibri" w:cs="Calibri"/>
          <w:u w:val="single"/>
          <w:lang w:eastAsia="en-US"/>
        </w:rPr>
        <w:t xml:space="preserve">come </w:t>
      </w:r>
      <w:r w:rsidRPr="00935614">
        <w:rPr>
          <w:rFonts w:ascii="Calibri" w:eastAsia="Cambria" w:hAnsi="Calibri" w:cs="Calibri"/>
          <w:b/>
          <w:iCs/>
          <w:u w:val="single"/>
          <w:lang w:eastAsia="en-US"/>
        </w:rPr>
        <w:t xml:space="preserve">more </w:t>
      </w:r>
      <w:r w:rsidRPr="00935614">
        <w:rPr>
          <w:rFonts w:ascii="Calibri" w:eastAsia="Cambria" w:hAnsi="Calibri" w:cs="Calibri"/>
          <w:b/>
          <w:iCs/>
          <w:highlight w:val="green"/>
          <w:u w:val="single"/>
          <w:lang w:eastAsia="en-US"/>
        </w:rPr>
        <w:t>prevalent</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 xml:space="preserve">as climate change will expand the geographic </w:t>
      </w:r>
      <w:r w:rsidRPr="00935614">
        <w:rPr>
          <w:rFonts w:ascii="Calibri" w:eastAsia="Cambria" w:hAnsi="Calibri" w:cs="Calibri"/>
          <w:b/>
          <w:iCs/>
          <w:u w:val="single"/>
          <w:lang w:eastAsia="en-US"/>
        </w:rPr>
        <w:t>range</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intensity</w:t>
      </w:r>
      <w:r w:rsidRPr="00935614">
        <w:rPr>
          <w:rFonts w:ascii="Calibri" w:eastAsia="Cambria" w:hAnsi="Calibri" w:cs="Calibri"/>
          <w:u w:val="single"/>
          <w:lang w:eastAsia="en-US"/>
        </w:rPr>
        <w:t xml:space="preserve"> of </w:t>
      </w:r>
      <w:r w:rsidRPr="00935614">
        <w:rPr>
          <w:rFonts w:ascii="Calibri" w:eastAsia="Cambria" w:hAnsi="Calibri" w:cs="Calibri"/>
          <w:b/>
          <w:iCs/>
          <w:u w:val="single"/>
          <w:lang w:eastAsia="en-US"/>
        </w:rPr>
        <w:t>transmission</w:t>
      </w:r>
      <w:r w:rsidRPr="00935614">
        <w:rPr>
          <w:rFonts w:ascii="Calibri" w:eastAsia="Cambria" w:hAnsi="Calibri" w:cs="Calibri"/>
          <w:u w:val="single"/>
          <w:lang w:eastAsia="en-US"/>
        </w:rPr>
        <w:t xml:space="preserve"> of diseases like malaria, West Nile, Zika and dengue fever, and cholera</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 xml:space="preserve">Rising </w:t>
      </w:r>
      <w:r w:rsidRPr="00935614">
        <w:rPr>
          <w:rFonts w:ascii="Calibri" w:eastAsia="Cambria" w:hAnsi="Calibri" w:cs="Calibri"/>
          <w:b/>
          <w:iCs/>
          <w:u w:val="single"/>
          <w:lang w:eastAsia="en-US"/>
        </w:rPr>
        <w:t>public health challenges</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economic devastation</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food insecurity</w:t>
      </w:r>
      <w:r w:rsidRPr="00935614">
        <w:rPr>
          <w:rFonts w:ascii="Calibri" w:eastAsia="Cambria" w:hAnsi="Calibri" w:cs="Calibri"/>
          <w:u w:val="single"/>
          <w:lang w:eastAsia="en-US"/>
        </w:rPr>
        <w:t xml:space="preserve"> will translate into an increased </w:t>
      </w:r>
      <w:r w:rsidRPr="00935614">
        <w:rPr>
          <w:rFonts w:ascii="Calibri" w:eastAsia="Cambria" w:hAnsi="Calibri" w:cs="Calibri"/>
          <w:b/>
          <w:iCs/>
          <w:u w:val="single"/>
          <w:lang w:eastAsia="en-US"/>
        </w:rPr>
        <w:t>demand</w:t>
      </w:r>
      <w:r w:rsidRPr="00935614">
        <w:rPr>
          <w:rFonts w:ascii="Calibri" w:eastAsia="Cambria" w:hAnsi="Calibri" w:cs="Calibri"/>
          <w:u w:val="single"/>
          <w:lang w:eastAsia="en-US"/>
        </w:rPr>
        <w:t xml:space="preserve"> for </w:t>
      </w:r>
      <w:r w:rsidRPr="00935614">
        <w:rPr>
          <w:rFonts w:ascii="Calibri" w:eastAsia="Cambria" w:hAnsi="Calibri" w:cs="Calibri"/>
          <w:b/>
          <w:iCs/>
          <w:u w:val="single"/>
          <w:lang w:eastAsia="en-US"/>
        </w:rPr>
        <w:t>humanitarian assistance</w:t>
      </w:r>
      <w:r w:rsidRPr="00935614">
        <w:rPr>
          <w:rFonts w:ascii="Calibri" w:eastAsia="Cambria" w:hAnsi="Calibri" w:cs="Calibri"/>
          <w:u w:val="single"/>
          <w:lang w:eastAsia="en-US"/>
        </w:rPr>
        <w:t xml:space="preserve"> provided by the </w:t>
      </w:r>
      <w:r w:rsidRPr="00935614">
        <w:rPr>
          <w:rFonts w:ascii="Calibri" w:eastAsia="Cambria" w:hAnsi="Calibri" w:cs="Calibri"/>
          <w:b/>
          <w:iCs/>
          <w:u w:val="single"/>
          <w:lang w:eastAsia="en-US"/>
        </w:rPr>
        <w:t>military</w:t>
      </w:r>
      <w:r w:rsidRPr="00935614">
        <w:rPr>
          <w:rFonts w:ascii="Calibri" w:eastAsia="Cambria" w:hAnsi="Calibri" w:cs="Calibri"/>
          <w:u w:val="single"/>
          <w:lang w:eastAsia="en-US"/>
        </w:rPr>
        <w:t xml:space="preserve">, increased </w:t>
      </w:r>
      <w:r w:rsidRPr="00935614">
        <w:rPr>
          <w:rFonts w:ascii="Calibri" w:eastAsia="Cambria" w:hAnsi="Calibri" w:cs="Calibri"/>
          <w:b/>
          <w:iCs/>
          <w:highlight w:val="green"/>
          <w:u w:val="single"/>
          <w:lang w:eastAsia="en-US"/>
        </w:rPr>
        <w:t>migration</w:t>
      </w:r>
      <w:r w:rsidRPr="00935614">
        <w:rPr>
          <w:rFonts w:ascii="Calibri" w:eastAsia="Cambria" w:hAnsi="Calibri" w:cs="Calibri"/>
          <w:sz w:val="14"/>
          <w:lang w:eastAsia="en-US"/>
        </w:rPr>
        <w:t>—especially from tropical and subtropical regions—</w:t>
      </w:r>
      <w:r w:rsidRPr="00935614">
        <w:rPr>
          <w:rFonts w:ascii="Calibri" w:eastAsia="Cambria" w:hAnsi="Calibri" w:cs="Calibri"/>
          <w:highlight w:val="green"/>
          <w:u w:val="single"/>
          <w:lang w:eastAsia="en-US"/>
        </w:rPr>
        <w:t xml:space="preserve">and </w:t>
      </w:r>
      <w:r w:rsidRPr="00935614">
        <w:rPr>
          <w:rFonts w:ascii="Calibri" w:eastAsia="Cambria" w:hAnsi="Calibri" w:cs="Calibri"/>
          <w:b/>
          <w:iCs/>
          <w:highlight w:val="green"/>
          <w:u w:val="single"/>
          <w:lang w:eastAsia="en-US"/>
        </w:rPr>
        <w:t>geopolitical conflict</w:t>
      </w:r>
      <w:r w:rsidRPr="00935614">
        <w:rPr>
          <w:rFonts w:ascii="Calibri" w:eastAsia="Cambria" w:hAnsi="Calibri" w:cs="Calibri"/>
          <w:sz w:val="14"/>
          <w:lang w:eastAsia="en-US"/>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935614">
        <w:rPr>
          <w:rFonts w:ascii="Calibri" w:eastAsia="Cambria" w:hAnsi="Calibri" w:cs="Calibri"/>
          <w:b/>
          <w:iCs/>
          <w:u w:val="single"/>
          <w:lang w:eastAsia="en-US"/>
        </w:rPr>
        <w:t>food insecurity</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economic losses</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public health crises</w:t>
      </w:r>
      <w:r w:rsidRPr="00935614">
        <w:rPr>
          <w:rFonts w:ascii="Calibri" w:eastAsia="Cambria" w:hAnsi="Calibri" w:cs="Calibri"/>
          <w:u w:val="single"/>
          <w:lang w:eastAsia="en-US"/>
        </w:rPr>
        <w:t xml:space="preserve">, combined with </w:t>
      </w:r>
      <w:r w:rsidRPr="00935614">
        <w:rPr>
          <w:rFonts w:ascii="Calibri" w:eastAsia="Cambria" w:hAnsi="Calibri" w:cs="Calibri"/>
          <w:b/>
          <w:iCs/>
          <w:u w:val="single"/>
          <w:lang w:eastAsia="en-US"/>
        </w:rPr>
        <w:t>weak</w:t>
      </w:r>
      <w:r w:rsidRPr="00935614">
        <w:rPr>
          <w:rFonts w:ascii="Calibri" w:eastAsia="Cambria" w:hAnsi="Calibri" w:cs="Calibri"/>
          <w:u w:val="single"/>
          <w:lang w:eastAsia="en-US"/>
        </w:rPr>
        <w:t xml:space="preserve"> and ineffectual </w:t>
      </w:r>
      <w:r w:rsidRPr="00935614">
        <w:rPr>
          <w:rFonts w:ascii="Calibri" w:eastAsia="Cambria" w:hAnsi="Calibri" w:cs="Calibri"/>
          <w:b/>
          <w:iCs/>
          <w:u w:val="single"/>
          <w:lang w:eastAsia="en-US"/>
        </w:rPr>
        <w:t>governance</w:t>
      </w:r>
      <w:r w:rsidRPr="00935614">
        <w:rPr>
          <w:rFonts w:ascii="Calibri" w:eastAsia="Cambria" w:hAnsi="Calibri" w:cs="Calibri"/>
          <w:u w:val="single"/>
          <w:lang w:eastAsia="en-US"/>
        </w:rPr>
        <w:t xml:space="preserve">, could </w:t>
      </w:r>
      <w:r w:rsidRPr="00935614">
        <w:rPr>
          <w:rFonts w:ascii="Calibri" w:eastAsia="Cambria" w:hAnsi="Calibri" w:cs="Calibri"/>
          <w:b/>
          <w:iCs/>
          <w:u w:val="single"/>
          <w:lang w:eastAsia="en-US"/>
        </w:rPr>
        <w:t>precipitate future conflicts</w:t>
      </w:r>
      <w:r w:rsidRPr="00935614">
        <w:rPr>
          <w:rFonts w:ascii="Calibri" w:eastAsia="Cambria" w:hAnsi="Calibri" w:cs="Calibri"/>
          <w:sz w:val="14"/>
          <w:lang w:eastAsia="en-US"/>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935614">
        <w:rPr>
          <w:rFonts w:ascii="Calibri" w:eastAsia="Cambria" w:hAnsi="Calibri" w:cs="Calibri"/>
          <w:u w:val="single"/>
          <w:lang w:eastAsia="en-US"/>
        </w:rPr>
        <w:t xml:space="preserve">changes to the climate could </w:t>
      </w:r>
      <w:r w:rsidRPr="00935614">
        <w:rPr>
          <w:rFonts w:ascii="Calibri" w:eastAsia="Cambria" w:hAnsi="Calibri" w:cs="Calibri"/>
          <w:b/>
          <w:iCs/>
          <w:u w:val="single"/>
          <w:lang w:eastAsia="en-US"/>
        </w:rPr>
        <w:t>fundamentally reshape geopolitics</w:t>
      </w:r>
      <w:r w:rsidRPr="00935614">
        <w:rPr>
          <w:rFonts w:ascii="Calibri" w:eastAsia="Cambria" w:hAnsi="Calibri" w:cs="Calibri"/>
          <w:sz w:val="14"/>
          <w:lang w:eastAsia="en-US"/>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935614">
        <w:rPr>
          <w:rFonts w:ascii="Calibri" w:eastAsia="Cambria" w:hAnsi="Calibri" w:cs="Calibri"/>
          <w:u w:val="single"/>
          <w:lang w:eastAsia="en-US"/>
        </w:rPr>
        <w:t>there will</w:t>
      </w:r>
      <w:r w:rsidRPr="00935614">
        <w:rPr>
          <w:rFonts w:ascii="Calibri" w:eastAsia="Cambria" w:hAnsi="Calibri" w:cs="Calibri"/>
          <w:sz w:val="14"/>
          <w:lang w:eastAsia="en-US"/>
        </w:rPr>
        <w:t xml:space="preserve"> be a nearly </w:t>
      </w:r>
      <w:r w:rsidRPr="00935614">
        <w:rPr>
          <w:rFonts w:ascii="Calibri" w:eastAsia="Cambria" w:hAnsi="Calibri" w:cs="Calibri"/>
          <w:b/>
          <w:iCs/>
          <w:u w:val="single"/>
          <w:lang w:eastAsia="en-US"/>
        </w:rPr>
        <w:t>70 percent decline</w:t>
      </w:r>
      <w:r w:rsidRPr="00935614">
        <w:rPr>
          <w:rFonts w:ascii="Calibri" w:eastAsia="Cambria" w:hAnsi="Calibri" w:cs="Calibri"/>
          <w:u w:val="single"/>
          <w:lang w:eastAsia="en-US"/>
        </w:rPr>
        <w:t xml:space="preserve"> in </w:t>
      </w:r>
      <w:r w:rsidRPr="00935614">
        <w:rPr>
          <w:rFonts w:ascii="Calibri" w:eastAsia="Cambria" w:hAnsi="Calibri" w:cs="Calibri"/>
          <w:b/>
          <w:iCs/>
          <w:u w:val="single"/>
          <w:lang w:eastAsia="en-US"/>
        </w:rPr>
        <w:t>wheat</w:t>
      </w:r>
      <w:r w:rsidRPr="00935614">
        <w:rPr>
          <w:rFonts w:ascii="Calibri" w:eastAsia="Cambria" w:hAnsi="Calibri" w:cs="Calibri"/>
          <w:u w:val="single"/>
          <w:lang w:eastAsia="en-US"/>
        </w:rPr>
        <w:t xml:space="preserve"> production in </w:t>
      </w:r>
      <w:r w:rsidRPr="00935614">
        <w:rPr>
          <w:rFonts w:ascii="Calibri" w:eastAsia="Cambria" w:hAnsi="Calibri" w:cs="Calibri"/>
          <w:b/>
          <w:iCs/>
          <w:u w:val="single"/>
          <w:lang w:eastAsia="en-US"/>
        </w:rPr>
        <w:t>Central America</w:t>
      </w:r>
      <w:r w:rsidRPr="00935614">
        <w:rPr>
          <w:rFonts w:ascii="Calibri" w:eastAsia="Cambria" w:hAnsi="Calibri" w:cs="Calibri"/>
          <w:u w:val="single"/>
          <w:lang w:eastAsia="en-US"/>
        </w:rPr>
        <w:t xml:space="preserve"> and the Caribbean</w:t>
      </w:r>
      <w:r w:rsidRPr="00935614">
        <w:rPr>
          <w:rFonts w:ascii="Calibri" w:eastAsia="Cambria" w:hAnsi="Calibri" w:cs="Calibri"/>
          <w:sz w:val="14"/>
          <w:lang w:eastAsia="en-US"/>
        </w:rPr>
        <w:t xml:space="preserve">, </w:t>
      </w:r>
      <w:r w:rsidRPr="00935614">
        <w:rPr>
          <w:rFonts w:ascii="Calibri" w:eastAsia="Cambria" w:hAnsi="Calibri" w:cs="Calibri"/>
          <w:b/>
          <w:iCs/>
          <w:u w:val="single"/>
          <w:lang w:eastAsia="en-US"/>
        </w:rPr>
        <w:t>75 percent</w:t>
      </w:r>
      <w:r w:rsidRPr="00935614">
        <w:rPr>
          <w:rFonts w:ascii="Calibri" w:eastAsia="Cambria" w:hAnsi="Calibri" w:cs="Calibri"/>
          <w:u w:val="single"/>
          <w:lang w:eastAsia="en-US"/>
        </w:rPr>
        <w:t xml:space="preserve"> of the </w:t>
      </w:r>
      <w:r w:rsidRPr="00935614">
        <w:rPr>
          <w:rFonts w:ascii="Calibri" w:eastAsia="Cambria" w:hAnsi="Calibri" w:cs="Calibri"/>
          <w:b/>
          <w:iCs/>
          <w:u w:val="single"/>
          <w:lang w:eastAsia="en-US"/>
        </w:rPr>
        <w:t>land area</w:t>
      </w:r>
      <w:r w:rsidRPr="00935614">
        <w:rPr>
          <w:rFonts w:ascii="Calibri" w:eastAsia="Cambria" w:hAnsi="Calibri" w:cs="Calibri"/>
          <w:u w:val="single"/>
          <w:lang w:eastAsia="en-US"/>
        </w:rPr>
        <w:t xml:space="preserve"> in the </w:t>
      </w:r>
      <w:r w:rsidRPr="00935614">
        <w:rPr>
          <w:rFonts w:ascii="Calibri" w:eastAsia="Cambria" w:hAnsi="Calibri" w:cs="Calibri"/>
          <w:b/>
          <w:iCs/>
          <w:u w:val="single"/>
          <w:lang w:eastAsia="en-US"/>
        </w:rPr>
        <w:t>Mid</w:t>
      </w:r>
      <w:r w:rsidRPr="00935614">
        <w:rPr>
          <w:rFonts w:ascii="Calibri" w:eastAsia="Cambria" w:hAnsi="Calibri" w:cs="Calibri"/>
          <w:u w:val="single"/>
          <w:lang w:eastAsia="en-US"/>
        </w:rPr>
        <w:t xml:space="preserve">dle </w:t>
      </w:r>
      <w:r w:rsidRPr="00935614">
        <w:rPr>
          <w:rFonts w:ascii="Calibri" w:eastAsia="Cambria" w:hAnsi="Calibri" w:cs="Calibri"/>
          <w:b/>
          <w:iCs/>
          <w:u w:val="single"/>
          <w:lang w:eastAsia="en-US"/>
        </w:rPr>
        <w:t>East</w:t>
      </w:r>
      <w:r w:rsidRPr="00935614">
        <w:rPr>
          <w:rFonts w:ascii="Calibri" w:eastAsia="Cambria" w:hAnsi="Calibri" w:cs="Calibri"/>
          <w:sz w:val="14"/>
          <w:lang w:eastAsia="en-US"/>
        </w:rPr>
        <w:t xml:space="preserve"> and more than </w:t>
      </w:r>
      <w:r w:rsidRPr="00935614">
        <w:rPr>
          <w:rFonts w:ascii="Calibri" w:eastAsia="Cambria" w:hAnsi="Calibri" w:cs="Calibri"/>
          <w:u w:val="single"/>
          <w:lang w:eastAsia="en-US"/>
        </w:rPr>
        <w:t xml:space="preserve">50 percent in South Asia will be affected by highly unusual heat, and </w:t>
      </w:r>
      <w:r w:rsidRPr="00935614">
        <w:rPr>
          <w:rFonts w:ascii="Calibri" w:eastAsia="Cambria" w:hAnsi="Calibri" w:cs="Calibri"/>
          <w:b/>
          <w:iCs/>
          <w:highlight w:val="green"/>
          <w:u w:val="single"/>
          <w:lang w:eastAsia="en-US"/>
        </w:rPr>
        <w:t>sea level rise</w:t>
      </w:r>
      <w:r w:rsidRPr="00935614">
        <w:rPr>
          <w:rFonts w:ascii="Calibri" w:eastAsia="Cambria" w:hAnsi="Calibri" w:cs="Calibri"/>
          <w:highlight w:val="green"/>
          <w:u w:val="single"/>
          <w:lang w:eastAsia="en-US"/>
        </w:rPr>
        <w:t xml:space="preserve"> could </w:t>
      </w:r>
      <w:r w:rsidRPr="00935614">
        <w:rPr>
          <w:rFonts w:ascii="Calibri" w:eastAsia="Cambria" w:hAnsi="Calibri" w:cs="Calibri"/>
          <w:b/>
          <w:iCs/>
          <w:highlight w:val="green"/>
          <w:u w:val="single"/>
          <w:lang w:eastAsia="en-US"/>
        </w:rPr>
        <w:t>displace</w:t>
      </w:r>
      <w:r w:rsidRPr="00935614">
        <w:rPr>
          <w:rFonts w:ascii="Calibri" w:eastAsia="Cambria" w:hAnsi="Calibri" w:cs="Calibri"/>
          <w:u w:val="single"/>
          <w:lang w:eastAsia="en-US"/>
        </w:rPr>
        <w:t xml:space="preserve"> and imperil the lives </w:t>
      </w:r>
      <w:r w:rsidRPr="00935614">
        <w:rPr>
          <w:rFonts w:ascii="Calibri" w:eastAsia="Cambria" w:hAnsi="Calibri" w:cs="Calibri"/>
          <w:b/>
          <w:iCs/>
          <w:highlight w:val="green"/>
          <w:u w:val="single"/>
          <w:lang w:eastAsia="en-US"/>
        </w:rPr>
        <w:t>hundreds of millions</w:t>
      </w:r>
      <w:r w:rsidRPr="00935614">
        <w:rPr>
          <w:rFonts w:ascii="Calibri" w:eastAsia="Cambria" w:hAnsi="Calibri" w:cs="Calibri"/>
          <w:u w:val="single"/>
          <w:lang w:eastAsia="en-US"/>
        </w:rPr>
        <w:t xml:space="preserve"> of people</w:t>
      </w:r>
      <w:r w:rsidRPr="00935614">
        <w:rPr>
          <w:rFonts w:ascii="Calibri" w:eastAsia="Cambria" w:hAnsi="Calibri" w:cs="Calibri"/>
          <w:sz w:val="14"/>
          <w:lang w:eastAsia="en-US"/>
        </w:rPr>
        <w:t xml:space="preserve">, among other consequences. But </w:t>
      </w:r>
      <w:r w:rsidRPr="00935614">
        <w:rPr>
          <w:rFonts w:ascii="Calibri" w:eastAsia="Cambria" w:hAnsi="Calibri" w:cs="Calibri"/>
          <w:u w:val="single"/>
          <w:lang w:eastAsia="en-US"/>
        </w:rPr>
        <w:t>even higher levels of warming are physically possible within this century</w:t>
      </w:r>
      <w:r w:rsidRPr="00935614">
        <w:rPr>
          <w:rFonts w:ascii="Calibri" w:eastAsia="Cambria" w:hAnsi="Calibri" w:cs="Calibri"/>
          <w:sz w:val="14"/>
          <w:lang w:eastAsia="en-US"/>
        </w:rPr>
        <w:t xml:space="preserve">. At these levels of warming, </w:t>
      </w:r>
      <w:r w:rsidRPr="00935614">
        <w:rPr>
          <w:rFonts w:ascii="Calibri" w:eastAsia="Cambria" w:hAnsi="Calibri" w:cs="Calibri"/>
          <w:u w:val="single"/>
          <w:lang w:eastAsia="en-US"/>
        </w:rPr>
        <w:t xml:space="preserve">some </w:t>
      </w:r>
      <w:r w:rsidRPr="00935614">
        <w:rPr>
          <w:rFonts w:ascii="Calibri" w:eastAsia="Cambria" w:hAnsi="Calibri" w:cs="Calibri"/>
          <w:b/>
          <w:iCs/>
          <w:u w:val="single"/>
          <w:lang w:eastAsia="en-US"/>
        </w:rPr>
        <w:t>regions of the world</w:t>
      </w:r>
      <w:r w:rsidRPr="00935614">
        <w:rPr>
          <w:rFonts w:ascii="Calibri" w:eastAsia="Cambria" w:hAnsi="Calibri" w:cs="Calibri"/>
          <w:u w:val="single"/>
          <w:lang w:eastAsia="en-US"/>
        </w:rPr>
        <w:t xml:space="preserve"> would be </w:t>
      </w:r>
      <w:r w:rsidRPr="00935614">
        <w:rPr>
          <w:rFonts w:ascii="Calibri" w:eastAsia="Cambria" w:hAnsi="Calibri" w:cs="Calibri"/>
          <w:b/>
          <w:iCs/>
          <w:u w:val="single"/>
          <w:lang w:eastAsia="en-US"/>
        </w:rPr>
        <w:t>literally uninhabitable</w:t>
      </w:r>
      <w:r w:rsidRPr="00935614">
        <w:rPr>
          <w:rFonts w:ascii="Calibri" w:eastAsia="Cambria" w:hAnsi="Calibri" w:cs="Calibri"/>
          <w:sz w:val="14"/>
          <w:lang w:eastAsia="en-US"/>
        </w:rPr>
        <w:t xml:space="preserve">, likely resulting in the depopulation of the tropics, </w:t>
      </w:r>
      <w:r w:rsidRPr="00935614">
        <w:rPr>
          <w:rFonts w:ascii="Calibri" w:eastAsia="Cambria" w:hAnsi="Calibri" w:cs="Calibri"/>
          <w:u w:val="single"/>
          <w:lang w:eastAsia="en-US"/>
        </w:rPr>
        <w:t xml:space="preserve">to say nothing of the consequences of </w:t>
      </w:r>
      <w:r w:rsidRPr="00935614">
        <w:rPr>
          <w:rFonts w:ascii="Calibri" w:eastAsia="Cambria" w:hAnsi="Calibri" w:cs="Calibri"/>
          <w:b/>
          <w:iCs/>
          <w:u w:val="single"/>
          <w:lang w:eastAsia="en-US"/>
        </w:rPr>
        <w:t>sea-level rise</w:t>
      </w:r>
      <w:r w:rsidRPr="00935614">
        <w:rPr>
          <w:rFonts w:ascii="Calibri" w:eastAsia="Cambria" w:hAnsi="Calibri" w:cs="Calibri"/>
          <w:u w:val="single"/>
          <w:lang w:eastAsia="en-US"/>
        </w:rPr>
        <w:t xml:space="preserve"> for </w:t>
      </w:r>
      <w:r w:rsidRPr="00935614">
        <w:rPr>
          <w:rFonts w:ascii="Calibri" w:eastAsia="Cambria" w:hAnsi="Calibri" w:cs="Calibri"/>
          <w:b/>
          <w:iCs/>
          <w:u w:val="single"/>
          <w:lang w:eastAsia="en-US"/>
        </w:rPr>
        <w:t>economically important cities</w:t>
      </w:r>
      <w:r w:rsidRPr="00935614">
        <w:rPr>
          <w:rFonts w:ascii="Calibri" w:eastAsia="Cambria" w:hAnsi="Calibri" w:cs="Calibri"/>
          <w:u w:val="single"/>
          <w:lang w:eastAsia="en-US"/>
        </w:rPr>
        <w:t xml:space="preserve"> such as Amsterdam and New York</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 xml:space="preserve">Even if newly warmed regions of the far north could </w:t>
      </w:r>
      <w:r w:rsidRPr="00935614">
        <w:rPr>
          <w:rFonts w:ascii="Calibri" w:eastAsia="Cambria" w:hAnsi="Calibri" w:cs="Calibri"/>
          <w:b/>
          <w:iCs/>
          <w:u w:val="single"/>
          <w:lang w:eastAsia="en-US"/>
        </w:rPr>
        <w:t>theoretically accommodate</w:t>
      </w:r>
      <w:r w:rsidRPr="00935614">
        <w:rPr>
          <w:rFonts w:ascii="Calibri" w:eastAsia="Cambria" w:hAnsi="Calibri" w:cs="Calibri"/>
          <w:u w:val="single"/>
          <w:lang w:eastAsia="en-US"/>
        </w:rPr>
        <w:t xml:space="preserve"> the resulting </w:t>
      </w:r>
      <w:r w:rsidRPr="00935614">
        <w:rPr>
          <w:rFonts w:ascii="Calibri" w:eastAsia="Cambria" w:hAnsi="Calibri" w:cs="Calibri"/>
          <w:b/>
          <w:iCs/>
          <w:u w:val="single"/>
          <w:lang w:eastAsia="en-US"/>
        </w:rPr>
        <w:t>migrants</w:t>
      </w:r>
      <w:r w:rsidRPr="00935614">
        <w:rPr>
          <w:rFonts w:ascii="Calibri" w:eastAsia="Cambria" w:hAnsi="Calibri" w:cs="Calibri"/>
          <w:u w:val="single"/>
          <w:lang w:eastAsia="en-US"/>
        </w:rPr>
        <w:t xml:space="preserve">, this </w:t>
      </w:r>
      <w:r w:rsidRPr="00935614">
        <w:rPr>
          <w:rFonts w:ascii="Calibri" w:eastAsia="Cambria" w:hAnsi="Calibri" w:cs="Calibri"/>
          <w:b/>
          <w:iCs/>
          <w:u w:val="single"/>
          <w:lang w:eastAsia="en-US"/>
        </w:rPr>
        <w:t>presumes</w:t>
      </w:r>
      <w:r w:rsidRPr="00935614">
        <w:rPr>
          <w:rFonts w:ascii="Calibri" w:eastAsia="Cambria" w:hAnsi="Calibri" w:cs="Calibri"/>
          <w:u w:val="single"/>
          <w:lang w:eastAsia="en-US"/>
        </w:rPr>
        <w:t xml:space="preserve"> that the </w:t>
      </w:r>
      <w:r w:rsidRPr="00935614">
        <w:rPr>
          <w:rFonts w:ascii="Calibri" w:eastAsia="Cambria" w:hAnsi="Calibri" w:cs="Calibri"/>
          <w:b/>
          <w:iCs/>
          <w:u w:val="single"/>
          <w:lang w:eastAsia="en-US"/>
        </w:rPr>
        <w:t>political response</w:t>
      </w:r>
      <w:r w:rsidRPr="00935614">
        <w:rPr>
          <w:rFonts w:ascii="Calibri" w:eastAsia="Cambria" w:hAnsi="Calibri" w:cs="Calibri"/>
          <w:u w:val="single"/>
          <w:lang w:eastAsia="en-US"/>
        </w:rPr>
        <w:t xml:space="preserve"> to this unprecedented </w:t>
      </w:r>
      <w:r w:rsidRPr="00935614">
        <w:rPr>
          <w:rFonts w:ascii="Calibri" w:eastAsia="Cambria" w:hAnsi="Calibri" w:cs="Calibri"/>
          <w:b/>
          <w:iCs/>
          <w:u w:val="single"/>
          <w:lang w:eastAsia="en-US"/>
        </w:rPr>
        <w:t>global displacement</w:t>
      </w:r>
      <w:r w:rsidRPr="00935614">
        <w:rPr>
          <w:rFonts w:ascii="Calibri" w:eastAsia="Cambria" w:hAnsi="Calibri" w:cs="Calibri"/>
          <w:u w:val="single"/>
          <w:lang w:eastAsia="en-US"/>
        </w:rPr>
        <w:t xml:space="preserve"> would be </w:t>
      </w:r>
      <w:r w:rsidRPr="00935614">
        <w:rPr>
          <w:rFonts w:ascii="Calibri" w:eastAsia="Cambria" w:hAnsi="Calibri" w:cs="Calibri"/>
          <w:b/>
          <w:iCs/>
          <w:u w:val="single"/>
          <w:lang w:eastAsia="en-US"/>
        </w:rPr>
        <w:t>orderly</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conflict-free</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borders on fantasy</w:t>
      </w:r>
      <w:r w:rsidRPr="00935614">
        <w:rPr>
          <w:rFonts w:ascii="Calibri" w:eastAsia="Cambria" w:hAnsi="Calibri" w:cs="Calibri"/>
          <w:sz w:val="14"/>
          <w:lang w:eastAsia="en-US"/>
        </w:rPr>
        <w:t xml:space="preserve">. The geopolitical consequences of significant levels of warming are severe, but if these changes occur in a linear way, at least there will be time for human systems to adjust. Perhaps </w:t>
      </w:r>
      <w:r w:rsidRPr="00935614">
        <w:rPr>
          <w:rFonts w:ascii="Calibri" w:eastAsia="Cambria" w:hAnsi="Calibri" w:cs="Calibri"/>
          <w:u w:val="single"/>
          <w:lang w:eastAsia="en-US"/>
        </w:rPr>
        <w:t xml:space="preserve">more challenging for national security is the possibility that the until-now </w:t>
      </w:r>
      <w:r w:rsidRPr="00935614">
        <w:rPr>
          <w:rFonts w:ascii="Calibri" w:eastAsia="Cambria" w:hAnsi="Calibri" w:cs="Calibri"/>
          <w:b/>
          <w:iCs/>
          <w:highlight w:val="green"/>
          <w:u w:val="single"/>
          <w:lang w:eastAsia="en-US"/>
        </w:rPr>
        <w:t>linear changes give way</w:t>
      </w:r>
      <w:r w:rsidRPr="00935614">
        <w:rPr>
          <w:rFonts w:ascii="Calibri" w:eastAsia="Cambria" w:hAnsi="Calibri" w:cs="Calibri"/>
          <w:highlight w:val="green"/>
          <w:u w:val="single"/>
          <w:lang w:eastAsia="en-US"/>
        </w:rPr>
        <w:t xml:space="preserve"> to </w:t>
      </w:r>
      <w:r w:rsidRPr="00935614">
        <w:rPr>
          <w:rFonts w:ascii="Calibri" w:eastAsia="Cambria" w:hAnsi="Calibri" w:cs="Calibri"/>
          <w:b/>
          <w:iCs/>
          <w:highlight w:val="green"/>
          <w:u w:val="single"/>
          <w:lang w:eastAsia="en-US"/>
        </w:rPr>
        <w:t>abrupt</w:t>
      </w:r>
      <w:r w:rsidRPr="00935614">
        <w:rPr>
          <w:rFonts w:ascii="Calibri" w:eastAsia="Cambria" w:hAnsi="Calibri" w:cs="Calibri"/>
          <w:u w:val="single"/>
          <w:lang w:eastAsia="en-US"/>
        </w:rPr>
        <w:t xml:space="preserve"> and </w:t>
      </w:r>
      <w:r w:rsidRPr="00935614">
        <w:rPr>
          <w:rFonts w:ascii="Calibri" w:eastAsia="Cambria" w:hAnsi="Calibri" w:cs="Calibri"/>
          <w:b/>
          <w:iCs/>
          <w:highlight w:val="green"/>
          <w:u w:val="single"/>
          <w:lang w:eastAsia="en-US"/>
        </w:rPr>
        <w:t>irreversible ones</w:t>
      </w:r>
      <w:r w:rsidRPr="00935614">
        <w:rPr>
          <w:rFonts w:ascii="Calibri" w:eastAsia="Cambria" w:hAnsi="Calibri" w:cs="Calibri"/>
          <w:sz w:val="14"/>
          <w:lang w:eastAsia="en-US"/>
        </w:rPr>
        <w:t xml:space="preserve">. Scientists forecast that, </w:t>
      </w:r>
      <w:r w:rsidRPr="00935614">
        <w:rPr>
          <w:rFonts w:ascii="Calibri" w:eastAsia="Cambria" w:hAnsi="Calibri" w:cs="Calibri"/>
          <w:u w:val="single"/>
          <w:lang w:eastAsia="en-US"/>
        </w:rPr>
        <w:t>at higher levels of warming</w:t>
      </w:r>
      <w:r w:rsidRPr="00935614">
        <w:rPr>
          <w:rFonts w:ascii="Calibri" w:eastAsia="Cambria" w:hAnsi="Calibri" w:cs="Calibri"/>
          <w:sz w:val="14"/>
          <w:lang w:eastAsia="en-US"/>
        </w:rPr>
        <w:t>—precisely what level is speculative—</w:t>
      </w:r>
      <w:r w:rsidRPr="00935614">
        <w:rPr>
          <w:rFonts w:ascii="Calibri" w:eastAsia="Cambria" w:hAnsi="Calibri" w:cs="Calibri"/>
          <w:u w:val="single"/>
          <w:lang w:eastAsia="en-US"/>
        </w:rPr>
        <w:t xml:space="preserve">humanity could trigger </w:t>
      </w:r>
      <w:r w:rsidRPr="00935614">
        <w:rPr>
          <w:rFonts w:ascii="Calibri" w:eastAsia="Cambria" w:hAnsi="Calibri" w:cs="Calibri"/>
          <w:b/>
          <w:iCs/>
          <w:u w:val="single"/>
          <w:lang w:eastAsia="en-US"/>
        </w:rPr>
        <w:t>catastrophic</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abrupt</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unavoidable consequences</w:t>
      </w:r>
      <w:r w:rsidRPr="00935614">
        <w:rPr>
          <w:rFonts w:ascii="Calibri" w:eastAsia="Cambria" w:hAnsi="Calibri" w:cs="Calibri"/>
          <w:u w:val="single"/>
          <w:lang w:eastAsia="en-US"/>
        </w:rPr>
        <w:t xml:space="preserve"> to the </w:t>
      </w:r>
      <w:r w:rsidRPr="00935614">
        <w:rPr>
          <w:rFonts w:ascii="Calibri" w:eastAsia="Cambria" w:hAnsi="Calibri" w:cs="Calibri"/>
          <w:b/>
          <w:iCs/>
          <w:u w:val="single"/>
          <w:lang w:eastAsia="en-US"/>
        </w:rPr>
        <w:t>ecosystem</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 xml:space="preserve">The IPCC has considered </w:t>
      </w:r>
      <w:r w:rsidRPr="00935614">
        <w:rPr>
          <w:rFonts w:ascii="Calibri" w:eastAsia="Cambria" w:hAnsi="Calibri" w:cs="Calibri"/>
          <w:b/>
          <w:iCs/>
          <w:u w:val="single"/>
          <w:lang w:eastAsia="en-US"/>
        </w:rPr>
        <w:t>nine</w:t>
      </w:r>
      <w:r w:rsidRPr="00935614">
        <w:rPr>
          <w:rFonts w:ascii="Calibri" w:eastAsia="Cambria" w:hAnsi="Calibri" w:cs="Calibri"/>
          <w:u w:val="single"/>
          <w:lang w:eastAsia="en-US"/>
        </w:rPr>
        <w:t xml:space="preserve"> such abrupt changes</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one example is the</w:t>
      </w:r>
      <w:r w:rsidRPr="00935614">
        <w:rPr>
          <w:rFonts w:ascii="Calibri" w:eastAsia="Cambria" w:hAnsi="Calibri" w:cs="Calibri"/>
          <w:sz w:val="14"/>
          <w:lang w:eastAsia="en-US"/>
        </w:rPr>
        <w:t xml:space="preserve"> potential </w:t>
      </w:r>
      <w:r w:rsidRPr="00935614">
        <w:rPr>
          <w:rFonts w:ascii="Calibri" w:eastAsia="Cambria" w:hAnsi="Calibri" w:cs="Calibri"/>
          <w:b/>
          <w:iCs/>
          <w:u w:val="single"/>
          <w:lang w:eastAsia="en-US"/>
        </w:rPr>
        <w:t>shutting down</w:t>
      </w:r>
      <w:r w:rsidRPr="00935614">
        <w:rPr>
          <w:rFonts w:ascii="Calibri" w:eastAsia="Cambria" w:hAnsi="Calibri" w:cs="Calibri"/>
          <w:u w:val="single"/>
          <w:lang w:eastAsia="en-US"/>
        </w:rPr>
        <w:t xml:space="preserve"> of the </w:t>
      </w:r>
      <w:r w:rsidRPr="00935614">
        <w:rPr>
          <w:rFonts w:ascii="Calibri" w:eastAsia="Cambria" w:hAnsi="Calibri" w:cs="Calibri"/>
          <w:b/>
          <w:iCs/>
          <w:u w:val="single"/>
          <w:lang w:eastAsia="en-US"/>
        </w:rPr>
        <w:t>Indian summer monsoon</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 xml:space="preserve">Over a </w:t>
      </w:r>
      <w:r w:rsidRPr="00935614">
        <w:rPr>
          <w:rFonts w:ascii="Calibri" w:eastAsia="Cambria" w:hAnsi="Calibri" w:cs="Calibri"/>
          <w:b/>
          <w:iCs/>
          <w:u w:val="single"/>
          <w:lang w:eastAsia="en-US"/>
        </w:rPr>
        <w:t>billion</w:t>
      </w:r>
      <w:r w:rsidRPr="00935614">
        <w:rPr>
          <w:rFonts w:ascii="Calibri" w:eastAsia="Cambria" w:hAnsi="Calibri" w:cs="Calibri"/>
          <w:u w:val="single"/>
          <w:lang w:eastAsia="en-US"/>
        </w:rPr>
        <w:t xml:space="preserve"> people are </w:t>
      </w:r>
      <w:r w:rsidRPr="00935614">
        <w:rPr>
          <w:rFonts w:ascii="Calibri" w:eastAsia="Cambria" w:hAnsi="Calibri" w:cs="Calibri"/>
          <w:b/>
          <w:iCs/>
          <w:u w:val="single"/>
          <w:lang w:eastAsia="en-US"/>
        </w:rPr>
        <w:t>dependent</w:t>
      </w:r>
      <w:r w:rsidRPr="00935614">
        <w:rPr>
          <w:rFonts w:ascii="Calibri" w:eastAsia="Cambria" w:hAnsi="Calibri" w:cs="Calibri"/>
          <w:u w:val="single"/>
          <w:lang w:eastAsia="en-US"/>
        </w:rPr>
        <w:t xml:space="preserve"> upon the Indian monsoon</w:t>
      </w:r>
      <w:r w:rsidRPr="00935614">
        <w:rPr>
          <w:rFonts w:ascii="Calibri" w:eastAsia="Cambria" w:hAnsi="Calibri" w:cs="Calibri"/>
          <w:sz w:val="14"/>
          <w:lang w:eastAsia="en-US"/>
        </w:rPr>
        <w:t xml:space="preserve">, </w:t>
      </w:r>
      <w:r w:rsidRPr="00935614">
        <w:rPr>
          <w:rFonts w:ascii="Calibri" w:eastAsia="Cambria" w:hAnsi="Calibri" w:cs="Calibri"/>
          <w:u w:val="single"/>
          <w:lang w:eastAsia="en-US"/>
        </w:rPr>
        <w:t>which provides parts of South Asia with about 80 percent of its annual rainfall</w:t>
      </w:r>
      <w:r w:rsidRPr="00935614">
        <w:rPr>
          <w:rFonts w:ascii="Calibri" w:eastAsia="Cambria" w:hAnsi="Calibri" w:cs="Calibri"/>
          <w:sz w:val="14"/>
          <w:lang w:eastAsia="en-US"/>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935614">
        <w:rPr>
          <w:rFonts w:ascii="Calibri" w:eastAsia="Cambria" w:hAnsi="Calibri" w:cs="Calibri"/>
          <w:u w:val="single"/>
          <w:lang w:eastAsia="en-US"/>
        </w:rPr>
        <w:t>the Defense Department</w:t>
      </w:r>
      <w:r w:rsidRPr="00935614">
        <w:rPr>
          <w:rFonts w:ascii="Calibri" w:eastAsia="Cambria" w:hAnsi="Calibri" w:cs="Calibri"/>
          <w:sz w:val="14"/>
          <w:lang w:eastAsia="en-US"/>
        </w:rPr>
        <w:t xml:space="preserve"> asked a </w:t>
      </w:r>
      <w:r w:rsidRPr="00935614">
        <w:rPr>
          <w:rFonts w:ascii="Calibri" w:eastAsia="Cambria" w:hAnsi="Calibri" w:cs="Calibri"/>
          <w:u w:val="single"/>
          <w:lang w:eastAsia="en-US"/>
        </w:rPr>
        <w:t>contractor</w:t>
      </w:r>
      <w:r w:rsidRPr="00935614">
        <w:rPr>
          <w:rFonts w:ascii="Calibri" w:eastAsia="Cambria" w:hAnsi="Calibri" w:cs="Calibri"/>
          <w:sz w:val="14"/>
          <w:lang w:eastAsia="en-US"/>
        </w:rPr>
        <w:t xml:space="preserve"> to explore such a scenario. The resulting report outlined the offensive and defensive national security strategies countries may adopt if faced with abrupt climate change, and </w:t>
      </w:r>
      <w:r w:rsidRPr="00935614">
        <w:rPr>
          <w:rFonts w:ascii="Calibri" w:eastAsia="Cambria" w:hAnsi="Calibri" w:cs="Calibri"/>
          <w:u w:val="single"/>
          <w:lang w:eastAsia="en-US"/>
        </w:rPr>
        <w:t xml:space="preserve">highlighted the </w:t>
      </w:r>
      <w:r w:rsidRPr="00935614">
        <w:rPr>
          <w:rFonts w:ascii="Calibri" w:eastAsia="Cambria" w:hAnsi="Calibri" w:cs="Calibri"/>
          <w:b/>
          <w:iCs/>
          <w:u w:val="single"/>
          <w:lang w:eastAsia="en-US"/>
        </w:rPr>
        <w:t>increased risk</w:t>
      </w:r>
      <w:r w:rsidRPr="00935614">
        <w:rPr>
          <w:rFonts w:ascii="Calibri" w:eastAsia="Cambria" w:hAnsi="Calibri" w:cs="Calibri"/>
          <w:u w:val="single"/>
          <w:lang w:eastAsia="en-US"/>
        </w:rPr>
        <w:t xml:space="preserve"> of inter- and intra-state </w:t>
      </w:r>
      <w:r w:rsidRPr="00935614">
        <w:rPr>
          <w:rFonts w:ascii="Calibri" w:eastAsia="Cambria" w:hAnsi="Calibri" w:cs="Calibri"/>
          <w:b/>
          <w:iCs/>
          <w:u w:val="single"/>
          <w:lang w:eastAsia="en-US"/>
        </w:rPr>
        <w:t>conflict</w:t>
      </w:r>
      <w:r w:rsidRPr="00935614">
        <w:rPr>
          <w:rFonts w:ascii="Calibri" w:eastAsia="Cambria" w:hAnsi="Calibri" w:cs="Calibri"/>
          <w:u w:val="single"/>
          <w:lang w:eastAsia="en-US"/>
        </w:rPr>
        <w:t xml:space="preserve"> over natural </w:t>
      </w:r>
      <w:r w:rsidRPr="00935614">
        <w:rPr>
          <w:rFonts w:ascii="Calibri" w:eastAsia="Cambria" w:hAnsi="Calibri" w:cs="Calibri"/>
          <w:b/>
          <w:iCs/>
          <w:u w:val="single"/>
          <w:lang w:eastAsia="en-US"/>
        </w:rPr>
        <w:t>resources</w:t>
      </w:r>
      <w:r w:rsidRPr="00935614">
        <w:rPr>
          <w:rFonts w:ascii="Calibri" w:eastAsia="Cambria" w:hAnsi="Calibri" w:cs="Calibri"/>
          <w:u w:val="single"/>
          <w:lang w:eastAsia="en-US"/>
        </w:rPr>
        <w:t xml:space="preserve"> and </w:t>
      </w:r>
      <w:r w:rsidRPr="00935614">
        <w:rPr>
          <w:rFonts w:ascii="Calibri" w:eastAsia="Cambria" w:hAnsi="Calibri" w:cs="Calibri"/>
          <w:b/>
          <w:iCs/>
          <w:u w:val="single"/>
          <w:lang w:eastAsia="en-US"/>
        </w:rPr>
        <w:t>immigration</w:t>
      </w:r>
      <w:r w:rsidRPr="00935614">
        <w:rPr>
          <w:rFonts w:ascii="Calibri" w:eastAsia="Cambria" w:hAnsi="Calibri" w:cs="Calibri"/>
          <w:sz w:val="14"/>
          <w:lang w:eastAsia="en-US"/>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935614">
        <w:rPr>
          <w:rFonts w:ascii="Calibri" w:eastAsia="Cambria" w:hAnsi="Calibri" w:cs="Calibri"/>
          <w:b/>
          <w:iCs/>
          <w:u w:val="single"/>
          <w:lang w:eastAsia="en-US"/>
        </w:rPr>
        <w:t>while</w:t>
      </w:r>
      <w:r w:rsidRPr="00935614">
        <w:rPr>
          <w:rFonts w:ascii="Calibri" w:eastAsia="Cambria" w:hAnsi="Calibri" w:cs="Calibri"/>
          <w:u w:val="single"/>
          <w:lang w:eastAsia="en-US"/>
        </w:rPr>
        <w:t xml:space="preserve"> the head-turning national security </w:t>
      </w:r>
      <w:r w:rsidRPr="00935614">
        <w:rPr>
          <w:rFonts w:ascii="Calibri" w:eastAsia="Cambria" w:hAnsi="Calibri" w:cs="Calibri"/>
          <w:b/>
          <w:iCs/>
          <w:u w:val="single"/>
          <w:lang w:eastAsia="en-US"/>
        </w:rPr>
        <w:t>impacts</w:t>
      </w:r>
      <w:r w:rsidRPr="00935614">
        <w:rPr>
          <w:rFonts w:ascii="Calibri" w:eastAsia="Cambria" w:hAnsi="Calibri" w:cs="Calibri"/>
          <w:u w:val="single"/>
          <w:lang w:eastAsia="en-US"/>
        </w:rPr>
        <w:t xml:space="preserve"> of climate change are </w:t>
      </w:r>
      <w:r w:rsidRPr="00935614">
        <w:rPr>
          <w:rFonts w:ascii="Calibri" w:eastAsia="Cambria" w:hAnsi="Calibri" w:cs="Calibri"/>
          <w:b/>
          <w:iCs/>
          <w:u w:val="single"/>
          <w:lang w:eastAsia="en-US"/>
        </w:rPr>
        <w:t>probably</w:t>
      </w:r>
      <w:r w:rsidRPr="00935614">
        <w:rPr>
          <w:rFonts w:ascii="Calibri" w:eastAsia="Cambria" w:hAnsi="Calibri" w:cs="Calibri"/>
          <w:u w:val="single"/>
          <w:lang w:eastAsia="en-US"/>
        </w:rPr>
        <w:t xml:space="preserve"> several </w:t>
      </w:r>
      <w:r w:rsidRPr="00935614">
        <w:rPr>
          <w:rFonts w:ascii="Calibri" w:eastAsia="Cambria" w:hAnsi="Calibri" w:cs="Calibri"/>
          <w:b/>
          <w:iCs/>
          <w:u w:val="single"/>
          <w:lang w:eastAsia="en-US"/>
        </w:rPr>
        <w:t>decades away</w:t>
      </w:r>
      <w:r w:rsidRPr="00935614">
        <w:rPr>
          <w:rFonts w:ascii="Calibri" w:eastAsia="Cambria" w:hAnsi="Calibri" w:cs="Calibri"/>
          <w:u w:val="single"/>
          <w:lang w:eastAsia="en-US"/>
        </w:rPr>
        <w:t xml:space="preserve">, the </w:t>
      </w:r>
      <w:r w:rsidRPr="00935614">
        <w:rPr>
          <w:rFonts w:ascii="Calibri" w:eastAsia="Cambria" w:hAnsi="Calibri" w:cs="Calibri"/>
          <w:b/>
          <w:iCs/>
          <w:u w:val="single"/>
          <w:lang w:eastAsia="en-US"/>
        </w:rPr>
        <w:t>nature of the threat</w:t>
      </w:r>
      <w:r w:rsidRPr="00935614">
        <w:rPr>
          <w:rFonts w:ascii="Calibri" w:eastAsia="Cambria" w:hAnsi="Calibri" w:cs="Calibri"/>
          <w:u w:val="single"/>
          <w:lang w:eastAsia="en-US"/>
        </w:rPr>
        <w:t xml:space="preserve"> is such that </w:t>
      </w:r>
      <w:r w:rsidRPr="00935614">
        <w:rPr>
          <w:rFonts w:ascii="Calibri" w:eastAsia="Cambria" w:hAnsi="Calibri" w:cs="Calibri"/>
          <w:b/>
          <w:iCs/>
          <w:highlight w:val="green"/>
          <w:u w:val="single"/>
          <w:lang w:eastAsia="en-US"/>
        </w:rPr>
        <w:t xml:space="preserve">waiting </w:t>
      </w:r>
      <w:r w:rsidRPr="00935614">
        <w:rPr>
          <w:rFonts w:ascii="Calibri" w:eastAsia="Cambria" w:hAnsi="Calibri" w:cs="Calibri"/>
          <w:b/>
          <w:iCs/>
          <w:u w:val="single"/>
          <w:lang w:eastAsia="en-US"/>
        </w:rPr>
        <w:t>until</w:t>
      </w:r>
      <w:r w:rsidRPr="00935614">
        <w:rPr>
          <w:rFonts w:ascii="Calibri" w:eastAsia="Cambria" w:hAnsi="Calibri" w:cs="Calibri"/>
          <w:u w:val="single"/>
          <w:lang w:eastAsia="en-US"/>
        </w:rPr>
        <w:t xml:space="preserve"> these </w:t>
      </w:r>
      <w:r w:rsidRPr="00935614">
        <w:rPr>
          <w:rFonts w:ascii="Calibri" w:eastAsia="Cambria" w:hAnsi="Calibri" w:cs="Calibri"/>
          <w:b/>
          <w:iCs/>
          <w:u w:val="single"/>
          <w:lang w:eastAsia="en-US"/>
        </w:rPr>
        <w:t>changes manifest</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 xml:space="preserve">is </w:t>
      </w:r>
      <w:r w:rsidRPr="00935614">
        <w:rPr>
          <w:rFonts w:ascii="Calibri" w:eastAsia="Cambria" w:hAnsi="Calibri" w:cs="Calibri"/>
          <w:b/>
          <w:iCs/>
          <w:highlight w:val="green"/>
          <w:u w:val="single"/>
          <w:lang w:eastAsia="en-US"/>
        </w:rPr>
        <w:t>not</w:t>
      </w:r>
      <w:r w:rsidRPr="00935614">
        <w:rPr>
          <w:rFonts w:ascii="Calibri" w:eastAsia="Cambria" w:hAnsi="Calibri" w:cs="Calibri"/>
          <w:b/>
          <w:iCs/>
          <w:u w:val="single"/>
          <w:lang w:eastAsia="en-US"/>
        </w:rPr>
        <w:t xml:space="preserve"> a </w:t>
      </w:r>
      <w:r w:rsidRPr="00935614">
        <w:rPr>
          <w:rFonts w:ascii="Calibri" w:eastAsia="Cambria" w:hAnsi="Calibri" w:cs="Calibri"/>
          <w:b/>
          <w:iCs/>
          <w:highlight w:val="green"/>
          <w:u w:val="single"/>
          <w:lang w:eastAsia="en-US"/>
        </w:rPr>
        <w:t>viable</w:t>
      </w:r>
      <w:r w:rsidRPr="00935614">
        <w:rPr>
          <w:rFonts w:ascii="Calibri" w:eastAsia="Cambria" w:hAnsi="Calibri" w:cs="Calibri"/>
          <w:b/>
          <w:iCs/>
          <w:u w:val="single"/>
          <w:lang w:eastAsia="en-US"/>
        </w:rPr>
        <w:t xml:space="preserve"> option</w:t>
      </w:r>
      <w:r w:rsidRPr="00935614">
        <w:rPr>
          <w:rFonts w:ascii="Calibri" w:eastAsia="Cambria" w:hAnsi="Calibri" w:cs="Calibri"/>
          <w:sz w:val="14"/>
          <w:lang w:eastAsia="en-US"/>
        </w:rPr>
        <w:t xml:space="preserve">. </w:t>
      </w:r>
      <w:r w:rsidRPr="00935614">
        <w:rPr>
          <w:rFonts w:ascii="Calibri" w:eastAsia="Cambria" w:hAnsi="Calibri" w:cs="Calibri"/>
          <w:highlight w:val="green"/>
          <w:u w:val="single"/>
          <w:lang w:eastAsia="en-US"/>
        </w:rPr>
        <w:t>By the time</w:t>
      </w:r>
      <w:r w:rsidRPr="00935614">
        <w:rPr>
          <w:rFonts w:ascii="Calibri" w:eastAsia="Cambria" w:hAnsi="Calibri" w:cs="Calibri"/>
          <w:u w:val="single"/>
          <w:lang w:eastAsia="en-US"/>
        </w:rPr>
        <w:t xml:space="preserve"> the climate </w:t>
      </w:r>
      <w:r w:rsidRPr="00935614">
        <w:rPr>
          <w:rFonts w:ascii="Calibri" w:eastAsia="Cambria" w:hAnsi="Calibri" w:cs="Calibri"/>
          <w:highlight w:val="green"/>
          <w:u w:val="single"/>
          <w:lang w:eastAsia="en-US"/>
        </w:rPr>
        <w:t>consequences are severe enough</w:t>
      </w:r>
      <w:r w:rsidRPr="00935614">
        <w:rPr>
          <w:rFonts w:ascii="Calibri" w:eastAsia="Cambria" w:hAnsi="Calibri" w:cs="Calibri"/>
          <w:u w:val="single"/>
          <w:lang w:eastAsia="en-US"/>
        </w:rPr>
        <w:t xml:space="preserve"> to compel action, </w:t>
      </w:r>
      <w:r w:rsidRPr="00935614">
        <w:rPr>
          <w:rFonts w:ascii="Calibri" w:eastAsia="Cambria" w:hAnsi="Calibri" w:cs="Calibri"/>
          <w:highlight w:val="green"/>
          <w:u w:val="single"/>
          <w:lang w:eastAsia="en-US"/>
        </w:rPr>
        <w:t>there is</w:t>
      </w:r>
      <w:r w:rsidRPr="00935614">
        <w:rPr>
          <w:rFonts w:ascii="Calibri" w:eastAsia="Cambria" w:hAnsi="Calibri" w:cs="Calibri"/>
          <w:u w:val="single"/>
          <w:lang w:eastAsia="en-US"/>
        </w:rPr>
        <w:t xml:space="preserve"> likely to be </w:t>
      </w:r>
      <w:r w:rsidRPr="00935614">
        <w:rPr>
          <w:rFonts w:ascii="Calibri" w:eastAsia="Cambria" w:hAnsi="Calibri" w:cs="Calibri"/>
          <w:highlight w:val="green"/>
          <w:u w:val="single"/>
          <w:lang w:eastAsia="en-US"/>
        </w:rPr>
        <w:t>little that can be done</w:t>
      </w:r>
      <w:r w:rsidRPr="00935614">
        <w:rPr>
          <w:rFonts w:ascii="Calibri" w:eastAsia="Cambria" w:hAnsi="Calibri" w:cs="Calibri"/>
          <w:u w:val="single"/>
          <w:lang w:eastAsia="en-US"/>
        </w:rPr>
        <w:t xml:space="preserve"> on human timescales to undo the changes to </w:t>
      </w:r>
      <w:r w:rsidRPr="00935614">
        <w:rPr>
          <w:rFonts w:ascii="Calibri" w:eastAsia="Cambria" w:hAnsi="Calibri" w:cs="Calibri"/>
          <w:b/>
          <w:iCs/>
          <w:u w:val="single"/>
          <w:lang w:eastAsia="en-US"/>
        </w:rPr>
        <w:t>environmental systems</w:t>
      </w:r>
      <w:r w:rsidRPr="00935614">
        <w:rPr>
          <w:rFonts w:ascii="Calibri" w:eastAsia="Cambria" w:hAnsi="Calibri" w:cs="Calibri"/>
          <w:u w:val="single"/>
          <w:lang w:eastAsia="en-US"/>
        </w:rPr>
        <w:t xml:space="preserve"> and the </w:t>
      </w:r>
      <w:r w:rsidRPr="00935614">
        <w:rPr>
          <w:rFonts w:ascii="Calibri" w:eastAsia="Cambria" w:hAnsi="Calibri" w:cs="Calibri"/>
          <w:b/>
          <w:iCs/>
          <w:u w:val="single"/>
          <w:lang w:eastAsia="en-US"/>
        </w:rPr>
        <w:t>human societies dependent upon them</w:t>
      </w:r>
      <w:r w:rsidRPr="00935614">
        <w:rPr>
          <w:rFonts w:ascii="Calibri" w:eastAsia="Cambria" w:hAnsi="Calibri" w:cs="Calibri"/>
          <w:sz w:val="14"/>
          <w:lang w:eastAsia="en-US"/>
        </w:rPr>
        <w:t>.</w:t>
      </w:r>
    </w:p>
    <w:bookmarkEnd w:id="0"/>
    <w:p w14:paraId="65606CE5" w14:textId="77777777" w:rsidR="00935614" w:rsidRPr="00935614" w:rsidRDefault="00935614" w:rsidP="00935614">
      <w:pPr>
        <w:rPr>
          <w:rFonts w:ascii="Calibri" w:eastAsia="Cambria" w:hAnsi="Calibri" w:cs="Calibri"/>
          <w:sz w:val="16"/>
          <w:lang w:eastAsia="en-US"/>
        </w:rPr>
      </w:pPr>
    </w:p>
    <w:p w14:paraId="3F3E6CCD" w14:textId="77777777" w:rsidR="00935614" w:rsidRPr="00935614" w:rsidRDefault="00935614" w:rsidP="00935614">
      <w:pPr>
        <w:rPr>
          <w:rFonts w:ascii="Calibri" w:eastAsia="Cambria" w:hAnsi="Calibri" w:cs="Calibri"/>
          <w:sz w:val="16"/>
          <w:lang w:eastAsia="en-US"/>
        </w:rPr>
      </w:pPr>
    </w:p>
    <w:p w14:paraId="58E0C59E" w14:textId="77777777" w:rsidR="00935614" w:rsidRPr="00935614" w:rsidRDefault="00935614" w:rsidP="00935614">
      <w:pPr>
        <w:keepNext/>
        <w:keepLines/>
        <w:pageBreakBefore/>
        <w:spacing w:before="40" w:after="0"/>
        <w:jc w:val="center"/>
        <w:outlineLvl w:val="2"/>
        <w:rPr>
          <w:rFonts w:ascii="Calibri" w:eastAsiaTheme="minorHAnsi" w:hAnsi="Calibri" w:cs="Calibri"/>
          <w:lang w:eastAsia="en-US"/>
        </w:rPr>
      </w:pPr>
      <w:r w:rsidRPr="00935614">
        <w:rPr>
          <w:rFonts w:ascii="Calibri" w:eastAsia="MS Gothic" w:hAnsi="Calibri" w:cs="Times New Roman"/>
          <w:b/>
          <w:sz w:val="32"/>
          <w:szCs w:val="24"/>
          <w:u w:val="single"/>
          <w:lang w:eastAsia="en-US"/>
        </w:rPr>
        <w:t>Microbes</w:t>
      </w:r>
    </w:p>
    <w:p w14:paraId="420A33BD"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Private space activity guarantees Martian contamination- rush, no standards, profit motive</w:t>
      </w:r>
    </w:p>
    <w:p w14:paraId="1C6F9E5F"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Rolfe, PhD, 19</w:t>
      </w:r>
    </w:p>
    <w:p w14:paraId="011B6BA5"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(Samantha, Lecturer in Astrobiology and Principal Technical Officer at Bayfordbury Observatory, University of Hertfordshire </w:t>
      </w:r>
      <w:hyperlink r:id="rId19" w:history="1">
        <w:r w:rsidRPr="00935614">
          <w:rPr>
            <w:rFonts w:ascii="Calibri" w:eastAsia="Cambria" w:hAnsi="Calibri" w:cs="Calibri"/>
            <w:sz w:val="16"/>
            <w:lang w:eastAsia="en-US"/>
          </w:rPr>
          <w:t>https://theconversation.com/elon-musks-starship-may-be-more-moral-catastrophe-than-bold-step-in-space-exploration-124450</w:t>
        </w:r>
      </w:hyperlink>
      <w:r w:rsidRPr="00935614">
        <w:rPr>
          <w:rFonts w:ascii="Calibri" w:eastAsia="Cambria" w:hAnsi="Calibri" w:cs="Calibri"/>
          <w:sz w:val="16"/>
          <w:lang w:eastAsia="en-US"/>
        </w:rPr>
        <w:t xml:space="preserve"> 10-2)</w:t>
      </w:r>
    </w:p>
    <w:p w14:paraId="13FD5736"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u w:val="single"/>
          <w:lang w:eastAsia="en-US"/>
        </w:rPr>
        <w:t>There are many reasons to believe SpaceX will succeed</w:t>
      </w:r>
      <w:r w:rsidRPr="00935614">
        <w:rPr>
          <w:rFonts w:ascii="Calibri" w:eastAsia="Cambria" w:hAnsi="Calibri" w:cs="Calibri"/>
          <w:sz w:val="16"/>
          <w:lang w:eastAsia="en-US"/>
        </w:rPr>
        <w:t xml:space="preserve">. The company has been extremely impressive in its contribution to space, filling a gap when government agencies such as NASA could not justify the spending. It’s not the rocket technology that I doubt, </w:t>
      </w:r>
      <w:r w:rsidRPr="00935614">
        <w:rPr>
          <w:rFonts w:ascii="Calibri" w:eastAsia="Cambria" w:hAnsi="Calibri" w:cs="Calibri"/>
          <w:u w:val="single"/>
          <w:lang w:eastAsia="en-US"/>
        </w:rPr>
        <w:t xml:space="preserve">my concern is mainly </w:t>
      </w:r>
      <w:r w:rsidRPr="00935614">
        <w:rPr>
          <w:rFonts w:ascii="Calibri" w:eastAsia="Cambria" w:hAnsi="Calibri" w:cs="Calibri"/>
          <w:b/>
          <w:iCs/>
          <w:u w:val="single"/>
          <w:lang w:eastAsia="en-US"/>
        </w:rPr>
        <w:t>astrobiological.</w:t>
      </w:r>
      <w:r w:rsidRPr="00935614">
        <w:rPr>
          <w:rFonts w:ascii="Calibri" w:eastAsia="Cambria" w:hAnsi="Calibri" w:cs="Calibri"/>
          <w:sz w:val="16"/>
          <w:lang w:eastAsia="en-US"/>
        </w:rPr>
        <w:t xml:space="preserve"> </w:t>
      </w:r>
      <w:r w:rsidRPr="00935614">
        <w:rPr>
          <w:rFonts w:ascii="Calibri" w:eastAsia="Cambria" w:hAnsi="Calibri" w:cs="Calibri"/>
          <w:highlight w:val="green"/>
          <w:u w:val="single"/>
          <w:lang w:eastAsia="en-US"/>
        </w:rPr>
        <w:t>If life exists elsewhere</w:t>
      </w:r>
      <w:r w:rsidRPr="00935614">
        <w:rPr>
          <w:rFonts w:ascii="Calibri" w:eastAsia="Cambria" w:hAnsi="Calibri" w:cs="Calibri"/>
          <w:sz w:val="16"/>
          <w:lang w:eastAsia="en-US"/>
        </w:rPr>
        <w:t xml:space="preserve"> in our universe, </w:t>
      </w:r>
      <w:r w:rsidRPr="00935614">
        <w:rPr>
          <w:rFonts w:ascii="Calibri" w:eastAsia="Cambria" w:hAnsi="Calibri" w:cs="Calibri"/>
          <w:u w:val="single"/>
          <w:lang w:eastAsia="en-US"/>
        </w:rPr>
        <w:t>the solar system is a good place to start looking</w:t>
      </w:r>
      <w:r w:rsidRPr="00935614">
        <w:rPr>
          <w:rFonts w:ascii="Calibri" w:eastAsia="Cambria" w:hAnsi="Calibri" w:cs="Calibri"/>
          <w:sz w:val="16"/>
          <w:lang w:eastAsia="en-US"/>
        </w:rPr>
        <w:t xml:space="preserve"> – enabling us to touch, collect and analyse samples in a reasonably short time. Along with some of Jupiter’s and Saturn’s moons, </w:t>
      </w:r>
      <w:r w:rsidRPr="00935614">
        <w:rPr>
          <w:rFonts w:ascii="Calibri" w:eastAsia="Cambria" w:hAnsi="Calibri" w:cs="Calibri"/>
          <w:highlight w:val="green"/>
          <w:u w:val="single"/>
          <w:lang w:eastAsia="en-US"/>
        </w:rPr>
        <w:t>Mars is one of the top contenders</w:t>
      </w:r>
      <w:r w:rsidRPr="00935614">
        <w:rPr>
          <w:rFonts w:ascii="Calibri" w:eastAsia="Cambria" w:hAnsi="Calibri" w:cs="Calibri"/>
          <w:u w:val="single"/>
          <w:lang w:eastAsia="en-US"/>
        </w:rPr>
        <w:t xml:space="preserve"> for hosting some sort of microbial life, or for having done so in the past.</w:t>
      </w:r>
      <w:r w:rsidRPr="00935614">
        <w:rPr>
          <w:rFonts w:ascii="Calibri" w:eastAsia="Cambria" w:hAnsi="Calibri" w:cs="Calibri"/>
          <w:sz w:val="16"/>
          <w:lang w:eastAsia="en-US"/>
        </w:rPr>
        <w:t xml:space="preserve"> However, </w:t>
      </w:r>
      <w:r w:rsidRPr="00935614">
        <w:rPr>
          <w:rFonts w:ascii="Calibri" w:eastAsia="Cambria" w:hAnsi="Calibri" w:cs="Calibri"/>
          <w:u w:val="single"/>
          <w:lang w:eastAsia="en-US"/>
        </w:rPr>
        <w:t xml:space="preserve">there is a risk that microbe-ridden </w:t>
      </w:r>
      <w:r w:rsidRPr="00935614">
        <w:rPr>
          <w:rFonts w:ascii="Calibri" w:eastAsia="Cambria" w:hAnsi="Calibri" w:cs="Calibri"/>
          <w:highlight w:val="green"/>
          <w:u w:val="single"/>
          <w:lang w:eastAsia="en-US"/>
        </w:rPr>
        <w:t>humans</w:t>
      </w:r>
      <w:r w:rsidRPr="00935614">
        <w:rPr>
          <w:rFonts w:ascii="Calibri" w:eastAsia="Cambria" w:hAnsi="Calibri" w:cs="Calibri"/>
          <w:u w:val="single"/>
          <w:lang w:eastAsia="en-US"/>
        </w:rPr>
        <w:t xml:space="preserve"> walking on the red planet </w:t>
      </w:r>
      <w:r w:rsidRPr="00935614">
        <w:rPr>
          <w:rFonts w:ascii="Calibri" w:eastAsia="Cambria" w:hAnsi="Calibri" w:cs="Calibri"/>
          <w:highlight w:val="green"/>
          <w:u w:val="single"/>
          <w:lang w:eastAsia="en-US"/>
        </w:rPr>
        <w:t>could contaminate it</w:t>
      </w:r>
      <w:r w:rsidRPr="00935614">
        <w:rPr>
          <w:rFonts w:ascii="Calibri" w:eastAsia="Cambria" w:hAnsi="Calibri" w:cs="Calibri"/>
          <w:u w:val="single"/>
          <w:lang w:eastAsia="en-US"/>
        </w:rPr>
        <w:t xml:space="preserve"> with bugs from Earth</w:t>
      </w:r>
      <w:r w:rsidRPr="00935614">
        <w:rPr>
          <w:rFonts w:ascii="Calibri" w:eastAsia="Cambria" w:hAnsi="Calibri" w:cs="Calibri"/>
          <w:sz w:val="16"/>
          <w:lang w:eastAsia="en-US"/>
        </w:rPr>
        <w:t xml:space="preserve">. And contamination may threaten alien organisms, if they exist. It may also make it impossible to figure out whether any microbes found on Mars later on are martian or terrestrial in origin. A mission to return samples from Mars to Earth is expected to be completed by the early 2030s, with all the collection work completed by sterilised robots. While such missions pose a certain risk of contamination too, there are rigorous protocols to help minimise the chance. These were initiated by the Outer Space Treaty in 1967 and must be followed by anyone in the space industry, governmental or non-governmental entities alike. </w:t>
      </w:r>
      <w:r w:rsidRPr="00935614">
        <w:rPr>
          <w:rFonts w:ascii="Calibri" w:eastAsia="Cambria" w:hAnsi="Calibri" w:cs="Calibri"/>
          <w:u w:val="single"/>
          <w:lang w:eastAsia="en-US"/>
        </w:rPr>
        <w:t xml:space="preserve">Can we be confident that, </w:t>
      </w:r>
      <w:r w:rsidRPr="00935614">
        <w:rPr>
          <w:rFonts w:ascii="Calibri" w:eastAsia="Cambria" w:hAnsi="Calibri" w:cs="Calibri"/>
          <w:highlight w:val="green"/>
          <w:u w:val="single"/>
          <w:lang w:eastAsia="en-US"/>
        </w:rPr>
        <w:t>while pushing the boundaries</w:t>
      </w:r>
      <w:r w:rsidRPr="00935614">
        <w:rPr>
          <w:rFonts w:ascii="Calibri" w:eastAsia="Cambria" w:hAnsi="Calibri" w:cs="Calibri"/>
          <w:u w:val="single"/>
          <w:lang w:eastAsia="en-US"/>
        </w:rPr>
        <w:t xml:space="preserve"> of human exploration </w:t>
      </w:r>
      <w:r w:rsidRPr="00935614">
        <w:rPr>
          <w:rFonts w:ascii="Calibri" w:eastAsia="Cambria" w:hAnsi="Calibri" w:cs="Calibri"/>
          <w:highlight w:val="green"/>
          <w:u w:val="single"/>
          <w:lang w:eastAsia="en-US"/>
        </w:rPr>
        <w:t xml:space="preserve">in such a short time frame, </w:t>
      </w:r>
      <w:r w:rsidRPr="00935614">
        <w:rPr>
          <w:rFonts w:ascii="Calibri" w:eastAsia="Cambria" w:hAnsi="Calibri" w:cs="Calibri"/>
          <w:b/>
          <w:iCs/>
          <w:highlight w:val="green"/>
          <w:u w:val="single"/>
          <w:lang w:eastAsia="en-US"/>
        </w:rPr>
        <w:t>corners</w:t>
      </w:r>
      <w:r w:rsidRPr="00935614">
        <w:rPr>
          <w:rFonts w:ascii="Calibri" w:eastAsia="Cambria" w:hAnsi="Calibri" w:cs="Calibri"/>
          <w:b/>
          <w:iCs/>
          <w:u w:val="single"/>
          <w:lang w:eastAsia="en-US"/>
        </w:rPr>
        <w:t xml:space="preserve"> won’t be </w:t>
      </w:r>
      <w:r w:rsidRPr="00935614">
        <w:rPr>
          <w:rFonts w:ascii="Calibri" w:eastAsia="Cambria" w:hAnsi="Calibri" w:cs="Calibri"/>
          <w:b/>
          <w:iCs/>
          <w:highlight w:val="green"/>
          <w:u w:val="single"/>
          <w:lang w:eastAsia="en-US"/>
        </w:rPr>
        <w:t>cut</w:t>
      </w:r>
      <w:r w:rsidRPr="00935614">
        <w:rPr>
          <w:rFonts w:ascii="Calibri" w:eastAsia="Cambria" w:hAnsi="Calibri" w:cs="Calibri"/>
          <w:b/>
          <w:iCs/>
          <w:u w:val="single"/>
          <w:lang w:eastAsia="en-US"/>
        </w:rPr>
        <w:t xml:space="preserve"> or </w:t>
      </w:r>
      <w:r w:rsidRPr="00935614">
        <w:rPr>
          <w:rFonts w:ascii="Calibri" w:eastAsia="Cambria" w:hAnsi="Calibri" w:cs="Calibri"/>
          <w:b/>
          <w:iCs/>
          <w:highlight w:val="green"/>
          <w:u w:val="single"/>
          <w:lang w:eastAsia="en-US"/>
        </w:rPr>
        <w:t>standards</w:t>
      </w:r>
      <w:r w:rsidRPr="00935614">
        <w:rPr>
          <w:rFonts w:ascii="Calibri" w:eastAsia="Cambria" w:hAnsi="Calibri" w:cs="Calibri"/>
          <w:b/>
          <w:iCs/>
          <w:u w:val="single"/>
          <w:lang w:eastAsia="en-US"/>
        </w:rPr>
        <w:t xml:space="preserve"> won’t be </w:t>
      </w:r>
      <w:r w:rsidRPr="00935614">
        <w:rPr>
          <w:rFonts w:ascii="Calibri" w:eastAsia="Cambria" w:hAnsi="Calibri" w:cs="Calibri"/>
          <w:b/>
          <w:iCs/>
          <w:highlight w:val="green"/>
          <w:u w:val="single"/>
          <w:lang w:eastAsia="en-US"/>
        </w:rPr>
        <w:t>allowed to slip</w:t>
      </w:r>
      <w:r w:rsidRPr="00935614">
        <w:rPr>
          <w:rFonts w:ascii="Calibri" w:eastAsia="Cambria" w:hAnsi="Calibri" w:cs="Calibri"/>
          <w:sz w:val="16"/>
          <w:lang w:eastAsia="en-US"/>
        </w:rPr>
        <w:t xml:space="preserve">? It will be considerably harder to follow these protocols once humans are actually on the planet. </w:t>
      </w:r>
      <w:r w:rsidRPr="00935614">
        <w:rPr>
          <w:rFonts w:ascii="Calibri" w:eastAsia="Cambria" w:hAnsi="Calibri" w:cs="Calibri"/>
          <w:highlight w:val="green"/>
          <w:u w:val="single"/>
          <w:lang w:eastAsia="en-US"/>
        </w:rPr>
        <w:t>If SpaceX was serious</w:t>
      </w:r>
      <w:r w:rsidRPr="00935614">
        <w:rPr>
          <w:rFonts w:ascii="Calibri" w:eastAsia="Cambria" w:hAnsi="Calibri" w:cs="Calibri"/>
          <w:u w:val="single"/>
          <w:lang w:eastAsia="en-US"/>
        </w:rPr>
        <w:t xml:space="preserve"> about planetary protection, </w:t>
      </w:r>
      <w:r w:rsidRPr="00935614">
        <w:rPr>
          <w:rFonts w:ascii="Calibri" w:eastAsia="Cambria" w:hAnsi="Calibri" w:cs="Calibri"/>
          <w:highlight w:val="green"/>
          <w:u w:val="single"/>
          <w:lang w:eastAsia="en-US"/>
        </w:rPr>
        <w:t>I would expect to see a policy</w:t>
      </w:r>
      <w:r w:rsidRPr="00935614">
        <w:rPr>
          <w:rFonts w:ascii="Calibri" w:eastAsia="Cambria" w:hAnsi="Calibri" w:cs="Calibri"/>
          <w:u w:val="single"/>
          <w:lang w:eastAsia="en-US"/>
        </w:rPr>
        <w:t xml:space="preserve"> on its website</w:t>
      </w:r>
      <w:r w:rsidRPr="00935614">
        <w:rPr>
          <w:rFonts w:ascii="Calibri" w:eastAsia="Cambria" w:hAnsi="Calibri" w:cs="Calibri"/>
          <w:sz w:val="16"/>
          <w:lang w:eastAsia="en-US"/>
        </w:rPr>
        <w:t xml:space="preserve">, or easily found by searching “SpaceX planetary protection”. </w:t>
      </w:r>
      <w:r w:rsidRPr="00935614">
        <w:rPr>
          <w:rFonts w:ascii="Calibri" w:eastAsia="Cambria" w:hAnsi="Calibri" w:cs="Calibri"/>
          <w:u w:val="single"/>
          <w:lang w:eastAsia="en-US"/>
        </w:rPr>
        <w:t>But that isn’t the case.</w:t>
      </w:r>
      <w:r w:rsidRPr="00935614">
        <w:rPr>
          <w:rFonts w:ascii="Calibri" w:eastAsia="Cambria" w:hAnsi="Calibri" w:cs="Calibri"/>
          <w:sz w:val="16"/>
          <w:lang w:eastAsia="en-US"/>
        </w:rPr>
        <w:t xml:space="preserve"> So while it is possible that it has a rigorous planetary protection plan in place behind the scenes, </w:t>
      </w:r>
      <w:r w:rsidRPr="00935614">
        <w:rPr>
          <w:rFonts w:ascii="Calibri" w:eastAsia="Cambria" w:hAnsi="Calibri" w:cs="Calibri"/>
          <w:u w:val="single"/>
          <w:lang w:eastAsia="en-US"/>
        </w:rPr>
        <w:t xml:space="preserve">its public-facing content seems to suggest that </w:t>
      </w:r>
      <w:r w:rsidRPr="00935614">
        <w:rPr>
          <w:rFonts w:ascii="Calibri" w:eastAsia="Cambria" w:hAnsi="Calibri" w:cs="Calibri"/>
          <w:highlight w:val="green"/>
          <w:u w:val="single"/>
          <w:lang w:eastAsia="en-US"/>
        </w:rPr>
        <w:t>pushing the boundaries</w:t>
      </w:r>
      <w:r w:rsidRPr="00935614">
        <w:rPr>
          <w:rFonts w:ascii="Calibri" w:eastAsia="Cambria" w:hAnsi="Calibri" w:cs="Calibri"/>
          <w:u w:val="single"/>
          <w:lang w:eastAsia="en-US"/>
        </w:rPr>
        <w:t xml:space="preserve"> of human exploration </w:t>
      </w:r>
      <w:r w:rsidRPr="00935614">
        <w:rPr>
          <w:rFonts w:ascii="Calibri" w:eastAsia="Cambria" w:hAnsi="Calibri" w:cs="Calibri"/>
          <w:highlight w:val="green"/>
          <w:u w:val="single"/>
          <w:lang w:eastAsia="en-US"/>
        </w:rPr>
        <w:t xml:space="preserve">is </w:t>
      </w:r>
      <w:r w:rsidRPr="00935614">
        <w:rPr>
          <w:rFonts w:ascii="Calibri" w:eastAsia="Cambria" w:hAnsi="Calibri" w:cs="Calibri"/>
          <w:b/>
          <w:iCs/>
          <w:highlight w:val="green"/>
          <w:u w:val="single"/>
          <w:lang w:eastAsia="en-US"/>
        </w:rPr>
        <w:t>more important than the consequences</w:t>
      </w:r>
      <w:r w:rsidRPr="00935614">
        <w:rPr>
          <w:rFonts w:ascii="Calibri" w:eastAsia="Cambria" w:hAnsi="Calibri" w:cs="Calibri"/>
          <w:b/>
          <w:iCs/>
          <w:u w:val="single"/>
          <w:lang w:eastAsia="en-US"/>
        </w:rPr>
        <w:t xml:space="preserve"> of that exploration</w:t>
      </w:r>
      <w:r w:rsidRPr="00935614">
        <w:rPr>
          <w:rFonts w:ascii="Calibri" w:eastAsia="Cambria" w:hAnsi="Calibri" w:cs="Calibri"/>
          <w:u w:val="single"/>
          <w:lang w:eastAsia="en-US"/>
        </w:rPr>
        <w:t>.</w:t>
      </w:r>
    </w:p>
    <w:p w14:paraId="790763EB" w14:textId="77777777" w:rsidR="00935614" w:rsidRPr="00935614" w:rsidRDefault="00935614" w:rsidP="00935614">
      <w:pPr>
        <w:rPr>
          <w:rFonts w:ascii="Calibri" w:eastAsia="Cambria" w:hAnsi="Calibri" w:cs="Calibri"/>
          <w:lang w:eastAsia="en-US"/>
        </w:rPr>
      </w:pPr>
    </w:p>
    <w:p w14:paraId="2B9127A5"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 xml:space="preserve">Preserving Martian life outweighs any benefit of colonization </w:t>
      </w:r>
    </w:p>
    <w:p w14:paraId="7AAAAB25"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 xml:space="preserve">Bharmal 18 </w:t>
      </w:r>
    </w:p>
    <w:p w14:paraId="0074B237"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(Zahaan works for Google and is a recipient of Nasa’s Exceptional Public Achievement Medal for YouTube Space Lab. </w:t>
      </w:r>
      <w:hyperlink r:id="rId20" w:history="1">
        <w:r w:rsidRPr="00935614">
          <w:rPr>
            <w:rFonts w:ascii="Calibri" w:eastAsia="Cambria" w:hAnsi="Calibri" w:cs="Calibri"/>
            <w:sz w:val="16"/>
            <w:lang w:eastAsia="en-US"/>
          </w:rPr>
          <w:t>https://www.theguardian.com/science/blog/2018/aug/28/the-case-against-mars-colonisation 8-28</w:t>
        </w:r>
      </w:hyperlink>
      <w:r w:rsidRPr="00935614">
        <w:rPr>
          <w:rFonts w:ascii="Calibri" w:eastAsia="Cambria" w:hAnsi="Calibri" w:cs="Calibri"/>
          <w:sz w:val="16"/>
          <w:lang w:eastAsia="en-US"/>
        </w:rPr>
        <w:t xml:space="preserve">) </w:t>
      </w:r>
    </w:p>
    <w:p w14:paraId="17E5A08E"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u w:val="single"/>
          <w:lang w:eastAsia="en-US"/>
        </w:rPr>
        <w:t>It is hard to forget the images</w:t>
      </w:r>
      <w:r w:rsidRPr="00935614">
        <w:rPr>
          <w:rFonts w:ascii="Calibri" w:eastAsia="Cambria" w:hAnsi="Calibri" w:cs="Calibri"/>
          <w:sz w:val="16"/>
          <w:lang w:eastAsia="en-US"/>
        </w:rPr>
        <w:t xml:space="preserve"> six months ago </w:t>
      </w:r>
      <w:r w:rsidRPr="00935614">
        <w:rPr>
          <w:rFonts w:ascii="Calibri" w:eastAsia="Cambria" w:hAnsi="Calibri" w:cs="Calibri"/>
          <w:u w:val="single"/>
          <w:lang w:eastAsia="en-US"/>
        </w:rPr>
        <w:t>of</w:t>
      </w:r>
      <w:r w:rsidRPr="00935614">
        <w:rPr>
          <w:rFonts w:ascii="Calibri" w:eastAsia="Cambria" w:hAnsi="Calibri" w:cs="Calibri"/>
          <w:sz w:val="16"/>
          <w:lang w:eastAsia="en-US"/>
        </w:rPr>
        <w:t xml:space="preserve"> Elon </w:t>
      </w:r>
      <w:r w:rsidRPr="00935614">
        <w:rPr>
          <w:rFonts w:ascii="Calibri" w:eastAsia="Cambria" w:hAnsi="Calibri" w:cs="Calibri"/>
          <w:u w:val="single"/>
          <w:lang w:eastAsia="en-US"/>
        </w:rPr>
        <w:t>Musk's</w:t>
      </w:r>
      <w:r w:rsidRPr="00935614">
        <w:rPr>
          <w:rFonts w:ascii="Calibri" w:eastAsia="Cambria" w:hAnsi="Calibri" w:cs="Calibri"/>
          <w:sz w:val="16"/>
          <w:lang w:eastAsia="en-US"/>
        </w:rPr>
        <w:t xml:space="preserve"> midnight cherry </w:t>
      </w:r>
      <w:r w:rsidRPr="00935614">
        <w:rPr>
          <w:rFonts w:ascii="Calibri" w:eastAsia="Cambria" w:hAnsi="Calibri" w:cs="Calibri"/>
          <w:u w:val="single"/>
          <w:lang w:eastAsia="en-US"/>
        </w:rPr>
        <w:t>Tesla floating through space.</w:t>
      </w:r>
      <w:r w:rsidRPr="00935614">
        <w:rPr>
          <w:rFonts w:ascii="Calibri" w:eastAsia="Cambria" w:hAnsi="Calibri" w:cs="Calibri"/>
          <w:sz w:val="16"/>
          <w:lang w:eastAsia="en-US"/>
        </w:rPr>
        <w:t xml:space="preserve"> Launched atop the Falcon Heavy, SpaceX hoped to shoot the Tesla into orbit with Mars. A stunt, for sure – but also a marvellous demonstration of technical competence. But </w:t>
      </w:r>
      <w:r w:rsidRPr="00935614">
        <w:rPr>
          <w:rFonts w:ascii="Calibri" w:eastAsia="Cambria" w:hAnsi="Calibri" w:cs="Calibri"/>
          <w:u w:val="single"/>
          <w:lang w:eastAsia="en-US"/>
        </w:rPr>
        <w:t>not everyone was happy. Unlike every previous craft</w:t>
      </w:r>
      <w:r w:rsidRPr="00935614">
        <w:rPr>
          <w:rFonts w:ascii="Calibri" w:eastAsia="Cambria" w:hAnsi="Calibri" w:cs="Calibri"/>
          <w:sz w:val="16"/>
          <w:lang w:eastAsia="en-US"/>
        </w:rPr>
        <w:t xml:space="preserve"> sent to Mars, </w:t>
      </w:r>
      <w:r w:rsidRPr="00935614">
        <w:rPr>
          <w:rFonts w:ascii="Calibri" w:eastAsia="Cambria" w:hAnsi="Calibri" w:cs="Calibri"/>
          <w:highlight w:val="green"/>
          <w:u w:val="single"/>
          <w:lang w:eastAsia="en-US"/>
        </w:rPr>
        <w:t>this car</w:t>
      </w:r>
      <w:r w:rsidRPr="00935614">
        <w:rPr>
          <w:rFonts w:ascii="Calibri" w:eastAsia="Cambria" w:hAnsi="Calibri" w:cs="Calibri"/>
          <w:sz w:val="16"/>
          <w:lang w:eastAsia="en-US"/>
        </w:rPr>
        <w:t xml:space="preserve"> – and the mannequin called Starman sitting behind the wheel – </w:t>
      </w:r>
      <w:r w:rsidRPr="00935614">
        <w:rPr>
          <w:rFonts w:ascii="Calibri" w:eastAsia="Cambria" w:hAnsi="Calibri" w:cs="Calibri"/>
          <w:b/>
          <w:iCs/>
          <w:highlight w:val="green"/>
          <w:u w:val="single"/>
          <w:lang w:eastAsia="en-US"/>
        </w:rPr>
        <w:t>had not been sterilised</w:t>
      </w:r>
      <w:r w:rsidRPr="00935614">
        <w:rPr>
          <w:rFonts w:ascii="Calibri" w:eastAsia="Cambria" w:hAnsi="Calibri" w:cs="Calibri"/>
          <w:b/>
          <w:iCs/>
          <w:u w:val="single"/>
          <w:lang w:eastAsia="en-US"/>
        </w:rPr>
        <w:t>.</w:t>
      </w:r>
      <w:r w:rsidRPr="00935614">
        <w:rPr>
          <w:rFonts w:ascii="Calibri" w:eastAsia="Cambria" w:hAnsi="Calibri" w:cs="Calibri"/>
          <w:sz w:val="16"/>
          <w:lang w:eastAsia="en-US"/>
        </w:rPr>
        <w:t xml:space="preserve"> And for this reason, </w:t>
      </w:r>
      <w:r w:rsidRPr="00935614">
        <w:rPr>
          <w:rFonts w:ascii="Calibri" w:eastAsia="Cambria" w:hAnsi="Calibri" w:cs="Calibri"/>
          <w:highlight w:val="green"/>
          <w:u w:val="single"/>
          <w:lang w:eastAsia="en-US"/>
        </w:rPr>
        <w:t>some scientists described it as the “largest load of earthly bacteria to</w:t>
      </w:r>
      <w:r w:rsidRPr="00935614">
        <w:rPr>
          <w:rFonts w:ascii="Calibri" w:eastAsia="Cambria" w:hAnsi="Calibri" w:cs="Calibri"/>
          <w:u w:val="single"/>
          <w:lang w:eastAsia="en-US"/>
        </w:rPr>
        <w:t xml:space="preserve"> ever </w:t>
      </w:r>
      <w:r w:rsidRPr="00935614">
        <w:rPr>
          <w:rFonts w:ascii="Calibri" w:eastAsia="Cambria" w:hAnsi="Calibri" w:cs="Calibri"/>
          <w:highlight w:val="green"/>
          <w:u w:val="single"/>
          <w:lang w:eastAsia="en-US"/>
        </w:rPr>
        <w:t>enter space</w:t>
      </w:r>
      <w:r w:rsidRPr="00935614">
        <w:rPr>
          <w:rFonts w:ascii="Calibri" w:eastAsia="Cambria" w:hAnsi="Calibri" w:cs="Calibri"/>
          <w:sz w:val="16"/>
          <w:highlight w:val="green"/>
          <w:lang w:eastAsia="en-US"/>
        </w:rPr>
        <w:t>”.</w:t>
      </w:r>
      <w:r w:rsidRPr="00935614">
        <w:rPr>
          <w:rFonts w:ascii="Calibri" w:eastAsia="Cambria" w:hAnsi="Calibri" w:cs="Calibri"/>
          <w:sz w:val="16"/>
          <w:lang w:eastAsia="en-US"/>
        </w:rPr>
        <w:t xml:space="preserve"> As it happens, </w:t>
      </w:r>
      <w:r w:rsidRPr="00935614">
        <w:rPr>
          <w:rFonts w:ascii="Calibri" w:eastAsia="Cambria" w:hAnsi="Calibri" w:cs="Calibri"/>
          <w:u w:val="single"/>
          <w:lang w:eastAsia="en-US"/>
        </w:rPr>
        <w:t>the Tesla overshot its orbit</w:t>
      </w:r>
      <w:r w:rsidRPr="00935614">
        <w:rPr>
          <w:rFonts w:ascii="Calibri" w:eastAsia="Cambria" w:hAnsi="Calibri" w:cs="Calibri"/>
          <w:sz w:val="16"/>
          <w:lang w:eastAsia="en-US"/>
        </w:rPr>
        <w:t>. At the time of writing</w:t>
      </w:r>
      <w:r w:rsidRPr="00935614">
        <w:rPr>
          <w:rFonts w:ascii="Calibri" w:eastAsia="Cambria" w:hAnsi="Calibri" w:cs="Calibri"/>
          <w:u w:val="single"/>
          <w:lang w:eastAsia="en-US"/>
        </w:rPr>
        <w:t>, it is 88 million miles from Mars, drifting through the darkness of space</w:t>
      </w:r>
      <w:r w:rsidRPr="00935614">
        <w:rPr>
          <w:rFonts w:ascii="Calibri" w:eastAsia="Cambria" w:hAnsi="Calibri" w:cs="Calibri"/>
          <w:sz w:val="16"/>
          <w:lang w:eastAsia="en-US"/>
        </w:rPr>
        <w:t xml:space="preserve"> with Bowie on an infinite loop. But </w:t>
      </w:r>
      <w:r w:rsidRPr="00935614">
        <w:rPr>
          <w:rFonts w:ascii="Calibri" w:eastAsia="Cambria" w:hAnsi="Calibri" w:cs="Calibri"/>
          <w:u w:val="single"/>
          <w:lang w:eastAsia="en-US"/>
        </w:rPr>
        <w:t>the episode illustrates the first argument against human travel to Mars: contamination</w:t>
      </w:r>
      <w:r w:rsidRPr="00935614">
        <w:rPr>
          <w:rFonts w:ascii="Calibri" w:eastAsia="Cambria" w:hAnsi="Calibri" w:cs="Calibri"/>
          <w:sz w:val="16"/>
          <w:lang w:eastAsia="en-US"/>
        </w:rPr>
        <w:t xml:space="preserve">. If humans do eventually land on Mars, they would not arrive alone. They would carry with them their earthly microbes. Trillions of them. </w:t>
      </w:r>
      <w:r w:rsidRPr="00935614">
        <w:rPr>
          <w:rFonts w:ascii="Calibri" w:eastAsia="Cambria" w:hAnsi="Calibri" w:cs="Calibri"/>
          <w:u w:val="single"/>
          <w:lang w:eastAsia="en-US"/>
        </w:rPr>
        <w:t xml:space="preserve">There is a real risk that </w:t>
      </w:r>
      <w:r w:rsidRPr="00935614">
        <w:rPr>
          <w:rFonts w:ascii="Calibri" w:eastAsia="Cambria" w:hAnsi="Calibri" w:cs="Calibri"/>
          <w:highlight w:val="green"/>
          <w:u w:val="single"/>
          <w:lang w:eastAsia="en-US"/>
        </w:rPr>
        <w:t>some</w:t>
      </w:r>
      <w:r w:rsidRPr="00935614">
        <w:rPr>
          <w:rFonts w:ascii="Calibri" w:eastAsia="Cambria" w:hAnsi="Calibri" w:cs="Calibri"/>
          <w:u w:val="single"/>
          <w:lang w:eastAsia="en-US"/>
        </w:rPr>
        <w:t xml:space="preserve"> of these microbes </w:t>
      </w:r>
      <w:r w:rsidRPr="00935614">
        <w:rPr>
          <w:rFonts w:ascii="Calibri" w:eastAsia="Cambria" w:hAnsi="Calibri" w:cs="Calibri"/>
          <w:highlight w:val="green"/>
          <w:u w:val="single"/>
          <w:lang w:eastAsia="en-US"/>
        </w:rPr>
        <w:t>could find their way onto the surface of Mars</w:t>
      </w:r>
      <w:r w:rsidRPr="00935614">
        <w:rPr>
          <w:rFonts w:ascii="Calibri" w:eastAsia="Cambria" w:hAnsi="Calibri" w:cs="Calibri"/>
          <w:u w:val="single"/>
          <w:lang w:eastAsia="en-US"/>
        </w:rPr>
        <w:t xml:space="preserve"> and, in doing so, confuse</w:t>
      </w:r>
      <w:r w:rsidRPr="00935614">
        <w:rPr>
          <w:rFonts w:ascii="Calibri" w:eastAsia="Cambria" w:hAnsi="Calibri" w:cs="Calibri"/>
          <w:sz w:val="16"/>
          <w:lang w:eastAsia="en-US"/>
        </w:rPr>
        <w:t xml:space="preserve"> – perhaps irreversibly so –</w:t>
      </w:r>
      <w:r w:rsidRPr="00935614">
        <w:rPr>
          <w:rFonts w:ascii="Calibri" w:eastAsia="Cambria" w:hAnsi="Calibri" w:cs="Calibri"/>
          <w:u w:val="single"/>
          <w:lang w:eastAsia="en-US"/>
        </w:rPr>
        <w:t xml:space="preserve"> the search for Martian life.</w:t>
      </w:r>
      <w:r w:rsidRPr="00935614">
        <w:rPr>
          <w:rFonts w:ascii="Calibri" w:eastAsia="Cambria" w:hAnsi="Calibri" w:cs="Calibri"/>
          <w:sz w:val="16"/>
          <w:lang w:eastAsia="en-US"/>
        </w:rPr>
        <w:t xml:space="preserve"> This is because </w:t>
      </w:r>
      <w:r w:rsidRPr="00935614">
        <w:rPr>
          <w:rFonts w:ascii="Calibri" w:eastAsia="Cambria" w:hAnsi="Calibri" w:cs="Calibri"/>
          <w:highlight w:val="green"/>
          <w:u w:val="single"/>
          <w:lang w:eastAsia="en-US"/>
        </w:rPr>
        <w:t>we wouldn't be able to distinguish indigenous life from</w:t>
      </w:r>
      <w:r w:rsidRPr="00935614">
        <w:rPr>
          <w:rFonts w:ascii="Calibri" w:eastAsia="Cambria" w:hAnsi="Calibri" w:cs="Calibri"/>
          <w:u w:val="single"/>
          <w:lang w:eastAsia="en-US"/>
        </w:rPr>
        <w:t xml:space="preserve"> the </w:t>
      </w:r>
      <w:r w:rsidRPr="00935614">
        <w:rPr>
          <w:rFonts w:ascii="Calibri" w:eastAsia="Cambria" w:hAnsi="Calibri" w:cs="Calibri"/>
          <w:highlight w:val="green"/>
          <w:u w:val="single"/>
          <w:lang w:eastAsia="en-US"/>
        </w:rPr>
        <w:t>microbes we'd brought</w:t>
      </w:r>
      <w:r w:rsidRPr="00935614">
        <w:rPr>
          <w:rFonts w:ascii="Calibri" w:eastAsia="Cambria" w:hAnsi="Calibri" w:cs="Calibri"/>
          <w:u w:val="single"/>
          <w:lang w:eastAsia="en-US"/>
        </w:rPr>
        <w:t xml:space="preserve"> with us. </w:t>
      </w:r>
      <w:r w:rsidRPr="00935614">
        <w:rPr>
          <w:rFonts w:ascii="Calibri" w:eastAsia="Cambria" w:hAnsi="Calibri" w:cs="Calibri"/>
          <w:highlight w:val="green"/>
          <w:u w:val="single"/>
          <w:lang w:eastAsia="en-US"/>
        </w:rPr>
        <w:t>Our presence</w:t>
      </w:r>
      <w:r w:rsidRPr="00935614">
        <w:rPr>
          <w:rFonts w:ascii="Calibri" w:eastAsia="Cambria" w:hAnsi="Calibri" w:cs="Calibri"/>
          <w:u w:val="single"/>
          <w:lang w:eastAsia="en-US"/>
        </w:rPr>
        <w:t xml:space="preserve"> on Mars </w:t>
      </w:r>
      <w:r w:rsidRPr="00935614">
        <w:rPr>
          <w:rFonts w:ascii="Calibri" w:eastAsia="Cambria" w:hAnsi="Calibri" w:cs="Calibri"/>
          <w:highlight w:val="green"/>
          <w:u w:val="single"/>
          <w:lang w:eastAsia="en-US"/>
        </w:rPr>
        <w:t>could jeopardise</w:t>
      </w:r>
      <w:r w:rsidRPr="00935614">
        <w:rPr>
          <w:rFonts w:ascii="Calibri" w:eastAsia="Cambria" w:hAnsi="Calibri" w:cs="Calibri"/>
          <w:u w:val="single"/>
          <w:lang w:eastAsia="en-US"/>
        </w:rPr>
        <w:t xml:space="preserve"> one of our main reasons for being there – </w:t>
      </w:r>
      <w:r w:rsidRPr="00935614">
        <w:rPr>
          <w:rFonts w:ascii="Calibri" w:eastAsia="Cambria" w:hAnsi="Calibri" w:cs="Calibri"/>
          <w:highlight w:val="green"/>
          <w:u w:val="single"/>
          <w:lang w:eastAsia="en-US"/>
        </w:rPr>
        <w:t xml:space="preserve">the </w:t>
      </w:r>
      <w:r w:rsidRPr="00935614">
        <w:rPr>
          <w:rFonts w:ascii="Calibri" w:eastAsia="Cambria" w:hAnsi="Calibri" w:cs="Calibri"/>
          <w:b/>
          <w:iCs/>
          <w:highlight w:val="green"/>
          <w:u w:val="single"/>
          <w:lang w:eastAsia="en-US"/>
        </w:rPr>
        <w:t>search for life.</w:t>
      </w:r>
      <w:r w:rsidRPr="00935614">
        <w:rPr>
          <w:rFonts w:ascii="Calibri" w:eastAsia="Cambria" w:hAnsi="Calibri" w:cs="Calibri"/>
          <w:u w:val="single"/>
          <w:lang w:eastAsia="en-US"/>
        </w:rPr>
        <w:t xml:space="preserve"> </w:t>
      </w:r>
      <w:r w:rsidRPr="00935614">
        <w:rPr>
          <w:rFonts w:ascii="Calibri" w:eastAsia="Cambria" w:hAnsi="Calibri" w:cs="Calibri"/>
          <w:sz w:val="16"/>
          <w:lang w:eastAsia="en-US"/>
        </w:rPr>
        <w:t xml:space="preserve">Furthermore, </w:t>
      </w:r>
      <w:r w:rsidRPr="00935614">
        <w:rPr>
          <w:rFonts w:ascii="Calibri" w:eastAsia="Cambria" w:hAnsi="Calibri" w:cs="Calibri"/>
          <w:u w:val="single"/>
          <w:lang w:eastAsia="en-US"/>
        </w:rPr>
        <w:t>there is no one way of knowing how our microbes may react with the vulnerable Martian ecosystem</w:t>
      </w:r>
      <w:r w:rsidRPr="00935614">
        <w:rPr>
          <w:rFonts w:ascii="Calibri" w:eastAsia="Cambria" w:hAnsi="Calibri" w:cs="Calibri"/>
          <w:sz w:val="16"/>
          <w:lang w:eastAsia="en-US"/>
        </w:rPr>
        <w:t>. In Cosmos, the late Carl Sagan wrote, “</w:t>
      </w:r>
      <w:r w:rsidRPr="00935614">
        <w:rPr>
          <w:rFonts w:ascii="Calibri" w:eastAsia="Cambria" w:hAnsi="Calibri" w:cs="Calibri"/>
          <w:highlight w:val="green"/>
          <w:u w:val="single"/>
          <w:lang w:eastAsia="en-US"/>
        </w:rPr>
        <w:t>If there is life on Mars</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I believe we should do nothing with Mars. </w:t>
      </w:r>
      <w:r w:rsidRPr="00935614">
        <w:rPr>
          <w:rFonts w:ascii="Calibri" w:eastAsia="Cambria" w:hAnsi="Calibri" w:cs="Calibri"/>
          <w:highlight w:val="green"/>
          <w:u w:val="single"/>
          <w:lang w:eastAsia="en-US"/>
        </w:rPr>
        <w:t>Mars</w:t>
      </w:r>
      <w:r w:rsidRPr="00935614">
        <w:rPr>
          <w:rFonts w:ascii="Calibri" w:eastAsia="Cambria" w:hAnsi="Calibri" w:cs="Calibri"/>
          <w:u w:val="single"/>
          <w:lang w:eastAsia="en-US"/>
        </w:rPr>
        <w:t xml:space="preserve"> then </w:t>
      </w:r>
      <w:r w:rsidRPr="00935614">
        <w:rPr>
          <w:rFonts w:ascii="Calibri" w:eastAsia="Cambria" w:hAnsi="Calibri" w:cs="Calibri"/>
          <w:highlight w:val="green"/>
          <w:u w:val="single"/>
          <w:lang w:eastAsia="en-US"/>
        </w:rPr>
        <w:t>belongs to the Martians</w:t>
      </w:r>
      <w:r w:rsidRPr="00935614">
        <w:rPr>
          <w:rFonts w:ascii="Calibri" w:eastAsia="Cambria" w:hAnsi="Calibri" w:cs="Calibri"/>
          <w:sz w:val="16"/>
          <w:highlight w:val="green"/>
          <w:lang w:eastAsia="en-US"/>
        </w:rPr>
        <w:t xml:space="preserve">, </w:t>
      </w:r>
      <w:r w:rsidRPr="00935614">
        <w:rPr>
          <w:rFonts w:ascii="Calibri" w:eastAsia="Cambria" w:hAnsi="Calibri" w:cs="Calibri"/>
          <w:b/>
          <w:iCs/>
          <w:u w:val="single"/>
          <w:lang w:eastAsia="en-US"/>
        </w:rPr>
        <w:t>even if the Martians are only microbes</w:t>
      </w:r>
      <w:r w:rsidRPr="00935614">
        <w:rPr>
          <w:rFonts w:ascii="Calibri" w:eastAsia="Cambria" w:hAnsi="Calibri" w:cs="Calibri"/>
          <w:sz w:val="16"/>
          <w:lang w:eastAsia="en-US"/>
        </w:rPr>
        <w:t xml:space="preserve"> … </w:t>
      </w:r>
      <w:r w:rsidRPr="00935614">
        <w:rPr>
          <w:rFonts w:ascii="Calibri" w:eastAsia="Cambria" w:hAnsi="Calibri" w:cs="Calibri"/>
          <w:u w:val="single"/>
          <w:lang w:eastAsia="en-US"/>
        </w:rPr>
        <w:t xml:space="preserve">the </w:t>
      </w:r>
      <w:r w:rsidRPr="00935614">
        <w:rPr>
          <w:rFonts w:ascii="Calibri" w:eastAsia="Cambria" w:hAnsi="Calibri" w:cs="Calibri"/>
          <w:highlight w:val="green"/>
          <w:u w:val="single"/>
          <w:lang w:eastAsia="en-US"/>
        </w:rPr>
        <w:t>preservation of that life must</w:t>
      </w:r>
      <w:r w:rsidRPr="00935614">
        <w:rPr>
          <w:rFonts w:ascii="Calibri" w:eastAsia="Cambria" w:hAnsi="Calibri" w:cs="Calibri"/>
          <w:sz w:val="16"/>
          <w:lang w:eastAsia="en-US"/>
        </w:rPr>
        <w:t xml:space="preserve">, I think, </w:t>
      </w:r>
      <w:r w:rsidRPr="00935614">
        <w:rPr>
          <w:rFonts w:ascii="Calibri" w:eastAsia="Cambria" w:hAnsi="Calibri" w:cs="Calibri"/>
          <w:b/>
          <w:iCs/>
          <w:highlight w:val="green"/>
          <w:u w:val="single"/>
          <w:lang w:eastAsia="en-US"/>
        </w:rPr>
        <w:t xml:space="preserve">supersede any other </w:t>
      </w:r>
      <w:r w:rsidRPr="00935614">
        <w:rPr>
          <w:rFonts w:ascii="Calibri" w:eastAsia="Cambria" w:hAnsi="Calibri" w:cs="Calibri"/>
          <w:b/>
          <w:iCs/>
          <w:u w:val="single"/>
          <w:lang w:eastAsia="en-US"/>
        </w:rPr>
        <w:t xml:space="preserve">possible </w:t>
      </w:r>
      <w:r w:rsidRPr="00935614">
        <w:rPr>
          <w:rFonts w:ascii="Calibri" w:eastAsia="Cambria" w:hAnsi="Calibri" w:cs="Calibri"/>
          <w:b/>
          <w:iCs/>
          <w:highlight w:val="green"/>
          <w:u w:val="single"/>
          <w:lang w:eastAsia="en-US"/>
        </w:rPr>
        <w:t>use</w:t>
      </w:r>
      <w:r w:rsidRPr="00935614">
        <w:rPr>
          <w:rFonts w:ascii="Calibri" w:eastAsia="Cambria" w:hAnsi="Calibri" w:cs="Calibri"/>
          <w:b/>
          <w:iCs/>
          <w:u w:val="single"/>
          <w:lang w:eastAsia="en-US"/>
        </w:rPr>
        <w:t xml:space="preserve"> of Mars</w:t>
      </w:r>
      <w:r w:rsidRPr="00935614">
        <w:rPr>
          <w:rFonts w:ascii="Calibri" w:eastAsia="Cambria" w:hAnsi="Calibri" w:cs="Calibri"/>
          <w:sz w:val="16"/>
          <w:lang w:eastAsia="en-US"/>
        </w:rPr>
        <w:t>.”</w:t>
      </w:r>
    </w:p>
    <w:p w14:paraId="5F4D2062" w14:textId="77777777" w:rsidR="00935614" w:rsidRPr="00935614" w:rsidRDefault="00935614" w:rsidP="00935614">
      <w:pPr>
        <w:rPr>
          <w:rFonts w:ascii="Calibri" w:eastAsia="Cambria" w:hAnsi="Calibri" w:cs="Calibri"/>
          <w:sz w:val="16"/>
          <w:lang w:eastAsia="en-US"/>
        </w:rPr>
      </w:pPr>
    </w:p>
    <w:p w14:paraId="2CE028CE" w14:textId="77777777" w:rsidR="00935614" w:rsidRPr="00935614" w:rsidRDefault="00935614" w:rsidP="00935614">
      <w:pPr>
        <w:keepNext/>
        <w:keepLines/>
        <w:spacing w:before="40" w:after="0"/>
        <w:outlineLvl w:val="3"/>
        <w:rPr>
          <w:rFonts w:ascii="Calibri" w:eastAsiaTheme="majorEastAsia" w:hAnsi="Calibri" w:cstheme="majorBidi"/>
          <w:b/>
          <w:iCs/>
          <w:sz w:val="26"/>
          <w:u w:val="single"/>
          <w:lang w:eastAsia="en-US"/>
        </w:rPr>
      </w:pPr>
      <w:r w:rsidRPr="00935614">
        <w:rPr>
          <w:rFonts w:ascii="Calibri" w:eastAsiaTheme="majorEastAsia" w:hAnsi="Calibri" w:cstheme="majorBidi"/>
          <w:b/>
          <w:iCs/>
          <w:sz w:val="26"/>
          <w:lang w:eastAsia="en-US"/>
        </w:rPr>
        <w:t xml:space="preserve">Organisms in space can surpass the immune systems of Earth creatures – colonization is a </w:t>
      </w:r>
      <w:r w:rsidRPr="00935614">
        <w:rPr>
          <w:rFonts w:ascii="Calibri" w:eastAsiaTheme="majorEastAsia" w:hAnsi="Calibri" w:cstheme="majorBidi"/>
          <w:b/>
          <w:iCs/>
          <w:sz w:val="26"/>
          <w:u w:val="single"/>
          <w:lang w:eastAsia="en-US"/>
        </w:rPr>
        <w:t>biosecurity risk</w:t>
      </w:r>
    </w:p>
    <w:p w14:paraId="2E8A36DC"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b/>
          <w:bCs/>
          <w:sz w:val="26"/>
          <w:lang w:eastAsia="en-US"/>
        </w:rPr>
        <w:t>Smith et al. 20</w:t>
      </w:r>
      <w:r w:rsidRPr="00935614">
        <w:rPr>
          <w:rFonts w:ascii="Calibri" w:eastAsiaTheme="minorHAnsi" w:hAnsi="Calibri" w:cs="Calibri"/>
          <w:lang w:eastAsia="en-US"/>
        </w:rPr>
        <w:t xml:space="preserve"> [Adam Smith, Science and Technology reporter for The Independent. Harry Cockburn, newsdesk editor for The Independent. "Space germs could pose threat to mammals’ immune systems, scientists warn." Independent, 7-23-2020, accessed 2-17-2022, https://www.independent.co.uk/life-style/gadgets-and-tech/news/alien-germs-human-cells-immune-system-science-a9633811.html] HWIC</w:t>
      </w:r>
    </w:p>
    <w:p w14:paraId="07676F77" w14:textId="77777777" w:rsidR="00935614" w:rsidRPr="00935614" w:rsidRDefault="00935614" w:rsidP="00935614">
      <w:pPr>
        <w:rPr>
          <w:rFonts w:ascii="Calibri" w:eastAsiaTheme="minorHAnsi" w:hAnsi="Calibri" w:cs="Calibri"/>
          <w:u w:val="single"/>
          <w:lang w:eastAsia="en-US"/>
        </w:rPr>
      </w:pPr>
      <w:r w:rsidRPr="00935614">
        <w:rPr>
          <w:rFonts w:ascii="Calibri" w:eastAsiaTheme="minorHAnsi" w:hAnsi="Calibri" w:cs="Calibri"/>
          <w:lang w:eastAsia="en-US"/>
        </w:rPr>
        <w:t xml:space="preserve">Just as the Martians in HG Wells’ novel The War of the Worlds are finally slain by “disease bacteria” on Earth, scientists now suggest </w:t>
      </w:r>
      <w:r w:rsidRPr="00935614">
        <w:rPr>
          <w:rFonts w:ascii="Calibri" w:eastAsiaTheme="minorHAnsi" w:hAnsi="Calibri" w:cs="Calibri"/>
          <w:u w:val="single"/>
          <w:lang w:eastAsia="en-US"/>
        </w:rPr>
        <w:t xml:space="preserve">humans and other </w:t>
      </w:r>
      <w:r w:rsidRPr="00935614">
        <w:rPr>
          <w:rFonts w:ascii="Calibri" w:eastAsiaTheme="minorHAnsi" w:hAnsi="Calibri" w:cs="Calibri"/>
          <w:highlight w:val="green"/>
          <w:u w:val="single"/>
          <w:lang w:eastAsia="en-US"/>
        </w:rPr>
        <w:t>mammals could struggle to fight germs from other planets</w:t>
      </w:r>
      <w:r w:rsidRPr="00935614">
        <w:rPr>
          <w:rFonts w:ascii="Calibri" w:eastAsiaTheme="minorHAnsi" w:hAnsi="Calibri" w:cs="Calibri"/>
          <w:u w:val="single"/>
          <w:lang w:eastAsia="en-US"/>
        </w:rPr>
        <w:t>.</w:t>
      </w:r>
    </w:p>
    <w:p w14:paraId="262BDE08"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lang w:eastAsia="en-US"/>
        </w:rPr>
        <w:t xml:space="preserve">Given the right conditions and mixture of elements, </w:t>
      </w:r>
      <w:r w:rsidRPr="00935614">
        <w:rPr>
          <w:rFonts w:ascii="Calibri" w:eastAsiaTheme="minorHAnsi" w:hAnsi="Calibri" w:cs="Calibri"/>
          <w:u w:val="single"/>
          <w:lang w:eastAsia="en-US"/>
        </w:rPr>
        <w:t>it is conceivable that microorganisms such as bacteria and viruses could exist beyond Earth</w:t>
      </w:r>
      <w:r w:rsidRPr="00935614">
        <w:rPr>
          <w:rFonts w:ascii="Calibri" w:eastAsiaTheme="minorHAnsi" w:hAnsi="Calibri" w:cs="Calibri"/>
          <w:lang w:eastAsia="en-US"/>
        </w:rPr>
        <w:t xml:space="preserve">, and </w:t>
      </w:r>
      <w:r w:rsidRPr="00935614">
        <w:rPr>
          <w:rFonts w:ascii="Calibri" w:eastAsiaTheme="minorHAnsi" w:hAnsi="Calibri" w:cs="Calibri"/>
          <w:u w:val="single"/>
          <w:lang w:eastAsia="en-US"/>
        </w:rPr>
        <w:t>there are plans to search for signs of them on Mars</w:t>
      </w:r>
      <w:r w:rsidRPr="00935614">
        <w:rPr>
          <w:rFonts w:ascii="Calibri" w:eastAsiaTheme="minorHAnsi" w:hAnsi="Calibri" w:cs="Calibri"/>
          <w:lang w:eastAsia="en-US"/>
        </w:rPr>
        <w:t xml:space="preserve"> and some of Saturn and Jupiter’s moons.</w:t>
      </w:r>
    </w:p>
    <w:p w14:paraId="7BF19C6A"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highlight w:val="green"/>
          <w:u w:val="single"/>
          <w:lang w:eastAsia="en-US"/>
        </w:rPr>
        <w:t>Alien life</w:t>
      </w:r>
      <w:r w:rsidRPr="00935614">
        <w:rPr>
          <w:rFonts w:ascii="Calibri" w:eastAsiaTheme="minorHAnsi" w:hAnsi="Calibri" w:cs="Calibri"/>
          <w:u w:val="single"/>
          <w:lang w:eastAsia="en-US"/>
        </w:rPr>
        <w:t xml:space="preserve"> forms </w:t>
      </w:r>
      <w:r w:rsidRPr="00935614">
        <w:rPr>
          <w:rFonts w:ascii="Calibri" w:eastAsiaTheme="minorHAnsi" w:hAnsi="Calibri" w:cs="Calibri"/>
          <w:highlight w:val="green"/>
          <w:u w:val="single"/>
          <w:lang w:eastAsia="en-US"/>
        </w:rPr>
        <w:t>could</w:t>
      </w:r>
      <w:r w:rsidRPr="00935614">
        <w:rPr>
          <w:rFonts w:ascii="Calibri" w:eastAsiaTheme="minorHAnsi" w:hAnsi="Calibri" w:cs="Calibri"/>
          <w:lang w:eastAsia="en-US"/>
        </w:rPr>
        <w:t xml:space="preserve"> theoretically </w:t>
      </w:r>
      <w:r w:rsidRPr="00935614">
        <w:rPr>
          <w:rFonts w:ascii="Calibri" w:eastAsiaTheme="minorHAnsi" w:hAnsi="Calibri" w:cs="Calibri"/>
          <w:highlight w:val="green"/>
          <w:u w:val="single"/>
          <w:lang w:eastAsia="en-US"/>
        </w:rPr>
        <w:t>be composed of different amino acids</w:t>
      </w:r>
      <w:r w:rsidRPr="00935614">
        <w:rPr>
          <w:rFonts w:ascii="Calibri" w:eastAsiaTheme="minorHAnsi" w:hAnsi="Calibri" w:cs="Calibri"/>
          <w:u w:val="single"/>
          <w:lang w:eastAsia="en-US"/>
        </w:rPr>
        <w:t xml:space="preserve"> to those familiar to us on Earth</w:t>
      </w:r>
      <w:r w:rsidRPr="00935614">
        <w:rPr>
          <w:rFonts w:ascii="Calibri" w:eastAsiaTheme="minorHAnsi" w:hAnsi="Calibri" w:cs="Calibri"/>
          <w:lang w:eastAsia="en-US"/>
        </w:rPr>
        <w:t>.</w:t>
      </w:r>
    </w:p>
    <w:p w14:paraId="7F0A8198"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lang w:eastAsia="en-US"/>
        </w:rPr>
        <w:t>Amino acids are the fundamental organic compounds which form the basis for all life as we know it, and are made up of nitrogen, carbon, hydrogen and oxygen.</w:t>
      </w:r>
    </w:p>
    <w:p w14:paraId="511AA46C" w14:textId="77777777" w:rsidR="00935614" w:rsidRPr="00935614" w:rsidRDefault="00935614" w:rsidP="00935614">
      <w:pPr>
        <w:rPr>
          <w:rFonts w:ascii="Calibri" w:eastAsiaTheme="minorHAnsi" w:hAnsi="Calibri" w:cs="Calibri"/>
          <w:u w:val="single"/>
          <w:lang w:eastAsia="en-US"/>
        </w:rPr>
      </w:pPr>
      <w:r w:rsidRPr="00935614">
        <w:rPr>
          <w:rFonts w:ascii="Calibri" w:eastAsiaTheme="minorHAnsi" w:hAnsi="Calibri" w:cs="Calibri"/>
          <w:highlight w:val="green"/>
          <w:u w:val="single"/>
          <w:lang w:eastAsia="en-US"/>
        </w:rPr>
        <w:t>Scientists</w:t>
      </w:r>
      <w:r w:rsidRPr="00935614">
        <w:rPr>
          <w:rFonts w:ascii="Calibri" w:eastAsiaTheme="minorHAnsi" w:hAnsi="Calibri" w:cs="Calibri"/>
          <w:lang w:eastAsia="en-US"/>
        </w:rPr>
        <w:t xml:space="preserve"> from the universities of Aberdeen and Exeter </w:t>
      </w:r>
      <w:r w:rsidRPr="00935614">
        <w:rPr>
          <w:rFonts w:ascii="Calibri" w:eastAsiaTheme="minorHAnsi" w:hAnsi="Calibri" w:cs="Calibri"/>
          <w:highlight w:val="green"/>
          <w:u w:val="single"/>
          <w:lang w:eastAsia="en-US"/>
        </w:rPr>
        <w:t>tested how</w:t>
      </w:r>
      <w:r w:rsidRPr="00935614">
        <w:rPr>
          <w:rFonts w:ascii="Calibri" w:eastAsiaTheme="minorHAnsi" w:hAnsi="Calibri" w:cs="Calibri"/>
          <w:u w:val="single"/>
          <w:lang w:eastAsia="en-US"/>
        </w:rPr>
        <w:t xml:space="preserve"> mammal </w:t>
      </w:r>
      <w:r w:rsidRPr="00935614">
        <w:rPr>
          <w:rFonts w:ascii="Calibri" w:eastAsiaTheme="minorHAnsi" w:hAnsi="Calibri" w:cs="Calibri"/>
          <w:highlight w:val="green"/>
          <w:u w:val="single"/>
          <w:lang w:eastAsia="en-US"/>
        </w:rPr>
        <w:t>immune cells responded</w:t>
      </w:r>
      <w:r w:rsidRPr="00935614">
        <w:rPr>
          <w:rFonts w:ascii="Calibri" w:eastAsiaTheme="minorHAnsi" w:hAnsi="Calibri" w:cs="Calibri"/>
          <w:u w:val="single"/>
          <w:lang w:eastAsia="en-US"/>
        </w:rPr>
        <w:t xml:space="preserve"> to peptides containing two </w:t>
      </w:r>
      <w:r w:rsidRPr="00935614">
        <w:rPr>
          <w:rFonts w:ascii="Calibri" w:eastAsiaTheme="minorHAnsi" w:hAnsi="Calibri" w:cs="Calibri"/>
          <w:highlight w:val="green"/>
          <w:u w:val="single"/>
          <w:lang w:eastAsia="en-US"/>
        </w:rPr>
        <w:t>amino acids that are rare on Earth but</w:t>
      </w:r>
      <w:r w:rsidRPr="00935614">
        <w:rPr>
          <w:rFonts w:ascii="Calibri" w:eastAsiaTheme="minorHAnsi" w:hAnsi="Calibri" w:cs="Calibri"/>
          <w:u w:val="single"/>
          <w:lang w:eastAsia="en-US"/>
        </w:rPr>
        <w:t xml:space="preserve"> are </w:t>
      </w:r>
      <w:r w:rsidRPr="00935614">
        <w:rPr>
          <w:rFonts w:ascii="Calibri" w:eastAsiaTheme="minorHAnsi" w:hAnsi="Calibri" w:cs="Calibri"/>
          <w:highlight w:val="green"/>
          <w:u w:val="single"/>
          <w:lang w:eastAsia="en-US"/>
        </w:rPr>
        <w:t>commonly found on meteorites.</w:t>
      </w:r>
    </w:p>
    <w:p w14:paraId="062294FC"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u w:val="single"/>
          <w:lang w:eastAsia="en-US"/>
        </w:rPr>
        <w:t>The amino acids</w:t>
      </w:r>
      <w:r w:rsidRPr="00935614">
        <w:rPr>
          <w:rFonts w:ascii="Calibri" w:eastAsiaTheme="minorHAnsi" w:hAnsi="Calibri" w:cs="Calibri"/>
          <w:lang w:eastAsia="en-US"/>
        </w:rPr>
        <w:t xml:space="preserve"> “isovaline” and “α-aminoisobutyric acid” </w:t>
      </w:r>
      <w:r w:rsidRPr="00935614">
        <w:rPr>
          <w:rFonts w:ascii="Calibri" w:eastAsiaTheme="minorHAnsi" w:hAnsi="Calibri" w:cs="Calibri"/>
          <w:u w:val="single"/>
          <w:lang w:eastAsia="en-US"/>
        </w:rPr>
        <w:t>were introduced to mice, which have immune systems similar to humans</w:t>
      </w:r>
      <w:r w:rsidRPr="00935614">
        <w:rPr>
          <w:rFonts w:ascii="Calibri" w:eastAsiaTheme="minorHAnsi" w:hAnsi="Calibri" w:cs="Calibri"/>
          <w:lang w:eastAsia="en-US"/>
        </w:rPr>
        <w:t>.</w:t>
      </w:r>
    </w:p>
    <w:p w14:paraId="77BA418A"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lang w:eastAsia="en-US"/>
        </w:rPr>
        <w:t xml:space="preserve">They found that </w:t>
      </w:r>
      <w:r w:rsidRPr="00935614">
        <w:rPr>
          <w:rFonts w:ascii="Calibri" w:eastAsiaTheme="minorHAnsi" w:hAnsi="Calibri" w:cs="Calibri"/>
          <w:u w:val="single"/>
          <w:lang w:eastAsia="en-US"/>
        </w:rPr>
        <w:t xml:space="preserve">those mice’s </w:t>
      </w:r>
      <w:r w:rsidRPr="00935614">
        <w:rPr>
          <w:rFonts w:ascii="Calibri" w:eastAsiaTheme="minorHAnsi" w:hAnsi="Calibri" w:cs="Calibri"/>
          <w:highlight w:val="green"/>
          <w:u w:val="single"/>
          <w:lang w:eastAsia="en-US"/>
        </w:rPr>
        <w:t>immune systems responded to</w:t>
      </w:r>
      <w:r w:rsidRPr="00935614">
        <w:rPr>
          <w:rFonts w:ascii="Calibri" w:eastAsiaTheme="minorHAnsi" w:hAnsi="Calibri" w:cs="Calibri"/>
          <w:u w:val="single"/>
          <w:lang w:eastAsia="en-US"/>
        </w:rPr>
        <w:t xml:space="preserve"> the </w:t>
      </w:r>
      <w:r w:rsidRPr="00935614">
        <w:rPr>
          <w:rFonts w:ascii="Calibri" w:eastAsiaTheme="minorHAnsi" w:hAnsi="Calibri" w:cs="Calibri"/>
          <w:highlight w:val="green"/>
          <w:u w:val="single"/>
          <w:lang w:eastAsia="en-US"/>
        </w:rPr>
        <w:t>“alien” peptides in a way</w:t>
      </w:r>
      <w:r w:rsidRPr="00935614">
        <w:rPr>
          <w:rFonts w:ascii="Calibri" w:eastAsiaTheme="minorHAnsi" w:hAnsi="Calibri" w:cs="Calibri"/>
          <w:u w:val="single"/>
          <w:lang w:eastAsia="en-US"/>
        </w:rPr>
        <w:t xml:space="preserve"> that was </w:t>
      </w:r>
      <w:r w:rsidRPr="00935614">
        <w:rPr>
          <w:rFonts w:ascii="Calibri" w:eastAsiaTheme="minorHAnsi" w:hAnsi="Calibri" w:cs="Calibri"/>
          <w:highlight w:val="green"/>
          <w:u w:val="single"/>
          <w:lang w:eastAsia="en-US"/>
        </w:rPr>
        <w:t>“less efficient” than to germs from this planet</w:t>
      </w:r>
      <w:r w:rsidRPr="00935614">
        <w:rPr>
          <w:rFonts w:ascii="Calibri" w:eastAsiaTheme="minorHAnsi" w:hAnsi="Calibri" w:cs="Calibri"/>
          <w:lang w:eastAsia="en-US"/>
        </w:rPr>
        <w:t>.</w:t>
      </w:r>
    </w:p>
    <w:p w14:paraId="3F713B9A"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u w:val="single"/>
          <w:lang w:eastAsia="en-US"/>
        </w:rPr>
        <w:t>The research team examined mammalian T cells</w:t>
      </w:r>
      <w:r w:rsidRPr="00935614">
        <w:rPr>
          <w:rFonts w:ascii="Calibri" w:eastAsiaTheme="minorHAnsi" w:hAnsi="Calibri" w:cs="Calibri"/>
          <w:lang w:eastAsia="en-US"/>
        </w:rPr>
        <w:t>, which normally work to kill pathogenic bodies, and can recruit other cells to fight off invading diseases.</w:t>
      </w:r>
    </w:p>
    <w:p w14:paraId="76084F25" w14:textId="77777777" w:rsidR="00935614" w:rsidRPr="00935614" w:rsidRDefault="00935614" w:rsidP="00935614">
      <w:pPr>
        <w:rPr>
          <w:rFonts w:ascii="Calibri" w:eastAsiaTheme="minorHAnsi" w:hAnsi="Calibri" w:cs="Calibri"/>
          <w:u w:val="single"/>
          <w:lang w:eastAsia="en-US"/>
        </w:rPr>
      </w:pPr>
      <w:r w:rsidRPr="00935614">
        <w:rPr>
          <w:rFonts w:ascii="Calibri" w:eastAsiaTheme="minorHAnsi" w:hAnsi="Calibri" w:cs="Calibri"/>
          <w:u w:val="single"/>
          <w:lang w:eastAsia="en-US"/>
        </w:rPr>
        <w:t xml:space="preserve">But when the scientists introduced the amino acids found on the meteorites, </w:t>
      </w:r>
      <w:r w:rsidRPr="00935614">
        <w:rPr>
          <w:rFonts w:ascii="Calibri" w:eastAsiaTheme="minorHAnsi" w:hAnsi="Calibri" w:cs="Calibri"/>
          <w:highlight w:val="green"/>
          <w:u w:val="single"/>
          <w:lang w:eastAsia="en-US"/>
        </w:rPr>
        <w:t>the T cell response was less efficient, with activation</w:t>
      </w:r>
      <w:r w:rsidRPr="00935614">
        <w:rPr>
          <w:rFonts w:ascii="Calibri" w:eastAsiaTheme="minorHAnsi" w:hAnsi="Calibri" w:cs="Calibri"/>
          <w:u w:val="single"/>
          <w:lang w:eastAsia="en-US"/>
        </w:rPr>
        <w:t xml:space="preserve"> levels </w:t>
      </w:r>
      <w:r w:rsidRPr="00935614">
        <w:rPr>
          <w:rFonts w:ascii="Calibri" w:eastAsiaTheme="minorHAnsi" w:hAnsi="Calibri" w:cs="Calibri"/>
          <w:highlight w:val="green"/>
          <w:u w:val="single"/>
          <w:lang w:eastAsia="en-US"/>
        </w:rPr>
        <w:t>of 15</w:t>
      </w:r>
      <w:r w:rsidRPr="00935614">
        <w:rPr>
          <w:rFonts w:ascii="Calibri" w:eastAsiaTheme="minorHAnsi" w:hAnsi="Calibri" w:cs="Calibri"/>
          <w:u w:val="single"/>
          <w:lang w:eastAsia="en-US"/>
        </w:rPr>
        <w:t xml:space="preserve"> per cent </w:t>
      </w:r>
      <w:r w:rsidRPr="00935614">
        <w:rPr>
          <w:rFonts w:ascii="Calibri" w:eastAsiaTheme="minorHAnsi" w:hAnsi="Calibri" w:cs="Calibri"/>
          <w:highlight w:val="green"/>
          <w:u w:val="single"/>
          <w:lang w:eastAsia="en-US"/>
        </w:rPr>
        <w:t>and 61 per cent</w:t>
      </w:r>
      <w:r w:rsidRPr="00935614">
        <w:rPr>
          <w:rFonts w:ascii="Calibri" w:eastAsiaTheme="minorHAnsi" w:hAnsi="Calibri" w:cs="Calibri"/>
          <w:u w:val="single"/>
          <w:lang w:eastAsia="en-US"/>
        </w:rPr>
        <w:t xml:space="preserve"> – </w:t>
      </w:r>
      <w:r w:rsidRPr="00935614">
        <w:rPr>
          <w:rFonts w:ascii="Calibri" w:eastAsiaTheme="minorHAnsi" w:hAnsi="Calibri" w:cs="Calibri"/>
          <w:highlight w:val="green"/>
          <w:u w:val="single"/>
          <w:lang w:eastAsia="en-US"/>
        </w:rPr>
        <w:t>compared to 82</w:t>
      </w:r>
      <w:r w:rsidRPr="00935614">
        <w:rPr>
          <w:rFonts w:ascii="Calibri" w:eastAsiaTheme="minorHAnsi" w:hAnsi="Calibri" w:cs="Calibri"/>
          <w:u w:val="single"/>
          <w:lang w:eastAsia="en-US"/>
        </w:rPr>
        <w:t xml:space="preserve"> per cent </w:t>
      </w:r>
      <w:r w:rsidRPr="00935614">
        <w:rPr>
          <w:rFonts w:ascii="Calibri" w:eastAsiaTheme="minorHAnsi" w:hAnsi="Calibri" w:cs="Calibri"/>
          <w:highlight w:val="green"/>
          <w:u w:val="single"/>
          <w:lang w:eastAsia="en-US"/>
        </w:rPr>
        <w:t>and 91</w:t>
      </w:r>
      <w:r w:rsidRPr="00935614">
        <w:rPr>
          <w:rFonts w:ascii="Calibri" w:eastAsiaTheme="minorHAnsi" w:hAnsi="Calibri" w:cs="Calibri"/>
          <w:u w:val="single"/>
          <w:lang w:eastAsia="en-US"/>
        </w:rPr>
        <w:t xml:space="preserve"> per cent </w:t>
      </w:r>
      <w:r w:rsidRPr="00935614">
        <w:rPr>
          <w:rFonts w:ascii="Calibri" w:eastAsiaTheme="minorHAnsi" w:hAnsi="Calibri" w:cs="Calibri"/>
          <w:highlight w:val="green"/>
          <w:u w:val="single"/>
          <w:lang w:eastAsia="en-US"/>
        </w:rPr>
        <w:t>when exposed to</w:t>
      </w:r>
      <w:r w:rsidRPr="00935614">
        <w:rPr>
          <w:rFonts w:ascii="Calibri" w:eastAsiaTheme="minorHAnsi" w:hAnsi="Calibri" w:cs="Calibri"/>
          <w:u w:val="single"/>
          <w:lang w:eastAsia="en-US"/>
        </w:rPr>
        <w:t xml:space="preserve"> </w:t>
      </w:r>
      <w:r w:rsidRPr="00935614">
        <w:rPr>
          <w:rFonts w:ascii="Calibri" w:eastAsiaTheme="minorHAnsi" w:hAnsi="Calibri" w:cs="Calibri"/>
          <w:highlight w:val="green"/>
          <w:u w:val="single"/>
          <w:lang w:eastAsia="en-US"/>
        </w:rPr>
        <w:t>peptides</w:t>
      </w:r>
      <w:r w:rsidRPr="00935614">
        <w:rPr>
          <w:rFonts w:ascii="Calibri" w:eastAsiaTheme="minorHAnsi" w:hAnsi="Calibri" w:cs="Calibri"/>
          <w:u w:val="single"/>
          <w:lang w:eastAsia="en-US"/>
        </w:rPr>
        <w:t xml:space="preserve"> made entirely of amino acids that are </w:t>
      </w:r>
      <w:r w:rsidRPr="00935614">
        <w:rPr>
          <w:rFonts w:ascii="Calibri" w:eastAsiaTheme="minorHAnsi" w:hAnsi="Calibri" w:cs="Calibri"/>
          <w:highlight w:val="green"/>
          <w:u w:val="single"/>
          <w:lang w:eastAsia="en-US"/>
        </w:rPr>
        <w:t>common on Earth</w:t>
      </w:r>
      <w:r w:rsidRPr="00935614">
        <w:rPr>
          <w:rFonts w:ascii="Calibri" w:eastAsiaTheme="minorHAnsi" w:hAnsi="Calibri" w:cs="Calibri"/>
          <w:u w:val="single"/>
          <w:lang w:eastAsia="en-US"/>
        </w:rPr>
        <w:t>.</w:t>
      </w:r>
    </w:p>
    <w:p w14:paraId="37D1343B"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lang w:eastAsia="en-US"/>
        </w:rPr>
        <w:t xml:space="preserve">“Life on Earth relies on essential 22 amino acids,” said lead author Dr Katja Schaefer, of the University of Exeter, in a statement. “Our investigation showed that </w:t>
      </w:r>
      <w:r w:rsidRPr="00935614">
        <w:rPr>
          <w:rFonts w:ascii="Calibri" w:eastAsiaTheme="minorHAnsi" w:hAnsi="Calibri" w:cs="Calibri"/>
          <w:u w:val="single"/>
          <w:lang w:eastAsia="en-US"/>
        </w:rPr>
        <w:t>these exo-peptides were still processed, and T cells were still activated, but these responses were less efficient than for ‘ordinary’ Earth peptides.”</w:t>
      </w:r>
    </w:p>
    <w:p w14:paraId="6FCD8396"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lang w:eastAsia="en-US"/>
        </w:rPr>
        <w:t xml:space="preserve">“We therefore speculate that </w:t>
      </w:r>
      <w:r w:rsidRPr="00935614">
        <w:rPr>
          <w:rFonts w:ascii="Calibri" w:eastAsiaTheme="minorHAnsi" w:hAnsi="Calibri" w:cs="Calibri"/>
          <w:highlight w:val="green"/>
          <w:u w:val="single"/>
          <w:lang w:eastAsia="en-US"/>
        </w:rPr>
        <w:t xml:space="preserve">contact </w:t>
      </w:r>
      <w:r w:rsidRPr="00935614">
        <w:rPr>
          <w:rFonts w:ascii="Calibri" w:eastAsiaTheme="minorHAnsi" w:hAnsi="Calibri" w:cs="Calibri"/>
          <w:u w:val="single"/>
          <w:lang w:eastAsia="en-US"/>
        </w:rPr>
        <w:t xml:space="preserve">with extra-terrestrial microorganisms </w:t>
      </w:r>
      <w:r w:rsidRPr="00935614">
        <w:rPr>
          <w:rFonts w:ascii="Calibri" w:eastAsiaTheme="minorHAnsi" w:hAnsi="Calibri" w:cs="Calibri"/>
          <w:highlight w:val="green"/>
          <w:u w:val="single"/>
          <w:lang w:eastAsia="en-US"/>
        </w:rPr>
        <w:t>might pose an immunological risk for space missions aiming to retrieve organisms</w:t>
      </w:r>
      <w:r w:rsidRPr="00935614">
        <w:rPr>
          <w:rFonts w:ascii="Calibri" w:eastAsiaTheme="minorHAnsi" w:hAnsi="Calibri" w:cs="Calibri"/>
          <w:u w:val="single"/>
          <w:lang w:eastAsia="en-US"/>
        </w:rPr>
        <w:t xml:space="preserve"> from exoplanets and moons</w:t>
      </w:r>
      <w:r w:rsidRPr="00935614">
        <w:rPr>
          <w:rFonts w:ascii="Calibri" w:eastAsiaTheme="minorHAnsi" w:hAnsi="Calibri" w:cs="Calibri"/>
          <w:lang w:eastAsia="en-US"/>
        </w:rPr>
        <w:t>,” Dr Schaefer added.</w:t>
      </w:r>
    </w:p>
    <w:p w14:paraId="3A3E0EA0"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lang w:eastAsia="en-US"/>
        </w:rPr>
        <w:t>“</w:t>
      </w:r>
      <w:r w:rsidRPr="00935614">
        <w:rPr>
          <w:rFonts w:ascii="Calibri" w:eastAsiaTheme="minorHAnsi" w:hAnsi="Calibri" w:cs="Calibri"/>
          <w:u w:val="single"/>
          <w:lang w:eastAsia="en-US"/>
        </w:rPr>
        <w:t>The world is now only too aware of the immune challenge posed by the emergence of brand new pathogens</w:t>
      </w:r>
      <w:r w:rsidRPr="00935614">
        <w:rPr>
          <w:rFonts w:ascii="Calibri" w:eastAsiaTheme="minorHAnsi" w:hAnsi="Calibri" w:cs="Calibri"/>
          <w:lang w:eastAsia="en-US"/>
        </w:rPr>
        <w:t>,” said Professor Neil Gow, a Deputy Vice-Chancellor at the University of Exeter.</w:t>
      </w:r>
    </w:p>
    <w:p w14:paraId="79C3D0C9"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lang w:eastAsia="en-US"/>
        </w:rPr>
        <w:t>The research will be published in in the journal Microorganisms, with the title, ‘A weakened immune response to synthetic exo-peptides predicts a potential biosecurity risk in the retrieval of exo-microorganisms’.</w:t>
      </w:r>
    </w:p>
    <w:p w14:paraId="682DA5DB" w14:textId="77777777" w:rsidR="00935614" w:rsidRPr="00935614" w:rsidRDefault="00935614" w:rsidP="00935614">
      <w:pPr>
        <w:rPr>
          <w:rFonts w:ascii="Calibri" w:eastAsiaTheme="minorHAnsi" w:hAnsi="Calibri" w:cs="Calibri"/>
          <w:lang w:eastAsia="en-US"/>
        </w:rPr>
      </w:pPr>
      <w:r w:rsidRPr="00935614">
        <w:rPr>
          <w:rFonts w:ascii="Calibri" w:eastAsiaTheme="minorHAnsi" w:hAnsi="Calibri" w:cs="Calibri"/>
          <w:u w:val="single"/>
          <w:lang w:eastAsia="en-US"/>
        </w:rPr>
        <w:t xml:space="preserve">The </w:t>
      </w:r>
      <w:r w:rsidRPr="00935614">
        <w:rPr>
          <w:rFonts w:ascii="Calibri" w:eastAsiaTheme="minorHAnsi" w:hAnsi="Calibri" w:cs="Calibri"/>
          <w:highlight w:val="green"/>
          <w:u w:val="single"/>
          <w:lang w:eastAsia="en-US"/>
        </w:rPr>
        <w:t>discovery of liquid water</w:t>
      </w:r>
      <w:r w:rsidRPr="00935614">
        <w:rPr>
          <w:rFonts w:ascii="Calibri" w:eastAsiaTheme="minorHAnsi" w:hAnsi="Calibri" w:cs="Calibri"/>
          <w:lang w:eastAsia="en-US"/>
        </w:rPr>
        <w:t xml:space="preserve"> at several locations in the solar system </w:t>
      </w:r>
      <w:r w:rsidRPr="00935614">
        <w:rPr>
          <w:rFonts w:ascii="Calibri" w:eastAsiaTheme="minorHAnsi" w:hAnsi="Calibri" w:cs="Calibri"/>
          <w:highlight w:val="green"/>
          <w:u w:val="single"/>
          <w:lang w:eastAsia="en-US"/>
        </w:rPr>
        <w:t>raises the possibility that microbial life could have</w:t>
      </w:r>
      <w:r w:rsidRPr="00935614">
        <w:rPr>
          <w:rFonts w:ascii="Calibri" w:eastAsiaTheme="minorHAnsi" w:hAnsi="Calibri" w:cs="Calibri"/>
          <w:u w:val="single"/>
          <w:lang w:eastAsia="en-US"/>
        </w:rPr>
        <w:t xml:space="preserve"> [also] </w:t>
      </w:r>
      <w:r w:rsidRPr="00935614">
        <w:rPr>
          <w:rFonts w:ascii="Calibri" w:eastAsiaTheme="minorHAnsi" w:hAnsi="Calibri" w:cs="Calibri"/>
          <w:highlight w:val="green"/>
          <w:u w:val="single"/>
          <w:lang w:eastAsia="en-US"/>
        </w:rPr>
        <w:t>evolved outside Earth, and</w:t>
      </w:r>
      <w:r w:rsidRPr="00935614">
        <w:rPr>
          <w:rFonts w:ascii="Calibri" w:eastAsiaTheme="minorHAnsi" w:hAnsi="Calibri" w:cs="Calibri"/>
          <w:lang w:eastAsia="en-US"/>
        </w:rPr>
        <w:t xml:space="preserve"> could therefore </w:t>
      </w:r>
      <w:r w:rsidRPr="00935614">
        <w:rPr>
          <w:rFonts w:ascii="Calibri" w:eastAsiaTheme="minorHAnsi" w:hAnsi="Calibri" w:cs="Calibri"/>
          <w:highlight w:val="green"/>
          <w:u w:val="single"/>
          <w:lang w:eastAsia="en-US"/>
        </w:rPr>
        <w:t>be accidentally introduced</w:t>
      </w:r>
      <w:r w:rsidRPr="00935614">
        <w:rPr>
          <w:rFonts w:ascii="Calibri" w:eastAsiaTheme="minorHAnsi" w:hAnsi="Calibri" w:cs="Calibri"/>
          <w:u w:val="single"/>
          <w:lang w:eastAsia="en-US"/>
        </w:rPr>
        <w:t xml:space="preserve"> into the Earth’s ecosystem</w:t>
      </w:r>
      <w:r w:rsidRPr="00935614">
        <w:rPr>
          <w:rFonts w:ascii="Calibri" w:eastAsiaTheme="minorHAnsi" w:hAnsi="Calibri" w:cs="Calibri"/>
          <w:lang w:eastAsia="en-US"/>
        </w:rPr>
        <w:t>.</w:t>
      </w:r>
    </w:p>
    <w:p w14:paraId="3A409FB2" w14:textId="77777777" w:rsidR="00935614" w:rsidRPr="00935614" w:rsidRDefault="00935614" w:rsidP="00935614">
      <w:pPr>
        <w:rPr>
          <w:rFonts w:ascii="Calibri" w:eastAsiaTheme="minorHAnsi" w:hAnsi="Calibri" w:cs="Calibri"/>
          <w:u w:val="single"/>
          <w:lang w:eastAsia="en-US"/>
        </w:rPr>
      </w:pPr>
      <w:r w:rsidRPr="00935614">
        <w:rPr>
          <w:rFonts w:ascii="Calibri" w:eastAsiaTheme="minorHAnsi" w:hAnsi="Calibri" w:cs="Calibri"/>
          <w:u w:val="single"/>
          <w:lang w:eastAsia="en-US"/>
        </w:rPr>
        <w:t>The issue of alien germs is a rising priority, as missions to other planets are becoming more common.</w:t>
      </w:r>
    </w:p>
    <w:p w14:paraId="5C3B4109" w14:textId="77777777" w:rsidR="00935614" w:rsidRPr="00935614" w:rsidRDefault="00935614" w:rsidP="00935614">
      <w:pPr>
        <w:rPr>
          <w:rFonts w:ascii="Calibri" w:eastAsiaTheme="minorHAnsi" w:hAnsi="Calibri" w:cs="Calibri"/>
          <w:lang w:eastAsia="en-US"/>
        </w:rPr>
      </w:pPr>
    </w:p>
    <w:p w14:paraId="683ADA26" w14:textId="77777777" w:rsidR="00935614" w:rsidRPr="00935614" w:rsidRDefault="00935614" w:rsidP="00935614">
      <w:pPr>
        <w:keepNext/>
        <w:keepLines/>
        <w:spacing w:before="40" w:after="0" w:line="276" w:lineRule="auto"/>
        <w:outlineLvl w:val="3"/>
        <w:rPr>
          <w:rFonts w:ascii="Calibri" w:eastAsia="MS Gothic" w:hAnsi="Calibri" w:cs="Calibri"/>
          <w:b/>
          <w:iCs/>
          <w:sz w:val="26"/>
          <w:lang w:eastAsia="en-US"/>
        </w:rPr>
      </w:pPr>
      <w:r w:rsidRPr="00935614">
        <w:rPr>
          <w:rFonts w:ascii="Calibri" w:eastAsia="MS Gothic" w:hAnsi="Calibri" w:cs="Calibri"/>
          <w:b/>
          <w:iCs/>
          <w:sz w:val="26"/>
          <w:lang w:eastAsia="en-US"/>
        </w:rPr>
        <w:t xml:space="preserve">Disease causes </w:t>
      </w:r>
      <w:r w:rsidRPr="00935614">
        <w:rPr>
          <w:rFonts w:ascii="Calibri" w:eastAsia="MS Gothic" w:hAnsi="Calibri" w:cs="Calibri"/>
          <w:b/>
          <w:iCs/>
          <w:sz w:val="26"/>
          <w:u w:val="single"/>
          <w:lang w:eastAsia="en-US"/>
        </w:rPr>
        <w:t>extinction</w:t>
      </w:r>
      <w:r w:rsidRPr="00935614">
        <w:rPr>
          <w:rFonts w:ascii="Calibri" w:eastAsia="MS Gothic" w:hAnsi="Calibri" w:cs="Calibri"/>
          <w:b/>
          <w:iCs/>
          <w:sz w:val="26"/>
          <w:lang w:eastAsia="en-US"/>
        </w:rPr>
        <w:t>.</w:t>
      </w:r>
    </w:p>
    <w:p w14:paraId="34CFC284" w14:textId="77777777" w:rsidR="00935614" w:rsidRPr="00935614" w:rsidRDefault="00935614" w:rsidP="00935614">
      <w:pPr>
        <w:spacing w:line="276" w:lineRule="auto"/>
        <w:rPr>
          <w:rFonts w:ascii="Calibri" w:eastAsia="Cambria" w:hAnsi="Calibri" w:cs="Calibri"/>
          <w:lang w:eastAsia="en-US"/>
        </w:rPr>
      </w:pPr>
      <w:r w:rsidRPr="00935614">
        <w:rPr>
          <w:rFonts w:ascii="Calibri" w:eastAsia="MS Gothic" w:hAnsi="Calibri" w:cs="Calibri"/>
          <w:b/>
          <w:iCs/>
          <w:sz w:val="26"/>
          <w:lang w:eastAsia="en-US"/>
        </w:rPr>
        <w:t>Ord ‘20</w:t>
      </w:r>
      <w:r w:rsidRPr="00935614">
        <w:rPr>
          <w:rFonts w:ascii="Calibri" w:eastAsia="Cambria" w:hAnsi="Calibri" w:cs="Calibri"/>
          <w:lang w:eastAsia="en-US"/>
        </w:rPr>
        <w:t xml:space="preserve"> (Toby Ord is a moral philosopher, Oxford University, Future of Life Institute. Ord has advised the World Health Organization, the World Bank, the World Economic Forum, the US National Intelligence Council, the UK Prime Minister’s Office, Cabinet Office, and Government Office for Science; “Why we need worst-case thinking to prevent pandemics”; The Guardian; D.A. April 18</w:t>
      </w:r>
      <w:r w:rsidRPr="00935614">
        <w:rPr>
          <w:rFonts w:ascii="Calibri" w:eastAsia="Cambria" w:hAnsi="Calibri" w:cs="Calibri"/>
          <w:vertAlign w:val="superscript"/>
          <w:lang w:eastAsia="en-US"/>
        </w:rPr>
        <w:t>th</w:t>
      </w:r>
      <w:r w:rsidRPr="00935614">
        <w:rPr>
          <w:rFonts w:ascii="Calibri" w:eastAsia="Cambria" w:hAnsi="Calibri" w:cs="Calibri"/>
          <w:lang w:eastAsia="en-US"/>
        </w:rPr>
        <w:t xml:space="preserve"> 2020, [Published March 6</w:t>
      </w:r>
      <w:r w:rsidRPr="00935614">
        <w:rPr>
          <w:rFonts w:ascii="Calibri" w:eastAsia="Cambria" w:hAnsi="Calibri" w:cs="Calibri"/>
          <w:vertAlign w:val="superscript"/>
          <w:lang w:eastAsia="en-US"/>
        </w:rPr>
        <w:t>th</w:t>
      </w:r>
      <w:r w:rsidRPr="00935614">
        <w:rPr>
          <w:rFonts w:ascii="Calibri" w:eastAsia="Cambria" w:hAnsi="Calibri" w:cs="Calibri"/>
          <w:lang w:eastAsia="en-US"/>
        </w:rPr>
        <w:t xml:space="preserve"> 2020]; </w:t>
      </w:r>
      <w:hyperlink r:id="rId21" w:history="1">
        <w:r w:rsidRPr="00935614">
          <w:rPr>
            <w:rFonts w:ascii="Calibri" w:eastAsia="Cambria" w:hAnsi="Calibri" w:cs="Calibri"/>
            <w:lang w:eastAsia="en-US"/>
          </w:rPr>
          <w:t>https://www.theguardian.com/science/2020/mar/06/worst-case-thinking-prevent-pandemics-coronavirus-existential-risk</w:t>
        </w:r>
      </w:hyperlink>
      <w:r w:rsidRPr="00935614">
        <w:rPr>
          <w:rFonts w:ascii="Calibri" w:eastAsia="Cambria" w:hAnsi="Calibri" w:cs="Calibri"/>
          <w:lang w:eastAsia="en-US"/>
        </w:rPr>
        <w:t>) //LFS—JCM</w:t>
      </w:r>
    </w:p>
    <w:p w14:paraId="21660C36" w14:textId="77777777" w:rsidR="00935614" w:rsidRPr="00935614" w:rsidRDefault="00935614" w:rsidP="00935614">
      <w:pPr>
        <w:spacing w:line="276" w:lineRule="auto"/>
        <w:rPr>
          <w:rFonts w:ascii="Calibri" w:eastAsia="Cambria" w:hAnsi="Calibri" w:cs="Calibri"/>
          <w:lang w:eastAsia="en-US"/>
        </w:rPr>
      </w:pPr>
      <w:r w:rsidRPr="00935614">
        <w:rPr>
          <w:rFonts w:ascii="Calibri" w:eastAsia="Cambria" w:hAnsi="Calibri" w:cs="Calibri"/>
          <w:lang w:eastAsia="en-US"/>
        </w:rPr>
        <w:t xml:space="preserve">[TITLE]: </w:t>
      </w:r>
      <w:r w:rsidRPr="00935614">
        <w:rPr>
          <w:rFonts w:ascii="Calibri" w:eastAsia="Cambria" w:hAnsi="Calibri" w:cs="Calibri"/>
          <w:sz w:val="16"/>
          <w:szCs w:val="16"/>
          <w:lang w:eastAsia="en-US"/>
        </w:rPr>
        <w:t>Why</w:t>
      </w:r>
      <w:r w:rsidRPr="00935614">
        <w:rPr>
          <w:rFonts w:ascii="Calibri" w:eastAsia="Cambria" w:hAnsi="Calibri" w:cs="Calibri"/>
          <w:lang w:eastAsia="en-US"/>
        </w:rPr>
        <w:t xml:space="preserve"> </w:t>
      </w:r>
      <w:r w:rsidRPr="00935614">
        <w:rPr>
          <w:rFonts w:ascii="Calibri" w:eastAsia="Cambria" w:hAnsi="Calibri" w:cs="Calibri"/>
          <w:b/>
          <w:iCs/>
          <w:u w:val="single"/>
          <w:lang w:eastAsia="en-US"/>
        </w:rPr>
        <w:t>we need worst-case thinking to prevent pandemics</w:t>
      </w:r>
    </w:p>
    <w:p w14:paraId="62EF2751"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highlight w:val="green"/>
          <w:u w:val="single"/>
          <w:lang w:eastAsia="en-US"/>
        </w:rPr>
        <w:t>The world is in</w:t>
      </w:r>
      <w:r w:rsidRPr="00935614">
        <w:rPr>
          <w:rFonts w:ascii="Calibri" w:eastAsia="Cambria" w:hAnsi="Calibri" w:cs="Calibri"/>
          <w:u w:val="single"/>
          <w:lang w:eastAsia="en-US"/>
        </w:rPr>
        <w:t xml:space="preserve"> the early stages of what may be </w:t>
      </w:r>
      <w:r w:rsidRPr="00935614">
        <w:rPr>
          <w:rFonts w:ascii="Calibri" w:eastAsia="Cambria" w:hAnsi="Calibri" w:cs="Calibri"/>
          <w:highlight w:val="green"/>
          <w:u w:val="single"/>
          <w:lang w:eastAsia="en-US"/>
        </w:rPr>
        <w:t>the most deadly pandemic of the past 100 years</w:t>
      </w:r>
      <w:r w:rsidRPr="00935614">
        <w:rPr>
          <w:rFonts w:ascii="Calibri" w:eastAsia="Cambria" w:hAnsi="Calibri" w:cs="Calibri"/>
          <w:sz w:val="16"/>
          <w:lang w:eastAsia="en-US"/>
        </w:rPr>
        <w:t xml:space="preserve">. In </w:t>
      </w:r>
      <w:r w:rsidRPr="00935614">
        <w:rPr>
          <w:rFonts w:ascii="Calibri" w:eastAsia="Cambria" w:hAnsi="Calibri" w:cs="Calibri"/>
          <w:u w:val="single"/>
          <w:lang w:eastAsia="en-US"/>
        </w:rPr>
        <w:t>China</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thousands</w:t>
      </w:r>
      <w:r w:rsidRPr="00935614">
        <w:rPr>
          <w:rFonts w:ascii="Calibri" w:eastAsia="Cambria" w:hAnsi="Calibri" w:cs="Calibri"/>
          <w:sz w:val="16"/>
          <w:lang w:eastAsia="en-US"/>
        </w:rPr>
        <w:t xml:space="preserve"> of people </w:t>
      </w:r>
      <w:r w:rsidRPr="00935614">
        <w:rPr>
          <w:rFonts w:ascii="Calibri" w:eastAsia="Cambria" w:hAnsi="Calibri" w:cs="Calibri"/>
          <w:u w:val="single"/>
          <w:lang w:eastAsia="en-US"/>
        </w:rPr>
        <w:t>have already died</w:t>
      </w:r>
      <w:r w:rsidRPr="00935614">
        <w:rPr>
          <w:rFonts w:ascii="Calibri" w:eastAsia="Cambria" w:hAnsi="Calibri" w:cs="Calibri"/>
          <w:sz w:val="16"/>
          <w:lang w:eastAsia="en-US"/>
        </w:rPr>
        <w:t xml:space="preserve">; large </w:t>
      </w:r>
      <w:r w:rsidRPr="00935614">
        <w:rPr>
          <w:rFonts w:ascii="Calibri" w:eastAsia="Cambria" w:hAnsi="Calibri" w:cs="Calibri"/>
          <w:u w:val="single"/>
          <w:lang w:eastAsia="en-US"/>
        </w:rPr>
        <w:t>outbreaks have begun in South Korea, Iran and Italy</w:t>
      </w:r>
      <w:r w:rsidRPr="00935614">
        <w:rPr>
          <w:rFonts w:ascii="Calibri" w:eastAsia="Cambria" w:hAnsi="Calibri" w:cs="Calibri"/>
          <w:sz w:val="16"/>
          <w:lang w:eastAsia="en-US"/>
        </w:rPr>
        <w:t xml:space="preserve">; and </w:t>
      </w:r>
      <w:r w:rsidRPr="00935614">
        <w:rPr>
          <w:rFonts w:ascii="Calibri" w:eastAsia="Cambria" w:hAnsi="Calibri" w:cs="Calibri"/>
          <w:u w:val="single"/>
          <w:lang w:eastAsia="en-US"/>
        </w:rPr>
        <w:t>the rest of the world is bracing for impact</w:t>
      </w:r>
      <w:r w:rsidRPr="00935614">
        <w:rPr>
          <w:rFonts w:ascii="Calibri" w:eastAsia="Cambria" w:hAnsi="Calibri" w:cs="Calibri"/>
          <w:sz w:val="16"/>
          <w:lang w:eastAsia="en-US"/>
        </w:rPr>
        <w:t xml:space="preserve">. We do not yet know whether the final toll will be measured in thousands or hundreds of thousands. </w:t>
      </w:r>
      <w:r w:rsidRPr="00935614">
        <w:rPr>
          <w:rFonts w:ascii="Calibri" w:eastAsia="Cambria" w:hAnsi="Calibri" w:cs="Calibri"/>
          <w:b/>
          <w:iCs/>
          <w:u w:val="single"/>
          <w:lang w:eastAsia="en-US"/>
        </w:rPr>
        <w:t>For all our advances</w:t>
      </w:r>
      <w:r w:rsidRPr="00935614">
        <w:rPr>
          <w:rFonts w:ascii="Calibri" w:eastAsia="Cambria" w:hAnsi="Calibri" w:cs="Calibri"/>
          <w:u w:val="single"/>
          <w:lang w:eastAsia="en-US"/>
        </w:rPr>
        <w:t xml:space="preserve"> in medicine, </w:t>
      </w:r>
      <w:r w:rsidRPr="00935614">
        <w:rPr>
          <w:rFonts w:ascii="Calibri" w:eastAsia="Cambria" w:hAnsi="Calibri" w:cs="Calibri"/>
          <w:b/>
          <w:iCs/>
          <w:highlight w:val="green"/>
          <w:u w:val="single"/>
          <w:lang w:eastAsia="en-US"/>
        </w:rPr>
        <w:t>humanity remains</w:t>
      </w:r>
      <w:r w:rsidRPr="00935614">
        <w:rPr>
          <w:rFonts w:ascii="Calibri" w:eastAsia="Cambria" w:hAnsi="Calibri" w:cs="Calibri"/>
          <w:highlight w:val="green"/>
          <w:u w:val="single"/>
          <w:lang w:eastAsia="en-US"/>
        </w:rPr>
        <w:t xml:space="preserve"> much more </w:t>
      </w:r>
      <w:r w:rsidRPr="00935614">
        <w:rPr>
          <w:rFonts w:ascii="Calibri" w:eastAsia="Cambria" w:hAnsi="Calibri" w:cs="Calibri"/>
          <w:b/>
          <w:iCs/>
          <w:highlight w:val="green"/>
          <w:u w:val="single"/>
          <w:lang w:eastAsia="en-US"/>
        </w:rPr>
        <w:t>vulnerable</w:t>
      </w:r>
      <w:r w:rsidRPr="00935614">
        <w:rPr>
          <w:rFonts w:ascii="Calibri" w:eastAsia="Cambria" w:hAnsi="Calibri" w:cs="Calibri"/>
          <w:highlight w:val="green"/>
          <w:u w:val="single"/>
          <w:lang w:eastAsia="en-US"/>
        </w:rPr>
        <w:t xml:space="preserve"> </w:t>
      </w:r>
      <w:r w:rsidRPr="00935614">
        <w:rPr>
          <w:rFonts w:ascii="Calibri" w:eastAsia="Cambria" w:hAnsi="Calibri" w:cs="Calibri"/>
          <w:b/>
          <w:iCs/>
          <w:highlight w:val="green"/>
          <w:u w:val="single"/>
          <w:lang w:eastAsia="en-US"/>
        </w:rPr>
        <w:t>to pandemics</w:t>
      </w:r>
      <w:r w:rsidRPr="00935614">
        <w:rPr>
          <w:rFonts w:ascii="Calibri" w:eastAsia="Cambria" w:hAnsi="Calibri" w:cs="Calibri"/>
          <w:u w:val="single"/>
          <w:lang w:eastAsia="en-US"/>
        </w:rPr>
        <w:t xml:space="preserve"> than we would like to believe</w:t>
      </w:r>
      <w:r w:rsidRPr="00935614">
        <w:rPr>
          <w:rFonts w:ascii="Calibri" w:eastAsia="Cambria" w:hAnsi="Calibri" w:cs="Calibri"/>
          <w:sz w:val="16"/>
          <w:lang w:eastAsia="en-US"/>
        </w:rPr>
        <w:t xml:space="preserve">. </w:t>
      </w:r>
    </w:p>
    <w:p w14:paraId="0BC43502"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u w:val="single"/>
          <w:lang w:eastAsia="en-US"/>
        </w:rPr>
        <w:t>To understand our vulnerability, and to determine what steps must be taken to end it,</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it is useful to ask about the very worst-case scenarios</w:t>
      </w:r>
      <w:r w:rsidRPr="00935614">
        <w:rPr>
          <w:rFonts w:ascii="Calibri" w:eastAsia="Cambria" w:hAnsi="Calibri" w:cs="Calibri"/>
          <w:sz w:val="16"/>
          <w:lang w:eastAsia="en-US"/>
        </w:rPr>
        <w:t xml:space="preserve">. Just how bad could a pandemic be? In science fiction, </w:t>
      </w:r>
      <w:r w:rsidRPr="00935614">
        <w:rPr>
          <w:rFonts w:ascii="Calibri" w:eastAsia="Cambria" w:hAnsi="Calibri" w:cs="Calibri"/>
          <w:u w:val="single"/>
          <w:lang w:eastAsia="en-US"/>
        </w:rPr>
        <w:t xml:space="preserve">we sometimes encounter the idea of a </w:t>
      </w:r>
      <w:r w:rsidRPr="00935614">
        <w:rPr>
          <w:rFonts w:ascii="Calibri" w:eastAsia="Cambria" w:hAnsi="Calibri" w:cs="Calibri"/>
          <w:b/>
          <w:iCs/>
          <w:highlight w:val="green"/>
          <w:u w:val="single"/>
          <w:lang w:eastAsia="en-US"/>
        </w:rPr>
        <w:t>pandemic</w:t>
      </w:r>
      <w:r w:rsidRPr="00935614">
        <w:rPr>
          <w:rFonts w:ascii="Calibri" w:eastAsia="Cambria" w:hAnsi="Calibri" w:cs="Calibri"/>
          <w:u w:val="single"/>
          <w:lang w:eastAsia="en-US"/>
        </w:rPr>
        <w:t xml:space="preserve"> so severe that it </w:t>
      </w:r>
      <w:r w:rsidRPr="00935614">
        <w:rPr>
          <w:rFonts w:ascii="Calibri" w:eastAsia="Cambria" w:hAnsi="Calibri" w:cs="Calibri"/>
          <w:b/>
          <w:iCs/>
          <w:highlight w:val="green"/>
          <w:u w:val="single"/>
          <w:lang w:eastAsia="en-US"/>
        </w:rPr>
        <w:t>could cause</w:t>
      </w:r>
      <w:r w:rsidRPr="00935614">
        <w:rPr>
          <w:rFonts w:ascii="Calibri" w:eastAsia="Cambria" w:hAnsi="Calibri" w:cs="Calibri"/>
          <w:highlight w:val="green"/>
          <w:u w:val="single"/>
          <w:lang w:eastAsia="en-US"/>
        </w:rPr>
        <w:t xml:space="preserve"> the </w:t>
      </w:r>
      <w:r w:rsidRPr="00935614">
        <w:rPr>
          <w:rFonts w:ascii="Calibri" w:eastAsia="Cambria" w:hAnsi="Calibri" w:cs="Calibri"/>
          <w:b/>
          <w:iCs/>
          <w:highlight w:val="green"/>
          <w:u w:val="single"/>
          <w:lang w:eastAsia="en-US"/>
        </w:rPr>
        <w:t>end of</w:t>
      </w:r>
      <w:r w:rsidRPr="00935614">
        <w:rPr>
          <w:rFonts w:ascii="Calibri" w:eastAsia="Cambria" w:hAnsi="Calibri" w:cs="Calibri"/>
          <w:highlight w:val="green"/>
          <w:u w:val="single"/>
          <w:lang w:eastAsia="en-US"/>
        </w:rPr>
        <w:t xml:space="preserve"> civilisation</w:t>
      </w:r>
      <w:r w:rsidRPr="00935614">
        <w:rPr>
          <w:rFonts w:ascii="Calibri" w:eastAsia="Cambria" w:hAnsi="Calibri" w:cs="Calibri"/>
          <w:u w:val="single"/>
          <w:lang w:eastAsia="en-US"/>
        </w:rPr>
        <w:t xml:space="preserve">, or even of </w:t>
      </w:r>
      <w:r w:rsidRPr="00935614">
        <w:rPr>
          <w:rFonts w:ascii="Calibri" w:eastAsia="Cambria" w:hAnsi="Calibri" w:cs="Calibri"/>
          <w:b/>
          <w:iCs/>
          <w:u w:val="single"/>
          <w:lang w:eastAsia="en-US"/>
        </w:rPr>
        <w:t>humanity</w:t>
      </w:r>
      <w:r w:rsidRPr="00935614">
        <w:rPr>
          <w:rFonts w:ascii="Calibri" w:eastAsia="Cambria" w:hAnsi="Calibri" w:cs="Calibri"/>
          <w:u w:val="single"/>
          <w:lang w:eastAsia="en-US"/>
        </w:rPr>
        <w:t xml:space="preserve"> itself</w:t>
      </w:r>
      <w:r w:rsidRPr="00935614">
        <w:rPr>
          <w:rFonts w:ascii="Calibri" w:eastAsia="Cambria" w:hAnsi="Calibri" w:cs="Calibri"/>
          <w:sz w:val="16"/>
          <w:lang w:eastAsia="en-US"/>
        </w:rPr>
        <w:t xml:space="preserve">. Such a risk to humanity’s entire future is known as </w:t>
      </w:r>
      <w:r w:rsidRPr="00935614">
        <w:rPr>
          <w:rFonts w:ascii="Calibri" w:eastAsia="Cambria" w:hAnsi="Calibri" w:cs="Calibri"/>
          <w:b/>
          <w:iCs/>
          <w:u w:val="single"/>
          <w:lang w:eastAsia="en-US"/>
        </w:rPr>
        <w:t>an existential risk</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We can say</w:t>
      </w:r>
      <w:r w:rsidRPr="00935614">
        <w:rPr>
          <w:rFonts w:ascii="Calibri" w:eastAsia="Cambria" w:hAnsi="Calibri" w:cs="Calibri"/>
          <w:sz w:val="16"/>
          <w:lang w:eastAsia="en-US"/>
        </w:rPr>
        <w:t xml:space="preserve"> with certainty </w:t>
      </w:r>
      <w:r w:rsidRPr="00935614">
        <w:rPr>
          <w:rFonts w:ascii="Calibri" w:eastAsia="Cambria" w:hAnsi="Calibri" w:cs="Calibri"/>
          <w:u w:val="single"/>
          <w:lang w:eastAsia="en-US"/>
        </w:rPr>
        <w:t>that</w:t>
      </w:r>
      <w:r w:rsidRPr="00935614">
        <w:rPr>
          <w:rFonts w:ascii="Calibri" w:eastAsia="Cambria" w:hAnsi="Calibri" w:cs="Calibri"/>
          <w:sz w:val="16"/>
          <w:lang w:eastAsia="en-US"/>
        </w:rPr>
        <w:t xml:space="preserve"> the novel </w:t>
      </w:r>
      <w:r w:rsidRPr="00935614">
        <w:rPr>
          <w:rFonts w:ascii="Calibri" w:eastAsia="Cambria" w:hAnsi="Calibri" w:cs="Calibri"/>
          <w:u w:val="single"/>
          <w:lang w:eastAsia="en-US"/>
        </w:rPr>
        <w:t>coronavirus</w:t>
      </w:r>
      <w:r w:rsidRPr="00935614">
        <w:rPr>
          <w:rFonts w:ascii="Calibri" w:eastAsia="Cambria" w:hAnsi="Calibri" w:cs="Calibri"/>
          <w:sz w:val="16"/>
          <w:lang w:eastAsia="en-US"/>
        </w:rPr>
        <w:t xml:space="preserve">, named </w:t>
      </w:r>
      <w:r w:rsidRPr="00935614">
        <w:rPr>
          <w:rFonts w:ascii="Calibri" w:eastAsia="Cambria" w:hAnsi="Calibri" w:cs="Calibri"/>
          <w:highlight w:val="green"/>
          <w:u w:val="single"/>
          <w:lang w:eastAsia="en-US"/>
        </w:rPr>
        <w:t>Covid</w:t>
      </w:r>
      <w:r w:rsidRPr="00935614">
        <w:rPr>
          <w:rFonts w:ascii="Calibri" w:eastAsia="Cambria" w:hAnsi="Calibri" w:cs="Calibri"/>
          <w:u w:val="single"/>
          <w:lang w:eastAsia="en-US"/>
        </w:rPr>
        <w:t>-19</w:t>
      </w:r>
      <w:r w:rsidRPr="00935614">
        <w:rPr>
          <w:rFonts w:ascii="Calibri" w:eastAsia="Cambria" w:hAnsi="Calibri" w:cs="Calibri"/>
          <w:sz w:val="16"/>
          <w:lang w:eastAsia="en-US"/>
        </w:rPr>
        <w:t xml:space="preserve">, </w:t>
      </w:r>
      <w:r w:rsidRPr="00935614">
        <w:rPr>
          <w:rFonts w:ascii="Calibri" w:eastAsia="Cambria" w:hAnsi="Calibri" w:cs="Calibri"/>
          <w:highlight w:val="green"/>
          <w:u w:val="single"/>
          <w:lang w:eastAsia="en-US"/>
        </w:rPr>
        <w:t>does not pose such a risk</w:t>
      </w:r>
      <w:r w:rsidRPr="00935614">
        <w:rPr>
          <w:rFonts w:ascii="Calibri" w:eastAsia="Cambria" w:hAnsi="Calibri" w:cs="Calibri"/>
          <w:sz w:val="16"/>
          <w:highlight w:val="green"/>
          <w:lang w:eastAsia="en-US"/>
        </w:rPr>
        <w:t xml:space="preserve">. </w:t>
      </w:r>
      <w:r w:rsidRPr="00935614">
        <w:rPr>
          <w:rFonts w:ascii="Calibri" w:eastAsia="Cambria" w:hAnsi="Calibri" w:cs="Calibri"/>
          <w:b/>
          <w:iCs/>
          <w:highlight w:val="green"/>
          <w:u w:val="single"/>
          <w:lang w:eastAsia="en-US"/>
        </w:rPr>
        <w:t>But could the next pandemic?</w:t>
      </w:r>
      <w:r w:rsidRPr="00935614">
        <w:rPr>
          <w:rFonts w:ascii="Calibri" w:eastAsia="Cambria" w:hAnsi="Calibri" w:cs="Calibri"/>
          <w:sz w:val="16"/>
          <w:lang w:eastAsia="en-US"/>
        </w:rPr>
        <w:t xml:space="preserve"> To find out, and to put the current outbreak into greater context, let us turn to the past. </w:t>
      </w:r>
    </w:p>
    <w:p w14:paraId="01323465"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sz w:val="16"/>
          <w:lang w:eastAsia="en-US"/>
        </w:rPr>
        <w:t xml:space="preserve">In </w:t>
      </w:r>
      <w:r w:rsidRPr="00935614">
        <w:rPr>
          <w:rFonts w:ascii="Calibri" w:eastAsia="Cambria" w:hAnsi="Calibri" w:cs="Calibri"/>
          <w:u w:val="single"/>
          <w:lang w:eastAsia="en-US"/>
        </w:rPr>
        <w:t>1347, death came to Europe</w:t>
      </w:r>
      <w:r w:rsidRPr="00935614">
        <w:rPr>
          <w:rFonts w:ascii="Calibri" w:eastAsia="Cambria" w:hAnsi="Calibri" w:cs="Calibri"/>
          <w:sz w:val="16"/>
          <w:lang w:eastAsia="en-US"/>
        </w:rPr>
        <w:t xml:space="preserve">. It entered through the Crimean town of Caffa, brought by the besieging Mongol army. Fleeing merchants unwittingly carried it back to Italy. From there, </w:t>
      </w:r>
      <w:r w:rsidRPr="00935614">
        <w:rPr>
          <w:rFonts w:ascii="Calibri" w:eastAsia="Cambria" w:hAnsi="Calibri" w:cs="Calibri"/>
          <w:u w:val="single"/>
          <w:lang w:eastAsia="en-US"/>
        </w:rPr>
        <w:t>it spread to France, Spain and England</w:t>
      </w:r>
      <w:r w:rsidRPr="00935614">
        <w:rPr>
          <w:rFonts w:ascii="Calibri" w:eastAsia="Cambria" w:hAnsi="Calibri" w:cs="Calibri"/>
          <w:sz w:val="16"/>
          <w:lang w:eastAsia="en-US"/>
        </w:rPr>
        <w:t xml:space="preserve">. Then up as far as Norway and across the rest of Europe – all the way to Moscow. Within six years, </w:t>
      </w:r>
      <w:r w:rsidRPr="00935614">
        <w:rPr>
          <w:rFonts w:ascii="Calibri" w:eastAsia="Cambria" w:hAnsi="Calibri" w:cs="Calibri"/>
          <w:u w:val="single"/>
          <w:lang w:eastAsia="en-US"/>
        </w:rPr>
        <w:t>the Black Death had taken the continent</w:t>
      </w:r>
      <w:r w:rsidRPr="00935614">
        <w:rPr>
          <w:rFonts w:ascii="Calibri" w:eastAsia="Cambria" w:hAnsi="Calibri" w:cs="Calibri"/>
          <w:sz w:val="16"/>
          <w:lang w:eastAsia="en-US"/>
        </w:rPr>
        <w:t xml:space="preserve">. </w:t>
      </w:r>
    </w:p>
    <w:p w14:paraId="7E10AFAC"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u w:val="single"/>
          <w:lang w:eastAsia="en-US"/>
        </w:rPr>
        <w:t>Tens of millions fell gravely ill</w:t>
      </w:r>
      <w:r w:rsidRPr="00935614">
        <w:rPr>
          <w:rFonts w:ascii="Calibri" w:eastAsia="Cambria" w:hAnsi="Calibri" w:cs="Calibri"/>
          <w:sz w:val="16"/>
          <w:lang w:eastAsia="en-US"/>
        </w:rPr>
        <w:t xml:space="preserve">, their bodies succumbing to the disease in different ways. Some bore swollen buboes on their necks, armpits and thighs; some had their flesh turn black from haemorrhaging beneath the skin; some coughed blood from the necrotic inflammation of their throats and lungs. All forms involved fever, exhaustion and an intolerable stench from the material that exuded from the body. </w:t>
      </w:r>
    </w:p>
    <w:p w14:paraId="61306766"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u w:val="single"/>
          <w:lang w:eastAsia="en-US"/>
        </w:rPr>
        <w:t>There were so many dead that mass graves</w:t>
      </w:r>
      <w:r w:rsidRPr="00935614">
        <w:rPr>
          <w:rFonts w:ascii="Calibri" w:eastAsia="Cambria" w:hAnsi="Calibri" w:cs="Calibri"/>
          <w:sz w:val="16"/>
          <w:lang w:eastAsia="en-US"/>
        </w:rPr>
        <w:t xml:space="preserve"> needed to be dug and, even then, </w:t>
      </w:r>
      <w:r w:rsidRPr="00935614">
        <w:rPr>
          <w:rFonts w:ascii="Calibri" w:eastAsia="Cambria" w:hAnsi="Calibri" w:cs="Calibri"/>
          <w:u w:val="single"/>
          <w:lang w:eastAsia="en-US"/>
        </w:rPr>
        <w:t>cemeteries ran out of room for the bodies</w:t>
      </w:r>
      <w:r w:rsidRPr="00935614">
        <w:rPr>
          <w:rFonts w:ascii="Calibri" w:eastAsia="Cambria" w:hAnsi="Calibri" w:cs="Calibri"/>
          <w:sz w:val="16"/>
          <w:lang w:eastAsia="en-US"/>
        </w:rPr>
        <w:t xml:space="preserve">. The </w:t>
      </w:r>
      <w:r w:rsidRPr="00935614">
        <w:rPr>
          <w:rFonts w:ascii="Calibri" w:eastAsia="Cambria" w:hAnsi="Calibri" w:cs="Calibri"/>
          <w:b/>
          <w:iCs/>
          <w:u w:val="single"/>
          <w:lang w:eastAsia="en-US"/>
        </w:rPr>
        <w:t>Black Death devastated Europe</w:t>
      </w:r>
      <w:r w:rsidRPr="00935614">
        <w:rPr>
          <w:rFonts w:ascii="Calibri" w:eastAsia="Cambria" w:hAnsi="Calibri" w:cs="Calibri"/>
          <w:sz w:val="16"/>
          <w:lang w:eastAsia="en-US"/>
        </w:rPr>
        <w:t xml:space="preserve">. In those six years, between </w:t>
      </w:r>
      <w:r w:rsidRPr="00935614">
        <w:rPr>
          <w:rFonts w:ascii="Calibri" w:eastAsia="Cambria" w:hAnsi="Calibri" w:cs="Calibri"/>
          <w:u w:val="single"/>
          <w:lang w:eastAsia="en-US"/>
        </w:rPr>
        <w:t>a quarter and half of all Europeans were killed</w:t>
      </w:r>
      <w:r w:rsidRPr="00935614">
        <w:rPr>
          <w:rFonts w:ascii="Calibri" w:eastAsia="Cambria" w:hAnsi="Calibri" w:cs="Calibri"/>
          <w:sz w:val="16"/>
          <w:lang w:eastAsia="en-US"/>
        </w:rPr>
        <w:t xml:space="preserve">. The </w:t>
      </w:r>
      <w:r w:rsidRPr="00935614">
        <w:rPr>
          <w:rFonts w:ascii="Calibri" w:eastAsia="Cambria" w:hAnsi="Calibri" w:cs="Calibri"/>
          <w:u w:val="single"/>
          <w:lang w:eastAsia="en-US"/>
        </w:rPr>
        <w:t>Middle East was ravaged, too</w:t>
      </w:r>
      <w:r w:rsidRPr="00935614">
        <w:rPr>
          <w:rFonts w:ascii="Calibri" w:eastAsia="Cambria" w:hAnsi="Calibri" w:cs="Calibri"/>
          <w:sz w:val="16"/>
          <w:lang w:eastAsia="en-US"/>
        </w:rPr>
        <w:t xml:space="preserve">, with the plague killing about one in three Egyptians and Syrians. And it may have </w:t>
      </w:r>
      <w:r w:rsidRPr="00935614">
        <w:rPr>
          <w:rFonts w:ascii="Calibri" w:eastAsia="Cambria" w:hAnsi="Calibri" w:cs="Calibri"/>
          <w:u w:val="single"/>
          <w:lang w:eastAsia="en-US"/>
        </w:rPr>
        <w:t>also laid waste to parts of central Asia, India and China</w:t>
      </w:r>
      <w:r w:rsidRPr="00935614">
        <w:rPr>
          <w:rFonts w:ascii="Calibri" w:eastAsia="Cambria" w:hAnsi="Calibri" w:cs="Calibri"/>
          <w:sz w:val="16"/>
          <w:lang w:eastAsia="en-US"/>
        </w:rPr>
        <w:t xml:space="preserve">. Due to the scant records of the 14th century, we will never know the true toll, but our best </w:t>
      </w:r>
      <w:r w:rsidRPr="00935614">
        <w:rPr>
          <w:rFonts w:ascii="Calibri" w:eastAsia="Cambria" w:hAnsi="Calibri" w:cs="Calibri"/>
          <w:u w:val="single"/>
          <w:lang w:eastAsia="en-US"/>
        </w:rPr>
        <w:t>estimates are that somewhere between 5% and 14% of all the world’s people were killed</w:t>
      </w:r>
      <w:r w:rsidRPr="00935614">
        <w:rPr>
          <w:rFonts w:ascii="Calibri" w:eastAsia="Cambria" w:hAnsi="Calibri" w:cs="Calibri"/>
          <w:sz w:val="16"/>
          <w:lang w:eastAsia="en-US"/>
        </w:rPr>
        <w:t xml:space="preserve">, in what may have been the greatest catastrophe humanity has seen. </w:t>
      </w:r>
    </w:p>
    <w:p w14:paraId="18FB9A7C"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sz w:val="16"/>
          <w:lang w:eastAsia="en-US"/>
        </w:rPr>
        <w:t xml:space="preserve">The Black Death was not the only biological disaster to scar human history. It was not even the only great bubonic plague. </w:t>
      </w:r>
      <w:r w:rsidRPr="00935614">
        <w:rPr>
          <w:rFonts w:ascii="Calibri" w:eastAsia="Cambria" w:hAnsi="Calibri" w:cs="Calibri"/>
          <w:u w:val="single"/>
          <w:lang w:eastAsia="en-US"/>
        </w:rPr>
        <w:t>In AD541 the plague of Justinian struck the Byzantine empire</w:t>
      </w:r>
      <w:r w:rsidRPr="00935614">
        <w:rPr>
          <w:rFonts w:ascii="Calibri" w:eastAsia="Cambria" w:hAnsi="Calibri" w:cs="Calibri"/>
          <w:sz w:val="16"/>
          <w:lang w:eastAsia="en-US"/>
        </w:rPr>
        <w:t xml:space="preserve">. Over three years, it took the lives of roughly 3% of the world’s people. </w:t>
      </w:r>
    </w:p>
    <w:p w14:paraId="07624624" w14:textId="77777777" w:rsidR="00935614" w:rsidRPr="00935614" w:rsidRDefault="00935614" w:rsidP="00935614">
      <w:pPr>
        <w:spacing w:line="276" w:lineRule="auto"/>
        <w:rPr>
          <w:rFonts w:ascii="Calibri" w:eastAsia="Cambria" w:hAnsi="Calibri" w:cs="Calibri"/>
          <w:u w:val="single"/>
          <w:lang w:eastAsia="en-US"/>
        </w:rPr>
      </w:pPr>
      <w:r w:rsidRPr="00935614">
        <w:rPr>
          <w:rFonts w:ascii="Calibri" w:eastAsia="Cambria" w:hAnsi="Calibri" w:cs="Calibri"/>
          <w:u w:val="single"/>
          <w:lang w:eastAsia="en-US"/>
        </w:rPr>
        <w:t>When Europeans reached the Americas</w:t>
      </w:r>
      <w:r w:rsidRPr="00935614">
        <w:rPr>
          <w:rFonts w:ascii="Calibri" w:eastAsia="Cambria" w:hAnsi="Calibri" w:cs="Calibri"/>
          <w:sz w:val="16"/>
          <w:lang w:eastAsia="en-US"/>
        </w:rPr>
        <w:t xml:space="preserve"> in 1492, the </w:t>
      </w:r>
      <w:r w:rsidRPr="00935614">
        <w:rPr>
          <w:rFonts w:ascii="Calibri" w:eastAsia="Cambria" w:hAnsi="Calibri" w:cs="Calibri"/>
          <w:u w:val="single"/>
          <w:lang w:eastAsia="en-US"/>
        </w:rPr>
        <w:t>two populations exposed each other to completely novel diseases</w:t>
      </w:r>
      <w:r w:rsidRPr="00935614">
        <w:rPr>
          <w:rFonts w:ascii="Calibri" w:eastAsia="Cambria" w:hAnsi="Calibri" w:cs="Calibri"/>
          <w:sz w:val="16"/>
          <w:lang w:eastAsia="en-US"/>
        </w:rPr>
        <w:t xml:space="preserve">. Over thousands of years, each population had built up resistance to their own set of diseases, but were extremely susceptible to the others. </w:t>
      </w:r>
      <w:r w:rsidRPr="00935614">
        <w:rPr>
          <w:rFonts w:ascii="Calibri" w:eastAsia="Cambria" w:hAnsi="Calibri" w:cs="Calibri"/>
          <w:u w:val="single"/>
          <w:lang w:eastAsia="en-US"/>
        </w:rPr>
        <w:t xml:space="preserve">The American peoples got by far the worse end of the exchange, through diseases such as </w:t>
      </w:r>
      <w:r w:rsidRPr="00935614">
        <w:rPr>
          <w:rFonts w:ascii="Calibri" w:eastAsia="Cambria" w:hAnsi="Calibri" w:cs="Calibri"/>
          <w:b/>
          <w:iCs/>
          <w:u w:val="single"/>
          <w:lang w:eastAsia="en-US"/>
        </w:rPr>
        <w:t>measles</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influenza</w:t>
      </w:r>
      <w:r w:rsidRPr="00935614">
        <w:rPr>
          <w:rFonts w:ascii="Calibri" w:eastAsia="Cambria" w:hAnsi="Calibri" w:cs="Calibri"/>
          <w:u w:val="single"/>
          <w:lang w:eastAsia="en-US"/>
        </w:rPr>
        <w:t xml:space="preserve"> and, especially, </w:t>
      </w:r>
      <w:r w:rsidRPr="00935614">
        <w:rPr>
          <w:rFonts w:ascii="Calibri" w:eastAsia="Cambria" w:hAnsi="Calibri" w:cs="Calibri"/>
          <w:b/>
          <w:iCs/>
          <w:u w:val="single"/>
          <w:lang w:eastAsia="en-US"/>
        </w:rPr>
        <w:t>smallpox</w:t>
      </w:r>
      <w:r w:rsidRPr="00935614">
        <w:rPr>
          <w:rFonts w:ascii="Calibri" w:eastAsia="Cambria" w:hAnsi="Calibri" w:cs="Calibri"/>
          <w:u w:val="single"/>
          <w:lang w:eastAsia="en-US"/>
        </w:rPr>
        <w:t xml:space="preserve">. </w:t>
      </w:r>
    </w:p>
    <w:p w14:paraId="6029844E"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sz w:val="16"/>
          <w:lang w:eastAsia="en-US"/>
        </w:rPr>
        <w:t xml:space="preserve">During the next 100 years, </w:t>
      </w:r>
      <w:r w:rsidRPr="00935614">
        <w:rPr>
          <w:rFonts w:ascii="Calibri" w:eastAsia="Cambria" w:hAnsi="Calibri" w:cs="Calibri"/>
          <w:u w:val="single"/>
          <w:lang w:eastAsia="en-US"/>
        </w:rPr>
        <w:t xml:space="preserve">a </w:t>
      </w:r>
      <w:r w:rsidRPr="00935614">
        <w:rPr>
          <w:rFonts w:ascii="Calibri" w:eastAsia="Cambria" w:hAnsi="Calibri" w:cs="Calibri"/>
          <w:highlight w:val="green"/>
          <w:u w:val="single"/>
          <w:lang w:eastAsia="en-US"/>
        </w:rPr>
        <w:t>combination of invasion and disease took an immense toll</w:t>
      </w:r>
      <w:r w:rsidRPr="00935614">
        <w:rPr>
          <w:rFonts w:ascii="Calibri" w:eastAsia="Cambria" w:hAnsi="Calibri" w:cs="Calibri"/>
          <w:sz w:val="16"/>
          <w:lang w:eastAsia="en-US"/>
        </w:rPr>
        <w:t xml:space="preserve"> – one whose scale may never be known, due to great uncertainty about the size of the pre-existing population. We can’t rule out the </w:t>
      </w:r>
      <w:r w:rsidRPr="00935614">
        <w:rPr>
          <w:rFonts w:ascii="Calibri" w:eastAsia="Cambria" w:hAnsi="Calibri" w:cs="Calibri"/>
          <w:b/>
          <w:iCs/>
          <w:u w:val="single"/>
          <w:lang w:eastAsia="en-US"/>
        </w:rPr>
        <w:t>loss</w:t>
      </w:r>
      <w:r w:rsidRPr="00935614">
        <w:rPr>
          <w:rFonts w:ascii="Calibri" w:eastAsia="Cambria" w:hAnsi="Calibri" w:cs="Calibri"/>
          <w:u w:val="single"/>
          <w:lang w:eastAsia="en-US"/>
        </w:rPr>
        <w:t xml:space="preserve"> of more than </w:t>
      </w:r>
      <w:r w:rsidRPr="00935614">
        <w:rPr>
          <w:rFonts w:ascii="Calibri" w:eastAsia="Cambria" w:hAnsi="Calibri" w:cs="Calibri"/>
          <w:b/>
          <w:iCs/>
          <w:u w:val="single"/>
          <w:lang w:eastAsia="en-US"/>
        </w:rPr>
        <w:t>90% of the population</w:t>
      </w:r>
      <w:r w:rsidRPr="00935614">
        <w:rPr>
          <w:rFonts w:ascii="Calibri" w:eastAsia="Cambria" w:hAnsi="Calibri" w:cs="Calibri"/>
          <w:u w:val="single"/>
          <w:lang w:eastAsia="en-US"/>
        </w:rPr>
        <w:t xml:space="preserve"> of the Americas</w:t>
      </w:r>
      <w:r w:rsidRPr="00935614">
        <w:rPr>
          <w:rFonts w:ascii="Calibri" w:eastAsia="Cambria" w:hAnsi="Calibri" w:cs="Calibri"/>
          <w:sz w:val="16"/>
          <w:lang w:eastAsia="en-US"/>
        </w:rPr>
        <w:t xml:space="preserve"> during that century, though the number could also be much lower. And it is very difficult to tease out how much of this should be attributed to war and occupation, rather than disease. At a rough estimate, </w:t>
      </w:r>
      <w:r w:rsidRPr="00935614">
        <w:rPr>
          <w:rFonts w:ascii="Calibri" w:eastAsia="Cambria" w:hAnsi="Calibri" w:cs="Calibri"/>
          <w:u w:val="single"/>
          <w:lang w:eastAsia="en-US"/>
        </w:rPr>
        <w:t>as many as 10% of the world’s people may have been killed</w:t>
      </w:r>
      <w:r w:rsidRPr="00935614">
        <w:rPr>
          <w:rFonts w:ascii="Calibri" w:eastAsia="Cambria" w:hAnsi="Calibri" w:cs="Calibri"/>
          <w:sz w:val="16"/>
          <w:lang w:eastAsia="en-US"/>
        </w:rPr>
        <w:t xml:space="preserve">. </w:t>
      </w:r>
    </w:p>
    <w:p w14:paraId="33C58B23"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sz w:val="16"/>
          <w:lang w:eastAsia="en-US"/>
        </w:rPr>
        <w:t xml:space="preserve">Centuries later, </w:t>
      </w:r>
      <w:r w:rsidRPr="00935614">
        <w:rPr>
          <w:rFonts w:ascii="Calibri" w:eastAsia="Cambria" w:hAnsi="Calibri" w:cs="Calibri"/>
          <w:b/>
          <w:iCs/>
          <w:u w:val="single"/>
          <w:lang w:eastAsia="en-US"/>
        </w:rPr>
        <w:t xml:space="preserve">the </w:t>
      </w:r>
      <w:r w:rsidRPr="00935614">
        <w:rPr>
          <w:rFonts w:ascii="Calibri" w:eastAsia="Cambria" w:hAnsi="Calibri" w:cs="Calibri"/>
          <w:b/>
          <w:iCs/>
          <w:highlight w:val="green"/>
          <w:u w:val="single"/>
          <w:lang w:eastAsia="en-US"/>
        </w:rPr>
        <w:t>world had become</w:t>
      </w:r>
      <w:r w:rsidRPr="00935614">
        <w:rPr>
          <w:rFonts w:ascii="Calibri" w:eastAsia="Cambria" w:hAnsi="Calibri" w:cs="Calibri"/>
          <w:highlight w:val="green"/>
          <w:u w:val="single"/>
          <w:lang w:eastAsia="en-US"/>
        </w:rPr>
        <w:t xml:space="preserve"> so </w:t>
      </w:r>
      <w:r w:rsidRPr="00935614">
        <w:rPr>
          <w:rFonts w:ascii="Calibri" w:eastAsia="Cambria" w:hAnsi="Calibri" w:cs="Calibri"/>
          <w:b/>
          <w:iCs/>
          <w:highlight w:val="green"/>
          <w:u w:val="single"/>
          <w:lang w:eastAsia="en-US"/>
        </w:rPr>
        <w:t>interconnected</w:t>
      </w:r>
      <w:r w:rsidRPr="00935614">
        <w:rPr>
          <w:rFonts w:ascii="Calibri" w:eastAsia="Cambria" w:hAnsi="Calibri" w:cs="Calibri"/>
          <w:u w:val="single"/>
          <w:lang w:eastAsia="en-US"/>
        </w:rPr>
        <w:t xml:space="preserve"> that a truly global pandemic was possible</w:t>
      </w:r>
      <w:r w:rsidRPr="00935614">
        <w:rPr>
          <w:rFonts w:ascii="Calibri" w:eastAsia="Cambria" w:hAnsi="Calibri" w:cs="Calibri"/>
          <w:sz w:val="16"/>
          <w:lang w:eastAsia="en-US"/>
        </w:rPr>
        <w:t xml:space="preserve">. Towards the </w:t>
      </w:r>
      <w:r w:rsidRPr="00935614">
        <w:rPr>
          <w:rFonts w:ascii="Calibri" w:eastAsia="Cambria" w:hAnsi="Calibri" w:cs="Calibri"/>
          <w:u w:val="single"/>
          <w:lang w:eastAsia="en-US"/>
        </w:rPr>
        <w:t>end of the first world war</w:t>
      </w:r>
      <w:r w:rsidRPr="00935614">
        <w:rPr>
          <w:rFonts w:ascii="Calibri" w:eastAsia="Cambria" w:hAnsi="Calibri" w:cs="Calibri"/>
          <w:sz w:val="16"/>
          <w:lang w:eastAsia="en-US"/>
        </w:rPr>
        <w:t xml:space="preserve">, a </w:t>
      </w:r>
      <w:r w:rsidRPr="00935614">
        <w:rPr>
          <w:rFonts w:ascii="Calibri" w:eastAsia="Cambria" w:hAnsi="Calibri" w:cs="Calibri"/>
          <w:highlight w:val="green"/>
          <w:u w:val="single"/>
          <w:lang w:eastAsia="en-US"/>
        </w:rPr>
        <w:t>devastating strain of influenza</w:t>
      </w:r>
      <w:r w:rsidRPr="00935614">
        <w:rPr>
          <w:rFonts w:ascii="Calibri" w:eastAsia="Cambria" w:hAnsi="Calibri" w:cs="Calibri"/>
          <w:sz w:val="16"/>
          <w:lang w:eastAsia="en-US"/>
        </w:rPr>
        <w:t xml:space="preserve">, known as the 1918 flu or </w:t>
      </w:r>
      <w:hyperlink r:id="rId22" w:history="1">
        <w:r w:rsidRPr="00935614">
          <w:rPr>
            <w:rFonts w:ascii="Calibri" w:eastAsia="Cambria" w:hAnsi="Calibri" w:cs="Calibri"/>
            <w:b/>
            <w:iCs/>
            <w:u w:val="single"/>
            <w:lang w:eastAsia="en-US"/>
          </w:rPr>
          <w:t xml:space="preserve">Spanish </w:t>
        </w:r>
      </w:hyperlink>
      <w:hyperlink r:id="rId23" w:history="1">
        <w:r w:rsidRPr="00935614">
          <w:rPr>
            <w:rFonts w:ascii="Calibri" w:eastAsia="Cambria" w:hAnsi="Calibri" w:cs="Calibri"/>
            <w:b/>
            <w:iCs/>
            <w:u w:val="single"/>
            <w:lang w:eastAsia="en-US"/>
          </w:rPr>
          <w:t>flu</w:t>
        </w:r>
      </w:hyperlink>
      <w:r w:rsidRPr="00935614">
        <w:rPr>
          <w:rFonts w:ascii="Calibri" w:eastAsia="Cambria" w:hAnsi="Calibri" w:cs="Calibri"/>
          <w:sz w:val="16"/>
          <w:lang w:eastAsia="en-US"/>
        </w:rPr>
        <w:t xml:space="preserve">, </w:t>
      </w:r>
      <w:r w:rsidRPr="00935614">
        <w:rPr>
          <w:rFonts w:ascii="Calibri" w:eastAsia="Cambria" w:hAnsi="Calibri" w:cs="Calibri"/>
          <w:highlight w:val="green"/>
          <w:u w:val="single"/>
          <w:lang w:eastAsia="en-US"/>
        </w:rPr>
        <w:t>spread to six continents</w:t>
      </w:r>
      <w:r w:rsidRPr="00935614">
        <w:rPr>
          <w:rFonts w:ascii="Calibri" w:eastAsia="Cambria" w:hAnsi="Calibri" w:cs="Calibri"/>
          <w:sz w:val="16"/>
          <w:lang w:eastAsia="en-US"/>
        </w:rPr>
        <w:t xml:space="preserve">, and </w:t>
      </w:r>
      <w:r w:rsidRPr="00935614">
        <w:rPr>
          <w:rFonts w:ascii="Calibri" w:eastAsia="Cambria" w:hAnsi="Calibri" w:cs="Calibri"/>
          <w:b/>
          <w:iCs/>
          <w:highlight w:val="green"/>
          <w:u w:val="single"/>
          <w:lang w:eastAsia="en-US"/>
        </w:rPr>
        <w:t>even remote Pacific islands</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About a third of the world’s population were infected and between 3% and 6% were killed</w:t>
      </w:r>
      <w:r w:rsidRPr="00935614">
        <w:rPr>
          <w:rFonts w:ascii="Calibri" w:eastAsia="Cambria" w:hAnsi="Calibri" w:cs="Calibri"/>
          <w:sz w:val="16"/>
          <w:lang w:eastAsia="en-US"/>
        </w:rPr>
        <w:t xml:space="preserve">. This death toll </w:t>
      </w:r>
      <w:r w:rsidRPr="00935614">
        <w:rPr>
          <w:rFonts w:ascii="Calibri" w:eastAsia="Cambria" w:hAnsi="Calibri" w:cs="Calibri"/>
          <w:b/>
          <w:iCs/>
          <w:u w:val="single"/>
          <w:lang w:eastAsia="en-US"/>
        </w:rPr>
        <w:t>outstripped that of the first world war</w:t>
      </w:r>
      <w:r w:rsidRPr="00935614">
        <w:rPr>
          <w:rFonts w:ascii="Calibri" w:eastAsia="Cambria" w:hAnsi="Calibri" w:cs="Calibri"/>
          <w:sz w:val="16"/>
          <w:lang w:eastAsia="en-US"/>
        </w:rPr>
        <w:t xml:space="preserve">. </w:t>
      </w:r>
    </w:p>
    <w:p w14:paraId="3C779FA6" w14:textId="77777777" w:rsidR="00935614" w:rsidRPr="00935614" w:rsidRDefault="00935614" w:rsidP="00935614">
      <w:pPr>
        <w:spacing w:line="276" w:lineRule="auto"/>
        <w:rPr>
          <w:rFonts w:ascii="Calibri" w:eastAsia="Cambria" w:hAnsi="Calibri" w:cs="Calibri"/>
          <w:u w:val="single"/>
          <w:lang w:eastAsia="en-US"/>
        </w:rPr>
      </w:pPr>
      <w:r w:rsidRPr="00935614">
        <w:rPr>
          <w:rFonts w:ascii="Calibri" w:eastAsia="Cambria" w:hAnsi="Calibri" w:cs="Calibri"/>
          <w:sz w:val="16"/>
          <w:lang w:eastAsia="en-US"/>
        </w:rPr>
        <w:t xml:space="preserve">Yet </w:t>
      </w:r>
      <w:r w:rsidRPr="00935614">
        <w:rPr>
          <w:rFonts w:ascii="Calibri" w:eastAsia="Cambria" w:hAnsi="Calibri" w:cs="Calibri"/>
          <w:u w:val="single"/>
          <w:lang w:eastAsia="en-US"/>
        </w:rPr>
        <w:t>even events like these fall short of being a threat to humanity’s long-term potential</w:t>
      </w:r>
      <w:r w:rsidRPr="00935614">
        <w:rPr>
          <w:rFonts w:ascii="Calibri" w:eastAsia="Cambria" w:hAnsi="Calibri" w:cs="Calibri"/>
          <w:sz w:val="16"/>
          <w:lang w:eastAsia="en-US"/>
        </w:rPr>
        <w:t xml:space="preserve">. In the great bubonic plagues </w:t>
      </w:r>
      <w:r w:rsidRPr="00935614">
        <w:rPr>
          <w:rFonts w:ascii="Calibri" w:eastAsia="Cambria" w:hAnsi="Calibri" w:cs="Calibri"/>
          <w:u w:val="single"/>
          <w:lang w:eastAsia="en-US"/>
        </w:rPr>
        <w:t>we saw civilisation in the affected areas falter, but recover</w:t>
      </w:r>
      <w:r w:rsidRPr="00935614">
        <w:rPr>
          <w:rFonts w:ascii="Calibri" w:eastAsia="Cambria" w:hAnsi="Calibri" w:cs="Calibri"/>
          <w:sz w:val="16"/>
          <w:lang w:eastAsia="en-US"/>
        </w:rPr>
        <w:t xml:space="preserve">. The regional 25%-50% death rate was not enough to precipitate a continent-wide collapse. It changed the relative fortunes of empires, and may have substantially altered the course of history, but if anything, </w:t>
      </w:r>
      <w:r w:rsidRPr="00935614">
        <w:rPr>
          <w:rFonts w:ascii="Calibri" w:eastAsia="Cambria" w:hAnsi="Calibri" w:cs="Calibri"/>
          <w:u w:val="single"/>
          <w:lang w:eastAsia="en-US"/>
        </w:rPr>
        <w:t xml:space="preserve">it gives us reason to believe that human civilisation is likely to make it through future events with similar death rates, even if they were global in scale. </w:t>
      </w:r>
    </w:p>
    <w:p w14:paraId="5434664A"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sz w:val="16"/>
          <w:lang w:eastAsia="en-US"/>
        </w:rPr>
        <w:t xml:space="preserve">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w:t>
      </w:r>
      <w:r w:rsidRPr="00935614">
        <w:rPr>
          <w:rFonts w:ascii="Calibri" w:eastAsia="Cambria" w:hAnsi="Calibri" w:cs="Calibri"/>
          <w:b/>
          <w:iCs/>
          <w:u w:val="single"/>
          <w:lang w:eastAsia="en-US"/>
        </w:rPr>
        <w:t>The chance of human extinction</w:t>
      </w:r>
      <w:r w:rsidRPr="00935614">
        <w:rPr>
          <w:rFonts w:ascii="Calibri" w:eastAsia="Cambria" w:hAnsi="Calibri" w:cs="Calibri"/>
          <w:u w:val="single"/>
          <w:lang w:eastAsia="en-US"/>
        </w:rPr>
        <w:t xml:space="preserve"> from natural catastrophes</w:t>
      </w:r>
      <w:r w:rsidRPr="00935614">
        <w:rPr>
          <w:rFonts w:ascii="Calibri" w:eastAsia="Cambria" w:hAnsi="Calibri" w:cs="Calibri"/>
          <w:sz w:val="16"/>
          <w:lang w:eastAsia="en-US"/>
        </w:rPr>
        <w:t xml:space="preserve"> of any kind </w:t>
      </w:r>
      <w:r w:rsidRPr="00935614">
        <w:rPr>
          <w:rFonts w:ascii="Calibri" w:eastAsia="Cambria" w:hAnsi="Calibri" w:cs="Calibri"/>
          <w:b/>
          <w:iCs/>
          <w:u w:val="single"/>
          <w:lang w:eastAsia="en-US"/>
        </w:rPr>
        <w:t>must have been very low</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for most of this time</w:t>
      </w:r>
      <w:r w:rsidRPr="00935614">
        <w:rPr>
          <w:rFonts w:ascii="Calibri" w:eastAsia="Cambria" w:hAnsi="Calibri" w:cs="Calibri"/>
          <w:sz w:val="16"/>
          <w:lang w:eastAsia="en-US"/>
        </w:rPr>
        <w:t xml:space="preserve"> – or we would not have made it so far. </w:t>
      </w:r>
      <w:r w:rsidRPr="00935614">
        <w:rPr>
          <w:rFonts w:ascii="Calibri" w:eastAsia="Cambria" w:hAnsi="Calibri" w:cs="Calibri"/>
          <w:u w:val="single"/>
          <w:lang w:eastAsia="en-US"/>
        </w:rPr>
        <w:t xml:space="preserve">But </w:t>
      </w:r>
      <w:r w:rsidRPr="00935614">
        <w:rPr>
          <w:rFonts w:ascii="Calibri" w:eastAsia="Cambria" w:hAnsi="Calibri" w:cs="Calibri"/>
          <w:b/>
          <w:iCs/>
          <w:u w:val="single"/>
          <w:lang w:eastAsia="en-US"/>
        </w:rPr>
        <w:t>could these risks have changed?</w:t>
      </w:r>
      <w:r w:rsidRPr="00935614">
        <w:rPr>
          <w:rFonts w:ascii="Calibri" w:eastAsia="Cambria" w:hAnsi="Calibri" w:cs="Calibri"/>
          <w:sz w:val="16"/>
          <w:lang w:eastAsia="en-US"/>
        </w:rPr>
        <w:t xml:space="preserve"> Might the past provide false comfort?</w:t>
      </w:r>
    </w:p>
    <w:p w14:paraId="79450D8E" w14:textId="77777777" w:rsidR="00935614" w:rsidRPr="00935614" w:rsidRDefault="00935614" w:rsidP="00935614">
      <w:pPr>
        <w:spacing w:line="276" w:lineRule="auto"/>
        <w:rPr>
          <w:rFonts w:ascii="Calibri" w:eastAsia="Cambria" w:hAnsi="Calibri" w:cs="Calibri"/>
          <w:u w:val="single"/>
          <w:lang w:eastAsia="en-US"/>
        </w:rPr>
      </w:pPr>
      <w:r w:rsidRPr="00935614">
        <w:rPr>
          <w:rFonts w:ascii="Calibri" w:eastAsia="Cambria" w:hAnsi="Calibri" w:cs="Calibri"/>
          <w:highlight w:val="green"/>
          <w:u w:val="single"/>
          <w:lang w:eastAsia="en-US"/>
        </w:rPr>
        <w:t xml:space="preserve">Our </w:t>
      </w:r>
      <w:r w:rsidRPr="00935614">
        <w:rPr>
          <w:rFonts w:ascii="Calibri" w:eastAsia="Cambria" w:hAnsi="Calibri" w:cs="Calibri"/>
          <w:b/>
          <w:iCs/>
          <w:highlight w:val="green"/>
          <w:u w:val="single"/>
          <w:lang w:eastAsia="en-US"/>
        </w:rPr>
        <w:t>population</w:t>
      </w:r>
      <w:r w:rsidRPr="00935614">
        <w:rPr>
          <w:rFonts w:ascii="Calibri" w:eastAsia="Cambria" w:hAnsi="Calibri" w:cs="Calibri"/>
          <w:highlight w:val="green"/>
          <w:u w:val="single"/>
          <w:lang w:eastAsia="en-US"/>
        </w:rPr>
        <w:t xml:space="preserve"> now is a </w:t>
      </w:r>
      <w:r w:rsidRPr="00935614">
        <w:rPr>
          <w:rFonts w:ascii="Calibri" w:eastAsia="Cambria" w:hAnsi="Calibri" w:cs="Calibri"/>
          <w:b/>
          <w:iCs/>
          <w:highlight w:val="green"/>
          <w:u w:val="single"/>
          <w:lang w:eastAsia="en-US"/>
        </w:rPr>
        <w:t>thousand times greater</w:t>
      </w:r>
      <w:r w:rsidRPr="00935614">
        <w:rPr>
          <w:rFonts w:ascii="Calibri" w:eastAsia="Cambria" w:hAnsi="Calibri" w:cs="Calibri"/>
          <w:sz w:val="16"/>
          <w:lang w:eastAsia="en-US"/>
        </w:rPr>
        <w:t xml:space="preserve"> than it was for most of human history, so </w:t>
      </w:r>
      <w:r w:rsidRPr="00935614">
        <w:rPr>
          <w:rFonts w:ascii="Calibri" w:eastAsia="Cambria" w:hAnsi="Calibri" w:cs="Calibri"/>
          <w:highlight w:val="green"/>
          <w:u w:val="single"/>
          <w:lang w:eastAsia="en-US"/>
        </w:rPr>
        <w:t>there are</w:t>
      </w:r>
      <w:r w:rsidRPr="00935614">
        <w:rPr>
          <w:rFonts w:ascii="Calibri" w:eastAsia="Cambria" w:hAnsi="Calibri" w:cs="Calibri"/>
          <w:u w:val="single"/>
          <w:lang w:eastAsia="en-US"/>
        </w:rPr>
        <w:t xml:space="preserve"> vastly </w:t>
      </w:r>
      <w:r w:rsidRPr="00935614">
        <w:rPr>
          <w:rFonts w:ascii="Calibri" w:eastAsia="Cambria" w:hAnsi="Calibri" w:cs="Calibri"/>
          <w:b/>
          <w:iCs/>
          <w:highlight w:val="green"/>
          <w:u w:val="single"/>
          <w:lang w:eastAsia="en-US"/>
        </w:rPr>
        <w:t>more opportunities</w:t>
      </w:r>
      <w:r w:rsidRPr="00935614">
        <w:rPr>
          <w:rFonts w:ascii="Calibri" w:eastAsia="Cambria" w:hAnsi="Calibri" w:cs="Calibri"/>
          <w:highlight w:val="green"/>
          <w:u w:val="single"/>
          <w:lang w:eastAsia="en-US"/>
        </w:rPr>
        <w:t xml:space="preserve"> for new</w:t>
      </w:r>
      <w:r w:rsidRPr="00935614">
        <w:rPr>
          <w:rFonts w:ascii="Calibri" w:eastAsia="Cambria" w:hAnsi="Calibri" w:cs="Calibri"/>
          <w:u w:val="single"/>
          <w:lang w:eastAsia="en-US"/>
        </w:rPr>
        <w:t xml:space="preserve"> human </w:t>
      </w:r>
      <w:r w:rsidRPr="00935614">
        <w:rPr>
          <w:rFonts w:ascii="Calibri" w:eastAsia="Cambria" w:hAnsi="Calibri" w:cs="Calibri"/>
          <w:b/>
          <w:iCs/>
          <w:highlight w:val="green"/>
          <w:u w:val="single"/>
          <w:lang w:eastAsia="en-US"/>
        </w:rPr>
        <w:t>diseases to originate</w:t>
      </w:r>
      <w:r w:rsidRPr="00935614">
        <w:rPr>
          <w:rFonts w:ascii="Calibri" w:eastAsia="Cambria" w:hAnsi="Calibri" w:cs="Calibri"/>
          <w:sz w:val="16"/>
          <w:lang w:eastAsia="en-US"/>
        </w:rPr>
        <w:t xml:space="preserve">. And our </w:t>
      </w:r>
      <w:r w:rsidRPr="00935614">
        <w:rPr>
          <w:rFonts w:ascii="Calibri" w:eastAsia="Cambria" w:hAnsi="Calibri" w:cs="Calibri"/>
          <w:b/>
          <w:iCs/>
          <w:highlight w:val="green"/>
          <w:u w:val="single"/>
          <w:lang w:eastAsia="en-US"/>
        </w:rPr>
        <w:t>farming practices</w:t>
      </w:r>
      <w:r w:rsidRPr="00935614">
        <w:rPr>
          <w:rFonts w:ascii="Calibri" w:eastAsia="Cambria" w:hAnsi="Calibri" w:cs="Calibri"/>
          <w:u w:val="single"/>
          <w:lang w:eastAsia="en-US"/>
        </w:rPr>
        <w:t xml:space="preserve"> have </w:t>
      </w:r>
      <w:r w:rsidRPr="00935614">
        <w:rPr>
          <w:rFonts w:ascii="Calibri" w:eastAsia="Cambria" w:hAnsi="Calibri" w:cs="Calibri"/>
          <w:highlight w:val="green"/>
          <w:u w:val="single"/>
          <w:lang w:eastAsia="en-US"/>
        </w:rPr>
        <w:t>created</w:t>
      </w:r>
      <w:r w:rsidRPr="00935614">
        <w:rPr>
          <w:rFonts w:ascii="Calibri" w:eastAsia="Cambria" w:hAnsi="Calibri" w:cs="Calibri"/>
          <w:u w:val="single"/>
          <w:lang w:eastAsia="en-US"/>
        </w:rPr>
        <w:t xml:space="preserve"> vast numbers of animals living in </w:t>
      </w:r>
      <w:r w:rsidRPr="00935614">
        <w:rPr>
          <w:rFonts w:ascii="Calibri" w:eastAsia="Cambria" w:hAnsi="Calibri" w:cs="Calibri"/>
          <w:highlight w:val="green"/>
          <w:u w:val="single"/>
          <w:lang w:eastAsia="en-US"/>
        </w:rPr>
        <w:t>unhealthy conditions</w:t>
      </w:r>
      <w:r w:rsidRPr="00935614">
        <w:rPr>
          <w:rFonts w:ascii="Calibri" w:eastAsia="Cambria" w:hAnsi="Calibri" w:cs="Calibri"/>
          <w:u w:val="single"/>
          <w:lang w:eastAsia="en-US"/>
        </w:rPr>
        <w:t xml:space="preserve"> within </w:t>
      </w:r>
      <w:r w:rsidRPr="00935614">
        <w:rPr>
          <w:rFonts w:ascii="Calibri" w:eastAsia="Cambria" w:hAnsi="Calibri" w:cs="Calibri"/>
          <w:b/>
          <w:iCs/>
          <w:u w:val="single"/>
          <w:lang w:eastAsia="en-US"/>
        </w:rPr>
        <w:t>close proximity to humans</w:t>
      </w:r>
      <w:r w:rsidRPr="00935614">
        <w:rPr>
          <w:rFonts w:ascii="Calibri" w:eastAsia="Cambria" w:hAnsi="Calibri" w:cs="Calibri"/>
          <w:sz w:val="16"/>
          <w:lang w:eastAsia="en-US"/>
        </w:rPr>
        <w:t xml:space="preserve">. </w:t>
      </w:r>
      <w:r w:rsidRPr="00935614">
        <w:rPr>
          <w:rFonts w:ascii="Calibri" w:eastAsia="Cambria" w:hAnsi="Calibri" w:cs="Calibri"/>
          <w:highlight w:val="green"/>
          <w:u w:val="single"/>
          <w:lang w:eastAsia="en-US"/>
        </w:rPr>
        <w:t>This increases</w:t>
      </w:r>
      <w:r w:rsidRPr="00935614">
        <w:rPr>
          <w:rFonts w:ascii="Calibri" w:eastAsia="Cambria" w:hAnsi="Calibri" w:cs="Calibri"/>
          <w:u w:val="single"/>
          <w:lang w:eastAsia="en-US"/>
        </w:rPr>
        <w:t xml:space="preserve"> the risk, as many major diseases originate in animals before crossing over to humans</w:t>
      </w:r>
      <w:r w:rsidRPr="00935614">
        <w:rPr>
          <w:rFonts w:ascii="Calibri" w:eastAsia="Cambria" w:hAnsi="Calibri" w:cs="Calibri"/>
          <w:sz w:val="16"/>
          <w:lang w:eastAsia="en-US"/>
        </w:rPr>
        <w:t xml:space="preserve">. Examples include </w:t>
      </w:r>
      <w:r w:rsidRPr="00935614">
        <w:rPr>
          <w:rFonts w:ascii="Calibri" w:eastAsia="Cambria" w:hAnsi="Calibri" w:cs="Calibri"/>
          <w:b/>
          <w:iCs/>
          <w:highlight w:val="green"/>
          <w:u w:val="single"/>
          <w:lang w:eastAsia="en-US"/>
        </w:rPr>
        <w:t>HIV</w:t>
      </w:r>
      <w:r w:rsidRPr="00935614">
        <w:rPr>
          <w:rFonts w:ascii="Calibri" w:eastAsia="Cambria" w:hAnsi="Calibri" w:cs="Calibri"/>
          <w:sz w:val="16"/>
          <w:lang w:eastAsia="en-US"/>
        </w:rPr>
        <w:t xml:space="preserve"> (chimpanzees), </w:t>
      </w:r>
      <w:r w:rsidRPr="00935614">
        <w:rPr>
          <w:rFonts w:ascii="Calibri" w:eastAsia="Cambria" w:hAnsi="Calibri" w:cs="Calibri"/>
          <w:b/>
          <w:iCs/>
          <w:highlight w:val="green"/>
          <w:u w:val="single"/>
          <w:lang w:eastAsia="en-US"/>
        </w:rPr>
        <w:t>Ebola</w:t>
      </w:r>
      <w:r w:rsidRPr="00935614">
        <w:rPr>
          <w:rFonts w:ascii="Calibri" w:eastAsia="Cambria" w:hAnsi="Calibri" w:cs="Calibri"/>
          <w:sz w:val="16"/>
          <w:lang w:eastAsia="en-US"/>
        </w:rPr>
        <w:t xml:space="preserve"> (bats), </w:t>
      </w:r>
      <w:r w:rsidRPr="00935614">
        <w:rPr>
          <w:rFonts w:ascii="Calibri" w:eastAsia="Cambria" w:hAnsi="Calibri" w:cs="Calibri"/>
          <w:b/>
          <w:iCs/>
          <w:highlight w:val="green"/>
          <w:u w:val="single"/>
          <w:lang w:eastAsia="en-US"/>
        </w:rPr>
        <w:t>Sars</w:t>
      </w:r>
      <w:r w:rsidRPr="00935614">
        <w:rPr>
          <w:rFonts w:ascii="Calibri" w:eastAsia="Cambria" w:hAnsi="Calibri" w:cs="Calibri"/>
          <w:sz w:val="16"/>
          <w:lang w:eastAsia="en-US"/>
        </w:rPr>
        <w:t xml:space="preserve"> (probably civets or bats) and </w:t>
      </w:r>
      <w:r w:rsidRPr="00935614">
        <w:rPr>
          <w:rFonts w:ascii="Calibri" w:eastAsia="Cambria" w:hAnsi="Calibri" w:cs="Calibri"/>
          <w:b/>
          <w:iCs/>
          <w:highlight w:val="green"/>
          <w:u w:val="single"/>
          <w:lang w:eastAsia="en-US"/>
        </w:rPr>
        <w:t>influenza</w:t>
      </w:r>
      <w:r w:rsidRPr="00935614">
        <w:rPr>
          <w:rFonts w:ascii="Calibri" w:eastAsia="Cambria" w:hAnsi="Calibri" w:cs="Calibri"/>
          <w:sz w:val="16"/>
          <w:lang w:eastAsia="en-US"/>
        </w:rPr>
        <w:t xml:space="preserve"> (usually pigs or birds). We do not yet know where Covid-19 came from, though it is very similar to coronaviruses found in bats and pangolins. Evidence suggests that </w:t>
      </w:r>
      <w:r w:rsidRPr="00935614">
        <w:rPr>
          <w:rFonts w:ascii="Calibri" w:eastAsia="Cambria" w:hAnsi="Calibri" w:cs="Calibri"/>
          <w:highlight w:val="green"/>
          <w:u w:val="single"/>
          <w:lang w:eastAsia="en-US"/>
        </w:rPr>
        <w:t>diseases</w:t>
      </w:r>
      <w:r w:rsidRPr="00935614">
        <w:rPr>
          <w:rFonts w:ascii="Calibri" w:eastAsia="Cambria" w:hAnsi="Calibri" w:cs="Calibri"/>
          <w:u w:val="single"/>
          <w:lang w:eastAsia="en-US"/>
        </w:rPr>
        <w:t xml:space="preserve"> are </w:t>
      </w:r>
      <w:r w:rsidRPr="00935614">
        <w:rPr>
          <w:rFonts w:ascii="Calibri" w:eastAsia="Cambria" w:hAnsi="Calibri" w:cs="Calibri"/>
          <w:highlight w:val="green"/>
          <w:u w:val="single"/>
          <w:lang w:eastAsia="en-US"/>
        </w:rPr>
        <w:t>cross</w:t>
      </w:r>
      <w:r w:rsidRPr="00935614">
        <w:rPr>
          <w:rFonts w:ascii="Calibri" w:eastAsia="Cambria" w:hAnsi="Calibri" w:cs="Calibri"/>
          <w:u w:val="single"/>
          <w:lang w:eastAsia="en-US"/>
        </w:rPr>
        <w:t xml:space="preserve">ing over </w:t>
      </w:r>
      <w:r w:rsidRPr="00935614">
        <w:rPr>
          <w:rFonts w:ascii="Calibri" w:eastAsia="Cambria" w:hAnsi="Calibri" w:cs="Calibri"/>
          <w:highlight w:val="green"/>
          <w:u w:val="single"/>
          <w:lang w:eastAsia="en-US"/>
        </w:rPr>
        <w:t>into human</w:t>
      </w:r>
      <w:r w:rsidRPr="00935614">
        <w:rPr>
          <w:rFonts w:ascii="Calibri" w:eastAsia="Cambria" w:hAnsi="Calibri" w:cs="Calibri"/>
          <w:u w:val="single"/>
          <w:lang w:eastAsia="en-US"/>
        </w:rPr>
        <w:t xml:space="preserve"> populations from animals </w:t>
      </w:r>
      <w:r w:rsidRPr="00935614">
        <w:rPr>
          <w:rFonts w:ascii="Calibri" w:eastAsia="Cambria" w:hAnsi="Calibri" w:cs="Calibri"/>
          <w:b/>
          <w:iCs/>
          <w:highlight w:val="green"/>
          <w:u w:val="single"/>
          <w:lang w:eastAsia="en-US"/>
        </w:rPr>
        <w:t>at an increasing rate</w:t>
      </w:r>
      <w:r w:rsidRPr="00935614">
        <w:rPr>
          <w:rFonts w:ascii="Calibri" w:eastAsia="Cambria" w:hAnsi="Calibri" w:cs="Calibri"/>
          <w:u w:val="single"/>
          <w:lang w:eastAsia="en-US"/>
        </w:rPr>
        <w:t xml:space="preserve">. </w:t>
      </w:r>
    </w:p>
    <w:p w14:paraId="6925F745" w14:textId="77777777" w:rsidR="00935614" w:rsidRPr="00935614" w:rsidRDefault="00935614" w:rsidP="00935614">
      <w:pPr>
        <w:spacing w:line="276" w:lineRule="auto"/>
        <w:rPr>
          <w:rFonts w:ascii="Calibri" w:eastAsia="Cambria" w:hAnsi="Calibri" w:cs="Calibri"/>
          <w:sz w:val="16"/>
          <w:lang w:eastAsia="en-US"/>
        </w:rPr>
      </w:pPr>
      <w:r w:rsidRPr="00935614">
        <w:rPr>
          <w:rFonts w:ascii="Calibri" w:eastAsia="Cambria" w:hAnsi="Calibri" w:cs="Calibri"/>
          <w:u w:val="single"/>
          <w:lang w:eastAsia="en-US"/>
        </w:rPr>
        <w:t>Modern civilisation</w:t>
      </w:r>
      <w:r w:rsidRPr="00935614">
        <w:rPr>
          <w:rFonts w:ascii="Calibri" w:eastAsia="Cambria" w:hAnsi="Calibri" w:cs="Calibri"/>
          <w:sz w:val="16"/>
          <w:lang w:eastAsia="en-US"/>
        </w:rPr>
        <w:t xml:space="preserve"> may also </w:t>
      </w:r>
      <w:r w:rsidRPr="00935614">
        <w:rPr>
          <w:rFonts w:ascii="Calibri" w:eastAsia="Cambria" w:hAnsi="Calibri" w:cs="Calibri"/>
          <w:b/>
          <w:iCs/>
          <w:u w:val="single"/>
          <w:lang w:eastAsia="en-US"/>
        </w:rPr>
        <w:t xml:space="preserve">make it </w:t>
      </w:r>
      <w:r w:rsidRPr="00935614">
        <w:rPr>
          <w:rFonts w:ascii="Calibri" w:eastAsia="Cambria" w:hAnsi="Calibri" w:cs="Calibri"/>
          <w:u w:val="single"/>
          <w:lang w:eastAsia="en-US"/>
        </w:rPr>
        <w:t>much</w:t>
      </w:r>
      <w:r w:rsidRPr="00935614">
        <w:rPr>
          <w:rFonts w:ascii="Calibri" w:eastAsia="Cambria" w:hAnsi="Calibri" w:cs="Calibri"/>
          <w:b/>
          <w:iCs/>
          <w:u w:val="single"/>
          <w:lang w:eastAsia="en-US"/>
        </w:rPr>
        <w:t xml:space="preserve"> easier for a pandemic to spread</w:t>
      </w:r>
      <w:r w:rsidRPr="00935614">
        <w:rPr>
          <w:rFonts w:ascii="Calibri" w:eastAsia="Cambria" w:hAnsi="Calibri" w:cs="Calibri"/>
          <w:sz w:val="16"/>
          <w:lang w:eastAsia="en-US"/>
        </w:rPr>
        <w:t xml:space="preserve">. The </w:t>
      </w:r>
      <w:r w:rsidRPr="00935614">
        <w:rPr>
          <w:rFonts w:ascii="Calibri" w:eastAsia="Cambria" w:hAnsi="Calibri" w:cs="Calibri"/>
          <w:highlight w:val="green"/>
          <w:u w:val="single"/>
          <w:lang w:eastAsia="en-US"/>
        </w:rPr>
        <w:t xml:space="preserve">higher </w:t>
      </w:r>
      <w:r w:rsidRPr="00935614">
        <w:rPr>
          <w:rFonts w:ascii="Calibri" w:eastAsia="Cambria" w:hAnsi="Calibri" w:cs="Calibri"/>
          <w:b/>
          <w:iCs/>
          <w:highlight w:val="green"/>
          <w:u w:val="single"/>
          <w:lang w:eastAsia="en-US"/>
        </w:rPr>
        <w:t>density of people</w:t>
      </w:r>
      <w:r w:rsidRPr="00935614">
        <w:rPr>
          <w:rFonts w:ascii="Calibri" w:eastAsia="Cambria" w:hAnsi="Calibri" w:cs="Calibri"/>
          <w:highlight w:val="green"/>
          <w:u w:val="single"/>
          <w:lang w:eastAsia="en-US"/>
        </w:rPr>
        <w:t xml:space="preserve"> living together</w:t>
      </w:r>
      <w:r w:rsidRPr="00935614">
        <w:rPr>
          <w:rFonts w:ascii="Calibri" w:eastAsia="Cambria" w:hAnsi="Calibri" w:cs="Calibri"/>
          <w:u w:val="single"/>
          <w:lang w:eastAsia="en-US"/>
        </w:rPr>
        <w:t xml:space="preserve"> in cities </w:t>
      </w:r>
      <w:r w:rsidRPr="00935614">
        <w:rPr>
          <w:rFonts w:ascii="Calibri" w:eastAsia="Cambria" w:hAnsi="Calibri" w:cs="Calibri"/>
          <w:highlight w:val="green"/>
          <w:u w:val="single"/>
          <w:lang w:eastAsia="en-US"/>
        </w:rPr>
        <w:t>increases</w:t>
      </w:r>
      <w:r w:rsidRPr="00935614">
        <w:rPr>
          <w:rFonts w:ascii="Calibri" w:eastAsia="Cambria" w:hAnsi="Calibri" w:cs="Calibri"/>
          <w:u w:val="single"/>
          <w:lang w:eastAsia="en-US"/>
        </w:rPr>
        <w:t xml:space="preserve"> the number of </w:t>
      </w:r>
      <w:r w:rsidRPr="00935614">
        <w:rPr>
          <w:rFonts w:ascii="Calibri" w:eastAsia="Cambria" w:hAnsi="Calibri" w:cs="Calibri"/>
          <w:highlight w:val="green"/>
          <w:u w:val="single"/>
          <w:lang w:eastAsia="en-US"/>
        </w:rPr>
        <w:t>people</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each of us may infect</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Rapid </w:t>
      </w:r>
      <w:r w:rsidRPr="00935614">
        <w:rPr>
          <w:rFonts w:ascii="Calibri" w:eastAsia="Cambria" w:hAnsi="Calibri" w:cs="Calibri"/>
          <w:b/>
          <w:iCs/>
          <w:highlight w:val="green"/>
          <w:u w:val="single"/>
          <w:lang w:eastAsia="en-US"/>
        </w:rPr>
        <w:t>long-distance transport</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greatly </w:t>
      </w:r>
      <w:r w:rsidRPr="00935614">
        <w:rPr>
          <w:rFonts w:ascii="Calibri" w:eastAsia="Cambria" w:hAnsi="Calibri" w:cs="Calibri"/>
          <w:highlight w:val="green"/>
          <w:u w:val="single"/>
          <w:lang w:eastAsia="en-US"/>
        </w:rPr>
        <w:t>increases</w:t>
      </w:r>
      <w:r w:rsidRPr="00935614">
        <w:rPr>
          <w:rFonts w:ascii="Calibri" w:eastAsia="Cambria" w:hAnsi="Calibri" w:cs="Calibri"/>
          <w:u w:val="single"/>
          <w:lang w:eastAsia="en-US"/>
        </w:rPr>
        <w:t xml:space="preserve"> the distance </w:t>
      </w:r>
      <w:r w:rsidRPr="00935614">
        <w:rPr>
          <w:rFonts w:ascii="Calibri" w:eastAsia="Cambria" w:hAnsi="Calibri" w:cs="Calibri"/>
          <w:highlight w:val="green"/>
          <w:u w:val="single"/>
          <w:lang w:eastAsia="en-US"/>
        </w:rPr>
        <w:t>pathogens</w:t>
      </w:r>
      <w:r w:rsidRPr="00935614">
        <w:rPr>
          <w:rFonts w:ascii="Calibri" w:eastAsia="Cambria" w:hAnsi="Calibri" w:cs="Calibri"/>
          <w:u w:val="single"/>
          <w:lang w:eastAsia="en-US"/>
        </w:rPr>
        <w:t xml:space="preserve"> can </w:t>
      </w:r>
      <w:r w:rsidRPr="00935614">
        <w:rPr>
          <w:rFonts w:ascii="Calibri" w:eastAsia="Cambria" w:hAnsi="Calibri" w:cs="Calibri"/>
          <w:highlight w:val="green"/>
          <w:u w:val="single"/>
          <w:lang w:eastAsia="en-US"/>
        </w:rPr>
        <w:t>spread</w:t>
      </w:r>
      <w:r w:rsidRPr="00935614">
        <w:rPr>
          <w:rFonts w:ascii="Calibri" w:eastAsia="Cambria" w:hAnsi="Calibri" w:cs="Calibri"/>
          <w:sz w:val="16"/>
          <w:lang w:eastAsia="en-US"/>
        </w:rPr>
        <w:t xml:space="preserve">, </w:t>
      </w:r>
      <w:r w:rsidRPr="00935614">
        <w:rPr>
          <w:rFonts w:ascii="Calibri" w:eastAsia="Cambria" w:hAnsi="Calibri" w:cs="Calibri"/>
          <w:b/>
          <w:iCs/>
          <w:highlight w:val="green"/>
          <w:u w:val="single"/>
          <w:lang w:eastAsia="en-US"/>
        </w:rPr>
        <w:t>reducing</w:t>
      </w:r>
      <w:r w:rsidRPr="00935614">
        <w:rPr>
          <w:rFonts w:ascii="Calibri" w:eastAsia="Cambria" w:hAnsi="Calibri" w:cs="Calibri"/>
          <w:u w:val="single"/>
          <w:lang w:eastAsia="en-US"/>
        </w:rPr>
        <w:t xml:space="preserve"> the </w:t>
      </w:r>
      <w:r w:rsidRPr="00935614">
        <w:rPr>
          <w:rFonts w:ascii="Calibri" w:eastAsia="Cambria" w:hAnsi="Calibri" w:cs="Calibri"/>
          <w:b/>
          <w:iCs/>
          <w:u w:val="single"/>
          <w:lang w:eastAsia="en-US"/>
        </w:rPr>
        <w:t xml:space="preserve">degrees of </w:t>
      </w:r>
      <w:r w:rsidRPr="00935614">
        <w:rPr>
          <w:rFonts w:ascii="Calibri" w:eastAsia="Cambria" w:hAnsi="Calibri" w:cs="Calibri"/>
          <w:b/>
          <w:iCs/>
          <w:highlight w:val="green"/>
          <w:u w:val="single"/>
          <w:lang w:eastAsia="en-US"/>
        </w:rPr>
        <w:t>separation</w:t>
      </w:r>
      <w:r w:rsidRPr="00935614">
        <w:rPr>
          <w:rFonts w:ascii="Calibri" w:eastAsia="Cambria" w:hAnsi="Calibri" w:cs="Calibri"/>
          <w:u w:val="single"/>
          <w:lang w:eastAsia="en-US"/>
        </w:rPr>
        <w:t xml:space="preserve"> between any two people</w:t>
      </w:r>
      <w:r w:rsidRPr="00935614">
        <w:rPr>
          <w:rFonts w:ascii="Calibri" w:eastAsia="Cambria" w:hAnsi="Calibri" w:cs="Calibri"/>
          <w:sz w:val="16"/>
          <w:lang w:eastAsia="en-US"/>
        </w:rPr>
        <w:t xml:space="preserve">. Moreover, </w:t>
      </w:r>
      <w:r w:rsidRPr="00935614">
        <w:rPr>
          <w:rFonts w:ascii="Calibri" w:eastAsia="Cambria" w:hAnsi="Calibri" w:cs="Calibri"/>
          <w:u w:val="single"/>
          <w:lang w:eastAsia="en-US"/>
        </w:rPr>
        <w:t>we are no longer divided into isolated populations</w:t>
      </w:r>
      <w:r w:rsidRPr="00935614">
        <w:rPr>
          <w:rFonts w:ascii="Calibri" w:eastAsia="Cambria" w:hAnsi="Calibri" w:cs="Calibri"/>
          <w:sz w:val="16"/>
          <w:lang w:eastAsia="en-US"/>
        </w:rPr>
        <w:t xml:space="preserve"> as we were for most of the past 10,000 years. </w:t>
      </w:r>
    </w:p>
    <w:p w14:paraId="708C077A" w14:textId="77777777" w:rsidR="00935614" w:rsidRPr="00935614" w:rsidRDefault="00935614" w:rsidP="00935614">
      <w:pPr>
        <w:spacing w:line="276" w:lineRule="auto"/>
        <w:rPr>
          <w:rFonts w:ascii="Calibri" w:eastAsia="Cambria" w:hAnsi="Calibri" w:cs="Calibri"/>
          <w:u w:val="single"/>
          <w:lang w:eastAsia="en-US"/>
        </w:rPr>
      </w:pPr>
      <w:r w:rsidRPr="00935614">
        <w:rPr>
          <w:rFonts w:ascii="Calibri" w:eastAsia="Cambria" w:hAnsi="Calibri" w:cs="Calibri"/>
          <w:sz w:val="16"/>
          <w:lang w:eastAsia="en-US"/>
        </w:rPr>
        <w:t xml:space="preserve">Together </w:t>
      </w:r>
      <w:r w:rsidRPr="00935614">
        <w:rPr>
          <w:rFonts w:ascii="Calibri" w:eastAsia="Cambria" w:hAnsi="Calibri" w:cs="Calibri"/>
          <w:u w:val="single"/>
          <w:lang w:eastAsia="en-US"/>
        </w:rPr>
        <w:t>these effects suggest that we might expect more new pandemics</w:t>
      </w:r>
      <w:r w:rsidRPr="00935614">
        <w:rPr>
          <w:rFonts w:ascii="Calibri" w:eastAsia="Cambria" w:hAnsi="Calibri" w:cs="Calibri"/>
          <w:sz w:val="16"/>
          <w:lang w:eastAsia="en-US"/>
        </w:rPr>
        <w:t xml:space="preserve">, for them to spread more quickly, and to </w:t>
      </w:r>
      <w:r w:rsidRPr="00935614">
        <w:rPr>
          <w:rFonts w:ascii="Calibri" w:eastAsia="Cambria" w:hAnsi="Calibri" w:cs="Calibri"/>
          <w:u w:val="single"/>
          <w:lang w:eastAsia="en-US"/>
        </w:rPr>
        <w:t xml:space="preserve">reach a higher percentage of the world’s people. </w:t>
      </w:r>
    </w:p>
    <w:p w14:paraId="4707C55C" w14:textId="77777777" w:rsidR="00935614" w:rsidRPr="00935614" w:rsidRDefault="00935614" w:rsidP="00935614">
      <w:pPr>
        <w:spacing w:line="276" w:lineRule="auto"/>
        <w:rPr>
          <w:rFonts w:ascii="Calibri" w:eastAsia="Cambria" w:hAnsi="Calibri" w:cs="Calibri"/>
          <w:u w:val="single"/>
          <w:lang w:eastAsia="en-US"/>
        </w:rPr>
      </w:pPr>
      <w:r w:rsidRPr="00935614">
        <w:rPr>
          <w:rFonts w:ascii="Calibri" w:eastAsia="Cambria" w:hAnsi="Calibri" w:cs="Calibri"/>
          <w:u w:val="single"/>
          <w:lang w:eastAsia="en-US"/>
        </w:rPr>
        <w:t>But</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we have also changed the world in ways that offer protection</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We have a healthier population; improved sanitation and hygiene; preventative and curative medicine; and a scientific understanding of disease.</w:t>
      </w:r>
      <w:r w:rsidRPr="00935614">
        <w:rPr>
          <w:rFonts w:ascii="Calibri" w:eastAsia="Cambria" w:hAnsi="Calibri" w:cs="Calibri"/>
          <w:sz w:val="16"/>
          <w:lang w:eastAsia="en-US"/>
        </w:rPr>
        <w:t xml:space="preserve"> Perhaps most importantly, </w:t>
      </w:r>
      <w:r w:rsidRPr="00935614">
        <w:rPr>
          <w:rFonts w:ascii="Calibri" w:eastAsia="Cambria" w:hAnsi="Calibri" w:cs="Calibri"/>
          <w:u w:val="single"/>
          <w:lang w:eastAsia="en-US"/>
        </w:rPr>
        <w:t>we have public health bodies to facilitate global communication and coordination in the face of new outbreaks</w:t>
      </w:r>
      <w:r w:rsidRPr="00935614">
        <w:rPr>
          <w:rFonts w:ascii="Calibri" w:eastAsia="Cambria" w:hAnsi="Calibri" w:cs="Calibri"/>
          <w:sz w:val="16"/>
          <w:lang w:eastAsia="en-US"/>
        </w:rPr>
        <w:t xml:space="preserve">. We have seen the benefits of this protection through the dramatic decline of endemic infectious disease over the past century (though we can’t be sure pandemics will obey the same trend). </w:t>
      </w:r>
      <w:r w:rsidRPr="00935614">
        <w:rPr>
          <w:rFonts w:ascii="Calibri" w:eastAsia="Cambria" w:hAnsi="Calibri" w:cs="Calibri"/>
          <w:u w:val="single"/>
          <w:lang w:eastAsia="en-US"/>
        </w:rPr>
        <w:t>Finally, we have spread to a range of locations and environments unprecedented for any mammalian species</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This offers special protection from extinction events, because it requires the pathogen to be able to flourish in a vast range of environments and to reach exceptionally isolated populations such as uncontacted tribes</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Antarctic researchers and nuclear submarine crews. </w:t>
      </w:r>
    </w:p>
    <w:p w14:paraId="102B45F2" w14:textId="77777777" w:rsidR="00935614" w:rsidRPr="00935614" w:rsidRDefault="00935614" w:rsidP="00935614">
      <w:pPr>
        <w:rPr>
          <w:rFonts w:ascii="Calibri" w:eastAsiaTheme="minorHAnsi" w:hAnsi="Calibri" w:cs="Calibri"/>
          <w:u w:val="single"/>
          <w:lang w:eastAsia="en-US"/>
        </w:rPr>
      </w:pPr>
      <w:r w:rsidRPr="00935614">
        <w:rPr>
          <w:rFonts w:ascii="Calibri" w:eastAsiaTheme="minorHAnsi" w:hAnsi="Calibri" w:cs="Calibri"/>
          <w:u w:val="single"/>
          <w:lang w:eastAsia="en-US"/>
        </w:rPr>
        <w:t xml:space="preserve">It is hard to know whether these combined effects have increased or decreased the existential risk from pandemics. This </w:t>
      </w:r>
      <w:r w:rsidRPr="00935614">
        <w:rPr>
          <w:rFonts w:ascii="Calibri" w:eastAsiaTheme="minorHAnsi" w:hAnsi="Calibri" w:cs="Calibri"/>
          <w:highlight w:val="green"/>
          <w:u w:val="single"/>
          <w:lang w:eastAsia="en-US"/>
        </w:rPr>
        <w:t>uncertainty is</w:t>
      </w:r>
      <w:r w:rsidRPr="00935614">
        <w:rPr>
          <w:rFonts w:ascii="Calibri" w:eastAsiaTheme="minorHAnsi" w:hAnsi="Calibri" w:cs="Calibri"/>
          <w:u w:val="single"/>
          <w:lang w:eastAsia="en-US"/>
        </w:rPr>
        <w:t xml:space="preserve"> ultimately </w:t>
      </w:r>
      <w:r w:rsidRPr="00935614">
        <w:rPr>
          <w:rFonts w:ascii="Calibri" w:eastAsiaTheme="minorHAnsi" w:hAnsi="Calibri" w:cs="Calibri"/>
          <w:highlight w:val="green"/>
          <w:u w:val="single"/>
          <w:lang w:eastAsia="en-US"/>
        </w:rPr>
        <w:t>bad news</w:t>
      </w:r>
      <w:r w:rsidRPr="00935614">
        <w:rPr>
          <w:rFonts w:ascii="Calibri" w:eastAsiaTheme="minorHAnsi" w:hAnsi="Calibri" w:cs="Calibri"/>
          <w:u w:val="single"/>
          <w:lang w:eastAsia="en-US"/>
        </w:rPr>
        <w:t xml:space="preserve">: we were previously sitting on a powerful argument that the risk was tiny; now we are not. </w:t>
      </w:r>
    </w:p>
    <w:p w14:paraId="6727217D" w14:textId="77777777" w:rsidR="00935614" w:rsidRPr="00935614" w:rsidRDefault="00935614" w:rsidP="00935614">
      <w:pPr>
        <w:spacing w:line="276" w:lineRule="auto"/>
        <w:rPr>
          <w:rFonts w:ascii="Calibri" w:eastAsia="Cambria" w:hAnsi="Calibri" w:cs="Calibri"/>
          <w:b/>
          <w:iCs/>
          <w:u w:val="single"/>
          <w:lang w:eastAsia="en-US"/>
        </w:rPr>
      </w:pPr>
      <w:r w:rsidRPr="00935614">
        <w:rPr>
          <w:rFonts w:ascii="Calibri" w:eastAsia="Cambria" w:hAnsi="Calibri" w:cs="Calibri"/>
          <w:u w:val="single"/>
          <w:lang w:eastAsia="en-US"/>
        </w:rPr>
        <w:t xml:space="preserve">We have seen the indirect ways that </w:t>
      </w:r>
      <w:r w:rsidRPr="00935614">
        <w:rPr>
          <w:rFonts w:ascii="Calibri" w:eastAsia="Cambria" w:hAnsi="Calibri" w:cs="Calibri"/>
          <w:highlight w:val="green"/>
          <w:u w:val="single"/>
          <w:lang w:eastAsia="en-US"/>
        </w:rPr>
        <w:t>our actions aid and abet the</w:t>
      </w:r>
      <w:r w:rsidRPr="00935614">
        <w:rPr>
          <w:rFonts w:ascii="Calibri" w:eastAsia="Cambria" w:hAnsi="Calibri" w:cs="Calibri"/>
          <w:u w:val="single"/>
          <w:lang w:eastAsia="en-US"/>
        </w:rPr>
        <w:t xml:space="preserve"> origination and </w:t>
      </w:r>
      <w:r w:rsidRPr="00935614">
        <w:rPr>
          <w:rFonts w:ascii="Calibri" w:eastAsia="Cambria" w:hAnsi="Calibri" w:cs="Calibri"/>
          <w:highlight w:val="green"/>
          <w:u w:val="single"/>
          <w:lang w:eastAsia="en-US"/>
        </w:rPr>
        <w:t>spread of pandemics</w:t>
      </w:r>
      <w:r w:rsidRPr="00935614">
        <w:rPr>
          <w:rFonts w:ascii="Calibri" w:eastAsia="Cambria" w:hAnsi="Calibri" w:cs="Calibri"/>
          <w:sz w:val="16"/>
          <w:highlight w:val="green"/>
          <w:lang w:eastAsia="en-US"/>
        </w:rPr>
        <w:t>.</w:t>
      </w:r>
      <w:r w:rsidRPr="00935614">
        <w:rPr>
          <w:rFonts w:ascii="Calibri" w:eastAsia="Cambria" w:hAnsi="Calibri" w:cs="Calibri"/>
          <w:sz w:val="16"/>
          <w:lang w:eastAsia="en-US"/>
        </w:rPr>
        <w:t xml:space="preserve"> But </w:t>
      </w:r>
      <w:r w:rsidRPr="00935614">
        <w:rPr>
          <w:rFonts w:ascii="Calibri" w:eastAsia="Cambria" w:hAnsi="Calibri" w:cs="Calibri"/>
          <w:b/>
          <w:iCs/>
          <w:u w:val="single"/>
          <w:lang w:eastAsia="en-US"/>
        </w:rPr>
        <w:t xml:space="preserve">what about cases where </w:t>
      </w:r>
      <w:r w:rsidRPr="00935614">
        <w:rPr>
          <w:rFonts w:ascii="Calibri" w:eastAsia="Cambria" w:hAnsi="Calibri" w:cs="Calibri"/>
          <w:b/>
          <w:iCs/>
          <w:highlight w:val="green"/>
          <w:u w:val="single"/>
          <w:lang w:eastAsia="en-US"/>
        </w:rPr>
        <w:t>we</w:t>
      </w:r>
      <w:r w:rsidRPr="00935614">
        <w:rPr>
          <w:rFonts w:ascii="Calibri" w:eastAsia="Cambria" w:hAnsi="Calibri" w:cs="Calibri"/>
          <w:sz w:val="16"/>
          <w:lang w:eastAsia="en-US"/>
        </w:rPr>
        <w:t xml:space="preserve"> have a much more direct hand in the process – where we </w:t>
      </w:r>
      <w:r w:rsidRPr="00935614">
        <w:rPr>
          <w:rFonts w:ascii="Calibri" w:eastAsia="Cambria" w:hAnsi="Calibri" w:cs="Calibri"/>
          <w:b/>
          <w:iCs/>
          <w:u w:val="single"/>
          <w:lang w:eastAsia="en-US"/>
        </w:rPr>
        <w:t xml:space="preserve">deliberately </w:t>
      </w:r>
      <w:r w:rsidRPr="00935614">
        <w:rPr>
          <w:rFonts w:ascii="Calibri" w:eastAsia="Cambria" w:hAnsi="Calibri" w:cs="Calibri"/>
          <w:b/>
          <w:iCs/>
          <w:highlight w:val="green"/>
          <w:u w:val="single"/>
          <w:lang w:eastAsia="en-US"/>
        </w:rPr>
        <w:t>use</w:t>
      </w:r>
      <w:r w:rsidRPr="00935614">
        <w:rPr>
          <w:rFonts w:ascii="Calibri" w:eastAsia="Cambria" w:hAnsi="Calibri" w:cs="Calibri"/>
          <w:sz w:val="16"/>
          <w:highlight w:val="green"/>
          <w:lang w:eastAsia="en-US"/>
        </w:rPr>
        <w:t xml:space="preserve">, </w:t>
      </w:r>
      <w:r w:rsidRPr="00935614">
        <w:rPr>
          <w:rFonts w:ascii="Calibri" w:eastAsia="Cambria" w:hAnsi="Calibri" w:cs="Calibri"/>
          <w:b/>
          <w:iCs/>
          <w:highlight w:val="green"/>
          <w:u w:val="single"/>
          <w:lang w:eastAsia="en-US"/>
        </w:rPr>
        <w:t>improve or create</w:t>
      </w:r>
      <w:r w:rsidRPr="00935614">
        <w:rPr>
          <w:rFonts w:ascii="Calibri" w:eastAsia="Cambria" w:hAnsi="Calibri" w:cs="Calibri"/>
          <w:b/>
          <w:iCs/>
          <w:u w:val="single"/>
          <w:lang w:eastAsia="en-US"/>
        </w:rPr>
        <w:t xml:space="preserve"> the </w:t>
      </w:r>
      <w:r w:rsidRPr="00935614">
        <w:rPr>
          <w:rFonts w:ascii="Calibri" w:eastAsia="Cambria" w:hAnsi="Calibri" w:cs="Calibri"/>
          <w:b/>
          <w:iCs/>
          <w:highlight w:val="green"/>
          <w:u w:val="single"/>
          <w:lang w:eastAsia="en-US"/>
        </w:rPr>
        <w:t>pathogens</w:t>
      </w:r>
      <w:r w:rsidRPr="00935614">
        <w:rPr>
          <w:rFonts w:ascii="Calibri" w:eastAsia="Cambria" w:hAnsi="Calibri" w:cs="Calibri"/>
          <w:b/>
          <w:iCs/>
          <w:u w:val="single"/>
          <w:lang w:eastAsia="en-US"/>
        </w:rPr>
        <w:t xml:space="preserve">? </w:t>
      </w:r>
    </w:p>
    <w:p w14:paraId="633CAAAD" w14:textId="77777777" w:rsidR="00935614" w:rsidRPr="00935614" w:rsidRDefault="00935614" w:rsidP="00935614">
      <w:pPr>
        <w:spacing w:line="276" w:lineRule="auto"/>
        <w:rPr>
          <w:rFonts w:ascii="Calibri" w:eastAsia="Cambria" w:hAnsi="Calibri" w:cs="Calibri"/>
          <w:u w:val="single"/>
          <w:lang w:eastAsia="en-US"/>
        </w:rPr>
      </w:pPr>
    </w:p>
    <w:p w14:paraId="296C88C3" w14:textId="77777777" w:rsidR="00935614" w:rsidRPr="00935614" w:rsidRDefault="00935614" w:rsidP="00935614">
      <w:pPr>
        <w:keepNext/>
        <w:keepLines/>
        <w:pageBreakBefore/>
        <w:spacing w:before="40" w:after="0"/>
        <w:jc w:val="center"/>
        <w:outlineLvl w:val="2"/>
        <w:rPr>
          <w:rFonts w:ascii="Calibri" w:eastAsia="MS Gothic" w:hAnsi="Calibri" w:cs="Times New Roman"/>
          <w:b/>
          <w:sz w:val="32"/>
          <w:szCs w:val="24"/>
          <w:u w:val="single"/>
          <w:lang w:eastAsia="en-US"/>
        </w:rPr>
      </w:pPr>
      <w:r w:rsidRPr="00935614">
        <w:rPr>
          <w:rFonts w:ascii="Calibri" w:eastAsia="MS Gothic" w:hAnsi="Calibri" w:cs="Times New Roman"/>
          <w:b/>
          <w:sz w:val="32"/>
          <w:szCs w:val="24"/>
          <w:u w:val="single"/>
          <w:lang w:eastAsia="en-US"/>
        </w:rPr>
        <w:t>OST</w:t>
      </w:r>
    </w:p>
    <w:p w14:paraId="43C7797B"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Elon’s mars col attempts kill OST legitimacy –trying to establish self governing paradigms and an extra-legal regime, plus it violates article 8</w:t>
      </w:r>
    </w:p>
    <w:p w14:paraId="568C38F3" w14:textId="77777777" w:rsidR="00935614" w:rsidRPr="00935614" w:rsidRDefault="00935614" w:rsidP="00935614">
      <w:pPr>
        <w:rPr>
          <w:rFonts w:ascii="Calibri" w:eastAsia="Cambria" w:hAnsi="Calibri" w:cs="Calibri"/>
          <w:b/>
          <w:bCs/>
          <w:sz w:val="26"/>
          <w:lang w:eastAsia="en-US"/>
        </w:rPr>
      </w:pPr>
      <w:r w:rsidRPr="00935614">
        <w:rPr>
          <w:rFonts w:ascii="Calibri" w:eastAsia="Cambria" w:hAnsi="Calibri" w:cs="Calibri"/>
          <w:b/>
          <w:bCs/>
          <w:sz w:val="26"/>
          <w:lang w:eastAsia="en-US"/>
        </w:rPr>
        <w:t>Salmeri 20</w:t>
      </w:r>
    </w:p>
    <w:p w14:paraId="5C71B73D" w14:textId="77777777" w:rsidR="00935614" w:rsidRPr="00935614" w:rsidRDefault="00935614" w:rsidP="00935614">
      <w:pPr>
        <w:rPr>
          <w:rFonts w:ascii="Calibri" w:eastAsia="Cambria" w:hAnsi="Calibri" w:cs="Calibri"/>
          <w:lang w:eastAsia="en-US"/>
        </w:rPr>
      </w:pPr>
      <w:r w:rsidRPr="00935614">
        <w:rPr>
          <w:rFonts w:ascii="Calibri" w:eastAsia="Cambria" w:hAnsi="Calibri" w:cs="Calibri"/>
          <w:lang w:eastAsia="en-US"/>
        </w:rPr>
        <w:t>Antonino Salmeri, (attorney and doctoral researcher in space law at the University of Luxembourg, where he is pursuing a Ph.D. on space mining enforcement), 12-5-2020, "No, Mars is not a free planet, no matter what SpaceX says," SpaceNews, https://spacenews.com/op-ed-no-mars-is-not-a-free-planet-no-matter-what-spacex-says/, // HW AW</w:t>
      </w:r>
    </w:p>
    <w:p w14:paraId="118F8DC2" w14:textId="77777777" w:rsidR="00935614" w:rsidRPr="00935614" w:rsidRDefault="00935614" w:rsidP="00935614">
      <w:pPr>
        <w:rPr>
          <w:rFonts w:ascii="Calibri" w:eastAsia="Cambria" w:hAnsi="Calibri" w:cs="Calibri"/>
          <w:lang w:eastAsia="en-US"/>
        </w:rPr>
      </w:pPr>
      <w:r w:rsidRPr="00935614">
        <w:rPr>
          <w:rFonts w:ascii="Calibri" w:eastAsia="Cambria" w:hAnsi="Calibri" w:cs="Calibri"/>
          <w:lang w:eastAsia="en-US"/>
        </w:rPr>
        <w:t>**bracketed for roman numerals</w:t>
      </w:r>
    </w:p>
    <w:p w14:paraId="4B3E02D9" w14:textId="77777777" w:rsidR="00935614" w:rsidRPr="00935614" w:rsidRDefault="00935614" w:rsidP="00935614">
      <w:pPr>
        <w:rPr>
          <w:rFonts w:ascii="Calibri" w:eastAsia="Cambria" w:hAnsi="Calibri" w:cs="Calibri"/>
          <w:b/>
          <w:bCs/>
          <w:u w:val="single"/>
          <w:lang w:eastAsia="en-US"/>
        </w:rPr>
      </w:pPr>
      <w:r w:rsidRPr="00935614">
        <w:rPr>
          <w:rFonts w:ascii="Calibri" w:eastAsia="Cambria" w:hAnsi="Calibri" w:cs="Calibri"/>
          <w:u w:val="single"/>
          <w:lang w:eastAsia="en-US"/>
        </w:rPr>
        <w:t>SpaceX</w:t>
      </w:r>
      <w:r w:rsidRPr="00935614">
        <w:rPr>
          <w:rFonts w:ascii="Calibri" w:eastAsia="Cambria" w:hAnsi="Calibri" w:cs="Calibri"/>
          <w:sz w:val="16"/>
          <w:lang w:eastAsia="en-US"/>
        </w:rPr>
        <w:t xml:space="preserve"> makes no secret of its </w:t>
      </w:r>
      <w:r w:rsidRPr="00935614">
        <w:rPr>
          <w:rFonts w:ascii="Calibri" w:eastAsia="Cambria" w:hAnsi="Calibri" w:cs="Calibri"/>
          <w:u w:val="single"/>
          <w:lang w:eastAsia="en-US"/>
        </w:rPr>
        <w:t>driving goal to make humans a multiplanetary species</w:t>
      </w:r>
      <w:r w:rsidRPr="00935614">
        <w:rPr>
          <w:rFonts w:ascii="Calibri" w:eastAsia="Cambria" w:hAnsi="Calibri" w:cs="Calibri"/>
          <w:sz w:val="16"/>
          <w:lang w:eastAsia="en-US"/>
        </w:rPr>
        <w:t xml:space="preserve">. Given SpaceX founder Elon </w:t>
      </w:r>
      <w:r w:rsidRPr="00935614">
        <w:rPr>
          <w:rFonts w:ascii="Calibri" w:eastAsia="Cambria" w:hAnsi="Calibri" w:cs="Calibri"/>
          <w:u w:val="single"/>
          <w:lang w:eastAsia="en-US"/>
        </w:rPr>
        <w:t xml:space="preserve">Musk’s </w:t>
      </w:r>
      <w:r w:rsidRPr="00935614">
        <w:rPr>
          <w:rFonts w:ascii="Calibri" w:eastAsia="Cambria" w:hAnsi="Calibri" w:cs="Calibri"/>
          <w:highlight w:val="green"/>
          <w:u w:val="single"/>
          <w:lang w:eastAsia="en-US"/>
        </w:rPr>
        <w:t>fixation on Mars</w:t>
      </w:r>
      <w:r w:rsidRPr="00935614">
        <w:rPr>
          <w:rFonts w:ascii="Calibri" w:eastAsia="Cambria" w:hAnsi="Calibri" w:cs="Calibri"/>
          <w:sz w:val="16"/>
          <w:lang w:eastAsia="en-US"/>
        </w:rPr>
        <w:t xml:space="preserve"> and fondness for Tesla ‘Easter eggs’ and other gags, it’s hardly surprising to see Mars mentioned in the terms of service (ToS) agreement for beta users of its Starlink satellite broadband service. However, as a space lawyer, I certainly didn’t expect Starlink’s beta ToS to include the following provision: “For services provided on Mars, or in transit to Mars via Starship or other colonization spacecraft, the parties </w:t>
      </w:r>
      <w:r w:rsidRPr="00935614">
        <w:rPr>
          <w:rFonts w:ascii="Calibri" w:eastAsia="Cambria" w:hAnsi="Calibri" w:cs="Calibri"/>
          <w:highlight w:val="green"/>
          <w:u w:val="single"/>
          <w:lang w:eastAsia="en-US"/>
        </w:rPr>
        <w:t>recognize</w:t>
      </w:r>
      <w:r w:rsidRPr="00935614">
        <w:rPr>
          <w:rFonts w:ascii="Calibri" w:eastAsia="Cambria" w:hAnsi="Calibri" w:cs="Calibri"/>
          <w:u w:val="single"/>
          <w:lang w:eastAsia="en-US"/>
        </w:rPr>
        <w:t xml:space="preserve"> Mars as a free planet and </w:t>
      </w:r>
      <w:r w:rsidRPr="00935614">
        <w:rPr>
          <w:rFonts w:ascii="Calibri" w:eastAsia="Cambria" w:hAnsi="Calibri" w:cs="Calibri"/>
          <w:highlight w:val="green"/>
          <w:u w:val="single"/>
          <w:lang w:eastAsia="en-US"/>
        </w:rPr>
        <w:t>that no Earth-based government has authority or sovereignty</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over Martian activities</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Accordingly, </w:t>
      </w:r>
      <w:r w:rsidRPr="00935614">
        <w:rPr>
          <w:rFonts w:ascii="Calibri" w:eastAsia="Cambria" w:hAnsi="Calibri" w:cs="Calibri"/>
          <w:u w:val="single"/>
          <w:lang w:eastAsia="en-US"/>
        </w:rPr>
        <w:t xml:space="preserve">Disputes will be settled through self-governing </w:t>
      </w:r>
      <w:r w:rsidRPr="00935614">
        <w:rPr>
          <w:rFonts w:ascii="Calibri" w:eastAsia="Cambria" w:hAnsi="Calibri" w:cs="Calibri"/>
          <w:sz w:val="16"/>
          <w:lang w:eastAsia="en-US"/>
        </w:rPr>
        <w:t xml:space="preserve">principles, established in good faith at the time of the Martian settlement.” To be sure, SpaceX might have inserted Clause 9 as another one of Musk’s jokes that aren’t really jokes, like the time he invoked South Park’s infamous underwear gnomes in explaining how he intended to fund his ambitious Mars colonization plans. After all, there are no Starlink satellites orbiting Mars, and no prospective customers there yet, either. But </w:t>
      </w:r>
      <w:r w:rsidRPr="00935614">
        <w:rPr>
          <w:rFonts w:ascii="Calibri" w:eastAsia="Cambria" w:hAnsi="Calibri" w:cs="Calibri"/>
          <w:u w:val="single"/>
          <w:lang w:eastAsia="en-US"/>
        </w:rPr>
        <w:t xml:space="preserve">international law is </w:t>
      </w:r>
      <w:r w:rsidRPr="00935614">
        <w:rPr>
          <w:rFonts w:ascii="Calibri" w:eastAsia="Cambria" w:hAnsi="Calibri" w:cs="Calibri"/>
          <w:highlight w:val="green"/>
          <w:u w:val="single"/>
          <w:lang w:eastAsia="en-US"/>
        </w:rPr>
        <w:t>no laughing matter</w:t>
      </w:r>
      <w:r w:rsidRPr="00935614">
        <w:rPr>
          <w:rFonts w:ascii="Calibri" w:eastAsia="Cambria" w:hAnsi="Calibri" w:cs="Calibri"/>
          <w:sz w:val="16"/>
          <w:lang w:eastAsia="en-US"/>
        </w:rPr>
        <w:t xml:space="preserve">. Taken literally, Starlink users must agree with SpaceX that Mars is a “free planet” and that disputes concerning Starlink services provided on Mars or while en route to the red planet via a SpaceX Starship — will be settled through self-regulation. But is this clause valid? </w:t>
      </w:r>
      <w:r w:rsidRPr="00935614">
        <w:rPr>
          <w:rFonts w:ascii="Calibri" w:eastAsia="Cambria" w:hAnsi="Calibri" w:cs="Calibri"/>
          <w:u w:val="single"/>
          <w:lang w:eastAsia="en-US"/>
        </w:rPr>
        <w:t xml:space="preserve">What are the </w:t>
      </w:r>
      <w:r w:rsidRPr="00935614">
        <w:rPr>
          <w:rFonts w:ascii="Calibri" w:eastAsia="Cambria" w:hAnsi="Calibri" w:cs="Calibri"/>
          <w:highlight w:val="green"/>
          <w:u w:val="single"/>
          <w:lang w:eastAsia="en-US"/>
        </w:rPr>
        <w:t>political implications</w:t>
      </w:r>
      <w:r w:rsidRPr="00935614">
        <w:rPr>
          <w:rFonts w:ascii="Calibri" w:eastAsia="Cambria" w:hAnsi="Calibri" w:cs="Calibri"/>
          <w:u w:val="single"/>
          <w:lang w:eastAsia="en-US"/>
        </w:rPr>
        <w:t xml:space="preserve"> of a transportation company proclaiming the legal status of a celestial body</w:t>
      </w:r>
      <w:r w:rsidRPr="00935614">
        <w:rPr>
          <w:rFonts w:ascii="Calibri" w:eastAsia="Cambria" w:hAnsi="Calibri" w:cs="Calibri"/>
          <w:sz w:val="16"/>
          <w:lang w:eastAsia="en-US"/>
        </w:rPr>
        <w:t xml:space="preserve">? Does such an attempt make strategic sense? LEGAL ASPECTS From a legal viewpoint, Clause 9 of Starlink’s terms of service should be regarded as void. Simply put, </w:t>
      </w:r>
      <w:r w:rsidRPr="00935614">
        <w:rPr>
          <w:rFonts w:ascii="Calibri" w:eastAsia="Cambria" w:hAnsi="Calibri" w:cs="Calibri"/>
          <w:u w:val="single"/>
          <w:lang w:eastAsia="en-US"/>
        </w:rPr>
        <w:t xml:space="preserve">declaring Mars as a “free planet” and refusing any Earth-based authority over Martian activities </w:t>
      </w:r>
      <w:r w:rsidRPr="00935614">
        <w:rPr>
          <w:rFonts w:ascii="Calibri" w:eastAsia="Cambria" w:hAnsi="Calibri" w:cs="Calibri"/>
          <w:highlight w:val="green"/>
          <w:u w:val="single"/>
          <w:lang w:eastAsia="en-US"/>
        </w:rPr>
        <w:t>conflicts with the</w:t>
      </w:r>
      <w:r w:rsidRPr="00935614">
        <w:rPr>
          <w:rFonts w:ascii="Calibri" w:eastAsia="Cambria" w:hAnsi="Calibri" w:cs="Calibri"/>
          <w:u w:val="single"/>
          <w:lang w:eastAsia="en-US"/>
        </w:rPr>
        <w:t xml:space="preserve"> international obligations of the United States under the </w:t>
      </w:r>
      <w:r w:rsidRPr="00935614">
        <w:rPr>
          <w:rFonts w:ascii="Calibri" w:eastAsia="Cambria" w:hAnsi="Calibri" w:cs="Calibri"/>
          <w:highlight w:val="green"/>
          <w:u w:val="single"/>
          <w:lang w:eastAsia="en-US"/>
        </w:rPr>
        <w:t>O</w:t>
      </w:r>
      <w:r w:rsidRPr="00935614">
        <w:rPr>
          <w:rFonts w:ascii="Calibri" w:eastAsia="Cambria" w:hAnsi="Calibri" w:cs="Calibri"/>
          <w:u w:val="single"/>
          <w:lang w:eastAsia="en-US"/>
        </w:rPr>
        <w:t xml:space="preserve">uter </w:t>
      </w:r>
      <w:r w:rsidRPr="00935614">
        <w:rPr>
          <w:rFonts w:ascii="Calibri" w:eastAsia="Cambria" w:hAnsi="Calibri" w:cs="Calibri"/>
          <w:highlight w:val="green"/>
          <w:u w:val="single"/>
          <w:lang w:eastAsia="en-US"/>
        </w:rPr>
        <w:t>S</w:t>
      </w:r>
      <w:r w:rsidRPr="00935614">
        <w:rPr>
          <w:rFonts w:ascii="Calibri" w:eastAsia="Cambria" w:hAnsi="Calibri" w:cs="Calibri"/>
          <w:u w:val="single"/>
          <w:lang w:eastAsia="en-US"/>
        </w:rPr>
        <w:t xml:space="preserve">pace </w:t>
      </w:r>
      <w:r w:rsidRPr="00935614">
        <w:rPr>
          <w:rFonts w:ascii="Calibri" w:eastAsia="Cambria" w:hAnsi="Calibri" w:cs="Calibri"/>
          <w:highlight w:val="green"/>
          <w:u w:val="single"/>
          <w:lang w:eastAsia="en-US"/>
        </w:rPr>
        <w:t>T</w:t>
      </w:r>
      <w:r w:rsidRPr="00935614">
        <w:rPr>
          <w:rFonts w:ascii="Calibri" w:eastAsia="Cambria" w:hAnsi="Calibri" w:cs="Calibri"/>
          <w:u w:val="single"/>
          <w:lang w:eastAsia="en-US"/>
        </w:rPr>
        <w:t>reaty, which naturally take precedence over contractual terms of services</w:t>
      </w:r>
      <w:r w:rsidRPr="00935614">
        <w:rPr>
          <w:rFonts w:ascii="Calibri" w:eastAsia="Cambria" w:hAnsi="Calibri" w:cs="Calibri"/>
          <w:sz w:val="16"/>
          <w:lang w:eastAsia="en-US"/>
        </w:rPr>
        <w:t xml:space="preserve">. First, under Articles I and III of the treaty, international law applies in outer space, including the moon and other celestial bodies, and influences all activities conducted thereby. </w:t>
      </w:r>
      <w:r w:rsidRPr="00935614">
        <w:rPr>
          <w:rFonts w:ascii="Calibri" w:eastAsia="Cambria" w:hAnsi="Calibri" w:cs="Calibri"/>
          <w:u w:val="single"/>
          <w:lang w:eastAsia="en-US"/>
        </w:rPr>
        <w:t xml:space="preserve">Accordingly, Mars </w:t>
      </w:r>
      <w:r w:rsidRPr="00935614">
        <w:rPr>
          <w:rFonts w:ascii="Calibri" w:eastAsia="Cambria" w:hAnsi="Calibri" w:cs="Calibri"/>
          <w:highlight w:val="green"/>
          <w:u w:val="single"/>
          <w:lang w:eastAsia="en-US"/>
        </w:rPr>
        <w:t xml:space="preserve">cannot be </w:t>
      </w:r>
      <w:r w:rsidRPr="00935614">
        <w:rPr>
          <w:rFonts w:ascii="Calibri" w:eastAsia="Cambria" w:hAnsi="Calibri" w:cs="Calibri"/>
          <w:u w:val="single"/>
          <w:lang w:eastAsia="en-US"/>
        </w:rPr>
        <w:t xml:space="preserve">considered a “free planet” </w:t>
      </w:r>
      <w:r w:rsidRPr="00935614">
        <w:rPr>
          <w:rFonts w:ascii="Calibri" w:eastAsia="Cambria" w:hAnsi="Calibri" w:cs="Calibri"/>
          <w:highlight w:val="green"/>
          <w:u w:val="single"/>
          <w:lang w:eastAsia="en-US"/>
        </w:rPr>
        <w:t>left to</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self-governing principles</w:t>
      </w:r>
      <w:r w:rsidRPr="00935614">
        <w:rPr>
          <w:rFonts w:ascii="Calibri" w:eastAsia="Cambria" w:hAnsi="Calibri" w:cs="Calibri"/>
          <w:u w:val="single"/>
          <w:lang w:eastAsia="en-US"/>
        </w:rPr>
        <w:t>” of dubious nature and origin, because it is rather fully subjected to the rule of law.</w:t>
      </w:r>
      <w:r w:rsidRPr="00935614">
        <w:rPr>
          <w:rFonts w:ascii="Calibri" w:eastAsia="Cambria" w:hAnsi="Calibri" w:cs="Calibri"/>
          <w:sz w:val="16"/>
          <w:lang w:eastAsia="en-US"/>
        </w:rPr>
        <w:t xml:space="preserve"> A passenger-laden Starship enters Mars’ atmosphere in this artist’s concept. Credit: SpaceX illustration Further, Starlink’s </w:t>
      </w:r>
      <w:r w:rsidRPr="00935614">
        <w:rPr>
          <w:rFonts w:ascii="Calibri" w:eastAsia="Cambria" w:hAnsi="Calibri" w:cs="Calibri"/>
          <w:b/>
          <w:bCs/>
          <w:u w:val="single"/>
          <w:lang w:eastAsia="en-US"/>
        </w:rPr>
        <w:t xml:space="preserve">refusal of Earth-based governmental authority on Mars is in </w:t>
      </w:r>
      <w:r w:rsidRPr="00935614">
        <w:rPr>
          <w:rFonts w:ascii="Calibri" w:eastAsia="Cambria" w:hAnsi="Calibri" w:cs="Calibri"/>
          <w:b/>
          <w:bCs/>
          <w:highlight w:val="green"/>
          <w:u w:val="single"/>
          <w:lang w:eastAsia="en-US"/>
        </w:rPr>
        <w:t xml:space="preserve">clear violation of Article [8] </w:t>
      </w:r>
      <w:r w:rsidRPr="00935614">
        <w:rPr>
          <w:rFonts w:ascii="Calibri" w:eastAsia="Cambria" w:hAnsi="Calibri" w:cs="Calibri"/>
          <w:sz w:val="16"/>
          <w:szCs w:val="16"/>
          <w:lang w:eastAsia="en-US"/>
        </w:rPr>
        <w:t>VIII</w:t>
      </w:r>
      <w:r w:rsidRPr="00935614">
        <w:rPr>
          <w:rFonts w:ascii="Calibri" w:eastAsia="Cambria" w:hAnsi="Calibri" w:cs="Calibri"/>
          <w:b/>
          <w:bCs/>
          <w:u w:val="single"/>
          <w:lang w:eastAsia="en-US"/>
        </w:rPr>
        <w:t xml:space="preserve"> of the treaty.</w:t>
      </w:r>
      <w:r w:rsidRPr="00935614">
        <w:rPr>
          <w:rFonts w:ascii="Calibri" w:eastAsia="Cambria" w:hAnsi="Calibri" w:cs="Calibri"/>
          <w:sz w:val="16"/>
          <w:lang w:eastAsia="en-US"/>
        </w:rPr>
        <w:t xml:space="preserve"> According to this provision, states “retain jurisdiction and control”over any registered space objects and “any personnel thereof, while in outer space or on a celestial body.” </w:t>
      </w:r>
      <w:r w:rsidRPr="00935614">
        <w:rPr>
          <w:rFonts w:ascii="Calibri" w:eastAsia="Cambria" w:hAnsi="Calibri" w:cs="Calibri"/>
          <w:u w:val="single"/>
          <w:lang w:eastAsia="en-US"/>
        </w:rPr>
        <w:t>This principle</w:t>
      </w:r>
      <w:r w:rsidRPr="00935614">
        <w:rPr>
          <w:rFonts w:ascii="Calibri" w:eastAsia="Cambria" w:hAnsi="Calibri" w:cs="Calibri"/>
          <w:sz w:val="16"/>
          <w:lang w:eastAsia="en-US"/>
        </w:rPr>
        <w:t xml:space="preserve"> is known as “quasi-territorial” jurisdiction and </w:t>
      </w:r>
      <w:r w:rsidRPr="00935614">
        <w:rPr>
          <w:rFonts w:ascii="Calibri" w:eastAsia="Cambria" w:hAnsi="Calibri" w:cs="Calibri"/>
          <w:u w:val="single"/>
          <w:lang w:eastAsia="en-US"/>
        </w:rPr>
        <w:t xml:space="preserve">serves the purpose of ensuring the applicability of relevant national laws, </w:t>
      </w:r>
      <w:r w:rsidRPr="00935614">
        <w:rPr>
          <w:rFonts w:ascii="Calibri" w:eastAsia="Cambria" w:hAnsi="Calibri" w:cs="Calibri"/>
          <w:b/>
          <w:bCs/>
          <w:u w:val="single"/>
          <w:lang w:eastAsia="en-US"/>
        </w:rPr>
        <w:t xml:space="preserve">preventing </w:t>
      </w:r>
      <w:r w:rsidRPr="00935614">
        <w:rPr>
          <w:rFonts w:ascii="Calibri" w:eastAsia="Cambria" w:hAnsi="Calibri" w:cs="Calibri"/>
          <w:b/>
          <w:bCs/>
          <w:highlight w:val="green"/>
          <w:u w:val="single"/>
          <w:lang w:eastAsia="en-US"/>
        </w:rPr>
        <w:t>space</w:t>
      </w:r>
      <w:r w:rsidRPr="00935614">
        <w:rPr>
          <w:rFonts w:ascii="Calibri" w:eastAsia="Cambria" w:hAnsi="Calibri" w:cs="Calibri"/>
          <w:b/>
          <w:bCs/>
          <w:u w:val="single"/>
          <w:lang w:eastAsia="en-US"/>
        </w:rPr>
        <w:t xml:space="preserve"> from being </w:t>
      </w:r>
      <w:r w:rsidRPr="00935614">
        <w:rPr>
          <w:rFonts w:ascii="Calibri" w:eastAsia="Cambria" w:hAnsi="Calibri" w:cs="Calibri"/>
          <w:b/>
          <w:bCs/>
          <w:highlight w:val="green"/>
          <w:u w:val="single"/>
          <w:lang w:eastAsia="en-US"/>
        </w:rPr>
        <w:t>abandoned to the rule of the strongest</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As an American company, SpaceX is obliged under U.S. law to respect these rules in order to get licenses from the U.S. government to conduct commercial launches and provide satellite services. This is mandated by Article VI of the treaty, according to which nongovernmental activities in space require the “authorization and continuing supervision of the appropriate State,” which is internationally responsible for assuring that these activities “are carried out in conformity with the provisions set forth in the present Treaty.” As such, </w:t>
      </w:r>
      <w:r w:rsidRPr="00935614">
        <w:rPr>
          <w:rFonts w:ascii="Calibri" w:eastAsia="Cambria" w:hAnsi="Calibri" w:cs="Calibri"/>
          <w:u w:val="single"/>
          <w:lang w:eastAsia="en-US"/>
        </w:rPr>
        <w:t>any attempt to declare “Mars as a free planet” and reject the authority of “Earth-based government” over Martian activities is in violation of international space law and would consequently bear no legal effect on third parties</w:t>
      </w:r>
      <w:r w:rsidRPr="00935614">
        <w:rPr>
          <w:rFonts w:ascii="Calibri" w:eastAsia="Cambria" w:hAnsi="Calibri" w:cs="Calibri"/>
          <w:sz w:val="16"/>
          <w:lang w:eastAsia="en-US"/>
        </w:rPr>
        <w:t xml:space="preserve">. POLITICAL IMPLICATIONS </w:t>
      </w:r>
      <w:r w:rsidRPr="00935614">
        <w:rPr>
          <w:rFonts w:ascii="Calibri" w:eastAsia="Cambria" w:hAnsi="Calibri" w:cs="Calibri"/>
          <w:b/>
          <w:bCs/>
          <w:u w:val="single"/>
          <w:lang w:eastAsia="en-US"/>
        </w:rPr>
        <w:t xml:space="preserve">SpaceX’s declaration on the legal status of Mars is </w:t>
      </w:r>
      <w:r w:rsidRPr="00935614">
        <w:rPr>
          <w:rFonts w:ascii="Calibri" w:eastAsia="Cambria" w:hAnsi="Calibri" w:cs="Calibri"/>
          <w:b/>
          <w:bCs/>
          <w:highlight w:val="green"/>
          <w:u w:val="single"/>
          <w:lang w:eastAsia="en-US"/>
        </w:rPr>
        <w:t>not without political implications</w:t>
      </w:r>
      <w:r w:rsidRPr="00935614">
        <w:rPr>
          <w:rFonts w:ascii="Calibri" w:eastAsia="Cambria" w:hAnsi="Calibri" w:cs="Calibri"/>
          <w:sz w:val="16"/>
          <w:lang w:eastAsia="en-US"/>
        </w:rPr>
        <w:t xml:space="preserve">. Interestingly enough, a thorough look at the first part of Starlink’s terms of service Clause 9 shows that SpaceX doesn’t seem to have problems with “Earth-based authority” regulating lunar activities: “For Services provided to, on or in orbit around the planet Earth or the Moon, these Terms and any disputes […] will be governed by and construed in accordance with the laws of the State of California in the United States.” Nevertheless, under international space law there are no grounds to distinguish between the moon and Mars; the same rules apply to “the Moon and other celestial bodies.” Assuming SpaceX knows this, it appears that </w:t>
      </w:r>
      <w:r w:rsidRPr="00935614">
        <w:rPr>
          <w:rFonts w:ascii="Calibri" w:eastAsia="Cambria" w:hAnsi="Calibri" w:cs="Calibri"/>
          <w:b/>
          <w:bCs/>
          <w:u w:val="single"/>
          <w:lang w:eastAsia="en-US"/>
        </w:rPr>
        <w:t xml:space="preserve">the </w:t>
      </w:r>
      <w:r w:rsidRPr="00935614">
        <w:rPr>
          <w:rFonts w:ascii="Calibri" w:eastAsia="Cambria" w:hAnsi="Calibri" w:cs="Calibri"/>
          <w:b/>
          <w:bCs/>
          <w:highlight w:val="green"/>
          <w:u w:val="single"/>
          <w:lang w:eastAsia="en-US"/>
        </w:rPr>
        <w:t>company is</w:t>
      </w:r>
      <w:r w:rsidRPr="00935614">
        <w:rPr>
          <w:rFonts w:ascii="Calibri" w:eastAsia="Cambria" w:hAnsi="Calibri" w:cs="Calibri"/>
          <w:b/>
          <w:bCs/>
          <w:u w:val="single"/>
          <w:lang w:eastAsia="en-US"/>
        </w:rPr>
        <w:t xml:space="preserve"> </w:t>
      </w:r>
      <w:r w:rsidRPr="00935614">
        <w:rPr>
          <w:rFonts w:ascii="Calibri" w:eastAsia="Cambria" w:hAnsi="Calibri" w:cs="Calibri"/>
          <w:b/>
          <w:bCs/>
          <w:highlight w:val="green"/>
          <w:u w:val="single"/>
          <w:lang w:eastAsia="en-US"/>
        </w:rPr>
        <w:t>sending a political message to</w:t>
      </w:r>
      <w:r w:rsidRPr="00935614">
        <w:rPr>
          <w:rFonts w:ascii="Calibri" w:eastAsia="Cambria" w:hAnsi="Calibri" w:cs="Calibri"/>
          <w:b/>
          <w:bCs/>
          <w:u w:val="single"/>
          <w:lang w:eastAsia="en-US"/>
        </w:rPr>
        <w:t xml:space="preserve"> </w:t>
      </w:r>
      <w:r w:rsidRPr="00935614">
        <w:rPr>
          <w:rFonts w:ascii="Calibri" w:eastAsia="Cambria" w:hAnsi="Calibri" w:cs="Calibri"/>
          <w:b/>
          <w:bCs/>
          <w:highlight w:val="green"/>
          <w:u w:val="single"/>
          <w:lang w:eastAsia="en-US"/>
        </w:rPr>
        <w:t>subvert the status quo</w:t>
      </w:r>
      <w:r w:rsidRPr="00935614">
        <w:rPr>
          <w:rFonts w:ascii="Calibri" w:eastAsia="Cambria" w:hAnsi="Calibri" w:cs="Calibri"/>
          <w:b/>
          <w:bCs/>
          <w:u w:val="single"/>
          <w:lang w:eastAsia="en-US"/>
        </w:rPr>
        <w:t xml:space="preserve"> and </w:t>
      </w:r>
      <w:r w:rsidRPr="00935614">
        <w:rPr>
          <w:rFonts w:ascii="Calibri" w:eastAsia="Cambria" w:hAnsi="Calibri" w:cs="Calibri"/>
          <w:b/>
          <w:bCs/>
          <w:highlight w:val="green"/>
          <w:u w:val="single"/>
          <w:lang w:eastAsia="en-US"/>
        </w:rPr>
        <w:t xml:space="preserve">establish a </w:t>
      </w:r>
      <w:r w:rsidRPr="00935614">
        <w:rPr>
          <w:rFonts w:ascii="Calibri" w:eastAsia="Cambria" w:hAnsi="Calibri" w:cs="Calibri"/>
          <w:b/>
          <w:bCs/>
          <w:u w:val="single"/>
          <w:lang w:eastAsia="en-US"/>
        </w:rPr>
        <w:t xml:space="preserve">separate </w:t>
      </w:r>
      <w:r w:rsidRPr="00935614">
        <w:rPr>
          <w:rFonts w:ascii="Calibri" w:eastAsia="Cambria" w:hAnsi="Calibri" w:cs="Calibri"/>
          <w:b/>
          <w:bCs/>
          <w:highlight w:val="green"/>
          <w:u w:val="single"/>
          <w:lang w:eastAsia="en-US"/>
        </w:rPr>
        <w:t>regime</w:t>
      </w:r>
      <w:r w:rsidRPr="00935614">
        <w:rPr>
          <w:rFonts w:ascii="Calibri" w:eastAsia="Cambria" w:hAnsi="Calibri" w:cs="Calibri"/>
          <w:b/>
          <w:bCs/>
          <w:u w:val="single"/>
          <w:lang w:eastAsia="en-US"/>
        </w:rPr>
        <w:t xml:space="preserve"> </w:t>
      </w:r>
      <w:r w:rsidRPr="00935614">
        <w:rPr>
          <w:rFonts w:ascii="Calibri" w:eastAsia="Cambria" w:hAnsi="Calibri" w:cs="Calibri"/>
          <w:b/>
          <w:bCs/>
          <w:highlight w:val="green"/>
          <w:u w:val="single"/>
          <w:lang w:eastAsia="en-US"/>
        </w:rPr>
        <w:t>for</w:t>
      </w:r>
      <w:r w:rsidRPr="00935614">
        <w:rPr>
          <w:rFonts w:ascii="Calibri" w:eastAsia="Cambria" w:hAnsi="Calibri" w:cs="Calibri"/>
          <w:b/>
          <w:bCs/>
          <w:u w:val="single"/>
          <w:lang w:eastAsia="en-US"/>
        </w:rPr>
        <w:t xml:space="preserve"> </w:t>
      </w:r>
      <w:r w:rsidRPr="00935614">
        <w:rPr>
          <w:rFonts w:ascii="Calibri" w:eastAsia="Cambria" w:hAnsi="Calibri" w:cs="Calibri"/>
          <w:b/>
          <w:bCs/>
          <w:highlight w:val="green"/>
          <w:u w:val="single"/>
          <w:lang w:eastAsia="en-US"/>
        </w:rPr>
        <w:t>Mars</w:t>
      </w:r>
      <w:r w:rsidRPr="00935614">
        <w:rPr>
          <w:rFonts w:ascii="Calibri" w:eastAsia="Cambria" w:hAnsi="Calibri" w:cs="Calibri"/>
          <w:sz w:val="16"/>
          <w:lang w:eastAsia="en-US"/>
        </w:rPr>
        <w:t xml:space="preserve">. Now, if SpaceX was merely an internet service provider, the issue would be purely theoretical with no reason for any further concern. However, </w:t>
      </w:r>
      <w:r w:rsidRPr="00935614">
        <w:rPr>
          <w:rFonts w:ascii="Calibri" w:eastAsia="Cambria" w:hAnsi="Calibri" w:cs="Calibri"/>
          <w:u w:val="single"/>
          <w:lang w:eastAsia="en-US"/>
        </w:rPr>
        <w:t xml:space="preserve">SpaceX fully intends to send the first humans to Mars. As such, the company’s refusal to respect international law once its en route could put SpaceX’s passengers in real peril. </w:t>
      </w:r>
      <w:r w:rsidRPr="00935614">
        <w:rPr>
          <w:rFonts w:ascii="Calibri" w:eastAsia="Cambria" w:hAnsi="Calibri" w:cs="Calibri"/>
          <w:sz w:val="16"/>
          <w:lang w:eastAsia="en-US"/>
        </w:rPr>
        <w:t xml:space="preserve">These </w:t>
      </w:r>
      <w:r w:rsidRPr="00935614">
        <w:rPr>
          <w:rFonts w:ascii="Calibri" w:eastAsia="Cambria" w:hAnsi="Calibri" w:cs="Calibri"/>
          <w:u w:val="single"/>
          <w:lang w:eastAsia="en-US"/>
        </w:rPr>
        <w:t>early passengers would fully depend on SpaceX for their survival en route to Mars and while on the surface, not to mention their prospects for returning to Earth</w:t>
      </w:r>
      <w:r w:rsidRPr="00935614">
        <w:rPr>
          <w:rFonts w:ascii="Calibri" w:eastAsia="Cambria" w:hAnsi="Calibri" w:cs="Calibri"/>
          <w:sz w:val="16"/>
          <w:lang w:eastAsia="en-US"/>
        </w:rPr>
        <w:t xml:space="preserve">. One the one hand, you have a company that controls the means to survival; on the other hand, you have a </w:t>
      </w:r>
      <w:r w:rsidRPr="00935614">
        <w:rPr>
          <w:rFonts w:ascii="Calibri" w:eastAsia="Cambria" w:hAnsi="Calibri" w:cs="Calibri"/>
          <w:u w:val="single"/>
          <w:lang w:eastAsia="en-US"/>
        </w:rPr>
        <w:t>group of fragile individuals potentially stranded in an incredibly hostile environment a long, long way from home</w:t>
      </w:r>
      <w:r w:rsidRPr="00935614">
        <w:rPr>
          <w:rFonts w:ascii="Calibri" w:eastAsia="Cambria" w:hAnsi="Calibri" w:cs="Calibri"/>
          <w:sz w:val="16"/>
          <w:lang w:eastAsia="en-US"/>
        </w:rPr>
        <w:t xml:space="preserve">. How could SpaceX seriously refer to principles established in “good faith” given such a </w:t>
      </w:r>
      <w:r w:rsidRPr="00935614">
        <w:rPr>
          <w:rFonts w:ascii="Calibri" w:eastAsia="Cambria" w:hAnsi="Calibri" w:cs="Calibri"/>
          <w:u w:val="single"/>
          <w:lang w:eastAsia="en-US"/>
        </w:rPr>
        <w:t>massive imbalance of power</w:t>
      </w:r>
      <w:r w:rsidRPr="00935614">
        <w:rPr>
          <w:rFonts w:ascii="Calibri" w:eastAsia="Cambria" w:hAnsi="Calibri" w:cs="Calibri"/>
          <w:sz w:val="16"/>
          <w:lang w:eastAsia="en-US"/>
        </w:rPr>
        <w:t xml:space="preserve">? Politically speaking, </w:t>
      </w:r>
      <w:r w:rsidRPr="00935614">
        <w:rPr>
          <w:rFonts w:ascii="Calibri" w:eastAsia="Cambria" w:hAnsi="Calibri" w:cs="Calibri"/>
          <w:u w:val="single"/>
          <w:lang w:eastAsia="en-US"/>
        </w:rPr>
        <w:t>declaring Mars a “free planet” would condemn its first inhabitants to the indisputable will of a private corporation — a dangerous situation threatening the fundamental rights of any human traveling with SpaceX.</w:t>
      </w:r>
      <w:r w:rsidRPr="00935614">
        <w:rPr>
          <w:rFonts w:ascii="Calibri" w:eastAsia="Cambria" w:hAnsi="Calibri" w:cs="Calibri"/>
          <w:sz w:val="16"/>
          <w:lang w:eastAsia="en-US"/>
        </w:rPr>
        <w:t xml:space="preserve"> STRATEGIC CONSIDERATIONS Truth to be told, </w:t>
      </w:r>
      <w:r w:rsidRPr="00935614">
        <w:rPr>
          <w:rFonts w:ascii="Calibri" w:eastAsia="Cambria" w:hAnsi="Calibri" w:cs="Calibri"/>
          <w:b/>
          <w:bCs/>
          <w:u w:val="single"/>
          <w:lang w:eastAsia="en-US"/>
        </w:rPr>
        <w:t xml:space="preserve">any </w:t>
      </w:r>
      <w:r w:rsidRPr="00935614">
        <w:rPr>
          <w:rFonts w:ascii="Calibri" w:eastAsia="Cambria" w:hAnsi="Calibri" w:cs="Calibri"/>
          <w:b/>
          <w:bCs/>
          <w:highlight w:val="green"/>
          <w:u w:val="single"/>
          <w:lang w:eastAsia="en-US"/>
        </w:rPr>
        <w:t>attempt to escape international law</w:t>
      </w:r>
      <w:r w:rsidRPr="00935614">
        <w:rPr>
          <w:rFonts w:ascii="Calibri" w:eastAsia="Cambria" w:hAnsi="Calibri" w:cs="Calibri"/>
          <w:b/>
          <w:bCs/>
          <w:u w:val="single"/>
          <w:lang w:eastAsia="en-US"/>
        </w:rPr>
        <w:t xml:space="preserve"> on Mars may actually turn out to be </w:t>
      </w:r>
      <w:r w:rsidRPr="00935614">
        <w:rPr>
          <w:rFonts w:ascii="Calibri" w:eastAsia="Cambria" w:hAnsi="Calibri" w:cs="Calibri"/>
          <w:b/>
          <w:bCs/>
          <w:highlight w:val="green"/>
          <w:u w:val="single"/>
          <w:lang w:eastAsia="en-US"/>
        </w:rPr>
        <w:t>strategically counterproductive</w:t>
      </w:r>
      <w:r w:rsidRPr="00935614">
        <w:rPr>
          <w:rFonts w:ascii="Calibri" w:eastAsia="Cambria" w:hAnsi="Calibri" w:cs="Calibri"/>
          <w:sz w:val="16"/>
          <w:lang w:eastAsia="en-US"/>
        </w:rPr>
        <w:t xml:space="preserve">. First, as any international lawyer knows, the only support for declaring Mars a “free planet” can only come from the applicability of international law, not its denial. Under Article I (2) of the UN Charter, any independent community of humans enjoys the right to self-determination. If and when SpaceX’s vision of a million people living on Mars becomes a reality, there is no doubt that this community would be entitled to political independence and self-regulation. However, this outcome can neither be imposed in advance nor accomplished against international law. Rather, it can only develop from the natural evolution of the circumstances, under the safeguards of the rule of law. In the early stages, </w:t>
      </w:r>
      <w:r w:rsidRPr="00935614">
        <w:rPr>
          <w:rFonts w:ascii="Calibri" w:eastAsia="Cambria" w:hAnsi="Calibri" w:cs="Calibri"/>
          <w:u w:val="single"/>
          <w:lang w:eastAsia="en-US"/>
        </w:rPr>
        <w:t>any Martian settlement will have to rely on Earth’s supplies, technologies, personnel and overall logistical support</w:t>
      </w:r>
      <w:r w:rsidRPr="00935614">
        <w:rPr>
          <w:rFonts w:ascii="Calibri" w:eastAsia="Cambria" w:hAnsi="Calibri" w:cs="Calibri"/>
          <w:sz w:val="16"/>
          <w:lang w:eastAsia="en-US"/>
        </w:rPr>
        <w:t xml:space="preserve">. Conversely, this dependence will also </w:t>
      </w:r>
      <w:r w:rsidRPr="00935614">
        <w:rPr>
          <w:rFonts w:ascii="Calibri" w:eastAsia="Cambria" w:hAnsi="Calibri" w:cs="Calibri"/>
          <w:b/>
          <w:bCs/>
          <w:u w:val="single"/>
          <w:lang w:eastAsia="en-US"/>
        </w:rPr>
        <w:t xml:space="preserve">imply the legitimate exercise of Earth-based authority in order to </w:t>
      </w:r>
      <w:r w:rsidRPr="00935614">
        <w:rPr>
          <w:rFonts w:ascii="Calibri" w:eastAsia="Cambria" w:hAnsi="Calibri" w:cs="Calibri"/>
          <w:b/>
          <w:bCs/>
          <w:highlight w:val="green"/>
          <w:u w:val="single"/>
          <w:lang w:eastAsia="en-US"/>
        </w:rPr>
        <w:t>protect the settlement from degenerating into violence</w:t>
      </w:r>
      <w:r w:rsidRPr="00935614">
        <w:rPr>
          <w:rFonts w:ascii="Calibri" w:eastAsia="Cambria" w:hAnsi="Calibri" w:cs="Calibri"/>
          <w:b/>
          <w:bCs/>
          <w:u w:val="single"/>
          <w:lang w:eastAsia="en-US"/>
        </w:rPr>
        <w:t xml:space="preserve"> and Wild West types of behaviors</w:t>
      </w:r>
      <w:r w:rsidRPr="00935614">
        <w:rPr>
          <w:rFonts w:ascii="Calibri" w:eastAsia="Cambria" w:hAnsi="Calibri" w:cs="Calibri"/>
          <w:sz w:val="16"/>
          <w:lang w:eastAsia="en-US"/>
        </w:rPr>
        <w:t xml:space="preserve">. Later, when the settlement has developed an autonomous structure and a balanced division of powers, then independence and self-regulation would naturally follow — but not a minute before the conditions for protecting fundamental rights are established. Finally, another reason why SpaceX’s declaration may become counterproductive can be identified by looking at the company’s core business: launching spacecraft for a government-heavy customer base. Openly refusing governmental authority while still depending on governmental contracts is not exactly a smart move; it undermines the credibility of SpaceX as a reliable partner and advantages its competitors. If a government had to choose between an expensive service from a company pledging allegiance to the rule of law and a cheap one from an enterprise trying to impose “self-governing principles established in good faith,” there is little doubt which one will be awarded a contract. Actually, with such terms of service, SpaceX would not even be authorized to launch its Starships toward Mars in the first place. There can be no doubts that </w:t>
      </w:r>
      <w:r w:rsidRPr="00935614">
        <w:rPr>
          <w:rFonts w:ascii="Calibri" w:eastAsia="Cambria" w:hAnsi="Calibri" w:cs="Calibri"/>
          <w:b/>
          <w:bCs/>
          <w:highlight w:val="green"/>
          <w:u w:val="single"/>
          <w:lang w:eastAsia="en-US"/>
        </w:rPr>
        <w:t>applying international law</w:t>
      </w:r>
      <w:r w:rsidRPr="00935614">
        <w:rPr>
          <w:rFonts w:ascii="Calibri" w:eastAsia="Cambria" w:hAnsi="Calibri" w:cs="Calibri"/>
          <w:b/>
          <w:bCs/>
          <w:u w:val="single"/>
          <w:lang w:eastAsia="en-US"/>
        </w:rPr>
        <w:t xml:space="preserve"> on other celestial bodies is the </w:t>
      </w:r>
      <w:r w:rsidRPr="00935614">
        <w:rPr>
          <w:rFonts w:ascii="Calibri" w:eastAsia="Cambria" w:hAnsi="Calibri" w:cs="Calibri"/>
          <w:b/>
          <w:bCs/>
          <w:highlight w:val="green"/>
          <w:u w:val="single"/>
          <w:lang w:eastAsia="en-US"/>
        </w:rPr>
        <w:t>best way to preserve</w:t>
      </w:r>
      <w:r w:rsidRPr="00935614">
        <w:rPr>
          <w:rFonts w:ascii="Calibri" w:eastAsia="Cambria" w:hAnsi="Calibri" w:cs="Calibri"/>
          <w:b/>
          <w:bCs/>
          <w:u w:val="single"/>
          <w:lang w:eastAsia="en-US"/>
        </w:rPr>
        <w:t xml:space="preserve"> the </w:t>
      </w:r>
      <w:r w:rsidRPr="00935614">
        <w:rPr>
          <w:rFonts w:ascii="Calibri" w:eastAsia="Cambria" w:hAnsi="Calibri" w:cs="Calibri"/>
          <w:b/>
          <w:bCs/>
          <w:highlight w:val="green"/>
          <w:u w:val="single"/>
          <w:lang w:eastAsia="en-US"/>
        </w:rPr>
        <w:t>exploration and use of outer space</w:t>
      </w:r>
      <w:r w:rsidRPr="00935614">
        <w:rPr>
          <w:rFonts w:ascii="Calibri" w:eastAsia="Cambria" w:hAnsi="Calibri" w:cs="Calibri"/>
          <w:b/>
          <w:bCs/>
          <w:u w:val="single"/>
          <w:lang w:eastAsia="en-US"/>
        </w:rPr>
        <w:t xml:space="preserve"> as the province of all humankind</w:t>
      </w:r>
      <w:r w:rsidRPr="00935614">
        <w:rPr>
          <w:rFonts w:ascii="Calibri" w:eastAsia="Cambria" w:hAnsi="Calibri" w:cs="Calibri"/>
          <w:sz w:val="16"/>
          <w:lang w:eastAsia="en-US"/>
        </w:rPr>
        <w:t xml:space="preserve">. Space activities, no matter where in the solar system, shall always be conducted under the safeguards of the rule of law. No company should be allowed to question this essential principle in the attempt to turn outer space into a modern Wild West. SpaceX’s defiance of international law should be taken very seriously and stopped now, before the company is able to push it to the point of establishing its private domain on Mars. </w:t>
      </w:r>
      <w:r w:rsidRPr="00935614">
        <w:rPr>
          <w:rFonts w:ascii="Calibri" w:eastAsia="Cambria" w:hAnsi="Calibri" w:cs="Calibri"/>
          <w:b/>
          <w:bCs/>
          <w:u w:val="single"/>
          <w:lang w:eastAsia="en-US"/>
        </w:rPr>
        <w:t xml:space="preserve">The </w:t>
      </w:r>
      <w:r w:rsidRPr="00935614">
        <w:rPr>
          <w:rFonts w:ascii="Calibri" w:eastAsia="Cambria" w:hAnsi="Calibri" w:cs="Calibri"/>
          <w:b/>
          <w:bCs/>
          <w:highlight w:val="green"/>
          <w:u w:val="single"/>
          <w:lang w:eastAsia="en-US"/>
        </w:rPr>
        <w:t>future of space</w:t>
      </w:r>
      <w:r w:rsidRPr="00935614">
        <w:rPr>
          <w:rFonts w:ascii="Calibri" w:eastAsia="Cambria" w:hAnsi="Calibri" w:cs="Calibri"/>
          <w:b/>
          <w:bCs/>
          <w:u w:val="single"/>
          <w:lang w:eastAsia="en-US"/>
        </w:rPr>
        <w:t xml:space="preserve"> as a peaceful, fair and inclusive domain </w:t>
      </w:r>
      <w:r w:rsidRPr="00935614">
        <w:rPr>
          <w:rFonts w:ascii="Calibri" w:eastAsia="Cambria" w:hAnsi="Calibri" w:cs="Calibri"/>
          <w:b/>
          <w:bCs/>
          <w:highlight w:val="green"/>
          <w:u w:val="single"/>
          <w:lang w:eastAsia="en-US"/>
        </w:rPr>
        <w:t>may very well depend on this.</w:t>
      </w:r>
    </w:p>
    <w:p w14:paraId="25002197" w14:textId="77777777" w:rsidR="00935614" w:rsidRPr="00935614" w:rsidRDefault="00935614" w:rsidP="00935614">
      <w:pPr>
        <w:rPr>
          <w:rFonts w:ascii="Calibri" w:eastAsia="Cambria" w:hAnsi="Calibri" w:cs="Calibri"/>
          <w:lang w:eastAsia="en-US"/>
        </w:rPr>
      </w:pPr>
    </w:p>
    <w:p w14:paraId="111560C5"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OST collapse kills multilat in space – decks cooperation and diplomacy</w:t>
      </w:r>
    </w:p>
    <w:p w14:paraId="7C2E20E8" w14:textId="77777777" w:rsidR="00935614" w:rsidRPr="00935614" w:rsidRDefault="00935614" w:rsidP="00935614">
      <w:pPr>
        <w:shd w:val="clear" w:color="auto" w:fill="FFFFFF"/>
        <w:spacing w:after="225" w:line="346" w:lineRule="atLeast"/>
        <w:rPr>
          <w:rFonts w:ascii="Calibri" w:eastAsia="Cambria" w:hAnsi="Calibri" w:cs="Calibri"/>
          <w:color w:val="4D4D4D"/>
          <w:sz w:val="16"/>
          <w:szCs w:val="16"/>
          <w:lang w:eastAsia="en-US"/>
        </w:rPr>
      </w:pPr>
      <w:r w:rsidRPr="00935614">
        <w:rPr>
          <w:rFonts w:ascii="Calibri" w:eastAsia="Cambria" w:hAnsi="Calibri" w:cs="Calibri"/>
          <w:b/>
          <w:bCs/>
          <w:sz w:val="26"/>
          <w:szCs w:val="26"/>
          <w:lang w:eastAsia="en-US"/>
        </w:rPr>
        <w:t>Cheney, PhD, 20</w:t>
      </w:r>
      <w:r w:rsidRPr="00935614">
        <w:rPr>
          <w:rFonts w:ascii="Calibri" w:eastAsia="Cambria" w:hAnsi="Calibri" w:cs="Calibri"/>
          <w:lang w:eastAsia="en-US"/>
        </w:rPr>
        <w:t xml:space="preserve"> </w:t>
      </w:r>
      <w:r w:rsidRPr="00935614">
        <w:rPr>
          <w:rFonts w:ascii="Calibri" w:eastAsia="Cambria" w:hAnsi="Calibri" w:cs="Calibri"/>
          <w:color w:val="000000"/>
          <w:sz w:val="16"/>
          <w:szCs w:val="16"/>
          <w:lang w:eastAsia="en-US"/>
        </w:rPr>
        <w:t xml:space="preserve">(Thomas has a PhD in space law from Northumbria University, where his research focused on space resources and the associated issues of the relationship between property rights and sovereignty, Space Resource the Need for Multilateralism in Outer Space, Space Resource the Need for Multilateralism in Outer Space, </w:t>
      </w:r>
      <w:hyperlink r:id="rId24" w:history="1">
        <w:r w:rsidRPr="00935614">
          <w:rPr>
            <w:rFonts w:ascii="Calibri" w:eastAsia="Cambria" w:hAnsi="Calibri" w:cs="Calibri"/>
            <w:sz w:val="16"/>
            <w:szCs w:val="16"/>
            <w:lang w:eastAsia="en-US"/>
          </w:rPr>
          <w:t>https://www.open.ac.uk/research-groups/astrobiology/blog/space-resource-need-multilateralism-outer-space</w:t>
        </w:r>
      </w:hyperlink>
      <w:r w:rsidRPr="00935614">
        <w:rPr>
          <w:rFonts w:ascii="Calibri" w:eastAsia="Cambria" w:hAnsi="Calibri" w:cs="Calibri"/>
          <w:color w:val="000000"/>
          <w:sz w:val="16"/>
          <w:szCs w:val="16"/>
          <w:lang w:eastAsia="en-US"/>
        </w:rPr>
        <w:t>) // HW ML</w:t>
      </w:r>
    </w:p>
    <w:p w14:paraId="10B15F18" w14:textId="77777777" w:rsidR="00935614" w:rsidRPr="00935614" w:rsidRDefault="00935614" w:rsidP="00935614">
      <w:pPr>
        <w:rPr>
          <w:rFonts w:ascii="Calibri" w:eastAsia="Cambria" w:hAnsi="Calibri" w:cs="Calibri"/>
          <w:sz w:val="16"/>
          <w:lang w:eastAsia="en-US"/>
        </w:rPr>
      </w:pPr>
      <w:r w:rsidRPr="00935614">
        <w:rPr>
          <w:rFonts w:ascii="Calibri" w:eastAsia="Cambria" w:hAnsi="Calibri" w:cs="Calibri"/>
          <w:sz w:val="16"/>
          <w:lang w:eastAsia="en-US"/>
        </w:rPr>
        <w:t xml:space="preserve">24 April 2020 is the International Day of Multilateralism and Diplomacy for Peace. This post will argue that a </w:t>
      </w:r>
      <w:r w:rsidRPr="00935614">
        <w:rPr>
          <w:rFonts w:ascii="Calibri" w:eastAsia="Cambria" w:hAnsi="Calibri" w:cs="Calibri"/>
          <w:highlight w:val="green"/>
          <w:u w:val="single"/>
          <w:lang w:eastAsia="en-US"/>
        </w:rPr>
        <w:t>multilateralism</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is vital for</w:t>
      </w:r>
      <w:r w:rsidRPr="00935614">
        <w:rPr>
          <w:rFonts w:ascii="Calibri" w:eastAsia="Cambria" w:hAnsi="Calibri" w:cs="Calibri"/>
          <w:u w:val="single"/>
          <w:lang w:eastAsia="en-US"/>
        </w:rPr>
        <w:t xml:space="preserve"> the effective maintenance of </w:t>
      </w:r>
      <w:r w:rsidRPr="00935614">
        <w:rPr>
          <w:rFonts w:ascii="Calibri" w:eastAsia="Cambria" w:hAnsi="Calibri" w:cs="Calibri"/>
          <w:highlight w:val="green"/>
          <w:u w:val="single"/>
          <w:lang w:eastAsia="en-US"/>
        </w:rPr>
        <w:t>order in outer space.</w:t>
      </w:r>
      <w:r w:rsidRPr="00935614">
        <w:rPr>
          <w:rFonts w:ascii="Calibri" w:eastAsia="Cambria" w:hAnsi="Calibri" w:cs="Calibri"/>
          <w:u w:val="single"/>
          <w:lang w:eastAsia="en-US"/>
        </w:rPr>
        <w:t xml:space="preserve"> It will use space resources as a case study</w:t>
      </w:r>
      <w:r w:rsidRPr="00935614">
        <w:rPr>
          <w:rFonts w:ascii="Calibri" w:eastAsia="Cambria" w:hAnsi="Calibri" w:cs="Calibri"/>
          <w:sz w:val="16"/>
          <w:lang w:eastAsia="en-US"/>
        </w:rPr>
        <w:t xml:space="preserve"> to make this argument.</w:t>
      </w:r>
      <w:r w:rsidRPr="00935614">
        <w:rPr>
          <w:rFonts w:ascii="Calibri" w:eastAsia="Cambria" w:hAnsi="Calibri" w:cs="Calibri"/>
          <w:u w:val="single"/>
          <w:lang w:eastAsia="en-US"/>
        </w:rPr>
        <w:t xml:space="preserve">  </w:t>
      </w:r>
      <w:r w:rsidRPr="00935614">
        <w:rPr>
          <w:rFonts w:ascii="Calibri" w:eastAsia="Cambria" w:hAnsi="Calibri" w:cs="Calibri"/>
          <w:b/>
          <w:iCs/>
          <w:u w:val="single"/>
          <w:lang w:eastAsia="en-US"/>
        </w:rPr>
        <w:t xml:space="preserve">The </w:t>
      </w:r>
      <w:r w:rsidRPr="00935614">
        <w:rPr>
          <w:rFonts w:ascii="Calibri" w:eastAsia="Cambria" w:hAnsi="Calibri" w:cs="Calibri"/>
          <w:b/>
          <w:iCs/>
          <w:highlight w:val="green"/>
          <w:u w:val="single"/>
          <w:lang w:eastAsia="en-US"/>
        </w:rPr>
        <w:t>O</w:t>
      </w:r>
      <w:r w:rsidRPr="00935614">
        <w:rPr>
          <w:rFonts w:ascii="Calibri" w:eastAsia="Cambria" w:hAnsi="Calibri" w:cs="Calibri"/>
          <w:b/>
          <w:iCs/>
          <w:u w:val="single"/>
          <w:lang w:eastAsia="en-US"/>
        </w:rPr>
        <w:t xml:space="preserve">uter </w:t>
      </w:r>
      <w:r w:rsidRPr="00935614">
        <w:rPr>
          <w:rFonts w:ascii="Calibri" w:eastAsia="Cambria" w:hAnsi="Calibri" w:cs="Calibri"/>
          <w:b/>
          <w:iCs/>
          <w:highlight w:val="green"/>
          <w:u w:val="single"/>
          <w:lang w:eastAsia="en-US"/>
        </w:rPr>
        <w:t>S</w:t>
      </w:r>
      <w:r w:rsidRPr="00935614">
        <w:rPr>
          <w:rFonts w:ascii="Calibri" w:eastAsia="Cambria" w:hAnsi="Calibri" w:cs="Calibri"/>
          <w:b/>
          <w:iCs/>
          <w:u w:val="single"/>
          <w:lang w:eastAsia="en-US"/>
        </w:rPr>
        <w:t xml:space="preserve">pace </w:t>
      </w:r>
      <w:r w:rsidRPr="00935614">
        <w:rPr>
          <w:rFonts w:ascii="Calibri" w:eastAsia="Cambria" w:hAnsi="Calibri" w:cs="Calibri"/>
          <w:b/>
          <w:iCs/>
          <w:highlight w:val="green"/>
          <w:u w:val="single"/>
          <w:lang w:eastAsia="en-US"/>
        </w:rPr>
        <w:t>T</w:t>
      </w:r>
      <w:r w:rsidRPr="00935614">
        <w:rPr>
          <w:rFonts w:ascii="Calibri" w:eastAsia="Cambria" w:hAnsi="Calibri" w:cs="Calibri"/>
          <w:b/>
          <w:iCs/>
          <w:u w:val="single"/>
          <w:lang w:eastAsia="en-US"/>
        </w:rPr>
        <w:t>reaty</w:t>
      </w:r>
      <w:r w:rsidRPr="00935614">
        <w:rPr>
          <w:rFonts w:ascii="Calibri" w:eastAsia="Cambria" w:hAnsi="Calibri" w:cs="Calibri"/>
          <w:sz w:val="16"/>
          <w:lang w:eastAsia="en-US"/>
        </w:rPr>
        <w:t xml:space="preserve">, the foundational legal instrument for the space law regime, </w:t>
      </w:r>
      <w:r w:rsidRPr="00935614">
        <w:rPr>
          <w:rFonts w:ascii="Calibri" w:eastAsia="Cambria" w:hAnsi="Calibri" w:cs="Calibri"/>
          <w:b/>
          <w:iCs/>
          <w:u w:val="single"/>
          <w:lang w:eastAsia="en-US"/>
        </w:rPr>
        <w:t xml:space="preserve">is an </w:t>
      </w:r>
      <w:r w:rsidRPr="00935614">
        <w:rPr>
          <w:rFonts w:ascii="Calibri" w:eastAsia="Cambria" w:hAnsi="Calibri" w:cs="Calibri"/>
          <w:b/>
          <w:iCs/>
          <w:highlight w:val="green"/>
          <w:u w:val="single"/>
          <w:lang w:eastAsia="en-US"/>
        </w:rPr>
        <w:t>outstanding example of a multilat</w:t>
      </w:r>
      <w:r w:rsidRPr="00935614">
        <w:rPr>
          <w:rFonts w:ascii="Calibri" w:eastAsia="Cambria" w:hAnsi="Calibri" w:cs="Calibri"/>
          <w:b/>
          <w:iCs/>
          <w:u w:val="single"/>
          <w:lang w:eastAsia="en-US"/>
        </w:rPr>
        <w:t xml:space="preserve">eral </w:t>
      </w:r>
      <w:r w:rsidRPr="00935614">
        <w:rPr>
          <w:rFonts w:ascii="Calibri" w:eastAsia="Cambria" w:hAnsi="Calibri" w:cs="Calibri"/>
          <w:b/>
          <w:iCs/>
          <w:highlight w:val="green"/>
          <w:u w:val="single"/>
          <w:lang w:eastAsia="en-US"/>
        </w:rPr>
        <w:t>instrument</w:t>
      </w:r>
      <w:r w:rsidRPr="00935614">
        <w:rPr>
          <w:rFonts w:ascii="Calibri" w:eastAsia="Cambria" w:hAnsi="Calibri" w:cs="Calibri"/>
          <w:b/>
          <w:iCs/>
          <w:u w:val="single"/>
          <w:lang w:eastAsia="en-US"/>
        </w:rPr>
        <w:t>.</w:t>
      </w:r>
      <w:r w:rsidRPr="00935614">
        <w:rPr>
          <w:rFonts w:ascii="Calibri" w:eastAsia="Cambria" w:hAnsi="Calibri" w:cs="Calibri"/>
          <w:sz w:val="16"/>
          <w:lang w:eastAsia="en-US"/>
        </w:rPr>
        <w:t xml:space="preserve"> While often perceived as a Cold War bargain between the Untied States and the Soviet Union, the Outer Space Treaty was negotiated by the (then) 28 member states of the UN Committee on the Peaceful Uses of Outer Space.[1]  The negotiating record is full of interjections by delegates from a relatively diverse range of countries, and important contributions were made by delegations from countries like Brazil and Japan. Furthermore, the treaty is open to all States and in Article I declares that the use and exploration of outer space is a freedom enjoyed by all States. COPUOS remains an important forum for the continuing discussion of space governance and has grown to approximately 95 members with the Outer Space Treaty now has over 109 parties.[2] </w:t>
      </w:r>
      <w:r w:rsidRPr="00935614">
        <w:rPr>
          <w:rFonts w:ascii="Calibri" w:eastAsia="Cambria" w:hAnsi="Calibri" w:cs="Calibri"/>
          <w:u w:val="single"/>
          <w:lang w:eastAsia="en-US"/>
        </w:rPr>
        <w:t xml:space="preserve">Outer </w:t>
      </w:r>
      <w:r w:rsidRPr="00935614">
        <w:rPr>
          <w:rFonts w:ascii="Calibri" w:eastAsia="Cambria" w:hAnsi="Calibri" w:cs="Calibri"/>
          <w:highlight w:val="green"/>
          <w:u w:val="single"/>
          <w:lang w:eastAsia="en-US"/>
        </w:rPr>
        <w:t>space</w:t>
      </w:r>
      <w:r w:rsidRPr="00935614">
        <w:rPr>
          <w:rFonts w:ascii="Calibri" w:eastAsia="Cambria" w:hAnsi="Calibri" w:cs="Calibri"/>
          <w:u w:val="single"/>
          <w:lang w:eastAsia="en-US"/>
        </w:rPr>
        <w:t xml:space="preserve">, particularly Earth orbit </w:t>
      </w:r>
      <w:r w:rsidRPr="00935614">
        <w:rPr>
          <w:rFonts w:ascii="Calibri" w:eastAsia="Cambria" w:hAnsi="Calibri" w:cs="Calibri"/>
          <w:highlight w:val="green"/>
          <w:u w:val="single"/>
          <w:lang w:eastAsia="en-US"/>
        </w:rPr>
        <w:t>naturally lends itself</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to</w:t>
      </w:r>
      <w:r w:rsidRPr="00935614">
        <w:rPr>
          <w:rFonts w:ascii="Calibri" w:eastAsia="Cambria" w:hAnsi="Calibri" w:cs="Calibri"/>
          <w:u w:val="single"/>
          <w:lang w:eastAsia="en-US"/>
        </w:rPr>
        <w:t xml:space="preserve"> a </w:t>
      </w:r>
      <w:r w:rsidRPr="00935614">
        <w:rPr>
          <w:rFonts w:ascii="Calibri" w:eastAsia="Cambria" w:hAnsi="Calibri" w:cs="Calibri"/>
          <w:highlight w:val="green"/>
          <w:u w:val="single"/>
          <w:lang w:eastAsia="en-US"/>
        </w:rPr>
        <w:t>multilateral governance structure</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however, just as with terrestrial governance</w:t>
      </w:r>
      <w:r w:rsidRPr="00935614">
        <w:rPr>
          <w:rFonts w:ascii="Calibri" w:eastAsia="Cambria" w:hAnsi="Calibri" w:cs="Calibri"/>
          <w:sz w:val="16"/>
          <w:highlight w:val="green"/>
          <w:lang w:eastAsia="en-US"/>
        </w:rPr>
        <w:t xml:space="preserve">, </w:t>
      </w:r>
      <w:r w:rsidRPr="00935614">
        <w:rPr>
          <w:rFonts w:ascii="Calibri" w:eastAsia="Cambria" w:hAnsi="Calibri" w:cs="Calibri"/>
          <w:b/>
          <w:iCs/>
          <w:highlight w:val="green"/>
          <w:u w:val="single"/>
          <w:lang w:eastAsia="en-US"/>
        </w:rPr>
        <w:t>multilateralism in outer space is under threat</w:t>
      </w:r>
      <w:r w:rsidRPr="00935614">
        <w:rPr>
          <w:rFonts w:ascii="Calibri" w:eastAsia="Cambria" w:hAnsi="Calibri" w:cs="Calibri"/>
          <w:sz w:val="16"/>
          <w:highlight w:val="green"/>
          <w:lang w:eastAsia="en-US"/>
        </w:rPr>
        <w:t>.</w:t>
      </w:r>
      <w:r w:rsidRPr="00935614">
        <w:rPr>
          <w:rFonts w:ascii="Calibri" w:eastAsia="Cambria" w:hAnsi="Calibri" w:cs="Calibri"/>
          <w:sz w:val="16"/>
          <w:lang w:eastAsia="en-US"/>
        </w:rPr>
        <w:t xml:space="preserve">  Space resources represent one strain of that ‘threat’.  Several States responded to the promulgation, by the United States in 2015, of national legislation on space resources with claims of ‘unilateralism’. Subsequent </w:t>
      </w:r>
      <w:r w:rsidRPr="00935614">
        <w:rPr>
          <w:rFonts w:ascii="Calibri" w:eastAsia="Cambria" w:hAnsi="Calibri" w:cs="Calibri"/>
          <w:u w:val="single"/>
          <w:lang w:eastAsia="en-US"/>
        </w:rPr>
        <w:t>discussions at UNCOPUOS</w:t>
      </w:r>
      <w:r w:rsidRPr="00935614">
        <w:rPr>
          <w:rFonts w:ascii="Calibri" w:eastAsia="Cambria" w:hAnsi="Calibri" w:cs="Calibri"/>
          <w:sz w:val="16"/>
          <w:lang w:eastAsia="en-US"/>
        </w:rPr>
        <w:t xml:space="preserve"> and further developments since have </w:t>
      </w:r>
      <w:r w:rsidRPr="00935614">
        <w:rPr>
          <w:rFonts w:ascii="Calibri" w:eastAsia="Cambria" w:hAnsi="Calibri" w:cs="Calibri"/>
          <w:u w:val="single"/>
          <w:lang w:eastAsia="en-US"/>
        </w:rPr>
        <w:t>highlighted the risk</w:t>
      </w:r>
      <w:r w:rsidRPr="00935614">
        <w:rPr>
          <w:rFonts w:ascii="Calibri" w:eastAsia="Cambria" w:hAnsi="Calibri" w:cs="Calibri"/>
          <w:sz w:val="16"/>
          <w:lang w:eastAsia="en-US"/>
        </w:rPr>
        <w:t xml:space="preserve"> of diverging approaches to space resources and </w:t>
      </w:r>
      <w:r w:rsidRPr="00935614">
        <w:rPr>
          <w:rFonts w:ascii="Calibri" w:eastAsia="Cambria" w:hAnsi="Calibri" w:cs="Calibri"/>
          <w:b/>
          <w:iCs/>
          <w:u w:val="single"/>
          <w:lang w:eastAsia="en-US"/>
        </w:rPr>
        <w:t>the potential danger of ‘</w:t>
      </w:r>
      <w:r w:rsidRPr="00935614">
        <w:rPr>
          <w:rFonts w:ascii="Calibri" w:eastAsia="Cambria" w:hAnsi="Calibri" w:cs="Calibri"/>
          <w:b/>
          <w:iCs/>
          <w:highlight w:val="green"/>
          <w:u w:val="single"/>
          <w:lang w:eastAsia="en-US"/>
        </w:rPr>
        <w:t>fragmentation’ of ´space law regime</w:t>
      </w:r>
      <w:r w:rsidRPr="00935614">
        <w:rPr>
          <w:rFonts w:ascii="Calibri" w:eastAsia="Cambria" w:hAnsi="Calibri" w:cs="Calibri"/>
          <w:b/>
          <w:iCs/>
          <w:u w:val="single"/>
          <w:lang w:eastAsia="en-US"/>
        </w:rPr>
        <w:t>. This could have disastrous consequences and is a perfect example of why we need to retrench a multilateral approach to space governance.</w:t>
      </w:r>
      <w:r w:rsidRPr="00935614">
        <w:rPr>
          <w:rFonts w:ascii="Calibri" w:eastAsia="Cambria" w:hAnsi="Calibri" w:cs="Calibri"/>
          <w:sz w:val="16"/>
          <w:lang w:eastAsia="en-US"/>
        </w:rPr>
        <w:t xml:space="preserve">  The space resource industry and its advocates constantly proclaim the need for property rights and/or legal certainty in order to acquire the necessary funding in order to conduct space resource activities. This makes sense, at the most basic level in order to secure investment you need to be able to convince investors that if you go to the trouble (and expense) of locating viable ‘ore’ deposits and then extracting them you will be able to make a profit from the exercise. However, </w:t>
      </w:r>
      <w:r w:rsidRPr="00935614">
        <w:rPr>
          <w:rFonts w:ascii="Calibri" w:eastAsia="Cambria" w:hAnsi="Calibri" w:cs="Calibri"/>
          <w:u w:val="single"/>
          <w:lang w:eastAsia="en-US"/>
        </w:rPr>
        <w:t>property rights</w:t>
      </w:r>
      <w:r w:rsidRPr="00935614">
        <w:rPr>
          <w:rFonts w:ascii="Calibri" w:eastAsia="Cambria" w:hAnsi="Calibri" w:cs="Calibri"/>
          <w:sz w:val="16"/>
          <w:lang w:eastAsia="en-US"/>
        </w:rPr>
        <w:t>, as they are generally understood</w:t>
      </w:r>
      <w:r w:rsidRPr="00935614">
        <w:rPr>
          <w:rFonts w:ascii="Calibri" w:eastAsia="Cambria" w:hAnsi="Calibri" w:cs="Calibri"/>
          <w:u w:val="single"/>
          <w:lang w:eastAsia="en-US"/>
        </w:rPr>
        <w:t>, rely on the backing of a State to protect and enforce those rights.</w:t>
      </w:r>
      <w:r w:rsidRPr="00935614">
        <w:rPr>
          <w:rFonts w:ascii="Calibri" w:eastAsia="Cambria" w:hAnsi="Calibri" w:cs="Calibri"/>
          <w:sz w:val="16"/>
          <w:lang w:eastAsia="en-US"/>
        </w:rPr>
        <w:t xml:space="preserve"> Traditionally, this would be done by annexation of the territory concerned (as with the ‘Guano islands’ in the late 19th century)[3] or other territorial measures. However, </w:t>
      </w:r>
      <w:r w:rsidRPr="00935614">
        <w:rPr>
          <w:rFonts w:ascii="Calibri" w:eastAsia="Cambria" w:hAnsi="Calibri" w:cs="Calibri"/>
          <w:u w:val="single"/>
          <w:lang w:eastAsia="en-US"/>
        </w:rPr>
        <w:t xml:space="preserve">this is prohibited by Article II of the Outer Space Treaty. </w:t>
      </w:r>
      <w:r w:rsidRPr="00935614">
        <w:rPr>
          <w:rFonts w:ascii="Calibri" w:eastAsia="Cambria" w:hAnsi="Calibri" w:cs="Calibri"/>
          <w:sz w:val="16"/>
          <w:lang w:eastAsia="en-US"/>
        </w:rPr>
        <w:t xml:space="preserve">Beyond such a remedy raw force would be necessary to protect ‘property rights’, however this is a recipe for anarchy and only provides security insofar as you are able to actually protect your ‘property’ (although technically annexation only provides security to the extent that the State is actually able to protect that territory, as English colonies in North America and elsewhere demonstrated Spanish declarations of sovereignty over territory didn’t amount to much in the areas beyond their actual control.)  However, </w:t>
      </w:r>
      <w:r w:rsidRPr="00935614">
        <w:rPr>
          <w:rFonts w:ascii="Calibri" w:eastAsia="Cambria" w:hAnsi="Calibri" w:cs="Calibri"/>
          <w:b/>
          <w:iCs/>
          <w:u w:val="single"/>
          <w:lang w:eastAsia="en-US"/>
        </w:rPr>
        <w:t xml:space="preserve">a </w:t>
      </w:r>
      <w:r w:rsidRPr="00935614">
        <w:rPr>
          <w:rFonts w:ascii="Calibri" w:eastAsia="Cambria" w:hAnsi="Calibri" w:cs="Calibri"/>
          <w:b/>
          <w:iCs/>
          <w:highlight w:val="green"/>
          <w:u w:val="single"/>
          <w:lang w:eastAsia="en-US"/>
        </w:rPr>
        <w:t xml:space="preserve">multilateral approach </w:t>
      </w:r>
      <w:r w:rsidRPr="00935614">
        <w:rPr>
          <w:rFonts w:ascii="Calibri" w:eastAsia="Cambria" w:hAnsi="Calibri" w:cs="Calibri"/>
          <w:b/>
          <w:iCs/>
          <w:u w:val="single"/>
          <w:lang w:eastAsia="en-US"/>
        </w:rPr>
        <w:t xml:space="preserve">would enable a </w:t>
      </w:r>
      <w:r w:rsidRPr="00935614">
        <w:rPr>
          <w:rFonts w:ascii="Calibri" w:eastAsia="Cambria" w:hAnsi="Calibri" w:cs="Calibri"/>
          <w:b/>
          <w:iCs/>
          <w:highlight w:val="green"/>
          <w:u w:val="single"/>
          <w:lang w:eastAsia="en-US"/>
        </w:rPr>
        <w:t>mutually beneficial solution</w:t>
      </w:r>
      <w:r w:rsidRPr="00935614">
        <w:rPr>
          <w:rFonts w:ascii="Calibri" w:eastAsia="Cambria" w:hAnsi="Calibri" w:cs="Calibri"/>
          <w:sz w:val="16"/>
          <w:lang w:eastAsia="en-US"/>
        </w:rPr>
        <w:t xml:space="preserve">. Further, there are multiple reasons this is so. While, it is possible to grant ‘property rights’ over resources once they have been extracted from a celestial body without violating Article II of the Outer Space Treaty, </w:t>
      </w:r>
      <w:r w:rsidRPr="00935614">
        <w:rPr>
          <w:rFonts w:ascii="Calibri" w:eastAsia="Cambria" w:hAnsi="Calibri" w:cs="Calibri"/>
          <w:u w:val="single"/>
          <w:lang w:eastAsia="en-US"/>
        </w:rPr>
        <w:t>the space resources industry needs</w:t>
      </w:r>
      <w:r w:rsidRPr="00935614">
        <w:rPr>
          <w:rFonts w:ascii="Calibri" w:eastAsia="Cambria" w:hAnsi="Calibri" w:cs="Calibri"/>
          <w:sz w:val="16"/>
          <w:lang w:eastAsia="en-US"/>
        </w:rPr>
        <w:t xml:space="preserve"> more than that. They need </w:t>
      </w:r>
      <w:r w:rsidRPr="00935614">
        <w:rPr>
          <w:rFonts w:ascii="Calibri" w:eastAsia="Cambria" w:hAnsi="Calibri" w:cs="Calibri"/>
          <w:u w:val="single"/>
          <w:lang w:eastAsia="en-US"/>
        </w:rPr>
        <w:t xml:space="preserve">to be sure they don’t have to worry about ‘claim jumping’ and a host of other issues, some of which were explored </w:t>
      </w:r>
      <w:r w:rsidRPr="00935614">
        <w:rPr>
          <w:rFonts w:ascii="Calibri" w:eastAsia="Cambria" w:hAnsi="Calibri" w:cs="Calibri"/>
          <w:sz w:val="16"/>
          <w:lang w:eastAsia="en-US"/>
        </w:rPr>
        <w:t xml:space="preserve">during the drafting of The Hague International Space Resources Governance Working Group’s Building Blocks for the Development of an International Framework on Space Resource Activities.[4] While </w:t>
      </w:r>
      <w:r w:rsidRPr="00935614">
        <w:rPr>
          <w:rFonts w:ascii="Calibri" w:eastAsia="Cambria" w:hAnsi="Calibri" w:cs="Calibri"/>
          <w:b/>
          <w:iCs/>
          <w:u w:val="single"/>
          <w:lang w:eastAsia="en-US"/>
        </w:rPr>
        <w:t>individual countries</w:t>
      </w:r>
      <w:r w:rsidRPr="00935614">
        <w:rPr>
          <w:rFonts w:ascii="Calibri" w:eastAsia="Cambria" w:hAnsi="Calibri" w:cs="Calibri"/>
          <w:sz w:val="16"/>
          <w:lang w:eastAsia="en-US"/>
        </w:rPr>
        <w:t xml:space="preserve"> can provide assurances of these things against claims or actions between their own citizens they are </w:t>
      </w:r>
      <w:r w:rsidRPr="00935614">
        <w:rPr>
          <w:rFonts w:ascii="Calibri" w:eastAsia="Cambria" w:hAnsi="Calibri" w:cs="Calibri"/>
          <w:b/>
          <w:iCs/>
          <w:u w:val="single"/>
          <w:lang w:eastAsia="en-US"/>
        </w:rPr>
        <w:t>unable to provide assurances, beyond the vague protections</w:t>
      </w:r>
      <w:r w:rsidRPr="00935614">
        <w:rPr>
          <w:rFonts w:ascii="Calibri" w:eastAsia="Cambria" w:hAnsi="Calibri" w:cs="Calibri"/>
          <w:sz w:val="16"/>
          <w:lang w:eastAsia="en-US"/>
        </w:rPr>
        <w:t xml:space="preserve"> offered by Article IX of the Outer Space Treaty and its injunction against ‘harmful interference’, against actions taken by citizens of other countries (at least without violating Article II of the Outer Space Treaty. However, </w:t>
      </w:r>
      <w:r w:rsidRPr="00935614">
        <w:rPr>
          <w:rFonts w:ascii="Calibri" w:eastAsia="Cambria" w:hAnsi="Calibri" w:cs="Calibri"/>
          <w:b/>
          <w:iCs/>
          <w:u w:val="single"/>
          <w:lang w:eastAsia="en-US"/>
        </w:rPr>
        <w:t xml:space="preserve">some sort of </w:t>
      </w:r>
      <w:r w:rsidRPr="00935614">
        <w:rPr>
          <w:rFonts w:ascii="Calibri" w:eastAsia="Cambria" w:hAnsi="Calibri" w:cs="Calibri"/>
          <w:b/>
          <w:iCs/>
          <w:highlight w:val="green"/>
          <w:u w:val="single"/>
          <w:lang w:eastAsia="en-US"/>
        </w:rPr>
        <w:t>multilateral framework</w:t>
      </w:r>
      <w:r w:rsidRPr="00935614">
        <w:rPr>
          <w:rFonts w:ascii="Calibri" w:eastAsia="Cambria" w:hAnsi="Calibri" w:cs="Calibri"/>
          <w:sz w:val="16"/>
          <w:lang w:eastAsia="en-US"/>
        </w:rPr>
        <w:t xml:space="preserve">, such as that proposed by The Hague Working Group, </w:t>
      </w:r>
      <w:r w:rsidRPr="00935614">
        <w:rPr>
          <w:rFonts w:ascii="Calibri" w:eastAsia="Cambria" w:hAnsi="Calibri" w:cs="Calibri"/>
          <w:b/>
          <w:iCs/>
          <w:u w:val="single"/>
          <w:lang w:eastAsia="en-US"/>
        </w:rPr>
        <w:t xml:space="preserve">would be </w:t>
      </w:r>
      <w:r w:rsidRPr="00935614">
        <w:rPr>
          <w:rFonts w:ascii="Calibri" w:eastAsia="Cambria" w:hAnsi="Calibri" w:cs="Calibri"/>
          <w:b/>
          <w:iCs/>
          <w:highlight w:val="green"/>
          <w:u w:val="single"/>
          <w:lang w:eastAsia="en-US"/>
        </w:rPr>
        <w:t>able to provide</w:t>
      </w:r>
      <w:r w:rsidRPr="00935614">
        <w:rPr>
          <w:rFonts w:ascii="Calibri" w:eastAsia="Cambria" w:hAnsi="Calibri" w:cs="Calibri"/>
          <w:b/>
          <w:iCs/>
          <w:u w:val="single"/>
          <w:lang w:eastAsia="en-US"/>
        </w:rPr>
        <w:t xml:space="preserve"> such </w:t>
      </w:r>
      <w:r w:rsidRPr="00935614">
        <w:rPr>
          <w:rFonts w:ascii="Calibri" w:eastAsia="Cambria" w:hAnsi="Calibri" w:cs="Calibri"/>
          <w:b/>
          <w:iCs/>
          <w:highlight w:val="green"/>
          <w:u w:val="single"/>
          <w:lang w:eastAsia="en-US"/>
        </w:rPr>
        <w:t>protections</w:t>
      </w:r>
      <w:r w:rsidRPr="00935614">
        <w:rPr>
          <w:rFonts w:ascii="Calibri" w:eastAsia="Cambria" w:hAnsi="Calibri" w:cs="Calibri"/>
          <w:sz w:val="16"/>
          <w:lang w:eastAsia="en-US"/>
        </w:rPr>
        <w:t xml:space="preserve">. Similar multilateral frameworks already exist. The International Telecommunications Union provides such a framework for regulation of radio frequency which avoids harmful interference with satellite and radio communication by coordinating spectrum use. So it is possible, it just needs to be developed.  Further, now is perhaps the best time to negotiate such a framework, or at least the basic principles of one. We still benefit from a relative ‘veil of ignorance’, sure we can be reasonably certain who the ‘major players’ will be in any ‘race’ for space resources but no one, as yet, has any entrenched interests. And while it is easy to be cynical, the evidence from UNCOPUOS and indeed President Trump’s recent executive order is encouraging. </w:t>
      </w:r>
      <w:r w:rsidRPr="00935614">
        <w:rPr>
          <w:rFonts w:ascii="Calibri" w:eastAsia="Cambria" w:hAnsi="Calibri" w:cs="Calibri"/>
          <w:u w:val="single"/>
          <w:lang w:eastAsia="en-US"/>
        </w:rPr>
        <w:t xml:space="preserve">There is broad agreement and a desire to maintain the multilateral nature of space governance. Multilateralism isn’t about a utopian vision for international relations, it is about </w:t>
      </w:r>
      <w:r w:rsidRPr="00935614">
        <w:rPr>
          <w:rFonts w:ascii="Calibri" w:eastAsia="Cambria" w:hAnsi="Calibri" w:cs="Calibri"/>
          <w:highlight w:val="green"/>
          <w:u w:val="single"/>
          <w:lang w:eastAsia="en-US"/>
        </w:rPr>
        <w:t>balancing interests and compromising</w:t>
      </w:r>
      <w:r w:rsidRPr="00935614">
        <w:rPr>
          <w:rFonts w:ascii="Calibri" w:eastAsia="Cambria" w:hAnsi="Calibri" w:cs="Calibri"/>
          <w:u w:val="single"/>
          <w:lang w:eastAsia="en-US"/>
        </w:rPr>
        <w:t xml:space="preserve">, in short it is the essence of </w:t>
      </w:r>
      <w:r w:rsidRPr="00935614">
        <w:rPr>
          <w:rFonts w:ascii="Calibri" w:eastAsia="Cambria" w:hAnsi="Calibri" w:cs="Calibri"/>
          <w:highlight w:val="green"/>
          <w:u w:val="single"/>
          <w:lang w:eastAsia="en-US"/>
        </w:rPr>
        <w:t>diplomacy</w:t>
      </w:r>
      <w:r w:rsidRPr="00935614">
        <w:rPr>
          <w:rFonts w:ascii="Calibri" w:eastAsia="Cambria" w:hAnsi="Calibri" w:cs="Calibri"/>
          <w:sz w:val="16"/>
          <w:lang w:eastAsia="en-US"/>
        </w:rPr>
        <w:t>. 75 years ago, in the final days of calamity that was the Second World War the nations of this planet committed to embracing multilateralism embodied by the United Nations in order to ensure the peace and build a better future. And they reaffirmed that in the Outer Space Treaty, the foundation for the governance of humanity’s journey into the cosmos. We shouldn’t abandon it now.</w:t>
      </w:r>
    </w:p>
    <w:p w14:paraId="7F99C41A" w14:textId="77777777" w:rsidR="00935614" w:rsidRPr="00935614" w:rsidRDefault="00935614" w:rsidP="00935614">
      <w:pPr>
        <w:rPr>
          <w:rFonts w:ascii="Calibri" w:eastAsiaTheme="minorHAnsi" w:hAnsi="Calibri" w:cs="Calibri"/>
          <w:lang w:eastAsia="en-US"/>
        </w:rPr>
      </w:pPr>
    </w:p>
    <w:p w14:paraId="490515FA"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Credible OST solves space war.</w:t>
      </w:r>
    </w:p>
    <w:p w14:paraId="6328ED76" w14:textId="77777777" w:rsidR="00935614" w:rsidRPr="00935614" w:rsidRDefault="00935614" w:rsidP="00935614">
      <w:pPr>
        <w:rPr>
          <w:rFonts w:ascii="Calibri" w:eastAsia="Cambria" w:hAnsi="Calibri" w:cs="Calibri"/>
          <w:lang w:eastAsia="en-US"/>
        </w:rPr>
      </w:pPr>
      <w:r w:rsidRPr="00935614">
        <w:rPr>
          <w:rFonts w:ascii="Calibri" w:eastAsia="Cambria" w:hAnsi="Calibri" w:cs="Calibri"/>
          <w:b/>
          <w:bCs/>
          <w:sz w:val="26"/>
          <w:lang w:eastAsia="en-US"/>
        </w:rPr>
        <w:t>Johnson 17</w:t>
      </w:r>
      <w:r w:rsidRPr="00935614">
        <w:rPr>
          <w:rFonts w:ascii="Calibri" w:eastAsia="Cambria" w:hAnsi="Calibri" w:cs="Calibri"/>
          <w:lang w:eastAsia="en-US"/>
        </w:rPr>
        <w:t xml:space="preserve"> Christopher Johnson 1-23-2017 “The Outer Space Treaty at 50”, </w:t>
      </w:r>
      <w:hyperlink r:id="rId25" w:history="1">
        <w:r w:rsidRPr="00935614">
          <w:rPr>
            <w:rFonts w:ascii="Calibri" w:eastAsia="Cambria" w:hAnsi="Calibri" w:cs="Calibri"/>
            <w:lang w:eastAsia="en-US"/>
          </w:rPr>
          <w:t>http://thespacereview.com/article/3155/1</w:t>
        </w:r>
      </w:hyperlink>
      <w:r w:rsidRPr="00935614">
        <w:rPr>
          <w:rFonts w:ascii="Calibri" w:eastAsia="Cambria" w:hAnsi="Calibri" w:cs="Calibri"/>
          <w:lang w:eastAsia="en-US"/>
        </w:rPr>
        <w:t xml:space="preserve"> (graduate of Leiden University’s International Institute of Air and Space Law and the International Space University)//Elmer</w:t>
      </w:r>
    </w:p>
    <w:p w14:paraId="342AB94F" w14:textId="77777777" w:rsidR="00935614" w:rsidRPr="00935614" w:rsidRDefault="00935614" w:rsidP="00935614">
      <w:pPr>
        <w:rPr>
          <w:rFonts w:ascii="Calibri" w:eastAsiaTheme="minorHAnsi" w:hAnsi="Calibri" w:cs="Calibri"/>
          <w:u w:val="single"/>
          <w:lang w:eastAsia="en-US"/>
        </w:rPr>
      </w:pPr>
      <w:r w:rsidRPr="00935614">
        <w:rPr>
          <w:rFonts w:ascii="Calibri" w:eastAsia="Cambria" w:hAnsi="Calibri" w:cs="Calibri"/>
          <w:sz w:val="16"/>
          <w:lang w:eastAsia="en-US"/>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w:t>
      </w:r>
      <w:r w:rsidRPr="00935614">
        <w:rPr>
          <w:rFonts w:ascii="Calibri" w:eastAsia="Cambria" w:hAnsi="Calibri" w:cs="Calibri"/>
          <w:u w:val="single"/>
          <w:lang w:eastAsia="en-US"/>
        </w:rPr>
        <w:t>Outer Space Treaty,</w:t>
      </w:r>
      <w:r w:rsidRPr="00935614">
        <w:rPr>
          <w:rFonts w:ascii="Calibri" w:eastAsia="Cambria" w:hAnsi="Calibri" w:cs="Calibri"/>
          <w:sz w:val="16"/>
          <w:lang w:eastAsia="en-US"/>
        </w:rPr>
        <w:t xml:space="preserve"> and thereby remade into </w:t>
      </w:r>
      <w:r w:rsidRPr="00935614">
        <w:rPr>
          <w:rFonts w:ascii="Calibri" w:eastAsia="Cambria" w:hAnsi="Calibri" w:cs="Calibri"/>
          <w:u w:val="single"/>
          <w:lang w:eastAsia="en-US"/>
        </w:rPr>
        <w:t>international treaty law</w:t>
      </w:r>
      <w:r w:rsidRPr="00935614">
        <w:rPr>
          <w:rFonts w:ascii="Calibri" w:eastAsia="Cambria" w:hAnsi="Calibri" w:cs="Calibri"/>
          <w:sz w:val="16"/>
          <w:lang w:eastAsia="en-US"/>
        </w:rPr>
        <w:t xml:space="preserve">. As President Johnson pointed out in his recommendation to Congress to ratify the Outer Space Treaty, “the </w:t>
      </w:r>
      <w:r w:rsidRPr="00935614">
        <w:rPr>
          <w:rFonts w:ascii="Calibri" w:eastAsia="Cambria" w:hAnsi="Calibri" w:cs="Calibri"/>
          <w:u w:val="single"/>
          <w:lang w:eastAsia="en-US"/>
        </w:rPr>
        <w:t>realms of space should forever remain realms of peace</w:t>
      </w:r>
      <w:r w:rsidRPr="00935614">
        <w:rPr>
          <w:rFonts w:ascii="Calibri" w:eastAsia="Cambria" w:hAnsi="Calibri" w:cs="Calibri"/>
          <w:sz w:val="16"/>
          <w:lang w:eastAsia="en-US"/>
        </w:rPr>
        <w:t xml:space="preserve">.”5 He continued: We know the gains of cooperation. We know the losses of the failure to cooperate. If we fail now to apply the lessons we have learned, or even if we delay their application, we know that the </w:t>
      </w:r>
      <w:r w:rsidRPr="00935614">
        <w:rPr>
          <w:rFonts w:ascii="Calibri" w:eastAsia="Cambria" w:hAnsi="Calibri" w:cs="Calibri"/>
          <w:highlight w:val="green"/>
          <w:u w:val="single"/>
          <w:lang w:eastAsia="en-US"/>
        </w:rPr>
        <w:t>advances into space</w:t>
      </w:r>
      <w:r w:rsidRPr="00935614">
        <w:rPr>
          <w:rFonts w:ascii="Calibri" w:eastAsia="Cambria" w:hAnsi="Calibri" w:cs="Calibri"/>
          <w:u w:val="single"/>
          <w:lang w:eastAsia="en-US"/>
        </w:rPr>
        <w:t xml:space="preserve"> may only </w:t>
      </w:r>
      <w:r w:rsidRPr="00935614">
        <w:rPr>
          <w:rFonts w:ascii="Calibri" w:eastAsia="Cambria" w:hAnsi="Calibri" w:cs="Calibri"/>
          <w:highlight w:val="green"/>
          <w:u w:val="single"/>
          <w:lang w:eastAsia="en-US"/>
        </w:rPr>
        <w:t xml:space="preserve">mean </w:t>
      </w:r>
      <w:r w:rsidRPr="00935614">
        <w:rPr>
          <w:rFonts w:ascii="Calibri" w:eastAsia="Cambria" w:hAnsi="Calibri" w:cs="Calibri"/>
          <w:u w:val="single"/>
          <w:lang w:eastAsia="en-US"/>
        </w:rPr>
        <w:t xml:space="preserve">adding </w:t>
      </w:r>
      <w:r w:rsidRPr="00935614">
        <w:rPr>
          <w:rFonts w:ascii="Calibri" w:eastAsia="Cambria" w:hAnsi="Calibri" w:cs="Calibri"/>
          <w:highlight w:val="green"/>
          <w:u w:val="single"/>
          <w:lang w:eastAsia="en-US"/>
        </w:rPr>
        <w:t>a new dimension to warfare</w:t>
      </w:r>
      <w:r w:rsidRPr="00935614">
        <w:rPr>
          <w:rFonts w:ascii="Calibri" w:eastAsia="Cambria" w:hAnsi="Calibri" w:cs="Calibri"/>
          <w:u w:val="single"/>
          <w:lang w:eastAsia="en-US"/>
        </w:rPr>
        <w:t>.</w:t>
      </w:r>
      <w:r w:rsidRPr="00935614">
        <w:rPr>
          <w:rFonts w:ascii="Calibri" w:eastAsia="Cambria" w:hAnsi="Calibri" w:cs="Calibri"/>
          <w:sz w:val="16"/>
          <w:lang w:eastAsia="en-US"/>
        </w:rPr>
        <w:t xml:space="preserve"> If, however, we proceed along the orderly course of full cooperation we shall, by the very fact of </w:t>
      </w:r>
      <w:r w:rsidRPr="00935614">
        <w:rPr>
          <w:rFonts w:ascii="Calibri" w:eastAsia="Cambria" w:hAnsi="Calibri" w:cs="Calibri"/>
          <w:b/>
          <w:bCs/>
          <w:u w:val="single"/>
          <w:lang w:eastAsia="en-US"/>
        </w:rPr>
        <w:t>cooperation, make the most substantial contribution toward perfecting peace</w:t>
      </w:r>
      <w:r w:rsidRPr="00935614">
        <w:rPr>
          <w:rFonts w:ascii="Calibri" w:eastAsia="Cambria" w:hAnsi="Calibri" w:cs="Calibri"/>
          <w:sz w:val="16"/>
          <w:lang w:eastAsia="en-US"/>
        </w:rPr>
        <w:t xml:space="preserve">.6 The agreement contained in Article IV of the Outer Space Treaty reflects an agreement between the US and the USSR, as obligations restricting their freedom of action. Why would a state intentionally place a restriction on itself? 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935614">
        <w:rPr>
          <w:rFonts w:ascii="Calibri" w:eastAsiaTheme="minorHAnsi" w:hAnsi="Calibri" w:cs="Calibri"/>
          <w:highlight w:val="green"/>
          <w:u w:val="single"/>
          <w:lang w:eastAsia="en-US"/>
        </w:rPr>
        <w:t>security arrangements</w:t>
      </w:r>
      <w:r w:rsidRPr="00935614">
        <w:rPr>
          <w:rFonts w:ascii="Calibri" w:eastAsiaTheme="minorHAnsi" w:hAnsi="Calibri" w:cs="Calibri"/>
          <w:u w:val="single"/>
          <w:lang w:eastAsia="en-US"/>
        </w:rPr>
        <w:t xml:space="preserve"> like this is that the parties actually </w:t>
      </w:r>
      <w:r w:rsidRPr="00935614">
        <w:rPr>
          <w:rFonts w:ascii="Calibri" w:eastAsiaTheme="minorHAnsi" w:hAnsi="Calibri" w:cs="Calibri"/>
          <w:highlight w:val="green"/>
          <w:u w:val="single"/>
          <w:lang w:eastAsia="en-US"/>
        </w:rPr>
        <w:t>benefit</w:t>
      </w:r>
      <w:r w:rsidRPr="00935614">
        <w:rPr>
          <w:rFonts w:ascii="Calibri" w:eastAsiaTheme="minorHAnsi" w:hAnsi="Calibri" w:cs="Calibri"/>
          <w:u w:val="single"/>
          <w:lang w:eastAsia="en-US"/>
        </w:rPr>
        <w:t xml:space="preserve"> in the long-term </w:t>
      </w:r>
      <w:r w:rsidRPr="00935614">
        <w:rPr>
          <w:rFonts w:ascii="Calibri" w:eastAsiaTheme="minorHAnsi" w:hAnsi="Calibri" w:cs="Calibri"/>
          <w:highlight w:val="green"/>
          <w:u w:val="single"/>
          <w:lang w:eastAsia="en-US"/>
        </w:rPr>
        <w:t>from placing mutual restrictions on their behavior.</w:t>
      </w:r>
      <w:r w:rsidRPr="00935614">
        <w:rPr>
          <w:rFonts w:ascii="Calibri" w:eastAsiaTheme="minorHAnsi" w:hAnsi="Calibri" w:cs="Calibri"/>
          <w:u w:val="single"/>
          <w:lang w:eastAsia="en-US"/>
        </w:rPr>
        <w:t xml:space="preserve"> Agreeing to restrict your</w:t>
      </w:r>
      <w:r w:rsidRPr="00935614">
        <w:rPr>
          <w:rFonts w:ascii="Calibri" w:eastAsia="Cambria" w:hAnsi="Calibri" w:cs="Calibri"/>
          <w:sz w:val="16"/>
          <w:lang w:eastAsia="en-US"/>
        </w:rPr>
        <w:t xml:space="preserve"> freedom of action has deep links to the usefulness or utility of law itself.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 red lights. Long-term rationality warrants adherence to efficient systems of law</w:t>
      </w:r>
      <w:r w:rsidRPr="00935614">
        <w:rPr>
          <w:rFonts w:ascii="Calibri" w:eastAsiaTheme="minorHAnsi" w:hAnsi="Calibri" w:cs="Calibri"/>
          <w:u w:val="single"/>
          <w:lang w:eastAsia="en-US"/>
        </w:rPr>
        <w:t xml:space="preserve">. </w:t>
      </w:r>
      <w:r w:rsidRPr="00935614">
        <w:rPr>
          <w:rFonts w:ascii="Calibri" w:eastAsiaTheme="minorHAnsi" w:hAnsi="Calibri" w:cs="Calibri"/>
          <w:highlight w:val="green"/>
          <w:u w:val="single"/>
          <w:lang w:eastAsia="en-US"/>
        </w:rPr>
        <w:t>Correctly-balanced rules help increase</w:t>
      </w:r>
      <w:r w:rsidRPr="00935614">
        <w:rPr>
          <w:rFonts w:ascii="Calibri" w:eastAsiaTheme="minorHAnsi" w:hAnsi="Calibri" w:cs="Calibri"/>
          <w:u w:val="single"/>
          <w:lang w:eastAsia="en-US"/>
        </w:rPr>
        <w:t xml:space="preserve"> long-term benefits (like </w:t>
      </w:r>
      <w:r w:rsidRPr="00935614">
        <w:rPr>
          <w:rFonts w:ascii="Calibri" w:eastAsiaTheme="minorHAnsi" w:hAnsi="Calibri" w:cs="Calibri"/>
          <w:highlight w:val="green"/>
          <w:u w:val="single"/>
          <w:lang w:eastAsia="en-US"/>
        </w:rPr>
        <w:t>safety and security</w:t>
      </w:r>
      <w:r w:rsidRPr="00935614">
        <w:rPr>
          <w:rFonts w:ascii="Calibri" w:eastAsiaTheme="minorHAnsi" w:hAnsi="Calibri" w:cs="Calibri"/>
          <w:u w:val="single"/>
          <w:lang w:eastAsia="en-US"/>
        </w:rPr>
        <w:t xml:space="preserve">) that would otherwise be unattainable without a system of rules. It is </w:t>
      </w:r>
      <w:r w:rsidRPr="00935614">
        <w:rPr>
          <w:rFonts w:ascii="Calibri" w:eastAsiaTheme="minorHAnsi" w:hAnsi="Calibri" w:cs="Calibri"/>
          <w:highlight w:val="green"/>
          <w:u w:val="single"/>
          <w:lang w:eastAsia="en-US"/>
        </w:rPr>
        <w:t>this rationale</w:t>
      </w:r>
      <w:r w:rsidRPr="00935614">
        <w:rPr>
          <w:rFonts w:ascii="Calibri" w:eastAsiaTheme="minorHAnsi" w:hAnsi="Calibri" w:cs="Calibri"/>
          <w:u w:val="single"/>
          <w:lang w:eastAsia="en-US"/>
        </w:rPr>
        <w:t xml:space="preserve"> that also </w:t>
      </w:r>
      <w:r w:rsidRPr="00935614">
        <w:rPr>
          <w:rFonts w:ascii="Calibri" w:eastAsiaTheme="minorHAnsi" w:hAnsi="Calibri" w:cs="Calibri"/>
          <w:highlight w:val="green"/>
          <w:u w:val="single"/>
          <w:lang w:eastAsia="en-US"/>
        </w:rPr>
        <w:t>underpins international treaty-making</w:t>
      </w:r>
      <w:r w:rsidRPr="00935614">
        <w:rPr>
          <w:rFonts w:ascii="Calibri" w:eastAsiaTheme="minorHAnsi" w:hAnsi="Calibri" w:cs="Calibri"/>
          <w:u w:val="single"/>
          <w:lang w:eastAsia="en-US"/>
        </w:rPr>
        <w:t xml:space="preserve">. Today, the current </w:t>
      </w:r>
      <w:r w:rsidRPr="00935614">
        <w:rPr>
          <w:rFonts w:ascii="Calibri" w:eastAsiaTheme="minorHAnsi" w:hAnsi="Calibri" w:cs="Calibri"/>
          <w:highlight w:val="green"/>
          <w:u w:val="single"/>
          <w:lang w:eastAsia="en-US"/>
        </w:rPr>
        <w:t>absence of nuclear weapons or</w:t>
      </w:r>
      <w:r w:rsidRPr="00935614">
        <w:rPr>
          <w:rFonts w:ascii="Calibri" w:eastAsiaTheme="minorHAnsi" w:hAnsi="Calibri" w:cs="Calibri"/>
          <w:u w:val="single"/>
          <w:lang w:eastAsia="en-US"/>
        </w:rPr>
        <w:t xml:space="preserve"> other </w:t>
      </w:r>
      <w:r w:rsidRPr="00935614">
        <w:rPr>
          <w:rFonts w:ascii="Calibri" w:eastAsiaTheme="minorHAnsi" w:hAnsi="Calibri" w:cs="Calibri"/>
          <w:highlight w:val="green"/>
          <w:u w:val="single"/>
          <w:lang w:eastAsia="en-US"/>
        </w:rPr>
        <w:t>w</w:t>
      </w:r>
      <w:r w:rsidRPr="00935614">
        <w:rPr>
          <w:rFonts w:ascii="Calibri" w:eastAsiaTheme="minorHAnsi" w:hAnsi="Calibri" w:cs="Calibri"/>
          <w:u w:val="single"/>
          <w:lang w:eastAsia="en-US"/>
        </w:rPr>
        <w:t xml:space="preserve">eapons of </w:t>
      </w:r>
      <w:r w:rsidRPr="00935614">
        <w:rPr>
          <w:rFonts w:ascii="Calibri" w:eastAsiaTheme="minorHAnsi" w:hAnsi="Calibri" w:cs="Calibri"/>
          <w:highlight w:val="green"/>
          <w:u w:val="single"/>
          <w:lang w:eastAsia="en-US"/>
        </w:rPr>
        <w:t>m</w:t>
      </w:r>
      <w:r w:rsidRPr="00935614">
        <w:rPr>
          <w:rFonts w:ascii="Calibri" w:eastAsiaTheme="minorHAnsi" w:hAnsi="Calibri" w:cs="Calibri"/>
          <w:u w:val="single"/>
          <w:lang w:eastAsia="en-US"/>
        </w:rPr>
        <w:t xml:space="preserve">ass </w:t>
      </w:r>
      <w:r w:rsidRPr="00935614">
        <w:rPr>
          <w:rFonts w:ascii="Calibri" w:eastAsiaTheme="minorHAnsi" w:hAnsi="Calibri" w:cs="Calibri"/>
          <w:highlight w:val="green"/>
          <w:u w:val="single"/>
          <w:lang w:eastAsia="en-US"/>
        </w:rPr>
        <w:t>d</w:t>
      </w:r>
      <w:r w:rsidRPr="00935614">
        <w:rPr>
          <w:rFonts w:ascii="Calibri" w:eastAsiaTheme="minorHAnsi" w:hAnsi="Calibri" w:cs="Calibri"/>
          <w:u w:val="single"/>
          <w:lang w:eastAsia="en-US"/>
        </w:rPr>
        <w:t xml:space="preserve">estruction </w:t>
      </w:r>
      <w:r w:rsidRPr="00935614">
        <w:rPr>
          <w:rFonts w:ascii="Calibri" w:eastAsiaTheme="minorHAnsi" w:hAnsi="Calibri" w:cs="Calibri"/>
          <w:highlight w:val="green"/>
          <w:u w:val="single"/>
          <w:lang w:eastAsia="en-US"/>
        </w:rPr>
        <w:t>in</w:t>
      </w:r>
      <w:r w:rsidRPr="00935614">
        <w:rPr>
          <w:rFonts w:ascii="Calibri" w:eastAsiaTheme="minorHAnsi" w:hAnsi="Calibri" w:cs="Calibri"/>
          <w:u w:val="single"/>
          <w:lang w:eastAsia="en-US"/>
        </w:rPr>
        <w:t xml:space="preserve"> outer </w:t>
      </w:r>
      <w:r w:rsidRPr="00935614">
        <w:rPr>
          <w:rFonts w:ascii="Calibri" w:eastAsiaTheme="minorHAnsi" w:hAnsi="Calibri" w:cs="Calibri"/>
          <w:highlight w:val="green"/>
          <w:u w:val="single"/>
          <w:lang w:eastAsia="en-US"/>
        </w:rPr>
        <w:t>space attests to</w:t>
      </w:r>
      <w:r w:rsidRPr="00935614">
        <w:rPr>
          <w:rFonts w:ascii="Calibri" w:eastAsiaTheme="minorHAnsi" w:hAnsi="Calibri" w:cs="Calibri"/>
          <w:u w:val="single"/>
          <w:lang w:eastAsia="en-US"/>
        </w:rPr>
        <w:t xml:space="preserve"> the </w:t>
      </w:r>
      <w:r w:rsidRPr="00935614">
        <w:rPr>
          <w:rFonts w:ascii="Calibri" w:eastAsiaTheme="minorHAnsi" w:hAnsi="Calibri" w:cs="Calibri"/>
          <w:highlight w:val="green"/>
          <w:u w:val="single"/>
          <w:lang w:eastAsia="en-US"/>
        </w:rPr>
        <w:t>bargain struck in the O</w:t>
      </w:r>
      <w:r w:rsidRPr="00935614">
        <w:rPr>
          <w:rFonts w:ascii="Calibri" w:eastAsiaTheme="minorHAnsi" w:hAnsi="Calibri" w:cs="Calibri"/>
          <w:u w:val="single"/>
          <w:lang w:eastAsia="en-US"/>
        </w:rPr>
        <w:t xml:space="preserve">uter </w:t>
      </w:r>
      <w:r w:rsidRPr="00935614">
        <w:rPr>
          <w:rFonts w:ascii="Calibri" w:eastAsiaTheme="minorHAnsi" w:hAnsi="Calibri" w:cs="Calibri"/>
          <w:highlight w:val="green"/>
          <w:u w:val="single"/>
          <w:lang w:eastAsia="en-US"/>
        </w:rPr>
        <w:t>S</w:t>
      </w:r>
      <w:r w:rsidRPr="00935614">
        <w:rPr>
          <w:rFonts w:ascii="Calibri" w:eastAsiaTheme="minorHAnsi" w:hAnsi="Calibri" w:cs="Calibri"/>
          <w:u w:val="single"/>
          <w:lang w:eastAsia="en-US"/>
        </w:rPr>
        <w:t xml:space="preserve">pace </w:t>
      </w:r>
      <w:r w:rsidRPr="00935614">
        <w:rPr>
          <w:rFonts w:ascii="Calibri" w:eastAsiaTheme="minorHAnsi" w:hAnsi="Calibri" w:cs="Calibri"/>
          <w:highlight w:val="green"/>
          <w:u w:val="single"/>
          <w:lang w:eastAsia="en-US"/>
        </w:rPr>
        <w:t>T</w:t>
      </w:r>
      <w:r w:rsidRPr="00935614">
        <w:rPr>
          <w:rFonts w:ascii="Calibri" w:eastAsiaTheme="minorHAnsi" w:hAnsi="Calibri" w:cs="Calibri"/>
          <w:u w:val="single"/>
          <w:lang w:eastAsia="en-US"/>
        </w:rPr>
        <w:t xml:space="preserve">reaty </w:t>
      </w:r>
      <w:r w:rsidRPr="00935614">
        <w:rPr>
          <w:rFonts w:ascii="Calibri" w:eastAsiaTheme="minorHAnsi" w:hAnsi="Calibri" w:cs="Calibri"/>
          <w:highlight w:val="green"/>
          <w:u w:val="single"/>
          <w:lang w:eastAsia="en-US"/>
        </w:rPr>
        <w:t>being</w:t>
      </w:r>
      <w:r w:rsidRPr="00935614">
        <w:rPr>
          <w:rFonts w:ascii="Calibri" w:eastAsiaTheme="minorHAnsi" w:hAnsi="Calibri" w:cs="Calibri"/>
          <w:u w:val="single"/>
          <w:lang w:eastAsia="en-US"/>
        </w:rPr>
        <w:t xml:space="preserve"> a </w:t>
      </w:r>
      <w:r w:rsidRPr="00935614">
        <w:rPr>
          <w:rFonts w:ascii="Calibri" w:eastAsiaTheme="minorHAnsi" w:hAnsi="Calibri" w:cs="Calibri"/>
          <w:highlight w:val="green"/>
          <w:u w:val="single"/>
          <w:lang w:eastAsia="en-US"/>
        </w:rPr>
        <w:t>successful</w:t>
      </w:r>
      <w:r w:rsidRPr="00935614">
        <w:rPr>
          <w:rFonts w:ascii="Calibri" w:eastAsiaTheme="minorHAnsi" w:hAnsi="Calibri" w:cs="Calibri"/>
          <w:u w:val="single"/>
          <w:lang w:eastAsia="en-US"/>
        </w:rPr>
        <w:t xml:space="preserve"> one, where security (and the liberty and freedom possible with security) were furthered by the mutual exchange of restrictions that states placed upon themselves. The more than </w:t>
      </w:r>
      <w:r w:rsidRPr="00935614">
        <w:rPr>
          <w:rFonts w:ascii="Calibri" w:eastAsiaTheme="minorHAnsi" w:hAnsi="Calibri" w:cs="Calibri"/>
          <w:highlight w:val="green"/>
          <w:u w:val="single"/>
          <w:lang w:eastAsia="en-US"/>
        </w:rPr>
        <w:t>50 years of peaceful</w:t>
      </w:r>
      <w:r w:rsidRPr="00935614">
        <w:rPr>
          <w:rFonts w:ascii="Calibri" w:eastAsiaTheme="minorHAnsi" w:hAnsi="Calibri" w:cs="Calibri"/>
          <w:u w:val="single"/>
          <w:lang w:eastAsia="en-US"/>
        </w:rPr>
        <w:t xml:space="preserve"> </w:t>
      </w:r>
      <w:r w:rsidRPr="00935614">
        <w:rPr>
          <w:rFonts w:ascii="Calibri" w:eastAsiaTheme="minorHAnsi" w:hAnsi="Calibri" w:cs="Calibri"/>
          <w:highlight w:val="green"/>
          <w:u w:val="single"/>
          <w:lang w:eastAsia="en-US"/>
        </w:rPr>
        <w:t>uses of</w:t>
      </w:r>
      <w:r w:rsidRPr="00935614">
        <w:rPr>
          <w:rFonts w:ascii="Calibri" w:eastAsiaTheme="minorHAnsi" w:hAnsi="Calibri" w:cs="Calibri"/>
          <w:u w:val="single"/>
          <w:lang w:eastAsia="en-US"/>
        </w:rPr>
        <w:t xml:space="preserve"> outer </w:t>
      </w:r>
      <w:r w:rsidRPr="00935614">
        <w:rPr>
          <w:rFonts w:ascii="Calibri" w:eastAsiaTheme="minorHAnsi" w:hAnsi="Calibri" w:cs="Calibri"/>
          <w:highlight w:val="green"/>
          <w:u w:val="single"/>
          <w:lang w:eastAsia="en-US"/>
        </w:rPr>
        <w:t>space</w:t>
      </w:r>
      <w:r w:rsidRPr="00935614">
        <w:rPr>
          <w:rFonts w:ascii="Calibri" w:eastAsiaTheme="minorHAnsi" w:hAnsi="Calibri" w:cs="Calibri"/>
          <w:u w:val="single"/>
          <w:lang w:eastAsia="en-US"/>
        </w:rPr>
        <w:t xml:space="preserve">, </w:t>
      </w:r>
      <w:r w:rsidRPr="00935614">
        <w:rPr>
          <w:rFonts w:ascii="Calibri" w:eastAsiaTheme="minorHAnsi" w:hAnsi="Calibri" w:cs="Calibri"/>
          <w:highlight w:val="green"/>
          <w:u w:val="single"/>
          <w:lang w:eastAsia="en-US"/>
        </w:rPr>
        <w:t>including cooperation between states who remain rivals</w:t>
      </w:r>
      <w:r w:rsidRPr="00935614">
        <w:rPr>
          <w:rFonts w:ascii="Calibri" w:eastAsiaTheme="minorHAnsi" w:hAnsi="Calibri" w:cs="Calibri"/>
          <w:u w:val="single"/>
          <w:lang w:eastAsia="en-US"/>
        </w:rPr>
        <w:t xml:space="preserve"> elsewhere, are the rich long-term gains resulting from the Outer Space Treaty.</w:t>
      </w:r>
    </w:p>
    <w:p w14:paraId="6613E5B0" w14:textId="77777777" w:rsidR="00935614" w:rsidRPr="00935614" w:rsidRDefault="00935614" w:rsidP="00935614">
      <w:pPr>
        <w:rPr>
          <w:rFonts w:ascii="Calibri" w:eastAsiaTheme="minorHAnsi" w:hAnsi="Calibri" w:cs="Calibri"/>
          <w:u w:val="single"/>
          <w:lang w:eastAsia="en-US"/>
        </w:rPr>
      </w:pPr>
    </w:p>
    <w:p w14:paraId="245F708C"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r w:rsidRPr="00935614">
        <w:rPr>
          <w:rFonts w:ascii="Calibri" w:eastAsia="MS Gothic" w:hAnsi="Calibri" w:cs="Times New Roman"/>
          <w:b/>
          <w:iCs/>
          <w:sz w:val="26"/>
          <w:lang w:eastAsia="en-US"/>
        </w:rPr>
        <w:t>Space militarization causes collapse</w:t>
      </w:r>
      <w:r w:rsidRPr="00935614">
        <w:rPr>
          <w:rFonts w:ascii="Calibri" w:eastAsia="MS Gothic" w:hAnsi="Calibri" w:cs="Times New Roman"/>
          <w:b/>
          <w:iCs/>
          <w:sz w:val="26"/>
          <w:u w:val="single"/>
          <w:lang w:eastAsia="en-US"/>
        </w:rPr>
        <w:t xml:space="preserve"> </w:t>
      </w:r>
      <w:r w:rsidRPr="00935614">
        <w:rPr>
          <w:rFonts w:ascii="Calibri" w:eastAsia="MS Gothic" w:hAnsi="Calibri" w:cs="Times New Roman"/>
          <w:b/>
          <w:iCs/>
          <w:sz w:val="26"/>
          <w:lang w:eastAsia="en-US"/>
        </w:rPr>
        <w:t xml:space="preserve">of R&amp;D, commercial ops, economy, and deterrence – </w:t>
      </w:r>
      <w:r w:rsidRPr="00935614">
        <w:rPr>
          <w:rFonts w:ascii="Calibri" w:eastAsia="MS Gothic" w:hAnsi="Calibri" w:cs="Times New Roman"/>
          <w:b/>
          <w:iCs/>
          <w:sz w:val="26"/>
          <w:u w:val="single"/>
          <w:lang w:eastAsia="en-US"/>
        </w:rPr>
        <w:t>global war is inevitable</w:t>
      </w:r>
      <w:r w:rsidRPr="00935614">
        <w:rPr>
          <w:rFonts w:ascii="Calibri" w:eastAsia="MS Gothic" w:hAnsi="Calibri" w:cs="Times New Roman"/>
          <w:b/>
          <w:iCs/>
          <w:sz w:val="26"/>
          <w:lang w:eastAsia="en-US"/>
        </w:rPr>
        <w:t>.</w:t>
      </w:r>
    </w:p>
    <w:p w14:paraId="7C6D7C01" w14:textId="77777777" w:rsidR="00935614" w:rsidRPr="00935614" w:rsidRDefault="00935614" w:rsidP="00935614">
      <w:pPr>
        <w:rPr>
          <w:rFonts w:ascii="Calibri" w:eastAsia="Cambria" w:hAnsi="Calibri" w:cs="Calibri"/>
          <w:sz w:val="16"/>
          <w:lang w:eastAsia="en-US"/>
        </w:rPr>
      </w:pPr>
      <w:r w:rsidRPr="00935614">
        <w:rPr>
          <w:rFonts w:ascii="Calibri" w:eastAsia="MS Gothic" w:hAnsi="Calibri" w:cs="Times New Roman"/>
          <w:b/>
          <w:bCs/>
          <w:sz w:val="26"/>
          <w:szCs w:val="26"/>
          <w:u w:val="single"/>
          <w:lang w:eastAsia="en-US"/>
        </w:rPr>
        <w:t>Gilliard 19</w:t>
      </w:r>
      <w:r w:rsidRPr="00935614">
        <w:rPr>
          <w:rFonts w:ascii="Calibri" w:eastAsia="MS Gothic" w:hAnsi="Calibri" w:cs="Times New Roman"/>
          <w:sz w:val="26"/>
          <w:szCs w:val="26"/>
          <w:u w:val="single"/>
          <w:lang w:eastAsia="en-US"/>
        </w:rPr>
        <w:t>,</w:t>
      </w:r>
      <w:r w:rsidRPr="00935614">
        <w:rPr>
          <w:rFonts w:ascii="Calibri" w:eastAsia="Cambria" w:hAnsi="Calibri" w:cs="Calibri"/>
          <w:sz w:val="16"/>
          <w:szCs w:val="26"/>
          <w:lang w:eastAsia="en-US"/>
        </w:rPr>
        <w:t xml:space="preserve"> Alexandra. </w:t>
      </w:r>
      <w:r w:rsidRPr="00935614">
        <w:rPr>
          <w:rFonts w:ascii="Calibri" w:eastAsia="Cambria" w:hAnsi="Calibri" w:cs="Calibri"/>
          <w:sz w:val="16"/>
          <w:lang w:eastAsia="en-US"/>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935614">
        <w:rPr>
          <w:rFonts w:ascii="Calibri" w:eastAsia="Cambria" w:hAnsi="Calibri" w:cs="Calibri"/>
          <w:sz w:val="16"/>
          <w:szCs w:val="26"/>
          <w:lang w:eastAsia="en-US"/>
        </w:rPr>
        <w:t xml:space="preserve"> “What Are the Consequences of Militarizing Outer Space?” Global Security Review, 10 June 2019, https://globalsecurityreview.com/consequences-militarization-space/. //JQ</w:t>
      </w:r>
    </w:p>
    <w:p w14:paraId="0F3B27B4"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highlight w:val="green"/>
          <w:u w:val="single"/>
          <w:lang w:eastAsia="en-US"/>
        </w:rPr>
        <w:t>Consequences of</w:t>
      </w:r>
      <w:r w:rsidRPr="00935614">
        <w:rPr>
          <w:rFonts w:ascii="Calibri" w:eastAsia="Cambria" w:hAnsi="Calibri" w:cs="Calibri"/>
          <w:u w:val="single"/>
          <w:lang w:eastAsia="en-US"/>
        </w:rPr>
        <w:t xml:space="preserve"> Armament and </w:t>
      </w:r>
      <w:r w:rsidRPr="00935614">
        <w:rPr>
          <w:rFonts w:ascii="Calibri" w:eastAsia="Cambria" w:hAnsi="Calibri" w:cs="Calibri"/>
          <w:highlight w:val="green"/>
          <w:u w:val="single"/>
          <w:lang w:eastAsia="en-US"/>
        </w:rPr>
        <w:t>Aggression</w:t>
      </w:r>
      <w:r w:rsidRPr="00935614">
        <w:rPr>
          <w:rFonts w:ascii="Calibri" w:eastAsia="Cambria" w:hAnsi="Calibri" w:cs="Calibri"/>
          <w:u w:val="single"/>
          <w:lang w:eastAsia="en-US"/>
        </w:rPr>
        <w:t xml:space="preserve"> in Space</w:t>
      </w:r>
    </w:p>
    <w:p w14:paraId="6B6EE93F" w14:textId="77777777" w:rsidR="00935614" w:rsidRPr="00935614" w:rsidRDefault="00935614" w:rsidP="00935614">
      <w:pPr>
        <w:rPr>
          <w:rFonts w:ascii="Calibri" w:eastAsia="Cambria" w:hAnsi="Calibri" w:cs="Calibri"/>
          <w:sz w:val="16"/>
          <w:szCs w:val="16"/>
          <w:lang w:eastAsia="en-US"/>
        </w:rPr>
      </w:pPr>
      <w:r w:rsidRPr="00935614">
        <w:rPr>
          <w:rFonts w:ascii="Calibri" w:eastAsia="Cambria" w:hAnsi="Calibri" w:cs="Calibri"/>
          <w:sz w:val="16"/>
          <w:szCs w:val="16"/>
          <w:lang w:eastAsia="en-US"/>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18F71352"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u w:val="single"/>
          <w:lang w:eastAsia="en-US"/>
        </w:rPr>
        <w:t xml:space="preserve">The </w:t>
      </w:r>
      <w:r w:rsidRPr="00935614">
        <w:rPr>
          <w:rFonts w:ascii="Calibri" w:eastAsia="Cambria" w:hAnsi="Calibri" w:cs="Calibri"/>
          <w:highlight w:val="green"/>
          <w:u w:val="single"/>
          <w:lang w:eastAsia="en-US"/>
        </w:rPr>
        <w:t>destruction of satellites</w:t>
      </w:r>
    </w:p>
    <w:p w14:paraId="59ACE6F6"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u w:val="single"/>
          <w:lang w:eastAsia="en-US"/>
        </w:rPr>
        <w:t xml:space="preserve">As both financial and technological barriers to the space services industry have decreased, the </w:t>
      </w:r>
      <w:r w:rsidRPr="00935614">
        <w:rPr>
          <w:rFonts w:ascii="Calibri" w:eastAsia="Cambria" w:hAnsi="Calibri" w:cs="Calibri"/>
          <w:highlight w:val="green"/>
          <w:u w:val="single"/>
          <w:lang w:eastAsia="en-US"/>
        </w:rPr>
        <w:t>number of</w:t>
      </w:r>
      <w:r w:rsidRPr="00935614">
        <w:rPr>
          <w:rFonts w:ascii="Calibri" w:eastAsia="Cambria" w:hAnsi="Calibri" w:cs="Calibri"/>
          <w:sz w:val="16"/>
          <w:highlight w:val="green"/>
          <w:lang w:eastAsia="en-US"/>
        </w:rPr>
        <w:t xml:space="preserve"> </w:t>
      </w:r>
      <w:r w:rsidRPr="00935614">
        <w:rPr>
          <w:rFonts w:ascii="Calibri" w:eastAsia="Cambria" w:hAnsi="Calibri" w:cs="Calibri"/>
          <w:highlight w:val="green"/>
          <w:u w:val="single"/>
          <w:lang w:eastAsia="en-US"/>
        </w:rPr>
        <w:t>governmental and</w:t>
      </w:r>
      <w:r w:rsidRPr="00935614">
        <w:rPr>
          <w:rFonts w:ascii="Calibri" w:eastAsia="Cambria" w:hAnsi="Calibri" w:cs="Calibri"/>
          <w:sz w:val="16"/>
          <w:highlight w:val="green"/>
          <w:lang w:eastAsia="en-US"/>
        </w:rPr>
        <w:t xml:space="preserve"> </w:t>
      </w:r>
      <w:r w:rsidRPr="00935614">
        <w:rPr>
          <w:rFonts w:ascii="Calibri" w:eastAsia="Cambria" w:hAnsi="Calibri" w:cs="Calibri"/>
          <w:highlight w:val="green"/>
          <w:u w:val="single"/>
          <w:lang w:eastAsia="en-US"/>
        </w:rPr>
        <w:t>private investors with assets in</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space</w:t>
      </w:r>
      <w:r w:rsidRPr="00935614">
        <w:rPr>
          <w:rFonts w:ascii="Calibri" w:eastAsia="Cambria" w:hAnsi="Calibri" w:cs="Calibri"/>
          <w:u w:val="single"/>
          <w:lang w:eastAsia="en-US"/>
        </w:rPr>
        <w:t xml:space="preserve"> has inevitably </w:t>
      </w:r>
      <w:r w:rsidRPr="00935614">
        <w:rPr>
          <w:rFonts w:ascii="Calibri" w:eastAsia="Cambria" w:hAnsi="Calibri" w:cs="Calibri"/>
          <w:highlight w:val="green"/>
          <w:u w:val="single"/>
          <w:lang w:eastAsia="en-US"/>
        </w:rPr>
        <w:t>increased</w:t>
      </w:r>
      <w:r w:rsidRPr="00935614">
        <w:rPr>
          <w:rFonts w:ascii="Calibri" w:eastAsia="Cambria" w:hAnsi="Calibri" w:cs="Calibri"/>
          <w:sz w:val="16"/>
          <w:lang w:eastAsia="en-US"/>
        </w:rPr>
        <w:t xml:space="preserve">. There is now an </w:t>
      </w:r>
      <w:r w:rsidRPr="00935614">
        <w:rPr>
          <w:rFonts w:ascii="Calibri" w:eastAsia="Cambria" w:hAnsi="Calibri" w:cs="Calibri"/>
          <w:u w:val="single"/>
          <w:lang w:eastAsia="en-US"/>
        </w:rPr>
        <w:t>abundance of satellites in space owned by multiple</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states and</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corporations</w:t>
      </w:r>
      <w:r w:rsidRPr="00935614">
        <w:rPr>
          <w:rFonts w:ascii="Calibri" w:eastAsia="Cambria" w:hAnsi="Calibri" w:cs="Calibri"/>
          <w:sz w:val="16"/>
          <w:lang w:eastAsia="en-US"/>
        </w:rPr>
        <w:t xml:space="preserve">. </w:t>
      </w:r>
      <w:r w:rsidRPr="00935614">
        <w:rPr>
          <w:rFonts w:ascii="Calibri" w:eastAsia="Cambria" w:hAnsi="Calibri" w:cs="Calibri"/>
          <w:u w:val="single"/>
          <w:lang w:eastAsia="en-US"/>
        </w:rPr>
        <w:t xml:space="preserve">These satellites are </w:t>
      </w:r>
      <w:r w:rsidRPr="00935614">
        <w:rPr>
          <w:rFonts w:ascii="Calibri" w:eastAsia="Cambria" w:hAnsi="Calibri" w:cs="Calibri"/>
          <w:highlight w:val="green"/>
          <w:u w:val="single"/>
          <w:lang w:eastAsia="en-US"/>
        </w:rPr>
        <w:t>used to</w:t>
      </w:r>
      <w:r w:rsidRPr="00935614">
        <w:rPr>
          <w:rFonts w:ascii="Calibri" w:eastAsia="Cambria" w:hAnsi="Calibri" w:cs="Calibri"/>
          <w:u w:val="single"/>
          <w:lang w:eastAsia="en-US"/>
        </w:rPr>
        <w:t xml:space="preserve"> not only </w:t>
      </w:r>
      <w:r w:rsidRPr="00935614">
        <w:rPr>
          <w:rFonts w:ascii="Calibri" w:eastAsia="Cambria" w:hAnsi="Calibri" w:cs="Calibri"/>
          <w:highlight w:val="green"/>
          <w:u w:val="single"/>
          <w:lang w:eastAsia="en-US"/>
        </w:rPr>
        <w:t>coordinate military actions</w:t>
      </w:r>
      <w:r w:rsidRPr="00935614">
        <w:rPr>
          <w:rFonts w:ascii="Calibri" w:eastAsia="Cambria" w:hAnsi="Calibri" w:cs="Calibri"/>
          <w:u w:val="single"/>
          <w:lang w:eastAsia="en-US"/>
        </w:rPr>
        <w:t xml:space="preserve">, but to </w:t>
      </w:r>
      <w:r w:rsidRPr="00935614">
        <w:rPr>
          <w:rFonts w:ascii="Calibri" w:eastAsia="Cambria" w:hAnsi="Calibri" w:cs="Calibri"/>
          <w:highlight w:val="green"/>
          <w:u w:val="single"/>
          <w:lang w:eastAsia="en-US"/>
        </w:rPr>
        <w:t>perform</w:t>
      </w:r>
      <w:r w:rsidRPr="00935614">
        <w:rPr>
          <w:rFonts w:ascii="Calibri" w:eastAsia="Cambria" w:hAnsi="Calibri" w:cs="Calibri"/>
          <w:u w:val="single"/>
          <w:lang w:eastAsia="en-US"/>
        </w:rPr>
        <w:t xml:space="preserve"> more </w:t>
      </w:r>
      <w:r w:rsidRPr="00935614">
        <w:rPr>
          <w:rFonts w:ascii="Calibri" w:eastAsia="Cambria" w:hAnsi="Calibri" w:cs="Calibri"/>
          <w:highlight w:val="green"/>
          <w:u w:val="single"/>
          <w:lang w:eastAsia="en-US"/>
        </w:rPr>
        <w:t>mundane tasks</w:t>
      </w:r>
      <w:r w:rsidRPr="00935614">
        <w:rPr>
          <w:rFonts w:ascii="Calibri" w:eastAsia="Cambria" w:hAnsi="Calibri" w:cs="Calibri"/>
          <w:u w:val="single"/>
          <w:lang w:eastAsia="en-US"/>
        </w:rPr>
        <w:t>, like obtaining weather reports, or managing on-ground communications, and navigation.</w:t>
      </w:r>
    </w:p>
    <w:p w14:paraId="592551B8"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sz w:val="16"/>
          <w:lang w:eastAsia="en-US"/>
        </w:rPr>
        <w:t xml:space="preserve">Should states begin weapons testing in space, debris could cloud the orbit and make positioning new satellites impossible, disrupting our current way of life. More pressing, however, is that </w:t>
      </w:r>
      <w:r w:rsidRPr="00935614">
        <w:rPr>
          <w:rFonts w:ascii="Calibri" w:eastAsia="Cambria" w:hAnsi="Calibri" w:cs="Calibri"/>
          <w:highlight w:val="green"/>
          <w:u w:val="single"/>
          <w:lang w:eastAsia="en-US"/>
        </w:rPr>
        <w:t>if</w:t>
      </w:r>
      <w:r w:rsidRPr="00935614">
        <w:rPr>
          <w:rFonts w:ascii="Calibri" w:eastAsia="Cambria" w:hAnsi="Calibri" w:cs="Calibri"/>
          <w:u w:val="single"/>
          <w:lang w:eastAsia="en-US"/>
        </w:rPr>
        <w:t xml:space="preserve"> a country’s </w:t>
      </w:r>
      <w:r w:rsidRPr="00935614">
        <w:rPr>
          <w:rFonts w:ascii="Calibri" w:eastAsia="Cambria" w:hAnsi="Calibri" w:cs="Calibri"/>
          <w:highlight w:val="green"/>
          <w:u w:val="single"/>
          <w:lang w:eastAsia="en-US"/>
        </w:rPr>
        <w:t>satellites are</w:t>
      </w:r>
      <w:r w:rsidRPr="00935614">
        <w:rPr>
          <w:rFonts w:ascii="Calibri" w:eastAsia="Cambria" w:hAnsi="Calibri" w:cs="Calibri"/>
          <w:u w:val="single"/>
          <w:lang w:eastAsia="en-US"/>
        </w:rPr>
        <w:t xml:space="preserve"> successfully </w:t>
      </w:r>
      <w:r w:rsidRPr="00935614">
        <w:rPr>
          <w:rFonts w:ascii="Calibri" w:eastAsia="Cambria" w:hAnsi="Calibri" w:cs="Calibri"/>
          <w:highlight w:val="green"/>
          <w:u w:val="single"/>
          <w:lang w:eastAsia="en-US"/>
        </w:rPr>
        <w:t>destroyed</w:t>
      </w:r>
      <w:r w:rsidRPr="00935614">
        <w:rPr>
          <w:rFonts w:ascii="Calibri" w:eastAsia="Cambria" w:hAnsi="Calibri" w:cs="Calibri"/>
          <w:u w:val="single"/>
          <w:lang w:eastAsia="en-US"/>
        </w:rPr>
        <w:t xml:space="preserve"> by an enemy state, </w:t>
      </w:r>
      <w:r w:rsidRPr="00935614">
        <w:rPr>
          <w:rFonts w:ascii="Calibri" w:eastAsia="Cambria" w:hAnsi="Calibri" w:cs="Calibri"/>
          <w:highlight w:val="green"/>
          <w:u w:val="single"/>
          <w:lang w:eastAsia="en-US"/>
        </w:rPr>
        <w:t>military capabilities</w:t>
      </w:r>
      <w:r w:rsidRPr="00935614">
        <w:rPr>
          <w:rFonts w:ascii="Calibri" w:eastAsia="Cambria" w:hAnsi="Calibri" w:cs="Calibri"/>
          <w:u w:val="single"/>
          <w:lang w:eastAsia="en-US"/>
        </w:rPr>
        <w:t xml:space="preserve"> can be severely hindered or </w:t>
      </w:r>
      <w:r w:rsidRPr="00935614">
        <w:rPr>
          <w:rFonts w:ascii="Calibri" w:eastAsia="Cambria" w:hAnsi="Calibri" w:cs="Calibri"/>
          <w:highlight w:val="green"/>
          <w:u w:val="single"/>
          <w:lang w:eastAsia="en-US"/>
        </w:rPr>
        <w:t>destroyed, leaving the country vulnerable to attack</w:t>
      </w:r>
      <w:r w:rsidRPr="00935614">
        <w:rPr>
          <w:rFonts w:ascii="Calibri" w:eastAsia="Cambria" w:hAnsi="Calibri" w:cs="Calibri"/>
          <w:u w:val="single"/>
          <w:lang w:eastAsia="en-US"/>
        </w:rPr>
        <w:t xml:space="preserve"> and unable to coordinate its military forces on the ground. </w:t>
      </w:r>
    </w:p>
    <w:p w14:paraId="07BCDE55" w14:textId="77777777" w:rsidR="00935614" w:rsidRPr="00935614" w:rsidRDefault="00935614" w:rsidP="00935614">
      <w:pPr>
        <w:rPr>
          <w:rFonts w:ascii="Calibri" w:eastAsia="Cambria" w:hAnsi="Calibri" w:cs="Calibri"/>
          <w:sz w:val="16"/>
          <w:szCs w:val="16"/>
          <w:lang w:eastAsia="en-US"/>
        </w:rPr>
      </w:pPr>
      <w:r w:rsidRPr="00935614">
        <w:rPr>
          <w:rFonts w:ascii="Calibri" w:eastAsia="Cambria" w:hAnsi="Calibri" w:cs="Calibri"/>
          <w:sz w:val="16"/>
          <w:szCs w:val="16"/>
          <w:lang w:eastAsia="en-US"/>
        </w:rPr>
        <w:t>Diminished future use of near space</w:t>
      </w:r>
    </w:p>
    <w:p w14:paraId="73AA183A" w14:textId="77777777" w:rsidR="00935614" w:rsidRPr="00935614" w:rsidRDefault="00935614" w:rsidP="00935614">
      <w:pPr>
        <w:rPr>
          <w:rFonts w:ascii="Calibri" w:eastAsia="Cambria" w:hAnsi="Calibri" w:cs="Calibri"/>
          <w:lang w:eastAsia="en-US"/>
        </w:rPr>
      </w:pPr>
      <w:r w:rsidRPr="00935614">
        <w:rPr>
          <w:rFonts w:ascii="Calibri" w:eastAsia="Cambria" w:hAnsi="Calibri" w:cs="Calibri"/>
          <w:u w:val="single"/>
          <w:lang w:eastAsia="en-US"/>
        </w:rPr>
        <w:t xml:space="preserve">Whether caused by weapons testing or actual aggression, the subsequent proliferation of </w:t>
      </w:r>
      <w:r w:rsidRPr="00935614">
        <w:rPr>
          <w:rFonts w:ascii="Calibri" w:eastAsia="Cambria" w:hAnsi="Calibri" w:cs="Calibri"/>
          <w:highlight w:val="green"/>
          <w:u w:val="single"/>
          <w:lang w:eastAsia="en-US"/>
        </w:rPr>
        <w:t>debris</w:t>
      </w:r>
      <w:r w:rsidRPr="00935614">
        <w:rPr>
          <w:rFonts w:ascii="Calibri" w:eastAsia="Cambria" w:hAnsi="Calibri" w:cs="Calibri"/>
          <w:u w:val="single"/>
          <w:lang w:eastAsia="en-US"/>
        </w:rPr>
        <w:t xml:space="preserve"> around the planet would </w:t>
      </w:r>
      <w:r w:rsidRPr="00935614">
        <w:rPr>
          <w:rFonts w:ascii="Calibri" w:eastAsia="Cambria" w:hAnsi="Calibri" w:cs="Calibri"/>
          <w:highlight w:val="green"/>
          <w:u w:val="single"/>
          <w:lang w:eastAsia="en-US"/>
        </w:rPr>
        <w:t>damage</w:t>
      </w:r>
      <w:r w:rsidRPr="00935614">
        <w:rPr>
          <w:rFonts w:ascii="Calibri" w:eastAsia="Cambria" w:hAnsi="Calibri" w:cs="Calibri"/>
          <w:u w:val="single"/>
          <w:lang w:eastAsia="en-US"/>
        </w:rPr>
        <w:t xml:space="preserve"> our future </w:t>
      </w:r>
      <w:r w:rsidRPr="00935614">
        <w:rPr>
          <w:rFonts w:ascii="Calibri" w:eastAsia="Cambria" w:hAnsi="Calibri" w:cs="Calibri"/>
          <w:highlight w:val="green"/>
          <w:u w:val="single"/>
          <w:lang w:eastAsia="en-US"/>
        </w:rPr>
        <w:t>ability to</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access space</w:t>
      </w:r>
      <w:r w:rsidRPr="00935614">
        <w:rPr>
          <w:rFonts w:ascii="Calibri" w:eastAsia="Cambria" w:hAnsi="Calibri" w:cs="Calibri"/>
          <w:u w:val="single"/>
          <w:lang w:eastAsia="en-US"/>
        </w:rPr>
        <w:t xml:space="preserve">. Not only would debris act as shrapnel to preexisting assets in space, but it would also </w:t>
      </w:r>
      <w:r w:rsidRPr="00935614">
        <w:rPr>
          <w:rFonts w:ascii="Calibri" w:eastAsia="Cambria" w:hAnsi="Calibri" w:cs="Calibri"/>
          <w:highlight w:val="green"/>
          <w:u w:val="single"/>
          <w:lang w:eastAsia="en-US"/>
        </w:rPr>
        <w:t>become</w:t>
      </w:r>
      <w:r w:rsidRPr="00935614">
        <w:rPr>
          <w:rFonts w:ascii="Calibri" w:eastAsia="Cambria" w:hAnsi="Calibri" w:cs="Calibri"/>
          <w:u w:val="single"/>
          <w:lang w:eastAsia="en-US"/>
        </w:rPr>
        <w:t xml:space="preserve"> much more </w:t>
      </w:r>
      <w:r w:rsidRPr="00935614">
        <w:rPr>
          <w:rFonts w:ascii="Calibri" w:eastAsia="Cambria" w:hAnsi="Calibri" w:cs="Calibri"/>
          <w:highlight w:val="green"/>
          <w:u w:val="single"/>
          <w:lang w:eastAsia="en-US"/>
        </w:rPr>
        <w:t>difficult to launch satellites or rockets</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hindering scientific research</w:t>
      </w:r>
      <w:r w:rsidRPr="00935614">
        <w:rPr>
          <w:rFonts w:ascii="Calibri" w:eastAsia="Cambria" w:hAnsi="Calibri" w:cs="Calibri"/>
          <w:u w:val="single"/>
          <w:lang w:eastAsia="en-US"/>
        </w:rPr>
        <w:t xml:space="preserve">, space </w:t>
      </w:r>
      <w:r w:rsidRPr="00935614">
        <w:rPr>
          <w:rFonts w:ascii="Calibri" w:eastAsia="Cambria" w:hAnsi="Calibri" w:cs="Calibri"/>
          <w:highlight w:val="green"/>
          <w:u w:val="single"/>
          <w:lang w:eastAsia="en-US"/>
        </w:rPr>
        <w:t>exploration, and commercial operations</w:t>
      </w:r>
      <w:r w:rsidRPr="00935614">
        <w:rPr>
          <w:rFonts w:ascii="Calibri" w:eastAsia="Cambria" w:hAnsi="Calibri" w:cs="Calibri"/>
          <w:highlight w:val="green"/>
          <w:lang w:eastAsia="en-US"/>
        </w:rPr>
        <w:t>.</w:t>
      </w:r>
    </w:p>
    <w:p w14:paraId="5F704F7F" w14:textId="77777777" w:rsidR="00935614" w:rsidRPr="00935614" w:rsidRDefault="00935614" w:rsidP="00935614">
      <w:pPr>
        <w:rPr>
          <w:rFonts w:ascii="Calibri" w:eastAsia="Cambria" w:hAnsi="Calibri" w:cs="Calibri"/>
          <w:sz w:val="16"/>
          <w:szCs w:val="16"/>
          <w:u w:val="single"/>
          <w:lang w:eastAsia="en-US"/>
        </w:rPr>
      </w:pPr>
      <w:r w:rsidRPr="00935614">
        <w:rPr>
          <w:rFonts w:ascii="Calibri" w:eastAsia="Cambria" w:hAnsi="Calibri" w:cs="Calibri"/>
          <w:sz w:val="16"/>
          <w:lang w:eastAsia="en-US"/>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935614">
        <w:rPr>
          <w:rFonts w:ascii="Calibri" w:eastAsia="Cambria" w:hAnsi="Calibri" w:cs="Calibri"/>
          <w:szCs w:val="26"/>
          <w:u w:val="single"/>
          <w:lang w:eastAsia="en-US"/>
        </w:rPr>
        <w:t xml:space="preserve">If </w:t>
      </w:r>
      <w:r w:rsidRPr="00935614">
        <w:rPr>
          <w:rFonts w:ascii="Calibri" w:eastAsia="Cambria" w:hAnsi="Calibri" w:cs="Calibri"/>
          <w:szCs w:val="26"/>
          <w:highlight w:val="green"/>
          <w:u w:val="single"/>
          <w:lang w:eastAsia="en-US"/>
        </w:rPr>
        <w:t>greater pollution were to occur, space itself could be become unusable, resulting</w:t>
      </w:r>
      <w:r w:rsidRPr="00935614">
        <w:rPr>
          <w:rFonts w:ascii="Calibri" w:eastAsia="Cambria" w:hAnsi="Calibri" w:cs="Calibri"/>
          <w:szCs w:val="26"/>
          <w:u w:val="single"/>
          <w:lang w:eastAsia="en-US"/>
        </w:rPr>
        <w:t xml:space="preserve"> </w:t>
      </w:r>
      <w:r w:rsidRPr="00935614">
        <w:rPr>
          <w:rFonts w:ascii="Calibri" w:eastAsia="Cambria" w:hAnsi="Calibri" w:cs="Calibri"/>
          <w:szCs w:val="26"/>
          <w:highlight w:val="green"/>
          <w:u w:val="single"/>
          <w:lang w:eastAsia="en-US"/>
        </w:rPr>
        <w:t>in</w:t>
      </w:r>
      <w:r w:rsidRPr="00935614">
        <w:rPr>
          <w:rFonts w:ascii="Calibri" w:eastAsia="Cambria" w:hAnsi="Calibri" w:cs="Calibri"/>
          <w:szCs w:val="26"/>
          <w:u w:val="single"/>
          <w:lang w:eastAsia="en-US"/>
        </w:rPr>
        <w:t xml:space="preserve"> the </w:t>
      </w:r>
      <w:r w:rsidRPr="00935614">
        <w:rPr>
          <w:rFonts w:ascii="Calibri" w:eastAsia="Cambria" w:hAnsi="Calibri" w:cs="Calibri"/>
          <w:szCs w:val="26"/>
          <w:highlight w:val="green"/>
          <w:u w:val="single"/>
          <w:lang w:eastAsia="en-US"/>
        </w:rPr>
        <w:t>collapse of</w:t>
      </w:r>
      <w:r w:rsidRPr="00935614">
        <w:rPr>
          <w:rFonts w:ascii="Calibri" w:eastAsia="Cambria" w:hAnsi="Calibri" w:cs="Calibri"/>
          <w:szCs w:val="26"/>
          <w:u w:val="single"/>
          <w:lang w:eastAsia="en-US"/>
        </w:rPr>
        <w:t xml:space="preserve"> the </w:t>
      </w:r>
      <w:r w:rsidRPr="00935614">
        <w:rPr>
          <w:rFonts w:ascii="Calibri" w:eastAsia="Cambria" w:hAnsi="Calibri" w:cs="Calibri"/>
          <w:szCs w:val="26"/>
          <w:highlight w:val="green"/>
          <w:u w:val="single"/>
          <w:lang w:eastAsia="en-US"/>
        </w:rPr>
        <w:t>global economic system</w:t>
      </w:r>
      <w:r w:rsidRPr="00935614">
        <w:rPr>
          <w:rFonts w:ascii="Calibri" w:eastAsia="Cambria" w:hAnsi="Calibri" w:cs="Calibri"/>
          <w:szCs w:val="26"/>
          <w:u w:val="single"/>
          <w:lang w:eastAsia="en-US"/>
        </w:rPr>
        <w:t>, air travel, and various communications.</w:t>
      </w:r>
    </w:p>
    <w:p w14:paraId="72A6A0A9" w14:textId="77777777" w:rsidR="00935614" w:rsidRPr="00935614" w:rsidRDefault="00935614" w:rsidP="00935614">
      <w:pPr>
        <w:rPr>
          <w:rFonts w:ascii="Calibri" w:eastAsia="Cambria" w:hAnsi="Calibri" w:cs="Calibri"/>
          <w:sz w:val="16"/>
          <w:szCs w:val="16"/>
          <w:lang w:eastAsia="en-US"/>
        </w:rPr>
      </w:pPr>
      <w:r w:rsidRPr="00935614">
        <w:rPr>
          <w:rFonts w:ascii="Calibri" w:eastAsia="Cambria" w:hAnsi="Calibri" w:cs="Calibri"/>
          <w:sz w:val="16"/>
          <w:szCs w:val="16"/>
          <w:lang w:eastAsia="en-US"/>
        </w:rPr>
        <w:t>Power imbalances and proliferation on the ground</w:t>
      </w:r>
    </w:p>
    <w:p w14:paraId="7D6E7850"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sz w:val="16"/>
          <w:lang w:eastAsia="en-US"/>
        </w:rPr>
        <w:t xml:space="preserve">Only so many states currently have access to space—which means any </w:t>
      </w:r>
      <w:r w:rsidRPr="00935614">
        <w:rPr>
          <w:rFonts w:ascii="Calibri" w:eastAsia="Cambria" w:hAnsi="Calibri" w:cs="Calibri"/>
          <w:u w:val="single"/>
          <w:lang w:eastAsia="en-US"/>
        </w:rPr>
        <w:t xml:space="preserve">militarization be by the few, while other states would be left to fend for themselves. This would establish a clear </w:t>
      </w:r>
      <w:r w:rsidRPr="00935614">
        <w:rPr>
          <w:rFonts w:ascii="Calibri" w:eastAsia="Cambria" w:hAnsi="Calibri" w:cs="Calibri"/>
          <w:highlight w:val="green"/>
          <w:u w:val="single"/>
          <w:lang w:eastAsia="en-US"/>
        </w:rPr>
        <w:t>power imbalance</w:t>
      </w:r>
      <w:r w:rsidRPr="00935614">
        <w:rPr>
          <w:rFonts w:ascii="Calibri" w:eastAsia="Cambria" w:hAnsi="Calibri" w:cs="Calibri"/>
          <w:u w:val="single"/>
          <w:lang w:eastAsia="en-US"/>
        </w:rPr>
        <w:t xml:space="preserve"> that could </w:t>
      </w:r>
      <w:r w:rsidRPr="00935614">
        <w:rPr>
          <w:rFonts w:ascii="Calibri" w:eastAsia="Cambria" w:hAnsi="Calibri" w:cs="Calibri"/>
          <w:highlight w:val="green"/>
          <w:u w:val="single"/>
          <w:lang w:eastAsia="en-US"/>
        </w:rPr>
        <w:t>breed distrust</w:t>
      </w:r>
      <w:r w:rsidRPr="00935614">
        <w:rPr>
          <w:rFonts w:ascii="Calibri" w:eastAsia="Cambria" w:hAnsi="Calibri" w:cs="Calibri"/>
          <w:u w:val="single"/>
          <w:lang w:eastAsia="en-US"/>
        </w:rPr>
        <w:t xml:space="preserve"> among nations, </w:t>
      </w:r>
      <w:r w:rsidRPr="00935614">
        <w:rPr>
          <w:rFonts w:ascii="Calibri" w:eastAsia="Cambria" w:hAnsi="Calibri" w:cs="Calibri"/>
          <w:highlight w:val="green"/>
          <w:u w:val="single"/>
          <w:lang w:eastAsia="en-US"/>
        </w:rPr>
        <w:t>resulting in</w:t>
      </w:r>
      <w:r w:rsidRPr="00935614">
        <w:rPr>
          <w:rFonts w:ascii="Calibri" w:eastAsia="Cambria" w:hAnsi="Calibri" w:cs="Calibri"/>
          <w:u w:val="single"/>
          <w:lang w:eastAsia="en-US"/>
        </w:rPr>
        <w:t xml:space="preserve"> a more insecure world and a veritable power keg primed for </w:t>
      </w:r>
      <w:r w:rsidRPr="00935614">
        <w:rPr>
          <w:rFonts w:ascii="Calibri" w:eastAsia="Cambria" w:hAnsi="Calibri" w:cs="Calibri"/>
          <w:highlight w:val="green"/>
          <w:u w:val="single"/>
          <w:lang w:eastAsia="en-US"/>
        </w:rPr>
        <w:t>war</w:t>
      </w:r>
      <w:r w:rsidRPr="00935614">
        <w:rPr>
          <w:rFonts w:ascii="Calibri" w:eastAsia="Cambria" w:hAnsi="Calibri" w:cs="Calibri"/>
          <w:sz w:val="16"/>
          <w:lang w:eastAsia="en-US"/>
        </w:rPr>
        <w:t xml:space="preserve">. Additionally, </w:t>
      </w:r>
      <w:r w:rsidRPr="00935614">
        <w:rPr>
          <w:rFonts w:ascii="Calibri" w:eastAsia="Cambria" w:hAnsi="Calibri" w:cs="Calibri"/>
          <w:highlight w:val="green"/>
          <w:u w:val="single"/>
          <w:lang w:eastAsia="en-US"/>
        </w:rPr>
        <w:t>deterrence</w:t>
      </w:r>
      <w:r w:rsidRPr="00935614">
        <w:rPr>
          <w:rFonts w:ascii="Calibri" w:eastAsia="Cambria" w:hAnsi="Calibri" w:cs="Calibri"/>
          <w:u w:val="single"/>
          <w:lang w:eastAsia="en-US"/>
        </w:rPr>
        <w:t xml:space="preserve"> measures taken by states with access to space </w:t>
      </w:r>
      <w:r w:rsidRPr="00935614">
        <w:rPr>
          <w:rFonts w:ascii="Calibri" w:eastAsia="Cambria" w:hAnsi="Calibri" w:cs="Calibri"/>
          <w:highlight w:val="green"/>
          <w:u w:val="single"/>
          <w:lang w:eastAsia="en-US"/>
        </w:rPr>
        <w:t>would escalate, attempting to</w:t>
      </w:r>
      <w:r w:rsidRPr="00935614">
        <w:rPr>
          <w:rFonts w:ascii="Calibri" w:eastAsia="Cambria" w:hAnsi="Calibri" w:cs="Calibri"/>
          <w:u w:val="single"/>
          <w:lang w:eastAsia="en-US"/>
        </w:rPr>
        <w:t xml:space="preserve"> </w:t>
      </w:r>
      <w:r w:rsidRPr="00935614">
        <w:rPr>
          <w:rFonts w:ascii="Calibri" w:eastAsia="Cambria" w:hAnsi="Calibri" w:cs="Calibri"/>
          <w:highlight w:val="green"/>
          <w:u w:val="single"/>
          <w:lang w:eastAsia="en-US"/>
        </w:rPr>
        <w:t>build up weapons caches</w:t>
      </w:r>
      <w:r w:rsidRPr="00935614">
        <w:rPr>
          <w:rFonts w:ascii="Calibri" w:eastAsia="Cambria" w:hAnsi="Calibri" w:cs="Calibri"/>
          <w:u w:val="single"/>
          <w:lang w:eastAsia="en-US"/>
        </w:rPr>
        <w:t xml:space="preserve"> not dissimilar to the nuclear weapons stockpiling activities of the Cold War.</w:t>
      </w:r>
    </w:p>
    <w:p w14:paraId="120A9E42" w14:textId="77777777" w:rsidR="00935614" w:rsidRPr="00935614" w:rsidRDefault="00935614" w:rsidP="00935614">
      <w:pPr>
        <w:rPr>
          <w:rFonts w:ascii="Calibri" w:eastAsia="Cambria" w:hAnsi="Calibri" w:cs="Calibri"/>
          <w:u w:val="single"/>
          <w:lang w:eastAsia="en-US"/>
        </w:rPr>
      </w:pPr>
      <w:r w:rsidRPr="00935614">
        <w:rPr>
          <w:rFonts w:ascii="Calibri" w:eastAsia="Cambria" w:hAnsi="Calibri" w:cs="Calibri"/>
          <w:u w:val="single"/>
          <w:lang w:eastAsia="en-US"/>
        </w:rPr>
        <w:t xml:space="preserve">In any arms race, it is inevitable that </w:t>
      </w:r>
      <w:r w:rsidRPr="00935614">
        <w:rPr>
          <w:rFonts w:ascii="Calibri" w:eastAsia="Cambria" w:hAnsi="Calibri" w:cs="Calibri"/>
          <w:highlight w:val="green"/>
          <w:u w:val="single"/>
          <w:lang w:eastAsia="en-US"/>
        </w:rPr>
        <w:t>more advanced weaponry</w:t>
      </w:r>
      <w:r w:rsidRPr="00935614">
        <w:rPr>
          <w:rFonts w:ascii="Calibri" w:eastAsia="Cambria" w:hAnsi="Calibri" w:cs="Calibri"/>
          <w:u w:val="single"/>
          <w:lang w:eastAsia="en-US"/>
        </w:rPr>
        <w:t xml:space="preserve"> is </w:t>
      </w:r>
      <w:r w:rsidRPr="00935614">
        <w:rPr>
          <w:rFonts w:ascii="Calibri" w:eastAsia="Cambria" w:hAnsi="Calibri" w:cs="Calibri"/>
          <w:highlight w:val="green"/>
          <w:u w:val="single"/>
          <w:lang w:eastAsia="en-US"/>
        </w:rPr>
        <w:t>created</w:t>
      </w:r>
      <w:r w:rsidRPr="00935614">
        <w:rPr>
          <w:rFonts w:ascii="Calibri" w:eastAsia="Cambria" w:hAnsi="Calibri" w:cs="Calibri"/>
          <w:u w:val="single"/>
          <w:lang w:eastAsia="en-US"/>
        </w:rPr>
        <w:t xml:space="preserve">. Yet, this does not only pose a risk to assets in space. Should a </w:t>
      </w:r>
      <w:r w:rsidRPr="00935614">
        <w:rPr>
          <w:rFonts w:ascii="Calibri" w:eastAsia="Cambria" w:hAnsi="Calibri" w:cs="Calibri"/>
          <w:highlight w:val="green"/>
          <w:u w:val="single"/>
          <w:lang w:eastAsia="en-US"/>
        </w:rPr>
        <w:t>terrestrial war</w:t>
      </w:r>
      <w:r w:rsidRPr="00935614">
        <w:rPr>
          <w:rFonts w:ascii="Calibri" w:eastAsia="Cambria" w:hAnsi="Calibri" w:cs="Calibri"/>
          <w:u w:val="single"/>
          <w:lang w:eastAsia="en-US"/>
        </w:rPr>
        <w:t xml:space="preserve"> break out, this </w:t>
      </w:r>
      <w:r w:rsidRPr="00935614">
        <w:rPr>
          <w:rFonts w:ascii="Calibri" w:eastAsia="Cambria" w:hAnsi="Calibri" w:cs="Calibri"/>
          <w:highlight w:val="green"/>
          <w:u w:val="single"/>
          <w:lang w:eastAsia="en-US"/>
        </w:rPr>
        <w:t>weaponry</w:t>
      </w:r>
      <w:r w:rsidRPr="00935614">
        <w:rPr>
          <w:rFonts w:ascii="Calibri" w:eastAsia="Cambria" w:hAnsi="Calibri" w:cs="Calibri"/>
          <w:u w:val="single"/>
          <w:lang w:eastAsia="en-US"/>
        </w:rPr>
        <w:t xml:space="preserve"> may eventually be </w:t>
      </w:r>
      <w:r w:rsidRPr="00935614">
        <w:rPr>
          <w:rFonts w:ascii="Calibri" w:eastAsia="Cambria" w:hAnsi="Calibri" w:cs="Calibri"/>
          <w:highlight w:val="green"/>
          <w:u w:val="single"/>
          <w:lang w:eastAsia="en-US"/>
        </w:rPr>
        <w:t>deployed on the ground</w:t>
      </w:r>
      <w:r w:rsidRPr="00935614">
        <w:rPr>
          <w:rFonts w:ascii="Calibri" w:eastAsia="Cambria" w:hAnsi="Calibri" w:cs="Calibri"/>
          <w:u w:val="single"/>
          <w:lang w:eastAsia="en-US"/>
        </w:rPr>
        <w:t>, and space-faring states would be able to capitalize on the power imbalance by using these new developments against states that have not yet broken into the space industry or developed equally-advanced weaponry.</w:t>
      </w:r>
    </w:p>
    <w:p w14:paraId="3C6613EE" w14:textId="77777777" w:rsidR="00935614" w:rsidRPr="00935614" w:rsidRDefault="00935614" w:rsidP="00935614">
      <w:pPr>
        <w:rPr>
          <w:rFonts w:ascii="Calibri" w:eastAsiaTheme="minorHAnsi" w:hAnsi="Calibri" w:cs="Calibri"/>
          <w:lang w:eastAsia="en-US"/>
        </w:rPr>
      </w:pPr>
    </w:p>
    <w:p w14:paraId="33177604" w14:textId="77777777" w:rsidR="00935614" w:rsidRPr="00935614" w:rsidRDefault="00935614" w:rsidP="00935614">
      <w:pPr>
        <w:keepNext/>
        <w:keepLines/>
        <w:pageBreakBefore/>
        <w:spacing w:before="40" w:after="0"/>
        <w:jc w:val="center"/>
        <w:outlineLvl w:val="2"/>
        <w:rPr>
          <w:rFonts w:ascii="Calibri" w:eastAsia="MS Gothic" w:hAnsi="Calibri" w:cs="Times New Roman"/>
          <w:b/>
          <w:sz w:val="32"/>
          <w:szCs w:val="24"/>
          <w:u w:val="single"/>
          <w:lang w:eastAsia="en-US"/>
        </w:rPr>
      </w:pPr>
      <w:r w:rsidRPr="00935614">
        <w:rPr>
          <w:rFonts w:ascii="Calibri" w:eastAsia="MS Gothic" w:hAnsi="Calibri" w:cs="Times New Roman"/>
          <w:b/>
          <w:sz w:val="32"/>
          <w:szCs w:val="24"/>
          <w:u w:val="single"/>
          <w:lang w:eastAsia="en-US"/>
        </w:rPr>
        <w:t>Framing</w:t>
      </w:r>
    </w:p>
    <w:p w14:paraId="26174827" w14:textId="77777777" w:rsidR="00935614" w:rsidRPr="00935614" w:rsidRDefault="00935614" w:rsidP="00935614">
      <w:pPr>
        <w:keepNext/>
        <w:keepLines/>
        <w:spacing w:before="40" w:after="0"/>
        <w:outlineLvl w:val="3"/>
        <w:rPr>
          <w:rFonts w:ascii="Calibri" w:eastAsia="MS Gothic" w:hAnsi="Calibri" w:cs="Times New Roman"/>
          <w:b/>
          <w:iCs/>
          <w:sz w:val="26"/>
          <w:lang w:eastAsia="en-US"/>
        </w:rPr>
      </w:pPr>
      <w:bookmarkStart w:id="1" w:name="_Hlk62138825"/>
      <w:r w:rsidRPr="00935614">
        <w:rPr>
          <w:rFonts w:ascii="Calibri" w:eastAsia="MS Gothic" w:hAnsi="Calibri" w:cs="Times New Roman"/>
          <w:b/>
          <w:iCs/>
          <w:sz w:val="26"/>
          <w:lang w:eastAsia="en-US"/>
        </w:rPr>
        <w:t xml:space="preserve">The standard is maximizing expected well-being. To clarify, hedonistic act util. Prefer – </w:t>
      </w:r>
    </w:p>
    <w:p w14:paraId="6637CBB2" w14:textId="77777777" w:rsidR="00935614" w:rsidRPr="00935614" w:rsidRDefault="00935614" w:rsidP="00935614">
      <w:pPr>
        <w:keepNext/>
        <w:keepLines/>
        <w:spacing w:before="40" w:after="0" w:line="276" w:lineRule="auto"/>
        <w:outlineLvl w:val="3"/>
        <w:rPr>
          <w:rFonts w:ascii="Calibri" w:eastAsia="DengXian Light" w:hAnsi="Calibri" w:cs="Calibri"/>
          <w:b/>
          <w:bCs/>
          <w:iCs/>
          <w:sz w:val="26"/>
          <w:u w:val="single"/>
          <w:lang w:eastAsia="en-US"/>
        </w:rPr>
      </w:pPr>
      <w:r w:rsidRPr="00935614">
        <w:rPr>
          <w:rFonts w:ascii="Calibri" w:eastAsia="DengXian Light" w:hAnsi="Calibri" w:cs="Calibri"/>
          <w:b/>
          <w:bCs/>
          <w:iCs/>
          <w:sz w:val="26"/>
          <w:lang w:eastAsia="en-US"/>
        </w:rPr>
        <w:t xml:space="preserve">1] Pleasure and pain </w:t>
      </w:r>
      <w:r w:rsidRPr="00935614">
        <w:rPr>
          <w:rFonts w:ascii="Calibri" w:eastAsia="DengXian Light" w:hAnsi="Calibri" w:cs="Calibri"/>
          <w:b/>
          <w:bCs/>
          <w:i/>
          <w:sz w:val="26"/>
          <w:lang w:eastAsia="en-US"/>
        </w:rPr>
        <w:t>are</w:t>
      </w:r>
      <w:r w:rsidRPr="00935614">
        <w:rPr>
          <w:rFonts w:ascii="Calibri" w:eastAsia="DengXian Light" w:hAnsi="Calibri" w:cs="Calibri"/>
          <w:b/>
          <w:bCs/>
          <w:iCs/>
          <w:sz w:val="26"/>
          <w:lang w:eastAsia="en-US"/>
        </w:rPr>
        <w:t xml:space="preserve"> intrinsic </w:t>
      </w:r>
      <w:r w:rsidRPr="00935614">
        <w:rPr>
          <w:rFonts w:ascii="Calibri" w:eastAsia="DengXian Light" w:hAnsi="Calibri" w:cs="Calibri"/>
          <w:b/>
          <w:bCs/>
          <w:iCs/>
          <w:sz w:val="26"/>
          <w:u w:val="single"/>
          <w:lang w:eastAsia="en-US"/>
        </w:rPr>
        <w:t>value</w:t>
      </w:r>
      <w:r w:rsidRPr="00935614">
        <w:rPr>
          <w:rFonts w:ascii="Calibri" w:eastAsia="DengXian Light" w:hAnsi="Calibri" w:cs="Calibri"/>
          <w:b/>
          <w:bCs/>
          <w:iCs/>
          <w:sz w:val="26"/>
          <w:lang w:eastAsia="en-US"/>
        </w:rPr>
        <w:t xml:space="preserve"> and </w:t>
      </w:r>
      <w:r w:rsidRPr="00935614">
        <w:rPr>
          <w:rFonts w:ascii="Calibri" w:eastAsia="DengXian Light" w:hAnsi="Calibri" w:cs="Calibri"/>
          <w:b/>
          <w:bCs/>
          <w:iCs/>
          <w:sz w:val="26"/>
          <w:u w:val="single"/>
          <w:lang w:eastAsia="en-US"/>
        </w:rPr>
        <w:t>disvalue</w:t>
      </w:r>
      <w:r w:rsidRPr="00935614">
        <w:rPr>
          <w:rFonts w:ascii="Calibri" w:eastAsia="DengXian Light" w:hAnsi="Calibri" w:cs="Calibri"/>
          <w:b/>
          <w:bCs/>
          <w:iCs/>
          <w:sz w:val="26"/>
          <w:lang w:eastAsia="en-US"/>
        </w:rPr>
        <w:t xml:space="preserve"> – everything else </w:t>
      </w:r>
      <w:r w:rsidRPr="00935614">
        <w:rPr>
          <w:rFonts w:ascii="Calibri" w:eastAsia="DengXian Light" w:hAnsi="Calibri" w:cs="Calibri"/>
          <w:b/>
          <w:bCs/>
          <w:i/>
          <w:sz w:val="26"/>
          <w:lang w:eastAsia="en-US"/>
        </w:rPr>
        <w:t>regresses</w:t>
      </w:r>
      <w:r w:rsidRPr="00935614">
        <w:rPr>
          <w:rFonts w:ascii="Calibri" w:eastAsia="DengXian Light" w:hAnsi="Calibri" w:cs="Calibri"/>
          <w:b/>
          <w:bCs/>
          <w:iCs/>
          <w:sz w:val="26"/>
          <w:lang w:eastAsia="en-US"/>
        </w:rPr>
        <w:t xml:space="preserve"> – </w:t>
      </w:r>
      <w:r w:rsidRPr="00935614">
        <w:rPr>
          <w:rFonts w:ascii="Calibri" w:eastAsia="DengXian Light" w:hAnsi="Calibri" w:cs="Calibri"/>
          <w:b/>
          <w:bCs/>
          <w:iCs/>
          <w:sz w:val="26"/>
          <w:u w:val="single"/>
          <w:lang w:eastAsia="en-US"/>
        </w:rPr>
        <w:t>robust neuroscience.</w:t>
      </w:r>
    </w:p>
    <w:p w14:paraId="058E491B" w14:textId="77777777" w:rsidR="00935614" w:rsidRPr="00935614" w:rsidRDefault="00935614" w:rsidP="00935614">
      <w:pPr>
        <w:spacing w:line="276" w:lineRule="auto"/>
        <w:rPr>
          <w:rFonts w:ascii="Calibri" w:eastAsia="Calibri" w:hAnsi="Calibri" w:cs="Calibri"/>
          <w:b/>
          <w:bCs/>
          <w:sz w:val="26"/>
          <w:lang w:eastAsia="en-US"/>
        </w:rPr>
      </w:pPr>
      <w:r w:rsidRPr="00935614">
        <w:rPr>
          <w:rFonts w:ascii="Calibri" w:eastAsia="Calibri" w:hAnsi="Calibri" w:cs="Calibri"/>
          <w:b/>
          <w:bCs/>
          <w:sz w:val="26"/>
          <w:lang w:eastAsia="en-US"/>
        </w:rPr>
        <w:t>Blum et al. 18</w:t>
      </w:r>
    </w:p>
    <w:p w14:paraId="3E973154" w14:textId="77777777" w:rsidR="00935614" w:rsidRPr="00935614" w:rsidRDefault="00935614" w:rsidP="00935614">
      <w:pPr>
        <w:spacing w:line="276" w:lineRule="auto"/>
        <w:rPr>
          <w:rFonts w:ascii="Calibri" w:eastAsia="Calibri" w:hAnsi="Calibri" w:cs="Calibri"/>
          <w:sz w:val="16"/>
          <w:szCs w:val="16"/>
          <w:lang w:eastAsia="en-US"/>
        </w:rPr>
      </w:pPr>
      <w:r w:rsidRPr="00935614">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935614">
          <w:rPr>
            <w:rFonts w:ascii="Calibri" w:eastAsia="Calibri" w:hAnsi="Calibri" w:cs="Calibri"/>
            <w:color w:val="000000"/>
            <w:sz w:val="16"/>
            <w:szCs w:val="16"/>
            <w:lang w:eastAsia="en-US"/>
          </w:rPr>
          <w:t>https://www.ncbi.nlm.nih.gov/pmc/articles/PMC6446569/</w:t>
        </w:r>
      </w:hyperlink>
      <w:r w:rsidRPr="00935614">
        <w:rPr>
          <w:rFonts w:ascii="Calibri" w:eastAsia="Calibri" w:hAnsi="Calibri" w:cs="Calibri"/>
          <w:sz w:val="16"/>
          <w:szCs w:val="16"/>
          <w:lang w:eastAsia="en-US"/>
        </w:rPr>
        <w:t>, R.S.</w:t>
      </w:r>
    </w:p>
    <w:p w14:paraId="494C36E9"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b/>
          <w:bCs/>
          <w:highlight w:val="green"/>
          <w:u w:val="single"/>
          <w:lang w:eastAsia="en-US"/>
        </w:rPr>
        <w:t>Pleasure</w:t>
      </w:r>
      <w:r w:rsidRPr="00935614">
        <w:rPr>
          <w:rFonts w:ascii="Calibri" w:eastAsia="Calibri" w:hAnsi="Calibri" w:cs="Calibri"/>
          <w:u w:val="single"/>
          <w:lang w:eastAsia="en-US"/>
        </w:rPr>
        <w:t xml:space="preserve"> is not only</w:t>
      </w:r>
      <w:r w:rsidRPr="00935614">
        <w:rPr>
          <w:rFonts w:ascii="Calibri" w:eastAsia="Calibri" w:hAnsi="Calibri" w:cs="Calibri"/>
          <w:sz w:val="16"/>
          <w:lang w:eastAsia="en-US"/>
        </w:rPr>
        <w:t xml:space="preserve"> one of the three </w:t>
      </w:r>
      <w:r w:rsidRPr="00935614">
        <w:rPr>
          <w:rFonts w:ascii="Calibri" w:eastAsia="Calibri" w:hAnsi="Calibri" w:cs="Calibri"/>
          <w:u w:val="single"/>
          <w:lang w:eastAsia="en-US"/>
        </w:rPr>
        <w:t>primary reward functions</w:t>
      </w:r>
      <w:r w:rsidRPr="00935614">
        <w:rPr>
          <w:rFonts w:ascii="Calibri" w:eastAsia="Calibri" w:hAnsi="Calibri" w:cs="Calibri"/>
          <w:sz w:val="16"/>
          <w:lang w:eastAsia="en-US"/>
        </w:rPr>
        <w:t xml:space="preserve"> but </w:t>
      </w:r>
      <w:r w:rsidRPr="00935614">
        <w:rPr>
          <w:rFonts w:ascii="Calibri" w:eastAsia="Calibri" w:hAnsi="Calibri" w:cs="Calibri"/>
          <w:u w:val="single"/>
          <w:lang w:eastAsia="en-US"/>
        </w:rPr>
        <w:t xml:space="preserve">it also </w:t>
      </w:r>
      <w:r w:rsidRPr="00935614">
        <w:rPr>
          <w:rFonts w:ascii="Calibri" w:eastAsia="Calibri" w:hAnsi="Calibri" w:cs="Calibri"/>
          <w:b/>
          <w:bCs/>
          <w:highlight w:val="green"/>
          <w:u w:val="single"/>
          <w:lang w:eastAsia="en-US"/>
        </w:rPr>
        <w:t>defines reward.</w:t>
      </w:r>
      <w:r w:rsidRPr="00935614">
        <w:rPr>
          <w:rFonts w:ascii="Calibri" w:eastAsia="Calibri" w:hAnsi="Calibri" w:cs="Calibri"/>
          <w:sz w:val="16"/>
          <w:lang w:eastAsia="en-US"/>
        </w:rPr>
        <w:t xml:space="preserve"> As homeostasis explains the </w:t>
      </w:r>
      <w:r w:rsidRPr="00935614">
        <w:rPr>
          <w:rFonts w:ascii="Calibri" w:eastAsia="Calibri" w:hAnsi="Calibri" w:cs="Calibri"/>
          <w:u w:val="single"/>
          <w:lang w:eastAsia="en-US"/>
        </w:rPr>
        <w:t>functions of</w:t>
      </w:r>
      <w:r w:rsidRPr="00935614">
        <w:rPr>
          <w:rFonts w:ascii="Calibri" w:eastAsia="Calibri" w:hAnsi="Calibri" w:cs="Calibri"/>
          <w:sz w:val="16"/>
          <w:lang w:eastAsia="en-US"/>
        </w:rPr>
        <w:t xml:space="preserve"> only a limited number of </w:t>
      </w:r>
      <w:r w:rsidRPr="00935614">
        <w:rPr>
          <w:rFonts w:ascii="Calibri" w:eastAsia="Calibri" w:hAnsi="Calibri" w:cs="Calibri"/>
          <w:u w:val="single"/>
          <w:lang w:eastAsia="en-US"/>
        </w:rPr>
        <w:t>rewards, the</w:t>
      </w:r>
      <w:r w:rsidRPr="00935614">
        <w:rPr>
          <w:rFonts w:ascii="Calibri" w:eastAsia="Calibri" w:hAnsi="Calibri" w:cs="Calibri"/>
          <w:sz w:val="16"/>
          <w:lang w:eastAsia="en-US"/>
        </w:rPr>
        <w:t xml:space="preserve"> principal </w:t>
      </w:r>
      <w:r w:rsidRPr="00935614">
        <w:rPr>
          <w:rFonts w:ascii="Calibri" w:eastAsia="Calibri" w:hAnsi="Calibri" w:cs="Calibri"/>
          <w:highlight w:val="green"/>
          <w:u w:val="single"/>
          <w:lang w:eastAsia="en-US"/>
        </w:rPr>
        <w:t>reason why particular stimuli</w:t>
      </w:r>
      <w:r w:rsidRPr="00935614">
        <w:rPr>
          <w:rFonts w:ascii="Calibri" w:eastAsia="Calibri" w:hAnsi="Calibri" w:cs="Calibri"/>
          <w:u w:val="single"/>
          <w:lang w:eastAsia="en-US"/>
        </w:rPr>
        <w:t xml:space="preserve">, objects, events, situations, and activities </w:t>
      </w:r>
      <w:r w:rsidRPr="00935614">
        <w:rPr>
          <w:rFonts w:ascii="Calibri" w:eastAsia="Calibri" w:hAnsi="Calibri" w:cs="Calibri"/>
          <w:highlight w:val="green"/>
          <w:u w:val="single"/>
          <w:lang w:eastAsia="en-US"/>
        </w:rPr>
        <w:t>are rewarding</w:t>
      </w:r>
      <w:r w:rsidRPr="00935614">
        <w:rPr>
          <w:rFonts w:ascii="Calibri" w:eastAsia="Calibri" w:hAnsi="Calibri" w:cs="Calibri"/>
          <w:sz w:val="16"/>
          <w:lang w:eastAsia="en-US"/>
        </w:rPr>
        <w:t xml:space="preserve"> may be </w:t>
      </w:r>
      <w:r w:rsidRPr="00935614">
        <w:rPr>
          <w:rFonts w:ascii="Calibri" w:eastAsia="Calibri" w:hAnsi="Calibri" w:cs="Calibri"/>
          <w:highlight w:val="green"/>
          <w:u w:val="single"/>
          <w:lang w:eastAsia="en-US"/>
        </w:rPr>
        <w:t>due to pleasure.</w:t>
      </w:r>
      <w:r w:rsidRPr="00935614">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935614">
        <w:rPr>
          <w:rFonts w:ascii="Calibri" w:eastAsia="Calibri" w:hAnsi="Calibri" w:cs="Calibri"/>
          <w:u w:val="single"/>
          <w:lang w:eastAsia="en-US"/>
        </w:rPr>
        <w:t>Pleasure, as the primary effect of rewards</w:t>
      </w:r>
      <w:r w:rsidRPr="00935614">
        <w:rPr>
          <w:rFonts w:ascii="Calibri" w:eastAsia="Calibri" w:hAnsi="Calibri" w:cs="Calibri"/>
          <w:sz w:val="16"/>
          <w:lang w:eastAsia="en-US"/>
        </w:rPr>
        <w:t xml:space="preserve">, drives the prime reward functions of learning, approach behavior, and decision making and </w:t>
      </w:r>
      <w:r w:rsidRPr="00935614">
        <w:rPr>
          <w:rFonts w:ascii="Calibri" w:eastAsia="Calibri" w:hAnsi="Calibri" w:cs="Calibri"/>
          <w:highlight w:val="green"/>
          <w:u w:val="single"/>
          <w:lang w:eastAsia="en-US"/>
        </w:rPr>
        <w:t xml:space="preserve">provides the </w:t>
      </w:r>
      <w:r w:rsidRPr="00935614">
        <w:rPr>
          <w:rFonts w:ascii="Calibri" w:eastAsia="Calibri" w:hAnsi="Calibri" w:cs="Calibri"/>
          <w:b/>
          <w:bCs/>
          <w:highlight w:val="green"/>
          <w:u w:val="single"/>
          <w:lang w:eastAsia="en-US"/>
        </w:rPr>
        <w:t>basis for hedonic theories</w:t>
      </w:r>
      <w:r w:rsidRPr="00935614">
        <w:rPr>
          <w:rFonts w:ascii="Calibri" w:eastAsia="Calibri" w:hAnsi="Calibri" w:cs="Calibri"/>
          <w:highlight w:val="green"/>
          <w:u w:val="single"/>
          <w:lang w:eastAsia="en-US"/>
        </w:rPr>
        <w:t xml:space="preserve"> of reward</w:t>
      </w:r>
      <w:r w:rsidRPr="00935614">
        <w:rPr>
          <w:rFonts w:ascii="Calibri" w:eastAsia="Calibri" w:hAnsi="Calibri" w:cs="Calibri"/>
          <w:u w:val="single"/>
          <w:lang w:eastAsia="en-US"/>
        </w:rPr>
        <w:t xml:space="preserve"> function. We are attracted by</w:t>
      </w:r>
      <w:r w:rsidRPr="00935614">
        <w:rPr>
          <w:rFonts w:ascii="Calibri" w:eastAsia="Calibri" w:hAnsi="Calibri" w:cs="Calibri"/>
          <w:sz w:val="16"/>
          <w:lang w:eastAsia="en-US"/>
        </w:rPr>
        <w:t xml:space="preserve"> most </w:t>
      </w:r>
      <w:r w:rsidRPr="00935614">
        <w:rPr>
          <w:rFonts w:ascii="Calibri" w:eastAsia="Calibri" w:hAnsi="Calibri" w:cs="Calibri"/>
          <w:u w:val="single"/>
          <w:lang w:eastAsia="en-US"/>
        </w:rPr>
        <w:t>rewards and exert intense efforts to obtain them</w:t>
      </w:r>
      <w:r w:rsidRPr="00935614">
        <w:rPr>
          <w:rFonts w:ascii="Calibri" w:eastAsia="Calibri" w:hAnsi="Calibri" w:cs="Calibri"/>
          <w:sz w:val="16"/>
          <w:lang w:eastAsia="en-US"/>
        </w:rPr>
        <w:t xml:space="preserve">, just </w:t>
      </w:r>
      <w:r w:rsidRPr="00935614">
        <w:rPr>
          <w:rFonts w:ascii="Calibri" w:eastAsia="Calibri" w:hAnsi="Calibri" w:cs="Calibri"/>
          <w:u w:val="single"/>
          <w:lang w:eastAsia="en-US"/>
        </w:rPr>
        <w:t>because they are enjoyable</w:t>
      </w:r>
      <w:r w:rsidRPr="00935614">
        <w:rPr>
          <w:rFonts w:ascii="Calibri" w:eastAsia="Calibri" w:hAnsi="Calibri" w:cs="Calibri"/>
          <w:sz w:val="16"/>
          <w:lang w:eastAsia="en-US"/>
        </w:rPr>
        <w:t xml:space="preserve"> [10].</w:t>
      </w:r>
    </w:p>
    <w:p w14:paraId="0BE368DB"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35614">
        <w:rPr>
          <w:rFonts w:ascii="Calibri" w:eastAsia="Calibri" w:hAnsi="Calibri" w:cs="Calibri"/>
          <w:u w:val="single"/>
          <w:lang w:eastAsia="en-US"/>
        </w:rPr>
        <w:t>using both humans and detailed invasive brain analysis of animals has discovered some critical ways that the brain processes pleasure</w:t>
      </w:r>
      <w:r w:rsidRPr="00935614">
        <w:rPr>
          <w:rFonts w:ascii="Calibri" w:eastAsia="Calibri" w:hAnsi="Calibri" w:cs="Calibri"/>
          <w:sz w:val="16"/>
          <w:lang w:eastAsia="en-US"/>
        </w:rPr>
        <w:t xml:space="preserve"> [14].</w:t>
      </w:r>
    </w:p>
    <w:p w14:paraId="2E3A55BA"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u w:val="single"/>
          <w:lang w:eastAsia="en-US"/>
        </w:rPr>
        <w:t>Pleasure as a hallmark of reward is sufficient for defining a reward</w:t>
      </w:r>
      <w:r w:rsidRPr="00935614">
        <w:rPr>
          <w:rFonts w:ascii="Calibri" w:eastAsia="Calibri" w:hAnsi="Calibri" w:cs="Calibri"/>
          <w:sz w:val="16"/>
          <w:lang w:eastAsia="en-US"/>
        </w:rPr>
        <w:t xml:space="preserve">, but it may not be necessary. </w:t>
      </w:r>
      <w:r w:rsidRPr="00935614">
        <w:rPr>
          <w:rFonts w:ascii="Calibri" w:eastAsia="Calibri" w:hAnsi="Calibri" w:cs="Calibri"/>
          <w:u w:val="single"/>
          <w:lang w:eastAsia="en-US"/>
        </w:rPr>
        <w:t>A reward may generate positive</w:t>
      </w:r>
      <w:r w:rsidRPr="00935614">
        <w:rPr>
          <w:rFonts w:ascii="Calibri" w:eastAsia="Calibri" w:hAnsi="Calibri" w:cs="Calibri"/>
          <w:sz w:val="16"/>
          <w:lang w:eastAsia="en-US"/>
        </w:rPr>
        <w:t xml:space="preserve"> learning and approach </w:t>
      </w:r>
      <w:r w:rsidRPr="00935614">
        <w:rPr>
          <w:rFonts w:ascii="Calibri" w:eastAsia="Calibri" w:hAnsi="Calibri" w:cs="Calibri"/>
          <w:u w:val="single"/>
          <w:lang w:eastAsia="en-US"/>
        </w:rPr>
        <w:t>behavior</w:t>
      </w:r>
      <w:r w:rsidRPr="00935614">
        <w:rPr>
          <w:rFonts w:ascii="Calibri" w:eastAsia="Calibri" w:hAnsi="Calibri" w:cs="Calibri"/>
          <w:sz w:val="16"/>
          <w:lang w:eastAsia="en-US"/>
        </w:rPr>
        <w:t xml:space="preserve"> simply </w:t>
      </w:r>
      <w:r w:rsidRPr="00935614">
        <w:rPr>
          <w:rFonts w:ascii="Calibri" w:eastAsia="Calibri" w:hAnsi="Calibri" w:cs="Calibri"/>
          <w:u w:val="single"/>
          <w:lang w:eastAsia="en-US"/>
        </w:rPr>
        <w:t>because it contains substances that are essential for body function.</w:t>
      </w:r>
      <w:r w:rsidRPr="00935614">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EF794F1"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Evolutionary theories of pleasure: The love connection BO:D</w:t>
      </w:r>
    </w:p>
    <w:p w14:paraId="4B19A942"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Charles Darwin and other biological scientists that have examined the biological </w:t>
      </w:r>
      <w:r w:rsidRPr="00935614">
        <w:rPr>
          <w:rFonts w:ascii="Calibri" w:eastAsia="Calibri" w:hAnsi="Calibri" w:cs="Calibri"/>
          <w:u w:val="single"/>
          <w:lang w:eastAsia="en-US"/>
        </w:rPr>
        <w:t>evolution and its basic principles found</w:t>
      </w:r>
      <w:r w:rsidRPr="00935614">
        <w:rPr>
          <w:rFonts w:ascii="Calibri" w:eastAsia="Calibri" w:hAnsi="Calibri" w:cs="Calibri"/>
          <w:sz w:val="16"/>
          <w:lang w:eastAsia="en-US"/>
        </w:rPr>
        <w:t xml:space="preserve"> various </w:t>
      </w:r>
      <w:r w:rsidRPr="00935614">
        <w:rPr>
          <w:rFonts w:ascii="Calibri" w:eastAsia="Calibri" w:hAnsi="Calibri" w:cs="Calibri"/>
          <w:u w:val="single"/>
          <w:lang w:eastAsia="en-US"/>
        </w:rPr>
        <w:t>mechanisms that steer behavior and biological development.</w:t>
      </w:r>
      <w:r w:rsidRPr="00935614">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27F1C4C"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It is well established that modern biological theory conjectures that </w:t>
      </w:r>
      <w:r w:rsidRPr="00935614">
        <w:rPr>
          <w:rFonts w:ascii="Calibri" w:eastAsia="Calibri" w:hAnsi="Calibri" w:cs="Calibri"/>
          <w:b/>
          <w:bCs/>
          <w:highlight w:val="green"/>
          <w:u w:val="single"/>
          <w:lang w:eastAsia="en-US"/>
        </w:rPr>
        <w:t>organisms are</w:t>
      </w:r>
      <w:r w:rsidRPr="00935614">
        <w:rPr>
          <w:rFonts w:ascii="Calibri" w:eastAsia="Calibri" w:hAnsi="Calibri" w:cs="Calibri"/>
          <w:u w:val="single"/>
          <w:lang w:eastAsia="en-US"/>
        </w:rPr>
        <w:t xml:space="preserve"> the </w:t>
      </w:r>
      <w:r w:rsidRPr="00935614">
        <w:rPr>
          <w:rFonts w:ascii="Calibri" w:eastAsia="Calibri" w:hAnsi="Calibri" w:cs="Calibri"/>
          <w:b/>
          <w:bCs/>
          <w:highlight w:val="green"/>
          <w:u w:val="single"/>
          <w:lang w:eastAsia="en-US"/>
        </w:rPr>
        <w:t>result of evolutionary competition.</w:t>
      </w:r>
      <w:r w:rsidRPr="00935614">
        <w:rPr>
          <w:rFonts w:ascii="Calibri" w:eastAsia="Calibri" w:hAnsi="Calibri" w:cs="Calibri"/>
          <w:sz w:val="16"/>
          <w:lang w:eastAsia="en-US"/>
        </w:rPr>
        <w:t xml:space="preserve"> In fact, Richard </w:t>
      </w:r>
      <w:r w:rsidRPr="00935614">
        <w:rPr>
          <w:rFonts w:ascii="Calibri" w:eastAsia="Calibri" w:hAnsi="Calibri" w:cs="Calibri"/>
          <w:u w:val="single"/>
          <w:lang w:eastAsia="en-US"/>
        </w:rPr>
        <w:t>Dawkins stresses gene survival and propagation as the basic mechanism of life</w:t>
      </w:r>
      <w:r w:rsidRPr="00935614">
        <w:rPr>
          <w:rFonts w:ascii="Calibri" w:eastAsia="Calibri" w:hAnsi="Calibri" w:cs="Calibri"/>
          <w:sz w:val="16"/>
          <w:lang w:eastAsia="en-US"/>
        </w:rPr>
        <w:t xml:space="preserve"> [20]. Only genes that lead to </w:t>
      </w:r>
      <w:r w:rsidRPr="00935614">
        <w:rPr>
          <w:rFonts w:ascii="Calibri" w:eastAsia="Calibri" w:hAnsi="Calibri" w:cs="Calibri"/>
          <w:u w:val="single"/>
          <w:lang w:eastAsia="en-US"/>
        </w:rPr>
        <w:t>the fittest phenotype will make it.</w:t>
      </w:r>
      <w:r w:rsidRPr="00935614">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935614">
        <w:rPr>
          <w:rFonts w:ascii="Calibri" w:eastAsia="Calibri" w:hAnsi="Calibri" w:cs="Calibri"/>
          <w:u w:val="single"/>
          <w:lang w:eastAsia="en-US"/>
        </w:rPr>
        <w:t xml:space="preserve">the ultimate, distal function of </w:t>
      </w:r>
      <w:r w:rsidRPr="00935614">
        <w:rPr>
          <w:rFonts w:ascii="Calibri" w:eastAsia="Calibri" w:hAnsi="Calibri" w:cs="Calibri"/>
          <w:highlight w:val="green"/>
          <w:u w:val="single"/>
          <w:lang w:eastAsia="en-US"/>
        </w:rPr>
        <w:t>rewards</w:t>
      </w:r>
      <w:r w:rsidRPr="00935614">
        <w:rPr>
          <w:rFonts w:ascii="Calibri" w:eastAsia="Calibri" w:hAnsi="Calibri" w:cs="Calibri"/>
          <w:u w:val="single"/>
          <w:lang w:eastAsia="en-US"/>
        </w:rPr>
        <w:t xml:space="preserve"> is to </w:t>
      </w:r>
      <w:r w:rsidRPr="00935614">
        <w:rPr>
          <w:rFonts w:ascii="Calibri" w:eastAsia="Calibri" w:hAnsi="Calibri" w:cs="Calibri"/>
          <w:highlight w:val="green"/>
          <w:u w:val="single"/>
          <w:lang w:eastAsia="en-US"/>
        </w:rPr>
        <w:t>increase evolutionary fitness</w:t>
      </w:r>
      <w:r w:rsidRPr="00935614">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16D68D9" w14:textId="77777777" w:rsidR="00935614" w:rsidRPr="00935614" w:rsidRDefault="00935614" w:rsidP="00935614">
      <w:pPr>
        <w:spacing w:line="276" w:lineRule="auto"/>
        <w:rPr>
          <w:rFonts w:ascii="Calibri" w:eastAsia="Calibri" w:hAnsi="Calibri" w:cs="Calibri"/>
          <w:sz w:val="16"/>
          <w:szCs w:val="16"/>
          <w:u w:val="single"/>
          <w:lang w:eastAsia="en-US"/>
        </w:rPr>
      </w:pPr>
      <w:r w:rsidRPr="00935614">
        <w:rPr>
          <w:rFonts w:ascii="Calibri" w:eastAsia="Calibri" w:hAnsi="Calibri" w:cs="Calibri"/>
          <w:u w:val="single"/>
          <w:lang w:eastAsia="en-US"/>
        </w:rPr>
        <w:t>Behavioral reward functions have evolved to help individuals to survive and propagate their genes</w:t>
      </w:r>
      <w:r w:rsidRPr="00935614">
        <w:rPr>
          <w:rFonts w:ascii="Calibri" w:eastAsia="Calibri" w:hAnsi="Calibri" w:cs="Calibri"/>
          <w:sz w:val="16"/>
          <w:lang w:eastAsia="en-US"/>
        </w:rPr>
        <w:t xml:space="preserve">. Apparently, </w:t>
      </w:r>
      <w:r w:rsidRPr="00935614">
        <w:rPr>
          <w:rFonts w:ascii="Calibri" w:eastAsia="Calibri" w:hAnsi="Calibri" w:cs="Calibri"/>
          <w:u w:val="single"/>
          <w:lang w:eastAsia="en-US"/>
        </w:rPr>
        <w:t>people need to live well and long enough to reproduce.</w:t>
      </w:r>
      <w:r w:rsidRPr="00935614">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35614">
        <w:rPr>
          <w:rFonts w:ascii="Calibri" w:eastAsia="Calibri" w:hAnsi="Calibri" w:cs="Calibri"/>
          <w:u w:val="single"/>
          <w:lang w:eastAsia="en-US"/>
        </w:rPr>
        <w:t>any small edge will ultimately result in evolutionary advantage</w:t>
      </w:r>
      <w:r w:rsidRPr="00935614">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35614">
        <w:rPr>
          <w:rFonts w:ascii="Calibri" w:eastAsia="Calibri" w:hAnsi="Calibri" w:cs="Calibri"/>
          <w:u w:val="single"/>
          <w:lang w:eastAsia="en-US"/>
        </w:rPr>
        <w:t>Thus the distal reward function in gene propagation and evolutionary fitness defines the proximal reward functions that we see</w:t>
      </w:r>
      <w:r w:rsidRPr="00935614">
        <w:rPr>
          <w:rFonts w:ascii="Calibri" w:eastAsia="Calibri" w:hAnsi="Calibri" w:cs="Calibri"/>
          <w:sz w:val="16"/>
          <w:lang w:eastAsia="en-US"/>
        </w:rPr>
        <w:t xml:space="preserve"> in everyday behavior. </w:t>
      </w:r>
      <w:r w:rsidRPr="00935614">
        <w:rPr>
          <w:rFonts w:ascii="Calibri" w:eastAsia="Calibri" w:hAnsi="Calibri" w:cs="Calibri"/>
          <w:u w:val="single"/>
          <w:lang w:eastAsia="en-US"/>
        </w:rPr>
        <w:t xml:space="preserve">That is why </w:t>
      </w:r>
      <w:r w:rsidRPr="00935614">
        <w:rPr>
          <w:rFonts w:ascii="Calibri" w:eastAsia="Calibri" w:hAnsi="Calibri" w:cs="Calibri"/>
          <w:highlight w:val="green"/>
          <w:u w:val="single"/>
          <w:lang w:eastAsia="en-US"/>
        </w:rPr>
        <w:t>foods, drinks, mates, and offspring are rewarding.</w:t>
      </w:r>
    </w:p>
    <w:p w14:paraId="6D5C337B"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935614">
        <w:rPr>
          <w:rFonts w:ascii="Calibri" w:eastAsia="Calibri" w:hAnsi="Calibri" w:cs="Calibri"/>
          <w:u w:val="single"/>
          <w:lang w:eastAsia="en-US"/>
        </w:rPr>
        <w:t>pleasure is described as a state or feeling of happiness and satisfaction resulting from an experience that one enjoys.</w:t>
      </w:r>
      <w:r w:rsidRPr="00935614">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52FF00C"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B18A14D"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Finding happiness is different between apes and humans</w:t>
      </w:r>
    </w:p>
    <w:p w14:paraId="1AF0CF81"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3555B1C"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Remarkably, there are </w:t>
      </w:r>
      <w:r w:rsidRPr="00935614">
        <w:rPr>
          <w:rFonts w:ascii="Calibri" w:eastAsia="Calibri" w:hAnsi="Calibri" w:cs="Calibri"/>
          <w:u w:val="single"/>
          <w:lang w:eastAsia="en-US"/>
        </w:rPr>
        <w:t>pathways for ordinary liking and pleasure</w:t>
      </w:r>
      <w:r w:rsidRPr="00935614">
        <w:rPr>
          <w:rFonts w:ascii="Calibri" w:eastAsia="Calibri" w:hAnsi="Calibri" w:cs="Calibri"/>
          <w:sz w:val="16"/>
          <w:lang w:eastAsia="en-US"/>
        </w:rPr>
        <w:t xml:space="preserve">, which </w:t>
      </w:r>
      <w:r w:rsidRPr="00935614">
        <w:rPr>
          <w:rFonts w:ascii="Calibri" w:eastAsia="Calibri" w:hAnsi="Calibri" w:cs="Calibri"/>
          <w:u w:val="single"/>
          <w:lang w:eastAsia="en-US"/>
        </w:rPr>
        <w:t>are limited in scope</w:t>
      </w:r>
      <w:r w:rsidRPr="00935614">
        <w:rPr>
          <w:rFonts w:ascii="Calibri" w:eastAsia="Calibri" w:hAnsi="Calibri" w:cs="Calibri"/>
          <w:sz w:val="16"/>
          <w:lang w:eastAsia="en-US"/>
        </w:rPr>
        <w:t xml:space="preserve"> as described above in this commentary. However, </w:t>
      </w:r>
      <w:r w:rsidRPr="00935614">
        <w:rPr>
          <w:rFonts w:ascii="Calibri" w:eastAsia="Calibri" w:hAnsi="Calibri" w:cs="Calibri"/>
          <w:u w:val="single"/>
          <w:lang w:eastAsia="en-US"/>
        </w:rPr>
        <w:t xml:space="preserve">there are </w:t>
      </w:r>
      <w:r w:rsidRPr="00935614">
        <w:rPr>
          <w:rFonts w:ascii="Calibri" w:eastAsia="Calibri" w:hAnsi="Calibri" w:cs="Calibri"/>
          <w:b/>
          <w:bCs/>
          <w:highlight w:val="green"/>
          <w:u w:val="single"/>
          <w:lang w:eastAsia="en-US"/>
        </w:rPr>
        <w:t>many brain regions</w:t>
      </w:r>
      <w:r w:rsidRPr="00935614">
        <w:rPr>
          <w:rFonts w:ascii="Calibri" w:eastAsia="Calibri" w:hAnsi="Calibri" w:cs="Calibri"/>
          <w:sz w:val="16"/>
          <w:lang w:eastAsia="en-US"/>
        </w:rPr>
        <w:t xml:space="preserve">, often termed hot and cold spots, </w:t>
      </w:r>
      <w:r w:rsidRPr="00935614">
        <w:rPr>
          <w:rFonts w:ascii="Calibri" w:eastAsia="Calibri" w:hAnsi="Calibri" w:cs="Calibri"/>
          <w:u w:val="single"/>
          <w:lang w:eastAsia="en-US"/>
        </w:rPr>
        <w:t xml:space="preserve">that significantly </w:t>
      </w:r>
      <w:r w:rsidRPr="00935614">
        <w:rPr>
          <w:rFonts w:ascii="Calibri" w:eastAsia="Calibri" w:hAnsi="Calibri" w:cs="Calibri"/>
          <w:b/>
          <w:bCs/>
          <w:highlight w:val="green"/>
          <w:u w:val="single"/>
          <w:lang w:eastAsia="en-US"/>
        </w:rPr>
        <w:t>modulate</w:t>
      </w:r>
      <w:r w:rsidRPr="00935614">
        <w:rPr>
          <w:rFonts w:ascii="Calibri" w:eastAsia="Calibri" w:hAnsi="Calibri" w:cs="Calibri"/>
          <w:sz w:val="16"/>
          <w:lang w:eastAsia="en-US"/>
        </w:rPr>
        <w:t xml:space="preserve"> (increase or decrease) </w:t>
      </w:r>
      <w:r w:rsidRPr="00935614">
        <w:rPr>
          <w:rFonts w:ascii="Calibri" w:eastAsia="Calibri" w:hAnsi="Calibri" w:cs="Calibri"/>
          <w:u w:val="single"/>
          <w:lang w:eastAsia="en-US"/>
        </w:rPr>
        <w:t xml:space="preserve">our </w:t>
      </w:r>
      <w:r w:rsidRPr="00935614">
        <w:rPr>
          <w:rFonts w:ascii="Calibri" w:eastAsia="Calibri" w:hAnsi="Calibri" w:cs="Calibri"/>
          <w:b/>
          <w:bCs/>
          <w:highlight w:val="green"/>
          <w:u w:val="single"/>
          <w:lang w:eastAsia="en-US"/>
        </w:rPr>
        <w:t>pleasure or</w:t>
      </w:r>
      <w:r w:rsidRPr="00935614">
        <w:rPr>
          <w:rFonts w:ascii="Calibri" w:eastAsia="Calibri" w:hAnsi="Calibri" w:cs="Calibri"/>
          <w:u w:val="single"/>
          <w:lang w:eastAsia="en-US"/>
        </w:rPr>
        <w:t xml:space="preserve"> even produce</w:t>
      </w:r>
      <w:r w:rsidRPr="00935614">
        <w:rPr>
          <w:rFonts w:ascii="Calibri" w:eastAsia="Calibri" w:hAnsi="Calibri" w:cs="Calibri"/>
          <w:b/>
          <w:bCs/>
          <w:u w:val="single"/>
          <w:lang w:eastAsia="en-US"/>
        </w:rPr>
        <w:t xml:space="preserve"> the opposite</w:t>
      </w:r>
      <w:r w:rsidRPr="00935614">
        <w:rPr>
          <w:rFonts w:ascii="Calibri" w:eastAsia="Calibri" w:hAnsi="Calibri" w:cs="Calibri"/>
          <w:sz w:val="16"/>
          <w:lang w:eastAsia="en-US"/>
        </w:rPr>
        <w:t xml:space="preserve"> of pleasure— that is </w:t>
      </w:r>
      <w:r w:rsidRPr="00935614">
        <w:rPr>
          <w:rFonts w:ascii="Calibri" w:eastAsia="Calibri" w:hAnsi="Calibri" w:cs="Calibri"/>
          <w:highlight w:val="green"/>
          <w:u w:val="single"/>
          <w:lang w:eastAsia="en-US"/>
        </w:rPr>
        <w:t>disgust and fear</w:t>
      </w:r>
      <w:r w:rsidRPr="00935614">
        <w:rPr>
          <w:rFonts w:ascii="Calibri" w:eastAsia="Calibri" w:hAnsi="Calibri" w:cs="Calibri"/>
          <w:sz w:val="16"/>
          <w:lang w:eastAsia="en-US"/>
        </w:rPr>
        <w:t xml:space="preserve"> [39]. </w:t>
      </w:r>
      <w:r w:rsidRPr="00935614">
        <w:rPr>
          <w:rFonts w:ascii="Calibri" w:eastAsia="Calibri" w:hAnsi="Calibri" w:cs="Calibri"/>
          <w:u w:val="single"/>
          <w:lang w:eastAsia="en-US"/>
        </w:rPr>
        <w:t>One</w:t>
      </w:r>
      <w:r w:rsidRPr="00935614">
        <w:rPr>
          <w:rFonts w:ascii="Calibri" w:eastAsia="Calibri" w:hAnsi="Calibri" w:cs="Calibri"/>
          <w:sz w:val="16"/>
          <w:lang w:eastAsia="en-US"/>
        </w:rPr>
        <w:t xml:space="preserve"> specific </w:t>
      </w:r>
      <w:r w:rsidRPr="00935614">
        <w:rPr>
          <w:rFonts w:ascii="Calibri" w:eastAsia="Calibri" w:hAnsi="Calibri" w:cs="Calibri"/>
          <w:u w:val="single"/>
          <w:lang w:eastAsia="en-US"/>
        </w:rPr>
        <w:t>region</w:t>
      </w:r>
      <w:r w:rsidRPr="00935614">
        <w:rPr>
          <w:rFonts w:ascii="Calibri" w:eastAsia="Calibri" w:hAnsi="Calibri" w:cs="Calibri"/>
          <w:sz w:val="16"/>
          <w:lang w:eastAsia="en-US"/>
        </w:rPr>
        <w:t xml:space="preserve"> of the nucleus accumbens </w:t>
      </w:r>
      <w:r w:rsidRPr="00935614">
        <w:rPr>
          <w:rFonts w:ascii="Calibri" w:eastAsia="Calibri" w:hAnsi="Calibri" w:cs="Calibri"/>
          <w:u w:val="single"/>
          <w:lang w:eastAsia="en-US"/>
        </w:rPr>
        <w:t>is organized like a computer keyboard, with particular stimulus triggers in rows</w:t>
      </w:r>
      <w:r w:rsidRPr="00935614">
        <w:rPr>
          <w:rFonts w:ascii="Calibri" w:eastAsia="Calibri" w:hAnsi="Calibri" w:cs="Calibri"/>
          <w:sz w:val="16"/>
          <w:lang w:eastAsia="en-US"/>
        </w:rPr>
        <w:t xml:space="preserve">— producing an increase and decrease of pleasure and disgust. Moreover, </w:t>
      </w:r>
      <w:r w:rsidRPr="00935614">
        <w:rPr>
          <w:rFonts w:ascii="Calibri" w:eastAsia="Calibri" w:hAnsi="Calibri" w:cs="Calibri"/>
          <w:u w:val="single"/>
          <w:lang w:eastAsia="en-US"/>
        </w:rPr>
        <w:t>the cortex has unique roles in the cognitive evaluation of our feelings of pleasure</w:t>
      </w:r>
      <w:r w:rsidRPr="00935614">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1C951372"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Desire and reward centers</w:t>
      </w:r>
    </w:p>
    <w:p w14:paraId="1E17C0D3"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04D3247"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C8E762D"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Furthermore, ordinary </w:t>
      </w:r>
      <w:r w:rsidRPr="00935614">
        <w:rPr>
          <w:rFonts w:ascii="Calibri" w:eastAsia="Calibri" w:hAnsi="Calibri" w:cs="Calibri"/>
          <w:u w:val="single"/>
          <w:lang w:eastAsia="en-US"/>
        </w:rPr>
        <w:t>“</w:t>
      </w:r>
      <w:r w:rsidRPr="00935614">
        <w:rPr>
          <w:rFonts w:ascii="Calibri" w:eastAsia="Calibri" w:hAnsi="Calibri" w:cs="Calibri"/>
          <w:highlight w:val="green"/>
          <w:u w:val="single"/>
          <w:lang w:eastAsia="en-US"/>
        </w:rPr>
        <w:t>liking</w:t>
      </w:r>
      <w:r w:rsidRPr="00935614">
        <w:rPr>
          <w:rFonts w:ascii="Calibri" w:eastAsia="Calibri" w:hAnsi="Calibri" w:cs="Calibri"/>
          <w:u w:val="single"/>
          <w:lang w:eastAsia="en-US"/>
        </w:rPr>
        <w:t xml:space="preserve">” of </w:t>
      </w:r>
      <w:r w:rsidRPr="00935614">
        <w:rPr>
          <w:rFonts w:ascii="Calibri" w:eastAsia="Calibri" w:hAnsi="Calibri" w:cs="Calibri"/>
          <w:highlight w:val="green"/>
          <w:u w:val="single"/>
          <w:lang w:eastAsia="en-US"/>
        </w:rPr>
        <w:t>something</w:t>
      </w:r>
      <w:r w:rsidRPr="00935614">
        <w:rPr>
          <w:rFonts w:ascii="Calibri" w:eastAsia="Calibri" w:hAnsi="Calibri" w:cs="Calibri"/>
          <w:u w:val="single"/>
          <w:lang w:eastAsia="en-US"/>
        </w:rPr>
        <w:t xml:space="preserve">, or pure pleasure, is </w:t>
      </w:r>
      <w:r w:rsidRPr="00935614">
        <w:rPr>
          <w:rFonts w:ascii="Calibri" w:eastAsia="Calibri" w:hAnsi="Calibri" w:cs="Calibri"/>
          <w:highlight w:val="green"/>
          <w:u w:val="single"/>
          <w:lang w:eastAsia="en-US"/>
        </w:rPr>
        <w:t>represented by</w:t>
      </w:r>
      <w:r w:rsidRPr="00935614">
        <w:rPr>
          <w:rFonts w:ascii="Calibri" w:eastAsia="Calibri" w:hAnsi="Calibri" w:cs="Calibri"/>
          <w:sz w:val="16"/>
          <w:lang w:eastAsia="en-US"/>
        </w:rPr>
        <w:t xml:space="preserve"> small </w:t>
      </w:r>
      <w:r w:rsidRPr="00935614">
        <w:rPr>
          <w:rFonts w:ascii="Calibri" w:eastAsia="Calibri" w:hAnsi="Calibri" w:cs="Calibri"/>
          <w:highlight w:val="green"/>
          <w:u w:val="single"/>
          <w:lang w:eastAsia="en-US"/>
        </w:rPr>
        <w:t>regions</w:t>
      </w:r>
      <w:r w:rsidRPr="00935614">
        <w:rPr>
          <w:rFonts w:ascii="Calibri" w:eastAsia="Calibri" w:hAnsi="Calibri" w:cs="Calibri"/>
          <w:sz w:val="16"/>
          <w:lang w:eastAsia="en-US"/>
        </w:rPr>
        <w:t xml:space="preserve"> mainly </w:t>
      </w:r>
      <w:r w:rsidRPr="00935614">
        <w:rPr>
          <w:rFonts w:ascii="Calibri" w:eastAsia="Calibri" w:hAnsi="Calibri" w:cs="Calibri"/>
          <w:highlight w:val="green"/>
          <w:u w:val="single"/>
          <w:lang w:eastAsia="en-US"/>
        </w:rPr>
        <w:t>in the limbic system</w:t>
      </w:r>
      <w:r w:rsidRPr="00935614">
        <w:rPr>
          <w:rFonts w:ascii="Calibri" w:eastAsia="Calibri" w:hAnsi="Calibri" w:cs="Calibri"/>
          <w:sz w:val="16"/>
          <w:lang w:eastAsia="en-US"/>
        </w:rPr>
        <w:t xml:space="preserve"> (old reptilian part of the brain). These may be </w:t>
      </w:r>
      <w:r w:rsidRPr="00935614">
        <w:rPr>
          <w:rFonts w:ascii="Calibri" w:eastAsia="Calibri" w:hAnsi="Calibri" w:cs="Calibri"/>
          <w:u w:val="single"/>
          <w:lang w:eastAsia="en-US"/>
        </w:rPr>
        <w:t>part of larger neural circuits.</w:t>
      </w:r>
      <w:r w:rsidRPr="00935614">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05898E2" w14:textId="77777777" w:rsidR="00935614" w:rsidRPr="00935614" w:rsidRDefault="00935614" w:rsidP="00935614">
      <w:pPr>
        <w:spacing w:line="276" w:lineRule="auto"/>
        <w:rPr>
          <w:rFonts w:ascii="Calibri" w:eastAsia="Calibri" w:hAnsi="Calibri" w:cs="Calibri"/>
          <w:sz w:val="16"/>
          <w:szCs w:val="16"/>
          <w:lang w:eastAsia="en-US"/>
        </w:rPr>
      </w:pPr>
      <w:r w:rsidRPr="00935614">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1EDC561" w14:textId="77777777" w:rsidR="00935614" w:rsidRPr="00935614" w:rsidRDefault="00935614" w:rsidP="00935614">
      <w:pPr>
        <w:spacing w:line="276" w:lineRule="auto"/>
        <w:rPr>
          <w:rFonts w:ascii="Calibri" w:eastAsia="Calibri" w:hAnsi="Calibri" w:cs="Calibri"/>
          <w:sz w:val="16"/>
          <w:szCs w:val="16"/>
          <w:lang w:eastAsia="en-US"/>
        </w:rPr>
      </w:pPr>
      <w:r w:rsidRPr="00935614">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9BA0BAE" w14:textId="77777777" w:rsidR="00935614" w:rsidRPr="00935614" w:rsidRDefault="00935614" w:rsidP="00935614">
      <w:pPr>
        <w:spacing w:line="276" w:lineRule="auto"/>
        <w:rPr>
          <w:rFonts w:ascii="Calibri" w:eastAsia="Calibri" w:hAnsi="Calibri" w:cs="Calibri"/>
          <w:sz w:val="16"/>
          <w:szCs w:val="16"/>
          <w:lang w:eastAsia="en-US"/>
        </w:rPr>
      </w:pPr>
      <w:r w:rsidRPr="00935614">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15EFA95" w14:textId="77777777" w:rsidR="00935614" w:rsidRPr="00935614" w:rsidRDefault="00935614" w:rsidP="00935614">
      <w:pPr>
        <w:spacing w:line="276" w:lineRule="auto"/>
        <w:rPr>
          <w:rFonts w:ascii="Calibri" w:eastAsia="Calibri" w:hAnsi="Calibri" w:cs="Calibri"/>
          <w:sz w:val="16"/>
          <w:szCs w:val="16"/>
          <w:lang w:eastAsia="en-US"/>
        </w:rPr>
      </w:pPr>
      <w:r w:rsidRPr="00935614">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3C02761"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935614">
        <w:rPr>
          <w:rFonts w:ascii="Calibri" w:eastAsia="Calibri" w:hAnsi="Calibri" w:cs="Calibri"/>
          <w:u w:val="single"/>
          <w:lang w:eastAsia="en-US"/>
        </w:rPr>
        <w:t>Sousa et al.</w:t>
      </w:r>
      <w:r w:rsidRPr="00935614">
        <w:rPr>
          <w:rFonts w:ascii="Calibri" w:eastAsia="Calibri" w:hAnsi="Calibri" w:cs="Calibri"/>
          <w:sz w:val="16"/>
          <w:lang w:eastAsia="en-US"/>
        </w:rPr>
        <w:t xml:space="preserve"> [50] small case </w:t>
      </w:r>
      <w:r w:rsidRPr="00935614">
        <w:rPr>
          <w:rFonts w:ascii="Calibri" w:eastAsia="Calibri" w:hAnsi="Calibri" w:cs="Calibri"/>
          <w:u w:val="single"/>
          <w:lang w:eastAsia="en-US"/>
        </w:rPr>
        <w:t xml:space="preserve">found </w:t>
      </w:r>
      <w:r w:rsidRPr="00935614">
        <w:rPr>
          <w:rFonts w:ascii="Calibri" w:eastAsia="Calibri" w:hAnsi="Calibri" w:cs="Calibri"/>
          <w:highlight w:val="green"/>
          <w:u w:val="single"/>
          <w:lang w:eastAsia="en-US"/>
        </w:rPr>
        <w:t>various</w:t>
      </w:r>
      <w:r w:rsidRPr="00935614">
        <w:rPr>
          <w:rFonts w:ascii="Calibri" w:eastAsia="Calibri" w:hAnsi="Calibri" w:cs="Calibri"/>
          <w:u w:val="single"/>
          <w:lang w:eastAsia="en-US"/>
        </w:rPr>
        <w:t xml:space="preserve"> differentially expressed </w:t>
      </w:r>
      <w:r w:rsidRPr="00935614">
        <w:rPr>
          <w:rFonts w:ascii="Calibri" w:eastAsia="Calibri" w:hAnsi="Calibri" w:cs="Calibri"/>
          <w:highlight w:val="green"/>
          <w:u w:val="single"/>
          <w:lang w:eastAsia="en-US"/>
        </w:rPr>
        <w:t>genes</w:t>
      </w:r>
      <w:r w:rsidRPr="00935614">
        <w:rPr>
          <w:rFonts w:ascii="Calibri" w:eastAsia="Calibri" w:hAnsi="Calibri" w:cs="Calibri"/>
          <w:u w:val="single"/>
          <w:lang w:eastAsia="en-US"/>
        </w:rPr>
        <w:t xml:space="preserve">, to </w:t>
      </w:r>
      <w:r w:rsidRPr="00935614">
        <w:rPr>
          <w:rFonts w:ascii="Calibri" w:eastAsia="Calibri" w:hAnsi="Calibri" w:cs="Calibri"/>
          <w:highlight w:val="green"/>
          <w:u w:val="single"/>
          <w:lang w:eastAsia="en-US"/>
        </w:rPr>
        <w:t xml:space="preserve">associate with pleasure </w:t>
      </w:r>
      <w:r w:rsidRPr="00935614">
        <w:rPr>
          <w:rFonts w:ascii="Calibri" w:eastAsia="Calibri" w:hAnsi="Calibri" w:cs="Calibri"/>
          <w:u w:val="single"/>
          <w:lang w:eastAsia="en-US"/>
        </w:rPr>
        <w:t>related systems.</w:t>
      </w:r>
      <w:r w:rsidRPr="00935614">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DB39AD0"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35614">
        <w:rPr>
          <w:rFonts w:ascii="Calibri" w:eastAsia="Calibri" w:hAnsi="Calibri" w:cs="Calibri"/>
          <w:highlight w:val="green"/>
          <w:u w:val="single"/>
          <w:lang w:eastAsia="en-US"/>
        </w:rPr>
        <w:t>researchers examined</w:t>
      </w:r>
      <w:r w:rsidRPr="00935614">
        <w:rPr>
          <w:rFonts w:ascii="Calibri" w:eastAsia="Calibri" w:hAnsi="Calibri" w:cs="Calibri"/>
          <w:u w:val="single"/>
          <w:lang w:eastAsia="en-US"/>
        </w:rPr>
        <w:t xml:space="preserve"> 247 specimens of </w:t>
      </w:r>
      <w:r w:rsidRPr="00935614">
        <w:rPr>
          <w:rFonts w:ascii="Calibri" w:eastAsia="Calibri" w:hAnsi="Calibri" w:cs="Calibri"/>
          <w:highlight w:val="green"/>
          <w:u w:val="single"/>
          <w:lang w:eastAsia="en-US"/>
        </w:rPr>
        <w:t>neural tissue</w:t>
      </w:r>
      <w:r w:rsidRPr="00935614">
        <w:rPr>
          <w:rFonts w:ascii="Calibri" w:eastAsia="Calibri" w:hAnsi="Calibri" w:cs="Calibri"/>
          <w:u w:val="single"/>
          <w:lang w:eastAsia="en-US"/>
        </w:rPr>
        <w:t xml:space="preserve"> from six humans, five chimpanzees, and five macaque monkeys.</w:t>
      </w:r>
      <w:r w:rsidRPr="00935614">
        <w:rPr>
          <w:rFonts w:ascii="Calibri" w:eastAsia="Calibri" w:hAnsi="Calibri" w:cs="Calibri"/>
          <w:sz w:val="16"/>
          <w:lang w:eastAsia="en-US"/>
        </w:rPr>
        <w:t xml:space="preserve"> Moreover, these </w:t>
      </w:r>
      <w:r w:rsidRPr="00935614">
        <w:rPr>
          <w:rFonts w:ascii="Calibri" w:eastAsia="Calibri" w:hAnsi="Calibri" w:cs="Calibri"/>
          <w:u w:val="single"/>
          <w:lang w:eastAsia="en-US"/>
        </w:rPr>
        <w:t>investigators analyzed which genes were turned on or off in 16 regions of the brain.</w:t>
      </w:r>
      <w:r w:rsidRPr="00935614">
        <w:rPr>
          <w:rFonts w:ascii="Calibri" w:eastAsia="Calibri" w:hAnsi="Calibri" w:cs="Calibri"/>
          <w:sz w:val="16"/>
          <w:lang w:eastAsia="en-US"/>
        </w:rPr>
        <w:t xml:space="preserve"> While </w:t>
      </w:r>
      <w:r w:rsidRPr="00935614">
        <w:rPr>
          <w:rFonts w:ascii="Calibri" w:eastAsia="Calibri" w:hAnsi="Calibri" w:cs="Calibri"/>
          <w:u w:val="single"/>
          <w:lang w:eastAsia="en-US"/>
        </w:rPr>
        <w:t xml:space="preserve">the differences among species were subtle, </w:t>
      </w:r>
      <w:r w:rsidRPr="00935614">
        <w:rPr>
          <w:rFonts w:ascii="Calibri" w:eastAsia="Calibri" w:hAnsi="Calibri" w:cs="Calibri"/>
          <w:b/>
          <w:bCs/>
          <w:highlight w:val="green"/>
          <w:u w:val="single"/>
          <w:lang w:eastAsia="en-US"/>
        </w:rPr>
        <w:t>there was</w:t>
      </w:r>
      <w:r w:rsidRPr="00935614">
        <w:rPr>
          <w:rFonts w:ascii="Calibri" w:eastAsia="Calibri" w:hAnsi="Calibri" w:cs="Calibri"/>
          <w:u w:val="single"/>
          <w:lang w:eastAsia="en-US"/>
        </w:rPr>
        <w:t xml:space="preserve"> a </w:t>
      </w:r>
      <w:r w:rsidRPr="00935614">
        <w:rPr>
          <w:rFonts w:ascii="Calibri" w:eastAsia="Calibri" w:hAnsi="Calibri" w:cs="Calibri"/>
          <w:b/>
          <w:bCs/>
          <w:highlight w:val="green"/>
          <w:u w:val="single"/>
          <w:lang w:eastAsia="en-US"/>
        </w:rPr>
        <w:t>remarkable contrast in</w:t>
      </w:r>
      <w:r w:rsidRPr="00935614">
        <w:rPr>
          <w:rFonts w:ascii="Calibri" w:eastAsia="Calibri" w:hAnsi="Calibri" w:cs="Calibri"/>
          <w:u w:val="single"/>
          <w:lang w:eastAsia="en-US"/>
        </w:rPr>
        <w:t xml:space="preserve"> the</w:t>
      </w:r>
      <w:r w:rsidRPr="00935614">
        <w:rPr>
          <w:rFonts w:ascii="Calibri" w:eastAsia="Calibri" w:hAnsi="Calibri" w:cs="Calibri"/>
          <w:b/>
          <w:bCs/>
          <w:u w:val="single"/>
          <w:lang w:eastAsia="en-US"/>
        </w:rPr>
        <w:t xml:space="preserve"> </w:t>
      </w:r>
      <w:r w:rsidRPr="00935614">
        <w:rPr>
          <w:rFonts w:ascii="Calibri" w:eastAsia="Calibri" w:hAnsi="Calibri" w:cs="Calibri"/>
          <w:b/>
          <w:bCs/>
          <w:highlight w:val="green"/>
          <w:u w:val="single"/>
          <w:lang w:eastAsia="en-US"/>
        </w:rPr>
        <w:t>neocortices</w:t>
      </w:r>
      <w:r w:rsidRPr="00935614">
        <w:rPr>
          <w:rFonts w:ascii="Calibri" w:eastAsia="Calibri" w:hAnsi="Calibri" w:cs="Calibri"/>
          <w:sz w:val="16"/>
          <w:lang w:eastAsia="en-US"/>
        </w:rPr>
        <w:t xml:space="preserve">, specifically </w:t>
      </w:r>
      <w:r w:rsidRPr="00935614">
        <w:rPr>
          <w:rFonts w:ascii="Calibri" w:eastAsia="Calibri" w:hAnsi="Calibri" w:cs="Calibri"/>
          <w:u w:val="single"/>
          <w:lang w:eastAsia="en-US"/>
        </w:rPr>
        <w:t xml:space="preserve">in an </w:t>
      </w:r>
      <w:r w:rsidRPr="00935614">
        <w:rPr>
          <w:rFonts w:ascii="Calibri" w:eastAsia="Calibri" w:hAnsi="Calibri" w:cs="Calibri"/>
          <w:highlight w:val="green"/>
          <w:u w:val="single"/>
          <w:lang w:eastAsia="en-US"/>
        </w:rPr>
        <w:t>area of the brain</w:t>
      </w:r>
      <w:r w:rsidRPr="00935614">
        <w:rPr>
          <w:rFonts w:ascii="Calibri" w:eastAsia="Calibri" w:hAnsi="Calibri" w:cs="Calibri"/>
          <w:u w:val="single"/>
          <w:lang w:eastAsia="en-US"/>
        </w:rPr>
        <w:t xml:space="preserve"> that is much </w:t>
      </w:r>
      <w:r w:rsidRPr="00935614">
        <w:rPr>
          <w:rFonts w:ascii="Calibri" w:eastAsia="Calibri" w:hAnsi="Calibri" w:cs="Calibri"/>
          <w:highlight w:val="green"/>
          <w:u w:val="single"/>
          <w:lang w:eastAsia="en-US"/>
        </w:rPr>
        <w:t>more developed in humans</w:t>
      </w:r>
      <w:r w:rsidRPr="00935614">
        <w:rPr>
          <w:rFonts w:ascii="Calibri" w:eastAsia="Calibri" w:hAnsi="Calibri" w:cs="Calibri"/>
          <w:u w:val="single"/>
          <w:lang w:eastAsia="en-US"/>
        </w:rPr>
        <w:t xml:space="preserve"> than in chimpanzees.</w:t>
      </w:r>
      <w:r w:rsidRPr="00935614">
        <w:rPr>
          <w:rFonts w:ascii="Calibri" w:eastAsia="Calibri" w:hAnsi="Calibri" w:cs="Calibri"/>
          <w:sz w:val="16"/>
          <w:lang w:eastAsia="en-US"/>
        </w:rPr>
        <w:t xml:space="preserve"> In fact, these researchers found that a gene called </w:t>
      </w:r>
      <w:r w:rsidRPr="00935614">
        <w:rPr>
          <w:rFonts w:ascii="Calibri" w:eastAsia="Calibri" w:hAnsi="Calibri" w:cs="Calibri"/>
          <w:u w:val="single"/>
          <w:lang w:eastAsia="en-US"/>
        </w:rPr>
        <w:t>tyrosine hydroxylase (TH) for the enzyme, responsible for the production of dopamine</w:t>
      </w:r>
      <w:r w:rsidRPr="00935614">
        <w:rPr>
          <w:rFonts w:ascii="Calibri" w:eastAsia="Calibri" w:hAnsi="Calibri" w:cs="Calibri"/>
          <w:sz w:val="16"/>
          <w:lang w:eastAsia="en-US"/>
        </w:rPr>
        <w:t xml:space="preserve">, was </w:t>
      </w:r>
      <w:r w:rsidRPr="00935614">
        <w:rPr>
          <w:rFonts w:ascii="Calibri" w:eastAsia="Calibri" w:hAnsi="Calibri" w:cs="Calibri"/>
          <w:u w:val="single"/>
          <w:lang w:eastAsia="en-US"/>
        </w:rPr>
        <w:t>expressed in the neocortex of humans, but not chimpanzees.</w:t>
      </w:r>
      <w:r w:rsidRPr="00935614">
        <w:rPr>
          <w:rFonts w:ascii="Calibri" w:eastAsia="Calibri" w:hAnsi="Calibri" w:cs="Calibri"/>
          <w:sz w:val="16"/>
          <w:lang w:eastAsia="en-US"/>
        </w:rPr>
        <w:t xml:space="preserve"> As discussed earlier, </w:t>
      </w:r>
      <w:r w:rsidRPr="00935614">
        <w:rPr>
          <w:rFonts w:ascii="Calibri" w:eastAsia="Calibri" w:hAnsi="Calibri" w:cs="Calibri"/>
          <w:u w:val="single"/>
          <w:lang w:eastAsia="en-US"/>
        </w:rPr>
        <w:t>dopamine is</w:t>
      </w:r>
      <w:r w:rsidRPr="00935614">
        <w:rPr>
          <w:rFonts w:ascii="Calibri" w:eastAsia="Calibri" w:hAnsi="Calibri" w:cs="Calibri"/>
          <w:sz w:val="16"/>
          <w:lang w:eastAsia="en-US"/>
        </w:rPr>
        <w:t xml:space="preserve"> best </w:t>
      </w:r>
      <w:r w:rsidRPr="00935614">
        <w:rPr>
          <w:rFonts w:ascii="Calibri" w:eastAsia="Calibri" w:hAnsi="Calibri" w:cs="Calibri"/>
          <w:u w:val="single"/>
          <w:lang w:eastAsia="en-US"/>
        </w:rPr>
        <w:t>known for its</w:t>
      </w:r>
      <w:r w:rsidRPr="00935614">
        <w:rPr>
          <w:rFonts w:ascii="Calibri" w:eastAsia="Calibri" w:hAnsi="Calibri" w:cs="Calibri"/>
          <w:sz w:val="16"/>
          <w:lang w:eastAsia="en-US"/>
        </w:rPr>
        <w:t xml:space="preserve"> essential </w:t>
      </w:r>
      <w:r w:rsidRPr="00935614">
        <w:rPr>
          <w:rFonts w:ascii="Calibri" w:eastAsia="Calibri" w:hAnsi="Calibri" w:cs="Calibri"/>
          <w:u w:val="single"/>
          <w:lang w:eastAsia="en-US"/>
        </w:rPr>
        <w:t>role within the brain’s reward system; the</w:t>
      </w:r>
      <w:r w:rsidRPr="00935614">
        <w:rPr>
          <w:rFonts w:ascii="Calibri" w:eastAsia="Calibri" w:hAnsi="Calibri" w:cs="Calibri"/>
          <w:sz w:val="16"/>
          <w:lang w:eastAsia="en-US"/>
        </w:rPr>
        <w:t xml:space="preserve"> very </w:t>
      </w:r>
      <w:r w:rsidRPr="00935614">
        <w:rPr>
          <w:rFonts w:ascii="Calibri" w:eastAsia="Calibri" w:hAnsi="Calibri" w:cs="Calibri"/>
          <w:u w:val="single"/>
          <w:lang w:eastAsia="en-US"/>
        </w:rPr>
        <w:t>system that responds to everything from sex, to gambling, to food, and to addictive drugs.</w:t>
      </w:r>
      <w:r w:rsidRPr="00935614">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E4710F4" w14:textId="77777777" w:rsidR="00935614" w:rsidRPr="00935614" w:rsidRDefault="00935614" w:rsidP="00935614">
      <w:pPr>
        <w:spacing w:line="276" w:lineRule="auto"/>
        <w:rPr>
          <w:rFonts w:ascii="Calibri" w:eastAsia="Calibri" w:hAnsi="Calibri" w:cs="Calibri"/>
          <w:sz w:val="16"/>
          <w:lang w:eastAsia="en-US"/>
        </w:rPr>
      </w:pPr>
      <w:r w:rsidRPr="00935614">
        <w:rPr>
          <w:rFonts w:ascii="Calibri" w:eastAsia="Calibri" w:hAnsi="Calibri" w:cs="Calibri"/>
          <w:sz w:val="16"/>
          <w:lang w:eastAsia="en-US"/>
        </w:rPr>
        <w:t xml:space="preserve">Nora Volkow, the director of NIDA, pointed out that one alluring possibility is that the neurotransmitter </w:t>
      </w:r>
      <w:r w:rsidRPr="00935614">
        <w:rPr>
          <w:rFonts w:ascii="Calibri" w:eastAsia="Calibri" w:hAnsi="Calibri" w:cs="Calibri"/>
          <w:highlight w:val="green"/>
          <w:u w:val="single"/>
          <w:lang w:eastAsia="en-US"/>
        </w:rPr>
        <w:t>dopamine plays</w:t>
      </w:r>
      <w:r w:rsidRPr="00935614">
        <w:rPr>
          <w:rFonts w:ascii="Calibri" w:eastAsia="Calibri" w:hAnsi="Calibri" w:cs="Calibri"/>
          <w:u w:val="single"/>
          <w:lang w:eastAsia="en-US"/>
        </w:rPr>
        <w:t xml:space="preserve"> a substantial </w:t>
      </w:r>
      <w:r w:rsidRPr="00935614">
        <w:rPr>
          <w:rFonts w:ascii="Calibri" w:eastAsia="Calibri" w:hAnsi="Calibri" w:cs="Calibri"/>
          <w:highlight w:val="green"/>
          <w:u w:val="single"/>
          <w:lang w:eastAsia="en-US"/>
        </w:rPr>
        <w:t>role in</w:t>
      </w:r>
      <w:r w:rsidRPr="00935614">
        <w:rPr>
          <w:rFonts w:ascii="Calibri" w:eastAsia="Calibri" w:hAnsi="Calibri" w:cs="Calibri"/>
          <w:u w:val="single"/>
          <w:lang w:eastAsia="en-US"/>
        </w:rPr>
        <w:t xml:space="preserve"> humans’ </w:t>
      </w:r>
      <w:r w:rsidRPr="00935614">
        <w:rPr>
          <w:rFonts w:ascii="Calibri" w:eastAsia="Calibri" w:hAnsi="Calibri" w:cs="Calibri"/>
          <w:highlight w:val="green"/>
          <w:u w:val="single"/>
          <w:lang w:eastAsia="en-US"/>
        </w:rPr>
        <w:t>ability to pursue</w:t>
      </w:r>
      <w:r w:rsidRPr="00935614">
        <w:rPr>
          <w:rFonts w:ascii="Calibri" w:eastAsia="Calibri" w:hAnsi="Calibri" w:cs="Calibri"/>
          <w:u w:val="single"/>
          <w:lang w:eastAsia="en-US"/>
        </w:rPr>
        <w:t xml:space="preserve"> various </w:t>
      </w:r>
      <w:r w:rsidRPr="00935614">
        <w:rPr>
          <w:rFonts w:ascii="Calibri" w:eastAsia="Calibri" w:hAnsi="Calibri" w:cs="Calibri"/>
          <w:highlight w:val="green"/>
          <w:u w:val="single"/>
          <w:lang w:eastAsia="en-US"/>
        </w:rPr>
        <w:t>rewards that are</w:t>
      </w:r>
      <w:r w:rsidRPr="00935614">
        <w:rPr>
          <w:rFonts w:ascii="Calibri" w:eastAsia="Calibri" w:hAnsi="Calibri" w:cs="Calibri"/>
          <w:u w:val="single"/>
          <w:lang w:eastAsia="en-US"/>
        </w:rPr>
        <w:t xml:space="preserve"> perhaps months or even </w:t>
      </w:r>
      <w:r w:rsidRPr="00935614">
        <w:rPr>
          <w:rFonts w:ascii="Calibri" w:eastAsia="Calibri" w:hAnsi="Calibri" w:cs="Calibri"/>
          <w:highlight w:val="green"/>
          <w:u w:val="single"/>
          <w:lang w:eastAsia="en-US"/>
        </w:rPr>
        <w:t>years away</w:t>
      </w:r>
      <w:r w:rsidRPr="00935614">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35614">
        <w:rPr>
          <w:rFonts w:ascii="Calibri" w:eastAsia="Calibri" w:hAnsi="Calibri" w:cs="Calibri"/>
          <w:u w:val="single"/>
          <w:lang w:eastAsia="en-US"/>
        </w:rPr>
        <w:t>This may explain what often motivates people to work for things that have no apparent short-term benefit</w:t>
      </w:r>
      <w:r w:rsidRPr="00935614">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622FFE" w14:textId="77777777" w:rsidR="00935614" w:rsidRPr="00935614" w:rsidRDefault="00935614" w:rsidP="00935614">
      <w:pPr>
        <w:spacing w:line="276" w:lineRule="auto"/>
        <w:rPr>
          <w:rFonts w:ascii="Calibri" w:eastAsia="Calibri" w:hAnsi="Calibri" w:cs="Calibri"/>
          <w:sz w:val="16"/>
          <w:lang w:eastAsia="en-US"/>
        </w:rPr>
      </w:pPr>
    </w:p>
    <w:p w14:paraId="2CD7E476" w14:textId="77777777" w:rsidR="00935614" w:rsidRPr="00935614" w:rsidRDefault="00935614" w:rsidP="00935614">
      <w:pPr>
        <w:keepNext/>
        <w:keepLines/>
        <w:spacing w:before="40" w:after="0"/>
        <w:outlineLvl w:val="3"/>
        <w:rPr>
          <w:rFonts w:ascii="Calibri" w:eastAsia="Cambria" w:hAnsi="Calibri" w:cs="Calibri"/>
          <w:b/>
          <w:iCs/>
          <w:u w:val="single"/>
          <w:lang w:eastAsia="en-US"/>
        </w:rPr>
      </w:pPr>
      <w:r w:rsidRPr="00935614">
        <w:rPr>
          <w:rFonts w:ascii="Calibri" w:eastAsia="MS Gothic" w:hAnsi="Calibri" w:cs="Calibri"/>
          <w:b/>
          <w:iCs/>
          <w:sz w:val="26"/>
          <w:lang w:eastAsia="en-US"/>
        </w:rPr>
        <w:t xml:space="preserve">2] Substitutability – if properties of actions give us reasons to act on them, we don't have non-consequentialist reasons to do intermediate steps </w:t>
      </w:r>
    </w:p>
    <w:p w14:paraId="71645DC1" w14:textId="77777777" w:rsidR="00935614" w:rsidRPr="00935614" w:rsidRDefault="00935614" w:rsidP="00935614">
      <w:pPr>
        <w:rPr>
          <w:rFonts w:ascii="Calibri" w:eastAsia="Cambria" w:hAnsi="Calibri" w:cs="Calibri"/>
          <w:sz w:val="16"/>
          <w:lang w:eastAsia="en-US"/>
        </w:rPr>
      </w:pPr>
    </w:p>
    <w:bookmarkEnd w:id="1"/>
    <w:p w14:paraId="326D9B9E" w14:textId="77777777" w:rsidR="00935614" w:rsidRPr="00935614" w:rsidRDefault="00935614" w:rsidP="00935614">
      <w:pPr>
        <w:keepNext/>
        <w:keepLines/>
        <w:spacing w:before="40" w:after="0"/>
        <w:outlineLvl w:val="3"/>
        <w:rPr>
          <w:rFonts w:ascii="Calibri" w:eastAsiaTheme="minorHAnsi" w:hAnsi="Calibri" w:cs="Calibri"/>
          <w:lang w:eastAsia="en-US"/>
        </w:rPr>
      </w:pPr>
      <w:r w:rsidRPr="00935614">
        <w:rPr>
          <w:rFonts w:ascii="Calibri" w:eastAsia="MS Gothic" w:hAnsi="Calibri" w:cs="Times New Roman"/>
          <w:b/>
          <w:iCs/>
          <w:sz w:val="26"/>
          <w:lang w:eastAsia="en-US"/>
        </w:rPr>
        <w:t>3] Reject non-naturalist ethics – we can't have knowledge of moral facts if they're independent from the physical realm</w:t>
      </w:r>
    </w:p>
    <w:p w14:paraId="2A5E59EA"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2"/>
  </w:num>
  <w:num w:numId="14">
    <w:abstractNumId w:val="18"/>
  </w:num>
  <w:num w:numId="15">
    <w:abstractNumId w:val="16"/>
  </w:num>
  <w:num w:numId="16">
    <w:abstractNumId w:val="0"/>
  </w:num>
  <w:num w:numId="17">
    <w:abstractNumId w:val="17"/>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614"/>
    <w:rsid w:val="00316E53"/>
    <w:rsid w:val="00935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7E690"/>
  <w15:chartTrackingRefBased/>
  <w15:docId w15:val="{95B84633-855D-4358-A71D-2730E345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9356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935614"/>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935614"/>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935614"/>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3561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35614"/>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935614"/>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935614"/>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935614"/>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935614"/>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561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93561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Readstuff1"/>
    <w:uiPriority w:val="99"/>
    <w:unhideWhenUsed/>
    <w:rsid w:val="00935614"/>
  </w:style>
  <w:style w:type="character" w:styleId="FollowedHyperlink">
    <w:name w:val="FollowedHyperlink"/>
    <w:basedOn w:val="DefaultParagraphFont"/>
    <w:uiPriority w:val="99"/>
    <w:semiHidden/>
    <w:unhideWhenUsed/>
    <w:rsid w:val="00935614"/>
    <w:rPr>
      <w:color w:val="auto"/>
      <w:u w:val="none"/>
    </w:rPr>
  </w:style>
  <w:style w:type="numbering" w:customStyle="1" w:styleId="NoList11">
    <w:name w:val="No List11"/>
    <w:next w:val="NoList"/>
    <w:uiPriority w:val="99"/>
    <w:semiHidden/>
    <w:unhideWhenUsed/>
    <w:rsid w:val="00935614"/>
  </w:style>
  <w:style w:type="numbering" w:customStyle="1" w:styleId="NoList111">
    <w:name w:val="No List111"/>
    <w:next w:val="NoList"/>
    <w:uiPriority w:val="99"/>
    <w:semiHidden/>
    <w:unhideWhenUsed/>
    <w:rsid w:val="00935614"/>
  </w:style>
  <w:style w:type="paragraph" w:customStyle="1" w:styleId="DocumentMap1">
    <w:name w:val="Document Map1"/>
    <w:basedOn w:val="Normal"/>
    <w:next w:val="DocumentMap"/>
    <w:link w:val="DocumentMapChar"/>
    <w:uiPriority w:val="99"/>
    <w:semiHidden/>
    <w:unhideWhenUsed/>
    <w:rsid w:val="00935614"/>
    <w:pPr>
      <w:spacing w:after="0" w:line="240" w:lineRule="auto"/>
    </w:pPr>
    <w:rPr>
      <w:rFonts w:ascii="Lucida Grande" w:eastAsia="Cambria" w:hAnsi="Lucida Grande" w:cs="Lucida Grande"/>
    </w:rPr>
  </w:style>
  <w:style w:type="character" w:customStyle="1" w:styleId="DocumentMapChar">
    <w:name w:val="Document Map Char"/>
    <w:basedOn w:val="DefaultParagraphFont"/>
    <w:link w:val="DocumentMap1"/>
    <w:uiPriority w:val="99"/>
    <w:semiHidden/>
    <w:rsid w:val="00935614"/>
    <w:rPr>
      <w:rFonts w:ascii="Lucida Grande" w:eastAsia="Cambria" w:hAnsi="Lucida Grande" w:cs="Lucida Grande"/>
    </w:rPr>
  </w:style>
  <w:style w:type="paragraph" w:customStyle="1" w:styleId="ListParagraph1">
    <w:name w:val="List Paragraph1"/>
    <w:basedOn w:val="Normal"/>
    <w:next w:val="ListParagraph"/>
    <w:uiPriority w:val="34"/>
    <w:qFormat/>
    <w:rsid w:val="00935614"/>
    <w:pPr>
      <w:ind w:left="720"/>
      <w:contextualSpacing/>
    </w:pPr>
    <w:rPr>
      <w:rFonts w:ascii="Calibri" w:eastAsiaTheme="minorHAnsi" w:hAnsi="Calibri" w:cs="Calibri"/>
      <w:lang w:eastAsia="en-US"/>
    </w:rPr>
  </w:style>
  <w:style w:type="character" w:customStyle="1" w:styleId="c-timestamplabel">
    <w:name w:val="c-timestamp__label"/>
    <w:basedOn w:val="DefaultParagraphFont"/>
    <w:rsid w:val="00935614"/>
  </w:style>
  <w:style w:type="paragraph" w:customStyle="1" w:styleId="Revision1">
    <w:name w:val="Revision1"/>
    <w:next w:val="Revision"/>
    <w:hidden/>
    <w:uiPriority w:val="99"/>
    <w:semiHidden/>
    <w:rsid w:val="00935614"/>
    <w:pPr>
      <w:spacing w:after="0" w:line="240" w:lineRule="auto"/>
    </w:pPr>
    <w:rPr>
      <w:rFonts w:ascii="Calibri" w:hAnsi="Calibri" w:cs="Calibri"/>
      <w:szCs w:val="24"/>
      <w:lang w:eastAsia="en-US"/>
    </w:rPr>
  </w:style>
  <w:style w:type="paragraph" w:customStyle="1" w:styleId="textbold">
    <w:name w:val="text bold"/>
    <w:basedOn w:val="Normal"/>
    <w:link w:val="Emphasis"/>
    <w:uiPriority w:val="7"/>
    <w:qFormat/>
    <w:rsid w:val="00935614"/>
    <w:pPr>
      <w:pBdr>
        <w:top w:val="single" w:sz="4" w:space="0" w:color="auto"/>
        <w:left w:val="single" w:sz="4" w:space="0" w:color="auto"/>
        <w:bottom w:val="single" w:sz="4" w:space="0" w:color="auto"/>
        <w:right w:val="single" w:sz="4" w:space="0" w:color="auto"/>
      </w:pBdr>
      <w:spacing w:line="254" w:lineRule="auto"/>
      <w:ind w:left="720"/>
      <w:jc w:val="both"/>
    </w:pPr>
    <w:rPr>
      <w:rFonts w:ascii="Calibri" w:hAnsi="Calibri" w:cs="Calibri"/>
      <w:b/>
      <w:iCs/>
      <w:u w:val="single"/>
    </w:rPr>
  </w:style>
  <w:style w:type="paragraph" w:customStyle="1" w:styleId="dcr-o5gy41">
    <w:name w:val="dcr-o5gy41"/>
    <w:basedOn w:val="Normal"/>
    <w:rsid w:val="00935614"/>
    <w:pPr>
      <w:spacing w:before="100" w:beforeAutospacing="1" w:after="100" w:afterAutospacing="1"/>
    </w:pPr>
    <w:rPr>
      <w:rFonts w:ascii="Calibri" w:eastAsiaTheme="minorHAnsi" w:hAnsi="Calibri" w:cs="Calibri"/>
      <w:lang w:eastAsia="en-US"/>
    </w:rPr>
  </w:style>
  <w:style w:type="character" w:customStyle="1" w:styleId="dcr-19x4pdv">
    <w:name w:val="dcr-19x4pdv"/>
    <w:basedOn w:val="DefaultParagraphFont"/>
    <w:rsid w:val="00935614"/>
  </w:style>
  <w:style w:type="paragraph" w:customStyle="1" w:styleId="NormalWeb1">
    <w:name w:val="Normal (Web)1"/>
    <w:basedOn w:val="Normal"/>
    <w:next w:val="NormalWeb"/>
    <w:uiPriority w:val="99"/>
    <w:unhideWhenUsed/>
    <w:rsid w:val="00935614"/>
    <w:pPr>
      <w:spacing w:before="100" w:beforeAutospacing="1" w:after="100" w:afterAutospacing="1"/>
    </w:pPr>
    <w:rPr>
      <w:rFonts w:ascii="Calibri" w:eastAsiaTheme="minorHAnsi" w:hAnsi="Calibri" w:cs="Calibri"/>
      <w:lang w:eastAsia="en-US"/>
    </w:rPr>
  </w:style>
  <w:style w:type="paragraph" w:customStyle="1" w:styleId="c-article-author-affiliationaddress">
    <w:name w:val="c-article-author-affiliation__address"/>
    <w:basedOn w:val="Normal"/>
    <w:rsid w:val="00935614"/>
    <w:pPr>
      <w:spacing w:before="100" w:beforeAutospacing="1" w:after="100" w:afterAutospacing="1"/>
    </w:pPr>
    <w:rPr>
      <w:rFonts w:ascii="Calibri" w:eastAsiaTheme="minorHAnsi" w:hAnsi="Calibri" w:cs="Calibri"/>
      <w:lang w:eastAsia="en-US"/>
    </w:rPr>
  </w:style>
  <w:style w:type="paragraph" w:customStyle="1" w:styleId="c-article-author-affiliationauthors-list">
    <w:name w:val="c-article-author-affiliation__authors-list"/>
    <w:basedOn w:val="Normal"/>
    <w:rsid w:val="00935614"/>
    <w:pPr>
      <w:spacing w:before="100" w:beforeAutospacing="1" w:after="100" w:afterAutospacing="1"/>
    </w:pPr>
    <w:rPr>
      <w:rFonts w:ascii="Calibri" w:eastAsiaTheme="minorHAnsi" w:hAnsi="Calibri" w:cs="Calibri"/>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35614"/>
    <w:pPr>
      <w:spacing w:after="0" w:line="240" w:lineRule="auto"/>
    </w:pPr>
    <w:rPr>
      <w:szCs w:val="24"/>
      <w:u w:val="single"/>
      <w:lang w:eastAsia="en-US"/>
    </w:rPr>
  </w:style>
  <w:style w:type="paragraph" w:customStyle="1" w:styleId="Emphasize">
    <w:name w:val="Emphasize"/>
    <w:basedOn w:val="Normal"/>
    <w:uiPriority w:val="7"/>
    <w:qFormat/>
    <w:rsid w:val="00935614"/>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HAnsi" w:hAnsi="Calibri" w:cs="Calibri"/>
      <w:b/>
      <w:iCs/>
      <w:u w:val="single"/>
      <w:lang w:eastAsia="en-US"/>
    </w:rPr>
  </w:style>
  <w:style w:type="paragraph" w:customStyle="1" w:styleId="Emphasis1">
    <w:name w:val="Emphasis1"/>
    <w:basedOn w:val="Normal"/>
    <w:autoRedefine/>
    <w:uiPriority w:val="20"/>
    <w:qFormat/>
    <w:rsid w:val="00935614"/>
    <w:pPr>
      <w:pBdr>
        <w:top w:val="single" w:sz="4" w:space="1" w:color="auto"/>
        <w:left w:val="single" w:sz="4" w:space="4" w:color="auto"/>
        <w:bottom w:val="single" w:sz="4" w:space="1" w:color="auto"/>
        <w:right w:val="single" w:sz="4" w:space="4" w:color="auto"/>
      </w:pBdr>
      <w:ind w:left="720"/>
      <w:jc w:val="both"/>
    </w:pPr>
    <w:rPr>
      <w:rFonts w:ascii="Calibri" w:eastAsiaTheme="minorHAnsi" w:hAnsi="Calibri" w:cs="Calibri"/>
      <w:b/>
      <w:iCs/>
      <w:u w:val="single"/>
      <w:lang w:eastAsia="en-US"/>
    </w:rPr>
  </w:style>
  <w:style w:type="character" w:customStyle="1" w:styleId="Style1Char">
    <w:name w:val="Style1 Char"/>
    <w:basedOn w:val="DefaultParagraphFont"/>
    <w:rsid w:val="00935614"/>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935614"/>
    <w:rPr>
      <w:color w:val="605E5C"/>
      <w:shd w:val="clear" w:color="auto" w:fill="E1DFDD"/>
    </w:rPr>
  </w:style>
  <w:style w:type="paragraph" w:customStyle="1" w:styleId="Readstuff1">
    <w:name w:val="Read stuff1"/>
    <w:basedOn w:val="Heading1"/>
    <w:next w:val="NoSpacing"/>
    <w:link w:val="Hyperlink"/>
    <w:autoRedefine/>
    <w:uiPriority w:val="99"/>
    <w:qFormat/>
    <w:rsid w:val="0093561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zh-CN"/>
    </w:rPr>
  </w:style>
  <w:style w:type="character" w:styleId="Strong">
    <w:name w:val="Strong"/>
    <w:basedOn w:val="DefaultParagraphFont"/>
    <w:uiPriority w:val="22"/>
    <w:qFormat/>
    <w:rsid w:val="00935614"/>
    <w:rPr>
      <w:b/>
      <w:bCs/>
    </w:rPr>
  </w:style>
  <w:style w:type="character" w:customStyle="1" w:styleId="related-itemeyebrow">
    <w:name w:val="related-item__eyebrow"/>
    <w:basedOn w:val="DefaultParagraphFont"/>
    <w:rsid w:val="00935614"/>
  </w:style>
  <w:style w:type="character" w:customStyle="1" w:styleId="inline-videodetail">
    <w:name w:val="inline-video__detail"/>
    <w:basedOn w:val="DefaultParagraphFont"/>
    <w:rsid w:val="00935614"/>
  </w:style>
  <w:style w:type="paragraph" w:customStyle="1" w:styleId="endmark">
    <w:name w:val="endmark"/>
    <w:basedOn w:val="Normal"/>
    <w:rsid w:val="00935614"/>
    <w:pPr>
      <w:spacing w:before="100" w:beforeAutospacing="1" w:after="100" w:afterAutospacing="1"/>
    </w:pPr>
    <w:rPr>
      <w:rFonts w:ascii="Calibri" w:eastAsiaTheme="minorHAnsi" w:hAnsi="Calibri" w:cs="Calibri"/>
      <w:lang w:eastAsia="en-US"/>
    </w:rPr>
  </w:style>
  <w:style w:type="paragraph" w:customStyle="1" w:styleId="gy">
    <w:name w:val="gy"/>
    <w:basedOn w:val="Normal"/>
    <w:rsid w:val="00935614"/>
    <w:pPr>
      <w:spacing w:before="100" w:beforeAutospacing="1" w:after="100" w:afterAutospacing="1" w:line="240" w:lineRule="auto"/>
    </w:pPr>
    <w:rPr>
      <w:rFonts w:ascii="Times New Roman" w:eastAsia="Times New Roman" w:hAnsi="Times New Roman" w:cs="Times New Roman"/>
      <w:sz w:val="24"/>
      <w:lang w:eastAsia="en-US"/>
    </w:rPr>
  </w:style>
  <w:style w:type="paragraph" w:customStyle="1" w:styleId="blanktag">
    <w:name w:val="blanktag"/>
    <w:basedOn w:val="Normal"/>
    <w:rsid w:val="00935614"/>
    <w:pPr>
      <w:spacing w:before="100" w:beforeAutospacing="1" w:after="100" w:afterAutospacing="1" w:line="240" w:lineRule="auto"/>
    </w:pPr>
    <w:rPr>
      <w:rFonts w:ascii="Times New Roman" w:eastAsia="Times New Roman" w:hAnsi="Times New Roman" w:cs="Times New Roman"/>
      <w:sz w:val="24"/>
      <w:lang w:eastAsia="en-US"/>
    </w:rPr>
  </w:style>
  <w:style w:type="character" w:customStyle="1" w:styleId="image-tv-leshonit">
    <w:name w:val="image-tv-leshonit"/>
    <w:basedOn w:val="DefaultParagraphFont"/>
    <w:rsid w:val="00935614"/>
  </w:style>
  <w:style w:type="paragraph" w:customStyle="1" w:styleId="more-ontitle">
    <w:name w:val="more-on__title"/>
    <w:basedOn w:val="Normal"/>
    <w:rsid w:val="00935614"/>
    <w:pPr>
      <w:spacing w:before="100" w:beforeAutospacing="1" w:after="100" w:afterAutospacing="1" w:line="240" w:lineRule="auto"/>
    </w:pPr>
    <w:rPr>
      <w:rFonts w:ascii="Times New Roman" w:eastAsia="Times New Roman" w:hAnsi="Times New Roman" w:cs="Times New Roman"/>
      <w:sz w:val="24"/>
      <w:lang w:eastAsia="en-US"/>
    </w:rPr>
  </w:style>
  <w:style w:type="paragraph" w:customStyle="1" w:styleId="more-oncontent">
    <w:name w:val="more-on__content"/>
    <w:basedOn w:val="Normal"/>
    <w:rsid w:val="00935614"/>
    <w:pPr>
      <w:spacing w:before="100" w:beforeAutospacing="1" w:after="100" w:afterAutospacing="1" w:line="240" w:lineRule="auto"/>
    </w:pPr>
    <w:rPr>
      <w:rFonts w:ascii="Times New Roman" w:eastAsia="Times New Roman" w:hAnsi="Times New Roman" w:cs="Times New Roman"/>
      <w:sz w:val="24"/>
      <w:lang w:eastAsia="en-US"/>
    </w:rPr>
  </w:style>
  <w:style w:type="character" w:customStyle="1" w:styleId="pullquotequote-content">
    <w:name w:val="pullquote__quote-content"/>
    <w:basedOn w:val="DefaultParagraphFont"/>
    <w:rsid w:val="00935614"/>
  </w:style>
  <w:style w:type="paragraph" w:customStyle="1" w:styleId="UnderlinePara">
    <w:name w:val="Underline Para"/>
    <w:basedOn w:val="Normal"/>
    <w:uiPriority w:val="1"/>
    <w:qFormat/>
    <w:rsid w:val="00935614"/>
    <w:pPr>
      <w:widowControl w:val="0"/>
      <w:suppressAutoHyphens/>
      <w:spacing w:after="200"/>
      <w:contextualSpacing/>
    </w:pPr>
    <w:rPr>
      <w:rFonts w:ascii="Cambria" w:eastAsiaTheme="minorHAnsi" w:hAnsi="Cambria" w:cs="Calibri"/>
      <w:u w:val="single"/>
      <w:lang w:eastAsia="en-US"/>
    </w:rPr>
  </w:style>
  <w:style w:type="character" w:customStyle="1" w:styleId="s1">
    <w:name w:val="s1"/>
    <w:basedOn w:val="DefaultParagraphFont"/>
    <w:rsid w:val="00935614"/>
  </w:style>
  <w:style w:type="character" w:customStyle="1" w:styleId="cite-authors">
    <w:name w:val="cite-authors"/>
    <w:basedOn w:val="DefaultParagraphFont"/>
    <w:rsid w:val="00935614"/>
  </w:style>
  <w:style w:type="character" w:customStyle="1" w:styleId="author">
    <w:name w:val="author"/>
    <w:basedOn w:val="DefaultParagraphFont"/>
    <w:rsid w:val="00935614"/>
  </w:style>
  <w:style w:type="character" w:customStyle="1" w:styleId="cite-title">
    <w:name w:val="cite-title"/>
    <w:basedOn w:val="DefaultParagraphFont"/>
    <w:rsid w:val="00935614"/>
  </w:style>
  <w:style w:type="character" w:customStyle="1" w:styleId="cite-blog">
    <w:name w:val="cite-blog"/>
    <w:basedOn w:val="DefaultParagraphFont"/>
    <w:rsid w:val="00935614"/>
  </w:style>
  <w:style w:type="character" w:customStyle="1" w:styleId="cite-date">
    <w:name w:val="cite-date"/>
    <w:basedOn w:val="DefaultParagraphFont"/>
    <w:rsid w:val="00935614"/>
  </w:style>
  <w:style w:type="character" w:customStyle="1" w:styleId="doi">
    <w:name w:val="doi"/>
    <w:basedOn w:val="DefaultParagraphFont"/>
    <w:rsid w:val="00935614"/>
  </w:style>
  <w:style w:type="character" w:styleId="CommentReference">
    <w:name w:val="annotation reference"/>
    <w:basedOn w:val="DefaultParagraphFont"/>
    <w:uiPriority w:val="99"/>
    <w:semiHidden/>
    <w:unhideWhenUsed/>
    <w:rsid w:val="00935614"/>
    <w:rPr>
      <w:sz w:val="16"/>
      <w:szCs w:val="16"/>
    </w:rPr>
  </w:style>
  <w:style w:type="paragraph" w:customStyle="1" w:styleId="CommentText1">
    <w:name w:val="Comment Text1"/>
    <w:basedOn w:val="Normal"/>
    <w:next w:val="CommentText"/>
    <w:link w:val="CommentTextChar"/>
    <w:uiPriority w:val="99"/>
    <w:semiHidden/>
    <w:unhideWhenUsed/>
    <w:rsid w:val="00935614"/>
    <w:pPr>
      <w:spacing w:line="240" w:lineRule="auto"/>
    </w:pPr>
    <w:rPr>
      <w:rFonts w:ascii="Calibri" w:eastAsia="Cambria" w:hAnsi="Calibri" w:cs="Calibri"/>
      <w:sz w:val="20"/>
      <w:szCs w:val="20"/>
    </w:rPr>
  </w:style>
  <w:style w:type="character" w:customStyle="1" w:styleId="CommentTextChar">
    <w:name w:val="Comment Text Char"/>
    <w:basedOn w:val="DefaultParagraphFont"/>
    <w:link w:val="CommentText1"/>
    <w:uiPriority w:val="99"/>
    <w:semiHidden/>
    <w:rsid w:val="00935614"/>
    <w:rPr>
      <w:rFonts w:ascii="Calibri" w:eastAsia="Cambria" w:hAnsi="Calibri" w:cs="Calibri"/>
      <w:sz w:val="20"/>
      <w:szCs w:val="20"/>
    </w:rPr>
  </w:style>
  <w:style w:type="paragraph" w:customStyle="1" w:styleId="CommentSubject1">
    <w:name w:val="Comment Subject1"/>
    <w:basedOn w:val="CommentText"/>
    <w:next w:val="CommentText"/>
    <w:uiPriority w:val="99"/>
    <w:semiHidden/>
    <w:unhideWhenUsed/>
    <w:rsid w:val="00935614"/>
    <w:rPr>
      <w:b/>
      <w:bCs/>
    </w:rPr>
  </w:style>
  <w:style w:type="character" w:customStyle="1" w:styleId="CommentSubjectChar">
    <w:name w:val="Comment Subject Char"/>
    <w:basedOn w:val="CommentTextChar"/>
    <w:link w:val="CommentSubject"/>
    <w:uiPriority w:val="99"/>
    <w:semiHidden/>
    <w:rsid w:val="00935614"/>
    <w:rPr>
      <w:rFonts w:ascii="Calibri" w:eastAsia="Cambria" w:hAnsi="Calibri" w:cs="Calibri"/>
      <w:b/>
      <w:bCs/>
      <w:sz w:val="20"/>
      <w:szCs w:val="20"/>
    </w:rPr>
  </w:style>
  <w:style w:type="paragraph" w:styleId="DocumentMap">
    <w:name w:val="Document Map"/>
    <w:basedOn w:val="Normal"/>
    <w:link w:val="DocumentMapChar1"/>
    <w:uiPriority w:val="99"/>
    <w:semiHidden/>
    <w:unhideWhenUsed/>
    <w:rsid w:val="00935614"/>
    <w:pPr>
      <w:spacing w:after="0" w:line="240" w:lineRule="auto"/>
    </w:pPr>
    <w:rPr>
      <w:rFonts w:ascii="Segoe UI" w:eastAsiaTheme="minorHAnsi" w:hAnsi="Segoe UI" w:cs="Segoe UI"/>
      <w:sz w:val="16"/>
      <w:szCs w:val="16"/>
      <w:lang w:eastAsia="en-US"/>
    </w:rPr>
  </w:style>
  <w:style w:type="character" w:customStyle="1" w:styleId="DocumentMapChar1">
    <w:name w:val="Document Map Char1"/>
    <w:basedOn w:val="DefaultParagraphFont"/>
    <w:link w:val="DocumentMap"/>
    <w:uiPriority w:val="99"/>
    <w:semiHidden/>
    <w:rsid w:val="00935614"/>
    <w:rPr>
      <w:rFonts w:ascii="Segoe UI" w:eastAsiaTheme="minorHAnsi" w:hAnsi="Segoe UI" w:cs="Segoe UI"/>
      <w:sz w:val="16"/>
      <w:szCs w:val="16"/>
      <w:lang w:eastAsia="en-US"/>
    </w:rPr>
  </w:style>
  <w:style w:type="paragraph" w:styleId="ListParagraph">
    <w:name w:val="List Paragraph"/>
    <w:basedOn w:val="Normal"/>
    <w:uiPriority w:val="34"/>
    <w:qFormat/>
    <w:rsid w:val="00935614"/>
    <w:pPr>
      <w:ind w:left="720"/>
      <w:contextualSpacing/>
    </w:pPr>
    <w:rPr>
      <w:rFonts w:ascii="Calibri" w:eastAsiaTheme="minorHAnsi" w:hAnsi="Calibri" w:cs="Calibri"/>
      <w:lang w:eastAsia="en-US"/>
    </w:rPr>
  </w:style>
  <w:style w:type="paragraph" w:styleId="Revision">
    <w:name w:val="Revision"/>
    <w:hidden/>
    <w:uiPriority w:val="99"/>
    <w:semiHidden/>
    <w:rsid w:val="00935614"/>
    <w:pPr>
      <w:spacing w:after="0" w:line="240" w:lineRule="auto"/>
    </w:pPr>
    <w:rPr>
      <w:rFonts w:ascii="Calibri" w:eastAsiaTheme="minorHAnsi" w:hAnsi="Calibri" w:cs="Calibri"/>
      <w:lang w:eastAsia="en-US"/>
    </w:rPr>
  </w:style>
  <w:style w:type="paragraph" w:styleId="NormalWeb">
    <w:name w:val="Normal (Web)"/>
    <w:basedOn w:val="Normal"/>
    <w:uiPriority w:val="99"/>
    <w:semiHidden/>
    <w:unhideWhenUsed/>
    <w:rsid w:val="00935614"/>
    <w:rPr>
      <w:rFonts w:ascii="Times New Roman" w:eastAsiaTheme="minorHAnsi" w:hAnsi="Times New Roman" w:cs="Times New Roman"/>
      <w:sz w:val="24"/>
      <w:szCs w:val="24"/>
      <w:lang w:eastAsia="en-US"/>
    </w:rPr>
  </w:style>
  <w:style w:type="paragraph" w:styleId="NoSpacing">
    <w:name w:val="No Spacing"/>
    <w:uiPriority w:val="1"/>
    <w:qFormat/>
    <w:rsid w:val="00935614"/>
    <w:pPr>
      <w:spacing w:after="0" w:line="240" w:lineRule="auto"/>
    </w:pPr>
    <w:rPr>
      <w:rFonts w:ascii="Calibri" w:eastAsiaTheme="minorHAnsi" w:hAnsi="Calibri" w:cs="Calibri"/>
      <w:lang w:eastAsia="en-US"/>
    </w:rPr>
  </w:style>
  <w:style w:type="paragraph" w:styleId="CommentText">
    <w:name w:val="annotation text"/>
    <w:basedOn w:val="Normal"/>
    <w:link w:val="CommentTextChar1"/>
    <w:uiPriority w:val="99"/>
    <w:semiHidden/>
    <w:unhideWhenUsed/>
    <w:rsid w:val="00935614"/>
    <w:pPr>
      <w:spacing w:line="240" w:lineRule="auto"/>
    </w:pPr>
    <w:rPr>
      <w:rFonts w:ascii="Calibri" w:eastAsiaTheme="minorHAnsi" w:hAnsi="Calibri" w:cs="Calibri"/>
      <w:sz w:val="20"/>
      <w:szCs w:val="20"/>
      <w:lang w:eastAsia="en-US"/>
    </w:rPr>
  </w:style>
  <w:style w:type="character" w:customStyle="1" w:styleId="CommentTextChar1">
    <w:name w:val="Comment Text Char1"/>
    <w:basedOn w:val="DefaultParagraphFont"/>
    <w:link w:val="CommentText"/>
    <w:uiPriority w:val="99"/>
    <w:semiHidden/>
    <w:rsid w:val="00935614"/>
    <w:rPr>
      <w:rFonts w:ascii="Calibri" w:eastAsiaTheme="minorHAnsi" w:hAnsi="Calibri" w:cs="Calibri"/>
      <w:sz w:val="20"/>
      <w:szCs w:val="20"/>
      <w:lang w:eastAsia="en-US"/>
    </w:rPr>
  </w:style>
  <w:style w:type="paragraph" w:styleId="CommentSubject">
    <w:name w:val="annotation subject"/>
    <w:basedOn w:val="CommentText"/>
    <w:next w:val="CommentText"/>
    <w:link w:val="CommentSubjectChar"/>
    <w:uiPriority w:val="99"/>
    <w:semiHidden/>
    <w:unhideWhenUsed/>
    <w:rsid w:val="00935614"/>
    <w:rPr>
      <w:rFonts w:eastAsia="Cambria"/>
      <w:b/>
      <w:bCs/>
      <w:lang w:eastAsia="zh-CN"/>
    </w:rPr>
  </w:style>
  <w:style w:type="character" w:customStyle="1" w:styleId="CommentSubjectChar1">
    <w:name w:val="Comment Subject Char1"/>
    <w:basedOn w:val="CommentTextChar1"/>
    <w:uiPriority w:val="99"/>
    <w:semiHidden/>
    <w:rsid w:val="00935614"/>
    <w:rPr>
      <w:rFonts w:ascii="Calibri" w:eastAsiaTheme="minorHAnsi" w:hAnsi="Calibri" w:cs="Calibri"/>
      <w:b/>
      <w:bCs/>
      <w:sz w:val="20"/>
      <w:szCs w:val="20"/>
      <w:lang w:eastAsia="en-US"/>
    </w:rPr>
  </w:style>
  <w:style w:type="numbering" w:customStyle="1" w:styleId="NoList2">
    <w:name w:val="No List2"/>
    <w:next w:val="NoList"/>
    <w:uiPriority w:val="99"/>
    <w:semiHidden/>
    <w:unhideWhenUsed/>
    <w:rsid w:val="00935614"/>
  </w:style>
  <w:style w:type="numbering" w:customStyle="1" w:styleId="NoList12">
    <w:name w:val="No List12"/>
    <w:next w:val="NoList"/>
    <w:uiPriority w:val="99"/>
    <w:semiHidden/>
    <w:unhideWhenUsed/>
    <w:rsid w:val="00935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et.com/news/elon-musk-wants-to-preserve-humanity-in-space/?ftag=CAD090e536&amp;bhid=21042762719686224048097372147668" TargetMode="External"/><Relationship Id="rId13" Type="http://schemas.openxmlformats.org/officeDocument/2006/relationships/hyperlink" Target="https://www.salon.com/2018/02/12/the-case-for-nationalizing-elon-musk/" TargetMode="External"/><Relationship Id="rId18" Type="http://schemas.openxmlformats.org/officeDocument/2006/relationships/hyperlink" Target="https://www.newsweek.com/colonizing-other-planets-could-trigger-war-earth-and-ecological-disaster-1226630" TargetMode="External"/><Relationship Id="rId26" Type="http://schemas.openxmlformats.org/officeDocument/2006/relationships/hyperlink" Target="https://www.ncbi.nlm.nih.gov/pmc/articles/PMC6446569/" TargetMode="External"/><Relationship Id="rId3" Type="http://schemas.openxmlformats.org/officeDocument/2006/relationships/settings" Target="settings.xml"/><Relationship Id="rId21" Type="http://schemas.openxmlformats.org/officeDocument/2006/relationships/hyperlink" Target="https://www.theguardian.com/science/2020/mar/06/worst-case-thinking-prevent-pandemics-coronavirus-existential-risk" TargetMode="External"/><Relationship Id="rId7" Type="http://schemas.openxmlformats.org/officeDocument/2006/relationships/hyperlink" Target="https://www.cbsnews.com/news/elon-musk-revises-spacex-mars-plans-hopes-for-flights-2022/" TargetMode="External"/><Relationship Id="rId12" Type="http://schemas.openxmlformats.org/officeDocument/2006/relationships/hyperlink" Target="https://www.cbsnews.com/news/elon-musk-mars-explorers-sxsw-south-by-southwest-austin-texas-today-2018-03-13/" TargetMode="External"/><Relationship Id="rId17" Type="http://schemas.openxmlformats.org/officeDocument/2006/relationships/hyperlink" Target="https://www.sciencehistory.org/distillations/the-folly-of-the-martian-back-up-plan%208-17" TargetMode="External"/><Relationship Id="rId25" Type="http://schemas.openxmlformats.org/officeDocument/2006/relationships/hyperlink" Target="http://thespacereview.com/article/3155/1" TargetMode="External"/><Relationship Id="rId2" Type="http://schemas.openxmlformats.org/officeDocument/2006/relationships/styles" Target="styles.xml"/><Relationship Id="rId16" Type="http://schemas.openxmlformats.org/officeDocument/2006/relationships/hyperlink" Target="https://www.theguardian.com/science/blog/2018/aug/28/the-case-against-mars-colonisation%208-28" TargetMode="External"/><Relationship Id="rId20" Type="http://schemas.openxmlformats.org/officeDocument/2006/relationships/hyperlink" Target="https://www.theguardian.com/science/blog/2018/aug/28/the-case-against-mars-colonisation%208-28" TargetMode="External"/><Relationship Id="rId1" Type="http://schemas.openxmlformats.org/officeDocument/2006/relationships/numbering" Target="numbering.xml"/><Relationship Id="rId6" Type="http://schemas.openxmlformats.org/officeDocument/2006/relationships/hyperlink" Target="https://aerospaceamerica.aiaa.org/features/selling-mars-as-planet-b/" TargetMode="External"/><Relationship Id="rId11" Type="http://schemas.openxmlformats.org/officeDocument/2006/relationships/hyperlink" Target="http://wallstreetonparade.com/2018/03/this-is-not-normal-markets-elon-musk-and-donald-trump/" TargetMode="External"/><Relationship Id="rId24" Type="http://schemas.openxmlformats.org/officeDocument/2006/relationships/hyperlink" Target="https://www.open.ac.uk/research-groups/astrobiology/blog/space-resource-need-multilateralism-outer-space" TargetMode="External"/><Relationship Id="rId5" Type="http://schemas.openxmlformats.org/officeDocument/2006/relationships/hyperlink" Target="https://www.independent.co.uk/voices/bezos-musk-branson-space-billionaires-b1886741.html" TargetMode="External"/><Relationship Id="rId15" Type="http://schemas.openxmlformats.org/officeDocument/2006/relationships/hyperlink" Target="https://www.prio.org/Publications/Publication/?x=10538" TargetMode="External"/><Relationship Id="rId23" Type="http://schemas.openxmlformats.org/officeDocument/2006/relationships/hyperlink" Target="https://www.theguardian.com/world/2018/sep/09/spanish-flu-pandemic-centenary-first-world-war" TargetMode="External"/><Relationship Id="rId28" Type="http://schemas.openxmlformats.org/officeDocument/2006/relationships/theme" Target="theme/theme1.xml"/><Relationship Id="rId10" Type="http://schemas.openxmlformats.org/officeDocument/2006/relationships/hyperlink" Target="http://inthesetimes.com/working/entry/20899/elon-musk-spacex-tesla-falcon-heavy-launch" TargetMode="External"/><Relationship Id="rId19" Type="http://schemas.openxmlformats.org/officeDocument/2006/relationships/hyperlink" Target="https://theconversation.com/elon-musks-starship-may-be-more-moral-catastrophe-than-bold-step-in-space-exploration-124450" TargetMode="External"/><Relationship Id="rId4" Type="http://schemas.openxmlformats.org/officeDocument/2006/relationships/webSettings" Target="webSettings.xml"/><Relationship Id="rId9" Type="http://schemas.openxmlformats.org/officeDocument/2006/relationships/hyperlink" Target="https://www.cnet.com/news/elon-musk-wants-to-preserve-humanity-in-space/?ftag=CAD090e536&amp;bhid=21042762719686224048097372147668" TargetMode="External"/><Relationship Id="rId14" Type="http://schemas.openxmlformats.org/officeDocument/2006/relationships/hyperlink" Target="https://www.theverge.com/tldr/2018/2/1/16954950/elon-musk-flamethrowers-sold-out" TargetMode="External"/><Relationship Id="rId22" Type="http://schemas.openxmlformats.org/officeDocument/2006/relationships/hyperlink" Target="https://www.theguardian.com/world/2018/sep/09/spanish-flu-pandemic-centenary-first-world-wa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15713</Words>
  <Characters>89569</Characters>
  <Application>Microsoft Office Word</Application>
  <DocSecurity>0</DocSecurity>
  <Lines>746</Lines>
  <Paragraphs>210</Paragraphs>
  <ScaleCrop>false</ScaleCrop>
  <Company/>
  <LinksUpToDate>false</LinksUpToDate>
  <CharactersWithSpaces>105072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2022-02-21T01:19:00Z</dcterms:created>
  <dcterms:modified xsi:type="dcterms:W3CDTF">2022-02-21T01:19:00Z</dcterms:modified>
</cp:coreProperties>
</file>